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3E137" w14:textId="46488A2F" w:rsidR="00A95652" w:rsidRDefault="00C10E2B" w:rsidP="00C10E2B">
      <w:pPr>
        <w:pStyle w:val="Heading1"/>
      </w:pPr>
      <w:r>
        <w:t>1NC Lexington Round 4</w:t>
      </w:r>
    </w:p>
    <w:p w14:paraId="7EC8F042" w14:textId="77777777" w:rsidR="006C68A9" w:rsidRPr="009B614F" w:rsidRDefault="006C68A9" w:rsidP="006C68A9">
      <w:pPr>
        <w:pStyle w:val="Heading2"/>
        <w:rPr>
          <w:rFonts w:cs="Calibri"/>
        </w:rPr>
      </w:pPr>
      <w:r w:rsidRPr="009B614F">
        <w:rPr>
          <w:rFonts w:cs="Calibri"/>
        </w:rPr>
        <w:t>1</w:t>
      </w:r>
    </w:p>
    <w:p w14:paraId="7DB61B5E" w14:textId="77777777" w:rsidR="006C68A9" w:rsidRPr="009B614F" w:rsidRDefault="006C68A9" w:rsidP="006C68A9">
      <w:pPr>
        <w:pStyle w:val="Heading3"/>
        <w:rPr>
          <w:rFonts w:cs="Calibri"/>
        </w:rPr>
      </w:pPr>
      <w:r w:rsidRPr="009B614F">
        <w:rPr>
          <w:rFonts w:cs="Calibri"/>
        </w:rPr>
        <w:t>TFW</w:t>
      </w:r>
    </w:p>
    <w:p w14:paraId="4E44EE0B" w14:textId="77777777" w:rsidR="006C68A9" w:rsidRPr="009B614F" w:rsidRDefault="006C68A9" w:rsidP="006C68A9">
      <w:pPr>
        <w:pStyle w:val="Heading4"/>
        <w:shd w:val="clear" w:color="auto" w:fill="FFFFFF"/>
        <w:spacing w:before="0" w:line="276" w:lineRule="auto"/>
        <w:rPr>
          <w:rFonts w:eastAsia="Times New Roman" w:cs="Calibri"/>
          <w:color w:val="000000" w:themeColor="text1"/>
        </w:rPr>
      </w:pPr>
      <w:r w:rsidRPr="009B614F">
        <w:rPr>
          <w:rFonts w:cs="Calibri"/>
          <w:color w:val="000000" w:themeColor="text1"/>
        </w:rPr>
        <w:t xml:space="preserve">Interp: </w:t>
      </w:r>
      <w:r w:rsidRPr="009B614F">
        <w:rPr>
          <w:rFonts w:eastAsia="Times New Roman" w:cs="Calibri"/>
          <w:color w:val="000000" w:themeColor="text1"/>
        </w:rPr>
        <w:t>The affirmative may not garner offense external to the hypothetical implementation that the appropriation of outer space by private entities is unjust.</w:t>
      </w:r>
    </w:p>
    <w:p w14:paraId="456CF071" w14:textId="77777777" w:rsidR="006C68A9" w:rsidRPr="009B614F" w:rsidRDefault="006C68A9" w:rsidP="006C68A9"/>
    <w:p w14:paraId="7F50EDB9" w14:textId="77777777" w:rsidR="006C68A9" w:rsidRPr="009B614F" w:rsidRDefault="006C68A9" w:rsidP="006C68A9">
      <w:pPr>
        <w:pStyle w:val="Heading4"/>
        <w:rPr>
          <w:rFonts w:cs="Calibri"/>
        </w:rPr>
      </w:pPr>
      <w:r w:rsidRPr="009B614F">
        <w:rPr>
          <w:rFonts w:cs="Calibri"/>
        </w:rPr>
        <w:t>Resolved indicates a policy action.</w:t>
      </w:r>
    </w:p>
    <w:p w14:paraId="5EBCC7C5" w14:textId="77777777" w:rsidR="006C68A9" w:rsidRPr="009B614F" w:rsidRDefault="006C68A9" w:rsidP="006C68A9">
      <w:r w:rsidRPr="009B614F">
        <w:rPr>
          <w:rStyle w:val="Style13ptBold"/>
        </w:rPr>
        <w:t>Parcher 1</w:t>
      </w:r>
      <w:r w:rsidRPr="009B614F">
        <w:t xml:space="preserve">. [Jeff. 2/26/01. “Re: Jeff P--Is the resolution a question?” </w:t>
      </w:r>
      <w:hyperlink r:id="rId6" w:history="1">
        <w:r w:rsidRPr="009B614F">
          <w:rPr>
            <w:rStyle w:val="Hyperlink"/>
          </w:rPr>
          <w:t>https://web.archive.org/web/20050122044927/http://www.ndtceda.com/archives/200102/0790.html</w:t>
        </w:r>
      </w:hyperlink>
      <w:r w:rsidRPr="009B614F">
        <w:t>] Justin</w:t>
      </w:r>
    </w:p>
    <w:p w14:paraId="0B48AA42" w14:textId="77777777" w:rsidR="006C68A9" w:rsidRPr="009B614F" w:rsidRDefault="006C68A9" w:rsidP="006C68A9">
      <w:pPr>
        <w:rPr>
          <w:u w:val="single"/>
        </w:rPr>
      </w:pPr>
      <w:r w:rsidRPr="009B614F">
        <w:t xml:space="preserve">(1) Pardon me if I turn to a source besides Bill. </w:t>
      </w:r>
      <w:r w:rsidRPr="009B614F">
        <w:rPr>
          <w:u w:val="single"/>
        </w:rPr>
        <w:t xml:space="preserve">American Heritage Dictionary: </w:t>
      </w:r>
      <w:r w:rsidRPr="009B614F">
        <w:rPr>
          <w:highlight w:val="green"/>
          <w:u w:val="single"/>
        </w:rPr>
        <w:t>Resolve</w:t>
      </w:r>
      <w:r w:rsidRPr="009B614F">
        <w:rPr>
          <w:u w:val="single"/>
        </w:rPr>
        <w:t xml:space="preserve">: 1. To make a firm decision about. 2. </w:t>
      </w:r>
      <w:r w:rsidRPr="009B614F">
        <w:rPr>
          <w:highlight w:val="green"/>
          <w:u w:val="single"/>
        </w:rPr>
        <w:t>To decide</w:t>
      </w:r>
      <w:r w:rsidRPr="009B614F">
        <w:rPr>
          <w:u w:val="single"/>
        </w:rPr>
        <w:t xml:space="preserve"> or express </w:t>
      </w:r>
      <w:r w:rsidRPr="009B614F">
        <w:rPr>
          <w:highlight w:val="green"/>
          <w:u w:val="single"/>
        </w:rPr>
        <w:t>by formal vote</w:t>
      </w:r>
      <w:r w:rsidRPr="009B614F">
        <w:t xml:space="preserve">. 3. To separate something into constiutent parts See Syns at *analyze* (emphasis in orginal) 4. Find a solution to. See Syns at *Solve* (emphasis in original) 5. To dispel: resolve a doubt. - n 1. Frimness of purpose; </w:t>
      </w:r>
      <w:r w:rsidRPr="009B614F">
        <w:rPr>
          <w:u w:val="single"/>
        </w:rPr>
        <w:t>resolution</w:t>
      </w:r>
      <w:r w:rsidRPr="009B614F">
        <w:t xml:space="preserve">. 2. </w:t>
      </w:r>
      <w:r w:rsidRPr="009B614F">
        <w:rPr>
          <w:u w:val="single"/>
        </w:rPr>
        <w:t xml:space="preserve">A determination or decision. </w:t>
      </w:r>
    </w:p>
    <w:p w14:paraId="7DB869B5" w14:textId="77777777" w:rsidR="006C68A9" w:rsidRPr="009B614F" w:rsidRDefault="006C68A9" w:rsidP="006C68A9">
      <w:pPr>
        <w:rPr>
          <w:u w:val="single"/>
        </w:rPr>
      </w:pPr>
      <w:r w:rsidRPr="009B614F">
        <w:t xml:space="preserve">(2) </w:t>
      </w:r>
      <w:r w:rsidRPr="009B614F">
        <w:rPr>
          <w:u w:val="single"/>
        </w:rPr>
        <w:t>The very nature of the word "resolution"</w:t>
      </w:r>
      <w:r w:rsidRPr="009B614F">
        <w:t xml:space="preserve"> makes it a question. American Heritage: </w:t>
      </w:r>
      <w:r w:rsidRPr="009B614F">
        <w:rPr>
          <w:u w:val="single"/>
        </w:rPr>
        <w:t xml:space="preserve">A course of action determined or decided on. </w:t>
      </w:r>
      <w:r w:rsidRPr="009B614F">
        <w:rPr>
          <w:highlight w:val="green"/>
          <w:u w:val="single"/>
        </w:rPr>
        <w:t xml:space="preserve">A </w:t>
      </w:r>
      <w:r w:rsidRPr="009B614F">
        <w:rPr>
          <w:u w:val="single"/>
        </w:rPr>
        <w:t xml:space="preserve">formal </w:t>
      </w:r>
      <w:r w:rsidRPr="009B614F">
        <w:rPr>
          <w:highlight w:val="green"/>
          <w:u w:val="single"/>
        </w:rPr>
        <w:t>statemnt</w:t>
      </w:r>
      <w:r w:rsidRPr="009B614F">
        <w:rPr>
          <w:u w:val="single"/>
        </w:rPr>
        <w:t xml:space="preserve"> of a deciion, as </w:t>
      </w:r>
      <w:r w:rsidRPr="009B614F">
        <w:rPr>
          <w:highlight w:val="green"/>
          <w:u w:val="single"/>
        </w:rPr>
        <w:t>by</w:t>
      </w:r>
      <w:r w:rsidRPr="009B614F">
        <w:rPr>
          <w:u w:val="single"/>
        </w:rPr>
        <w:t xml:space="preserve"> a </w:t>
      </w:r>
      <w:r w:rsidRPr="009B614F">
        <w:rPr>
          <w:highlight w:val="green"/>
          <w:u w:val="single"/>
        </w:rPr>
        <w:t>legislature</w:t>
      </w:r>
      <w:r w:rsidRPr="009B614F">
        <w:rPr>
          <w:u w:val="single"/>
        </w:rPr>
        <w:t xml:space="preserve">. </w:t>
      </w:r>
    </w:p>
    <w:p w14:paraId="26BC4CC0" w14:textId="77777777" w:rsidR="006C68A9" w:rsidRPr="009B614F" w:rsidRDefault="006C68A9" w:rsidP="006C68A9">
      <w:r w:rsidRPr="009B614F">
        <w:t xml:space="preserve">(3) </w:t>
      </w:r>
      <w:r w:rsidRPr="009B614F">
        <w:rPr>
          <w:u w:val="single"/>
        </w:rPr>
        <w:t>The resolution is obviously a question</w:t>
      </w:r>
      <w:r w:rsidRPr="009B614F">
        <w:t xml:space="preserve">. Any other conclusion is utterly inconcievable. Why? Context. </w:t>
      </w:r>
      <w:r w:rsidRPr="009B614F">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w:t>
      </w:r>
      <w:r w:rsidRPr="009B614F">
        <w:rPr>
          <w:highlight w:val="green"/>
          <w:u w:val="single"/>
        </w:rPr>
        <w:t>determining</w:t>
      </w:r>
      <w:r w:rsidRPr="009B614F">
        <w:rPr>
          <w:u w:val="single"/>
        </w:rPr>
        <w:t xml:space="preserve"> the </w:t>
      </w:r>
      <w:r w:rsidRPr="009B614F">
        <w:rPr>
          <w:highlight w:val="green"/>
          <w:u w:val="single"/>
        </w:rPr>
        <w:t>policy desireablility</w:t>
      </w:r>
      <w:r w:rsidRPr="009B614F">
        <w:rPr>
          <w:u w:val="single"/>
        </w:rPr>
        <w:t xml:space="preserve"> of that resolution</w:t>
      </w:r>
      <w:r w:rsidRPr="009B614F">
        <w:t xml:space="preserve">. That's not only what they do, but </w:t>
      </w:r>
      <w:r w:rsidRPr="009B614F">
        <w:rPr>
          <w:u w:val="single"/>
        </w:rPr>
        <w:t>it's what we REQUIRE them to do</w:t>
      </w:r>
      <w:r w:rsidRPr="009B614F">
        <w:t xml:space="preserve">. We don't just send the topic committtee somewhere to adopt their own group resolution. It's not the end point of a resolution adopted by a body - it's the prelimanary wording of a resolution sent to others to be answered or decided upon. </w:t>
      </w:r>
    </w:p>
    <w:p w14:paraId="20D92F4E" w14:textId="77777777" w:rsidR="006C68A9" w:rsidRPr="009B614F" w:rsidRDefault="006C68A9" w:rsidP="006C68A9">
      <w:r w:rsidRPr="009B614F">
        <w:t xml:space="preserve">(4) Further context: </w:t>
      </w:r>
      <w:r w:rsidRPr="009B614F">
        <w:rPr>
          <w:u w:val="single"/>
        </w:rPr>
        <w:t xml:space="preserve">the word resolved is used to emphasis the fact that it's policy debate. </w:t>
      </w:r>
      <w:r w:rsidRPr="009B614F">
        <w:rPr>
          <w:highlight w:val="green"/>
          <w:u w:val="single"/>
        </w:rPr>
        <w:t>Resolved comes from</w:t>
      </w:r>
      <w:r w:rsidRPr="009B614F">
        <w:rPr>
          <w:u w:val="single"/>
        </w:rPr>
        <w:t xml:space="preserve"> the adoption of </w:t>
      </w:r>
      <w:r w:rsidRPr="009B614F">
        <w:rPr>
          <w:highlight w:val="green"/>
          <w:u w:val="single"/>
        </w:rPr>
        <w:t>resolutions by legislative bodies</w:t>
      </w:r>
      <w:r w:rsidRPr="009B614F">
        <w:rPr>
          <w:u w:val="single"/>
        </w:rPr>
        <w:t>. A resolution is either adopted or it is not. It's a question before a legislative body.</w:t>
      </w:r>
      <w:r w:rsidRPr="009B614F">
        <w:t xml:space="preserve"> Should this statement be adopted or not.</w:t>
      </w:r>
    </w:p>
    <w:p w14:paraId="46F876BD" w14:textId="77777777" w:rsidR="006C68A9" w:rsidRPr="009B614F" w:rsidRDefault="006C68A9" w:rsidP="006C68A9"/>
    <w:p w14:paraId="44EFFB5D" w14:textId="77777777" w:rsidR="006C68A9" w:rsidRPr="009B614F" w:rsidRDefault="006C68A9" w:rsidP="006C68A9">
      <w:pPr>
        <w:pStyle w:val="Heading4"/>
        <w:rPr>
          <w:rFonts w:cs="Calibri"/>
        </w:rPr>
      </w:pPr>
      <w:r w:rsidRPr="009B614F">
        <w:rPr>
          <w:rFonts w:cs="Calibri"/>
        </w:rPr>
        <w:t>The appropriation of outer space is permanent control.</w:t>
      </w:r>
    </w:p>
    <w:p w14:paraId="458AFC4C" w14:textId="77777777" w:rsidR="006C68A9" w:rsidRPr="009B614F" w:rsidRDefault="006C68A9" w:rsidP="006C68A9">
      <w:r w:rsidRPr="009B614F">
        <w:t xml:space="preserve">TIMOTHY JUSTIN </w:t>
      </w:r>
      <w:r w:rsidRPr="009B614F">
        <w:rPr>
          <w:rStyle w:val="Style13ptBold"/>
        </w:rPr>
        <w:t>TRAPP</w:t>
      </w:r>
      <w:r w:rsidRPr="009B614F">
        <w:t xml:space="preserve">, JD Candidate @ UIUC Law, </w:t>
      </w:r>
      <w:r w:rsidRPr="009B614F">
        <w:rPr>
          <w:rStyle w:val="Style13ptBold"/>
        </w:rPr>
        <w:t>’13</w:t>
      </w:r>
      <w:r w:rsidRPr="009B614F">
        <w:t>, TAKING UP SPACE BY ANY OTHER MEANS: COMING TO TERMS WITH THE NONAPPROPRIATION ARTICLE OF THE OUTER SPACE TREATY UNIVERSITY OF ILLINOIS LAW REVIEW [Vol. 2013 No. 4]</w:t>
      </w:r>
    </w:p>
    <w:p w14:paraId="7FFDBD75" w14:textId="77777777" w:rsidR="006C68A9" w:rsidRPr="009B614F" w:rsidRDefault="006C68A9" w:rsidP="006C68A9">
      <w:r w:rsidRPr="009B614F">
        <w:t>The issues presented in relation to the nonappropriation article of the Outer Space Treaty should be clear.214 The ITU has, quite blatantly, created something akin to “</w:t>
      </w:r>
      <w:r w:rsidRPr="009B614F">
        <w:rPr>
          <w:rStyle w:val="StyleUnderline"/>
        </w:rPr>
        <w:t>property interests in outer space</w:t>
      </w:r>
      <w:r w:rsidRPr="009B614F">
        <w:t xml:space="preserve">.”215 It allows nations to exclude others from their orbital slots, even when the nation is not currently using that slot.216 This </w:t>
      </w:r>
      <w:r w:rsidRPr="009B614F">
        <w:rPr>
          <w:rStyle w:val="StyleUnderline"/>
        </w:rPr>
        <w:t>is directly in line with at least one definition of outer-space appropriation</w:t>
      </w:r>
      <w:r w:rsidRPr="009B614F">
        <w:t>.217 [**Start Footnote 217**Id. at 236 (“</w:t>
      </w:r>
      <w:r w:rsidRPr="009B614F">
        <w:rPr>
          <w:rStyle w:val="Emphasis"/>
          <w:highlight w:val="green"/>
        </w:rPr>
        <w:t>Appropriation of outer space</w:t>
      </w:r>
      <w:r w:rsidRPr="009B614F">
        <w:t xml:space="preserve">, </w:t>
      </w:r>
      <w:r w:rsidRPr="009B614F">
        <w:rPr>
          <w:rStyle w:val="Emphasis"/>
        </w:rPr>
        <w:t>therefore</w:t>
      </w:r>
      <w:r w:rsidRPr="009B614F">
        <w:rPr>
          <w:rStyle w:val="Emphasis"/>
          <w:highlight w:val="green"/>
        </w:rPr>
        <w:t>, is</w:t>
      </w:r>
      <w:r w:rsidRPr="009B614F">
        <w:rPr>
          <w:rStyle w:val="Emphasis"/>
        </w:rPr>
        <w:t xml:space="preserve"> ‘the </w:t>
      </w:r>
      <w:r w:rsidRPr="009B614F">
        <w:rPr>
          <w:rStyle w:val="Emphasis"/>
          <w:highlight w:val="green"/>
        </w:rPr>
        <w:t>exercise of exclusive control</w:t>
      </w:r>
      <w:r w:rsidRPr="009B614F">
        <w:rPr>
          <w:rStyle w:val="Emphasis"/>
        </w:rPr>
        <w:t xml:space="preserve"> or exclusive use’ </w:t>
      </w:r>
      <w:r w:rsidRPr="009B614F">
        <w:rPr>
          <w:rStyle w:val="Emphasis"/>
          <w:highlight w:val="green"/>
        </w:rPr>
        <w:t>with</w:t>
      </w:r>
      <w:r w:rsidRPr="009B614F">
        <w:rPr>
          <w:rStyle w:val="Emphasis"/>
        </w:rPr>
        <w:t xml:space="preserve"> a sense of </w:t>
      </w:r>
      <w:r w:rsidRPr="009B614F">
        <w:rPr>
          <w:rStyle w:val="Emphasis"/>
          <w:highlight w:val="green"/>
        </w:rPr>
        <w:t>permanence</w:t>
      </w:r>
      <w:r w:rsidRPr="009B614F">
        <w:rPr>
          <w:rStyle w:val="Emphasis"/>
        </w:rPr>
        <w:t>, which limits other nations’ access to i</w:t>
      </w:r>
      <w:r w:rsidRPr="009B614F">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45A2724" w14:textId="77777777" w:rsidR="006C68A9" w:rsidRPr="009B614F" w:rsidRDefault="006C68A9" w:rsidP="006C68A9">
      <w:pPr>
        <w:rPr>
          <w:rFonts w:eastAsiaTheme="majorEastAsia"/>
          <w:b/>
          <w:iCs/>
          <w:sz w:val="26"/>
        </w:rPr>
      </w:pPr>
    </w:p>
    <w:p w14:paraId="519C70CF" w14:textId="77777777" w:rsidR="006C68A9" w:rsidRPr="009B614F" w:rsidRDefault="006C68A9" w:rsidP="006C68A9">
      <w:pPr>
        <w:pStyle w:val="Heading4"/>
        <w:rPr>
          <w:rFonts w:eastAsia="Times New Roman" w:cs="Calibri"/>
        </w:rPr>
      </w:pPr>
      <w:r w:rsidRPr="009B614F">
        <w:rPr>
          <w:rFonts w:cs="Calibri"/>
        </w:rPr>
        <w:t xml:space="preserve">Violation: </w:t>
      </w:r>
      <w:r>
        <w:rPr>
          <w:rFonts w:cs="Calibri"/>
        </w:rPr>
        <w:t>They don’t defend the topic – CX proves.</w:t>
      </w:r>
      <w:r w:rsidRPr="009B614F">
        <w:rPr>
          <w:rFonts w:cs="Calibri"/>
        </w:rPr>
        <w:t xml:space="preserve"> </w:t>
      </w:r>
      <w:r w:rsidRPr="009B614F">
        <w:rPr>
          <w:rFonts w:eastAsia="Times New Roman" w:cs="Calibri"/>
        </w:rPr>
        <w:t xml:space="preserve">At </w:t>
      </w:r>
      <w:r w:rsidRPr="009B614F">
        <w:rPr>
          <w:rFonts w:eastAsia="Times New Roman" w:cs="Calibri"/>
          <w:u w:val="single"/>
        </w:rPr>
        <w:t>best</w:t>
      </w:r>
      <w:r w:rsidRPr="009B614F">
        <w:rPr>
          <w:rFonts w:eastAsia="Times New Roman" w:cs="Calibri"/>
        </w:rPr>
        <w:t xml:space="preserve"> they’re extra topical which is a </w:t>
      </w:r>
      <w:r w:rsidRPr="009B614F">
        <w:rPr>
          <w:rFonts w:eastAsia="Times New Roman" w:cs="Calibri"/>
          <w:u w:val="single"/>
        </w:rPr>
        <w:t>voter</w:t>
      </w:r>
      <w:r w:rsidRPr="009B614F">
        <w:rPr>
          <w:rFonts w:eastAsia="Times New Roman" w:cs="Calibri"/>
        </w:rPr>
        <w:t xml:space="preserve"> for exploding limits and inflating aff solvency </w:t>
      </w:r>
      <w:r w:rsidRPr="009B614F">
        <w:rPr>
          <w:rFonts w:eastAsia="Times New Roman" w:cs="Calibri"/>
          <w:u w:val="single"/>
        </w:rPr>
        <w:t>or</w:t>
      </w:r>
      <w:r w:rsidRPr="009B614F">
        <w:rPr>
          <w:rFonts w:eastAsia="Times New Roman" w:cs="Calibri"/>
        </w:rPr>
        <w:t xml:space="preserve"> effects topical which is </w:t>
      </w:r>
      <w:r w:rsidRPr="009B614F">
        <w:rPr>
          <w:rFonts w:eastAsia="Times New Roman" w:cs="Calibri"/>
          <w:u w:val="single"/>
        </w:rPr>
        <w:t>worse</w:t>
      </w:r>
      <w:r w:rsidRPr="009B614F">
        <w:rPr>
          <w:rFonts w:eastAsia="Times New Roman" w:cs="Calibri"/>
        </w:rPr>
        <w:t>, since any small aff can spill up to the resolution.</w:t>
      </w:r>
    </w:p>
    <w:p w14:paraId="79A0A224" w14:textId="77777777" w:rsidR="006C68A9" w:rsidRPr="009B614F" w:rsidRDefault="006C68A9" w:rsidP="006C68A9"/>
    <w:p w14:paraId="22794354" w14:textId="77777777" w:rsidR="006C68A9" w:rsidRPr="009B614F" w:rsidRDefault="006C68A9" w:rsidP="006C68A9">
      <w:pPr>
        <w:pStyle w:val="Heading4"/>
        <w:rPr>
          <w:rFonts w:cs="Calibri"/>
        </w:rPr>
      </w:pPr>
      <w:r w:rsidRPr="009B614F">
        <w:rPr>
          <w:rFonts w:cs="Calibri"/>
        </w:rPr>
        <w:t xml:space="preserve">Vote neg for </w:t>
      </w:r>
      <w:r w:rsidRPr="009B614F">
        <w:rPr>
          <w:rFonts w:cs="Calibri"/>
          <w:u w:val="single"/>
        </w:rPr>
        <w:t>competitive equity and clash</w:t>
      </w:r>
      <w:r w:rsidRPr="009B614F">
        <w:rPr>
          <w:rFonts w:cs="Calibri"/>
        </w:rPr>
        <w:t xml:space="preserve">: changing the topic favors the aff because it destroys the only stasis point and makes </w:t>
      </w:r>
      <w:r w:rsidRPr="009B614F">
        <w:rPr>
          <w:rFonts w:cs="Calibri"/>
          <w:u w:val="single"/>
        </w:rPr>
        <w:t>prep</w:t>
      </w:r>
      <w:r w:rsidRPr="009B614F">
        <w:rPr>
          <w:rFonts w:cs="Calibri"/>
        </w:rPr>
        <w:t xml:space="preserve"> impossible because any ground is </w:t>
      </w:r>
      <w:r w:rsidRPr="009B614F">
        <w:rPr>
          <w:rFonts w:cs="Calibri"/>
          <w:u w:val="single"/>
        </w:rPr>
        <w:t>self-serving</w:t>
      </w:r>
      <w:r w:rsidRPr="009B614F">
        <w:rPr>
          <w:rFonts w:cs="Calibri"/>
        </w:rPr>
        <w:t xml:space="preserve">, </w:t>
      </w:r>
      <w:r w:rsidRPr="009B614F">
        <w:rPr>
          <w:rFonts w:cs="Calibri"/>
          <w:u w:val="single"/>
        </w:rPr>
        <w:t>concessionary</w:t>
      </w:r>
      <w:r w:rsidRPr="009B614F">
        <w:rPr>
          <w:rFonts w:cs="Calibri"/>
        </w:rPr>
        <w:t xml:space="preserve">, and from </w:t>
      </w:r>
      <w:r w:rsidRPr="009B614F">
        <w:rPr>
          <w:rFonts w:cs="Calibri"/>
          <w:u w:val="single"/>
        </w:rPr>
        <w:t>distorted literature bases</w:t>
      </w:r>
      <w:r w:rsidRPr="009B614F">
        <w:rPr>
          <w:rFonts w:cs="Calibri"/>
        </w:rPr>
        <w:t xml:space="preserve">. Their model allows someone to specialize for </w:t>
      </w:r>
      <w:r w:rsidRPr="009B614F">
        <w:rPr>
          <w:rFonts w:cs="Calibri"/>
          <w:u w:val="single"/>
        </w:rPr>
        <w:t>4 years</w:t>
      </w:r>
      <w:r w:rsidRPr="009B614F">
        <w:rPr>
          <w:rFonts w:cs="Calibri"/>
        </w:rPr>
        <w:t xml:space="preserve"> giving them an edge over people who switch </w:t>
      </w:r>
      <w:r w:rsidRPr="009B614F">
        <w:rPr>
          <w:rFonts w:cs="Calibri"/>
          <w:u w:val="single"/>
        </w:rPr>
        <w:t>every 2 months</w:t>
      </w:r>
      <w:r w:rsidRPr="009B614F">
        <w:rPr>
          <w:rFonts w:cs="Calibri"/>
        </w:rPr>
        <w:t xml:space="preserve">. Filter this through debate’s </w:t>
      </w:r>
      <w:r w:rsidRPr="009B614F">
        <w:rPr>
          <w:rFonts w:cs="Calibri"/>
          <w:u w:val="single"/>
        </w:rPr>
        <w:t>nature</w:t>
      </w:r>
      <w:r w:rsidRPr="009B614F">
        <w:rPr>
          <w:rFonts w:cs="Calibri"/>
        </w:rPr>
        <w:t xml:space="preserve"> of being a game where both teams want to </w:t>
      </w:r>
      <w:r w:rsidRPr="009B614F">
        <w:rPr>
          <w:rFonts w:cs="Calibri"/>
          <w:u w:val="single"/>
        </w:rPr>
        <w:t>win</w:t>
      </w:r>
      <w:r w:rsidRPr="009B614F">
        <w:rPr>
          <w:rFonts w:cs="Calibri"/>
        </w:rPr>
        <w:t xml:space="preserve">, which becomes meaningless without </w:t>
      </w:r>
      <w:r w:rsidRPr="009B614F">
        <w:rPr>
          <w:rFonts w:cs="Calibri"/>
          <w:u w:val="single"/>
        </w:rPr>
        <w:t>constraints</w:t>
      </w:r>
      <w:r w:rsidRPr="009B614F">
        <w:rPr>
          <w:rFonts w:cs="Calibri"/>
        </w:rPr>
        <w:t>.</w:t>
      </w:r>
    </w:p>
    <w:p w14:paraId="2118B7EC" w14:textId="77777777" w:rsidR="006C68A9" w:rsidRPr="009B614F" w:rsidRDefault="006C68A9" w:rsidP="006C68A9"/>
    <w:p w14:paraId="4C549A5F" w14:textId="77777777" w:rsidR="006C68A9" w:rsidRPr="009B614F" w:rsidRDefault="006C68A9" w:rsidP="006C68A9">
      <w:pPr>
        <w:pStyle w:val="Heading4"/>
        <w:rPr>
          <w:rFonts w:cs="Calibri"/>
        </w:rPr>
      </w:pPr>
      <w:r w:rsidRPr="009B614F">
        <w:rPr>
          <w:rFonts w:cs="Calibri"/>
        </w:rPr>
        <w:t>Impacts:</w:t>
      </w:r>
    </w:p>
    <w:p w14:paraId="64B30CD8" w14:textId="77777777" w:rsidR="006C68A9" w:rsidRPr="009B614F" w:rsidRDefault="006C68A9" w:rsidP="006C68A9"/>
    <w:p w14:paraId="4400AE9C" w14:textId="77777777" w:rsidR="006C68A9" w:rsidRPr="009B614F" w:rsidRDefault="006C68A9" w:rsidP="006C68A9">
      <w:pPr>
        <w:pStyle w:val="Heading4"/>
        <w:rPr>
          <w:rFonts w:cs="Calibri"/>
          <w:b w:val="0"/>
        </w:rPr>
      </w:pPr>
      <w:r w:rsidRPr="009B614F">
        <w:rPr>
          <w:rFonts w:cs="Calibri"/>
        </w:rPr>
        <w:t xml:space="preserve">1] Procedural fairness </w:t>
      </w:r>
      <w:r w:rsidRPr="009B614F">
        <w:rPr>
          <w:rFonts w:cs="Calibri"/>
          <w:u w:val="single"/>
        </w:rPr>
        <w:t>outweighs</w:t>
      </w:r>
      <w:r w:rsidRPr="009B614F">
        <w:rPr>
          <w:rFonts w:cs="Calibri"/>
          <w:bCs/>
        </w:rPr>
        <w:t xml:space="preserve">—a) intrinsicness—debate is a </w:t>
      </w:r>
      <w:r w:rsidRPr="009B614F">
        <w:rPr>
          <w:rFonts w:cs="Calibri"/>
          <w:bCs/>
          <w:u w:val="single"/>
        </w:rPr>
        <w:t>game</w:t>
      </w:r>
      <w:r w:rsidRPr="009B614F">
        <w:rPr>
          <w:rFonts w:cs="Calibri"/>
          <w:bCs/>
        </w:rPr>
        <w:t xml:space="preserve"> and equity is necessary to sustain the activity b) probability—debate </w:t>
      </w:r>
      <w:r w:rsidRPr="009B614F">
        <w:rPr>
          <w:rFonts w:cs="Calibri"/>
          <w:bCs/>
          <w:u w:val="single"/>
        </w:rPr>
        <w:t>can’t alter</w:t>
      </w:r>
      <w:r w:rsidRPr="009B614F">
        <w:rPr>
          <w:rFonts w:cs="Calibri"/>
          <w:bCs/>
        </w:rPr>
        <w:t xml:space="preserve"> subjectivity, but it </w:t>
      </w:r>
      <w:r w:rsidRPr="009B614F">
        <w:rPr>
          <w:rFonts w:cs="Calibri"/>
          <w:bCs/>
          <w:u w:val="single"/>
        </w:rPr>
        <w:t>can</w:t>
      </w:r>
      <w:r w:rsidRPr="009B614F">
        <w:rPr>
          <w:rFonts w:cs="Calibri"/>
          <w:bCs/>
        </w:rPr>
        <w:t xml:space="preserve"> rectify skews c) metaconstraint—</w:t>
      </w:r>
      <w:r w:rsidRPr="009B614F">
        <w:rPr>
          <w:rFonts w:cs="Calibri"/>
        </w:rPr>
        <w:t xml:space="preserve">all your arguments </w:t>
      </w:r>
      <w:r w:rsidRPr="009B614F">
        <w:rPr>
          <w:rFonts w:cs="Calibri"/>
          <w:u w:val="single"/>
        </w:rPr>
        <w:t>concede fairness</w:t>
      </w:r>
      <w:r w:rsidRPr="009B614F">
        <w:rPr>
          <w:rFonts w:cs="Calibri"/>
        </w:rPr>
        <w:t xml:space="preserve"> since you </w:t>
      </w:r>
      <w:r w:rsidRPr="009B614F">
        <w:rPr>
          <w:rFonts w:cs="Calibri"/>
          <w:u w:val="single"/>
        </w:rPr>
        <w:t>assume</w:t>
      </w:r>
      <w:r w:rsidRPr="009B614F">
        <w:rPr>
          <w:rFonts w:cs="Calibri"/>
        </w:rPr>
        <w:t xml:space="preserve"> they will be evaluated fairly d) application—your model only indicts how </w:t>
      </w:r>
      <w:r w:rsidRPr="009B614F">
        <w:rPr>
          <w:rFonts w:cs="Calibri"/>
          <w:u w:val="single"/>
        </w:rPr>
        <w:t>fairness has been applied</w:t>
      </w:r>
      <w:r w:rsidRPr="009B614F">
        <w:rPr>
          <w:rFonts w:cs="Calibri"/>
          <w:i/>
          <w:iCs w:val="0"/>
        </w:rPr>
        <w:t xml:space="preserve"> </w:t>
      </w:r>
      <w:r w:rsidRPr="009B614F">
        <w:rPr>
          <w:rFonts w:cs="Calibri"/>
        </w:rPr>
        <w:t xml:space="preserve">not that it’s </w:t>
      </w:r>
      <w:r w:rsidRPr="009B614F">
        <w:rPr>
          <w:rFonts w:cs="Calibri"/>
          <w:u w:val="single"/>
        </w:rPr>
        <w:t>intrinsically bad</w:t>
      </w:r>
      <w:r w:rsidRPr="009B614F">
        <w:rPr>
          <w:rFonts w:cs="Calibri"/>
        </w:rPr>
        <w:t xml:space="preserve">—their model would justify </w:t>
      </w:r>
      <w:r w:rsidRPr="009B614F">
        <w:rPr>
          <w:rFonts w:cs="Calibri"/>
          <w:u w:val="single"/>
        </w:rPr>
        <w:t>exclusion</w:t>
      </w:r>
      <w:r w:rsidRPr="009B614F">
        <w:rPr>
          <w:rFonts w:cs="Calibri"/>
        </w:rPr>
        <w:t>.</w:t>
      </w:r>
    </w:p>
    <w:p w14:paraId="69375EFA" w14:textId="77777777" w:rsidR="006C68A9" w:rsidRPr="009B614F" w:rsidRDefault="006C68A9" w:rsidP="006C68A9"/>
    <w:p w14:paraId="0C438187" w14:textId="77777777" w:rsidR="006C68A9" w:rsidRPr="009B614F" w:rsidRDefault="006C68A9" w:rsidP="006C68A9">
      <w:pPr>
        <w:pStyle w:val="Heading4"/>
        <w:rPr>
          <w:rFonts w:eastAsia="Times New Roman" w:cs="Calibri"/>
        </w:rPr>
      </w:pPr>
      <w:r w:rsidRPr="009B614F">
        <w:rPr>
          <w:rFonts w:cs="Calibri"/>
        </w:rPr>
        <w:t>2] Switch Side Debate—</w:t>
      </w:r>
      <w:r w:rsidRPr="009B614F">
        <w:rPr>
          <w:rFonts w:eastAsia="Times New Roman" w:cs="Calibri"/>
        </w:rPr>
        <w:t xml:space="preserve">they can read it as a </w:t>
      </w:r>
      <w:r w:rsidRPr="009B614F">
        <w:rPr>
          <w:rFonts w:eastAsia="Times New Roman" w:cs="Calibri"/>
          <w:u w:val="single"/>
        </w:rPr>
        <w:t>K</w:t>
      </w:r>
      <w:r w:rsidRPr="009B614F">
        <w:rPr>
          <w:rFonts w:eastAsia="Times New Roman" w:cs="Calibri"/>
        </w:rPr>
        <w:t xml:space="preserve"> against affirmatives—forces debaters to consider issues from </w:t>
      </w:r>
      <w:r w:rsidRPr="009B614F">
        <w:rPr>
          <w:rFonts w:eastAsia="Times New Roman" w:cs="Calibri"/>
          <w:u w:val="single"/>
        </w:rPr>
        <w:t>multiple perspectives</w:t>
      </w:r>
      <w:r w:rsidRPr="009B614F">
        <w:rPr>
          <w:rFonts w:eastAsia="Times New Roman" w:cs="Calibri"/>
        </w:rPr>
        <w:t xml:space="preserve">. Non-topical affs allow individuals to establish </w:t>
      </w:r>
      <w:r w:rsidRPr="009B614F">
        <w:rPr>
          <w:rFonts w:eastAsia="Times New Roman" w:cs="Calibri"/>
          <w:u w:val="single"/>
        </w:rPr>
        <w:t>their own metrics</w:t>
      </w:r>
      <w:r w:rsidRPr="009B614F">
        <w:rPr>
          <w:rFonts w:eastAsia="Times New Roman" w:cs="Calibri"/>
        </w:rPr>
        <w:t xml:space="preserve"> for what they want to debate leading to </w:t>
      </w:r>
      <w:r w:rsidRPr="009B614F">
        <w:rPr>
          <w:rFonts w:eastAsia="Times New Roman" w:cs="Calibri"/>
          <w:u w:val="single"/>
        </w:rPr>
        <w:t>dogmatism</w:t>
      </w:r>
      <w:r w:rsidRPr="009B614F">
        <w:rPr>
          <w:rFonts w:eastAsia="Times New Roman" w:cs="Calibri"/>
        </w:rPr>
        <w:t>.</w:t>
      </w:r>
    </w:p>
    <w:p w14:paraId="54BED0E5" w14:textId="14F62566" w:rsidR="006C68A9" w:rsidRDefault="006C68A9" w:rsidP="006C68A9"/>
    <w:p w14:paraId="42056E21" w14:textId="73C52FE5" w:rsidR="006C68A9" w:rsidRDefault="006C68A9" w:rsidP="006C68A9">
      <w:pPr>
        <w:pStyle w:val="Heading4"/>
      </w:pPr>
      <w:r>
        <w:t xml:space="preserve">TVA – Defend a whole-res aff that says private appropriation is capitalist </w:t>
      </w:r>
    </w:p>
    <w:p w14:paraId="57FE2D6A" w14:textId="77777777" w:rsidR="006C68A9" w:rsidRPr="006C68A9" w:rsidRDefault="006C68A9" w:rsidP="006C68A9"/>
    <w:p w14:paraId="3760C526" w14:textId="77777777" w:rsidR="006C68A9" w:rsidRPr="009B614F" w:rsidRDefault="006C68A9" w:rsidP="006C68A9">
      <w:pPr>
        <w:pStyle w:val="Heading4"/>
        <w:rPr>
          <w:rFonts w:cs="Calibri"/>
          <w:u w:val="single"/>
        </w:rPr>
      </w:pPr>
      <w:r w:rsidRPr="009B614F">
        <w:rPr>
          <w:rFonts w:cs="Calibri"/>
          <w:u w:val="single"/>
        </w:rPr>
        <w:t>No impact turns</w:t>
      </w:r>
      <w:r w:rsidRPr="009B614F">
        <w:rPr>
          <w:rFonts w:cs="Calibri"/>
        </w:rPr>
        <w:t xml:space="preserve"> – T is just like a </w:t>
      </w:r>
      <w:r w:rsidRPr="009B614F">
        <w:rPr>
          <w:rFonts w:cs="Calibri"/>
          <w:u w:val="single"/>
        </w:rPr>
        <w:t>disad or K</w:t>
      </w:r>
      <w:r w:rsidRPr="009B614F">
        <w:rPr>
          <w:rFonts w:cs="Calibri"/>
        </w:rPr>
        <w:t xml:space="preserve"> – just like the cap k that says non-topical affs reinforce capitalism – impositions are </w:t>
      </w:r>
      <w:r w:rsidRPr="009B614F">
        <w:rPr>
          <w:rFonts w:cs="Calibri"/>
          <w:u w:val="single"/>
        </w:rPr>
        <w:t>inevitable</w:t>
      </w:r>
      <w:r w:rsidRPr="009B614F">
        <w:rPr>
          <w:rFonts w:cs="Calibri"/>
        </w:rPr>
        <w:t xml:space="preserve"> because the negative has the </w:t>
      </w:r>
      <w:r w:rsidRPr="009B614F">
        <w:rPr>
          <w:rFonts w:cs="Calibri"/>
          <w:u w:val="single"/>
        </w:rPr>
        <w:t>burden of rejoinder</w:t>
      </w:r>
      <w:r w:rsidRPr="009B614F">
        <w:rPr>
          <w:rFonts w:cs="Calibri"/>
        </w:rPr>
        <w:t xml:space="preserve"> – every link says the aff </w:t>
      </w:r>
      <w:r w:rsidRPr="009B614F">
        <w:rPr>
          <w:rFonts w:cs="Calibri"/>
          <w:u w:val="single"/>
        </w:rPr>
        <w:t>did something wrong</w:t>
      </w:r>
      <w:r w:rsidRPr="009B614F">
        <w:rPr>
          <w:rFonts w:cs="Calibri"/>
        </w:rPr>
        <w:t xml:space="preserve"> and theres a </w:t>
      </w:r>
      <w:r w:rsidRPr="009B614F">
        <w:rPr>
          <w:rFonts w:cs="Calibri"/>
          <w:u w:val="single"/>
        </w:rPr>
        <w:t>version of the aff</w:t>
      </w:r>
      <w:r w:rsidRPr="009B614F">
        <w:rPr>
          <w:rFonts w:cs="Calibri"/>
        </w:rPr>
        <w:t xml:space="preserve"> that </w:t>
      </w:r>
      <w:r w:rsidRPr="009B614F">
        <w:rPr>
          <w:rFonts w:cs="Calibri"/>
          <w:u w:val="single"/>
        </w:rPr>
        <w:t>wouldn’t have linked</w:t>
      </w:r>
    </w:p>
    <w:p w14:paraId="1678021F" w14:textId="77777777" w:rsidR="006C68A9" w:rsidRPr="009B614F" w:rsidRDefault="006C68A9" w:rsidP="006C68A9"/>
    <w:p w14:paraId="5E5C7580" w14:textId="6150F590" w:rsidR="0007499A" w:rsidRDefault="0007499A" w:rsidP="0007499A">
      <w:pPr>
        <w:pStyle w:val="Heading2"/>
      </w:pPr>
      <w:r>
        <w:t>Case</w:t>
      </w:r>
    </w:p>
    <w:p w14:paraId="79E96D6D" w14:textId="01AD5FF3" w:rsidR="0007499A" w:rsidRDefault="0007499A" w:rsidP="0007499A">
      <w:pPr>
        <w:pStyle w:val="Heading3"/>
      </w:pPr>
      <w:r>
        <w:t>1NC – Presumption</w:t>
      </w:r>
    </w:p>
    <w:p w14:paraId="3FDC5E30" w14:textId="77777777" w:rsidR="0007499A" w:rsidRPr="0007499A" w:rsidRDefault="0007499A" w:rsidP="0007499A">
      <w:pPr>
        <w:pStyle w:val="Heading4"/>
        <w:rPr>
          <w:rFonts w:asciiTheme="minorHAnsi" w:hAnsiTheme="minorHAnsi" w:cstheme="minorHAnsi"/>
        </w:rPr>
      </w:pPr>
      <w:r w:rsidRPr="0007499A">
        <w:rPr>
          <w:rFonts w:asciiTheme="minorHAnsi" w:hAnsiTheme="minorHAnsi" w:cstheme="minorHAnsi"/>
        </w:rPr>
        <w:t xml:space="preserve">Vote neg on presumption – </w:t>
      </w:r>
    </w:p>
    <w:p w14:paraId="04161FF9" w14:textId="77777777" w:rsidR="0007499A" w:rsidRPr="0007499A" w:rsidRDefault="0007499A" w:rsidP="0007499A">
      <w:pPr>
        <w:pStyle w:val="Heading4"/>
        <w:rPr>
          <w:rFonts w:asciiTheme="minorHAnsi" w:hAnsiTheme="minorHAnsi" w:cstheme="minorHAnsi"/>
        </w:rPr>
      </w:pPr>
      <w:r w:rsidRPr="0007499A">
        <w:rPr>
          <w:rFonts w:asciiTheme="minorHAnsi" w:hAnsiTheme="minorHAnsi" w:cstheme="minorHAnsi"/>
        </w:rPr>
        <w:t xml:space="preserve">A) Nothing spills over – there’s no connection between the ballot and chancing people’s attitudes. You encourage more teams to read framework which turns your offense and prevents the alteration of mindsets. </w:t>
      </w:r>
    </w:p>
    <w:p w14:paraId="5FD54056" w14:textId="77777777" w:rsidR="0007499A" w:rsidRPr="0007499A" w:rsidRDefault="0007499A" w:rsidP="0007499A">
      <w:pPr>
        <w:pStyle w:val="Heading4"/>
        <w:jc w:val="both"/>
        <w:rPr>
          <w:rFonts w:asciiTheme="minorHAnsi" w:hAnsiTheme="minorHAnsi" w:cstheme="minorHAnsi"/>
        </w:rPr>
      </w:pPr>
      <w:r w:rsidRPr="0007499A">
        <w:rPr>
          <w:rFonts w:asciiTheme="minorHAnsi" w:hAnsiTheme="minorHAnsi" w:cstheme="minorHAnsi"/>
        </w:rPr>
        <w:t xml:space="preserve">B) No warrant for a ballot – the competitive nature of debate coopts any ethical value of advocating the aff – winning rounds only makes it look like they just want to win which proves framework and means advocating by losing is more effective. </w:t>
      </w:r>
    </w:p>
    <w:p w14:paraId="13121BE1" w14:textId="77777777" w:rsidR="0007499A" w:rsidRPr="0007499A" w:rsidRDefault="0007499A" w:rsidP="0007499A">
      <w:pPr>
        <w:pStyle w:val="Heading4"/>
        <w:rPr>
          <w:rFonts w:asciiTheme="minorHAnsi" w:hAnsiTheme="minorHAnsi" w:cstheme="minorHAnsi"/>
        </w:rPr>
      </w:pPr>
      <w:r w:rsidRPr="0007499A">
        <w:rPr>
          <w:rFonts w:asciiTheme="minorHAnsi" w:hAnsiTheme="minorHAnsi" w:cstheme="minorHAnsi"/>
        </w:rPr>
        <w:t xml:space="preserve">C) Debate – none of their evidence is specific to it – sets a high threshold for solvency and ignores how communicative norms operate. </w:t>
      </w:r>
    </w:p>
    <w:p w14:paraId="38C44B26" w14:textId="77777777" w:rsidR="0007499A" w:rsidRPr="0007499A" w:rsidRDefault="0007499A" w:rsidP="0007499A">
      <w:pPr>
        <w:pStyle w:val="Heading4"/>
        <w:rPr>
          <w:rFonts w:asciiTheme="minorHAnsi" w:hAnsiTheme="minorHAnsi" w:cstheme="minorHAnsi"/>
        </w:rPr>
      </w:pPr>
      <w:r w:rsidRPr="0007499A">
        <w:rPr>
          <w:rFonts w:asciiTheme="minorHAnsi" w:hAnsiTheme="minorHAnsi" w:cstheme="minorHAnsi"/>
        </w:rPr>
        <w:t>D) Voting aff doesn’t access social change, but voting neg resolves our procedural impacts.</w:t>
      </w:r>
    </w:p>
    <w:p w14:paraId="5D83C46C" w14:textId="77777777" w:rsidR="0007499A" w:rsidRPr="0007499A" w:rsidRDefault="0007499A" w:rsidP="0007499A">
      <w:pPr>
        <w:rPr>
          <w:rFonts w:asciiTheme="minorHAnsi" w:hAnsiTheme="minorHAnsi" w:cstheme="minorHAnsi"/>
        </w:rPr>
      </w:pPr>
      <w:r w:rsidRPr="0007499A">
        <w:rPr>
          <w:rStyle w:val="Style13ptBold"/>
          <w:rFonts w:asciiTheme="minorHAnsi" w:hAnsiTheme="minorHAnsi" w:cstheme="minorHAnsi"/>
        </w:rPr>
        <w:t>Ritter ‘13</w:t>
      </w:r>
      <w:r w:rsidRPr="0007499A">
        <w:rPr>
          <w:rFonts w:asciiTheme="minorHAnsi" w:hAnsiTheme="minorHAnsi" w:cstheme="minorHAnsi"/>
        </w:rPr>
        <w:t xml:space="preserve"> </w:t>
      </w:r>
      <w:r w:rsidRPr="0007499A">
        <w:rPr>
          <w:rFonts w:asciiTheme="minorHAnsi" w:hAnsiTheme="minorHAnsi" w:cstheme="minorHAnsi"/>
          <w:sz w:val="16"/>
          <w:szCs w:val="16"/>
        </w:rPr>
        <w:t>(JD from U Texas Law (Michael J., “Overcoming The Fiction of “Social Change Through Debate”: What’s To Learn from 2pac’s Changes?,” National Journal of Speech and Debate, Vol. 2, Issue 1)</w:t>
      </w:r>
    </w:p>
    <w:p w14:paraId="23135859" w14:textId="77777777" w:rsidR="0007499A" w:rsidRPr="0007499A" w:rsidRDefault="0007499A" w:rsidP="0007499A">
      <w:pPr>
        <w:rPr>
          <w:rFonts w:asciiTheme="minorHAnsi" w:hAnsiTheme="minorHAnsi" w:cstheme="minorHAnsi"/>
          <w:sz w:val="16"/>
          <w:szCs w:val="16"/>
        </w:rPr>
      </w:pPr>
      <w:r w:rsidRPr="0007499A">
        <w:rPr>
          <w:rFonts w:asciiTheme="minorHAnsi" w:hAnsiTheme="minorHAnsi" w:cstheme="minorHAnsi"/>
          <w:u w:val="single"/>
        </w:rPr>
        <w:t>The structure of competitive</w:t>
      </w:r>
      <w:r w:rsidRPr="0007499A">
        <w:rPr>
          <w:rFonts w:asciiTheme="minorHAnsi" w:hAnsiTheme="minorHAnsi" w:cstheme="minorHAnsi"/>
          <w:sz w:val="16"/>
        </w:rPr>
        <w:t xml:space="preserve"> interscholastic </w:t>
      </w:r>
      <w:r w:rsidRPr="0007499A">
        <w:rPr>
          <w:rFonts w:asciiTheme="minorHAnsi" w:hAnsiTheme="minorHAnsi" w:cstheme="minorHAnsi"/>
          <w:highlight w:val="green"/>
          <w:u w:val="single"/>
        </w:rPr>
        <w:t>debate renders any message</w:t>
      </w:r>
      <w:r w:rsidRPr="0007499A">
        <w:rPr>
          <w:rFonts w:asciiTheme="minorHAnsi" w:hAnsiTheme="minorHAnsi" w:cstheme="minorHAnsi"/>
          <w:u w:val="single"/>
        </w:rPr>
        <w:t xml:space="preserve"> communicated </w:t>
      </w:r>
      <w:r w:rsidRPr="0007499A">
        <w:rPr>
          <w:rFonts w:asciiTheme="minorHAnsi" w:hAnsiTheme="minorHAnsi" w:cstheme="minorHAnsi"/>
          <w:highlight w:val="green"/>
          <w:u w:val="single"/>
        </w:rPr>
        <w:t>in</w:t>
      </w:r>
      <w:r w:rsidRPr="0007499A">
        <w:rPr>
          <w:rFonts w:asciiTheme="minorHAnsi" w:hAnsiTheme="minorHAnsi" w:cstheme="minorHAnsi"/>
          <w:u w:val="single"/>
        </w:rPr>
        <w:t xml:space="preserve"> a</w:t>
      </w:r>
      <w:r w:rsidRPr="0007499A">
        <w:rPr>
          <w:rFonts w:asciiTheme="minorHAnsi" w:hAnsiTheme="minorHAnsi" w:cstheme="minorHAnsi"/>
          <w:sz w:val="16"/>
        </w:rPr>
        <w:t xml:space="preserve"> debate </w:t>
      </w:r>
      <w:r w:rsidRPr="0007499A">
        <w:rPr>
          <w:rFonts w:asciiTheme="minorHAnsi" w:hAnsiTheme="minorHAnsi" w:cstheme="minorHAnsi"/>
          <w:highlight w:val="green"/>
          <w:u w:val="single"/>
        </w:rPr>
        <w:t>round</w:t>
      </w:r>
      <w:r w:rsidRPr="0007499A">
        <w:rPr>
          <w:rFonts w:asciiTheme="minorHAnsi" w:hAnsiTheme="minorHAnsi" w:cstheme="minorHAnsi"/>
          <w:sz w:val="16"/>
        </w:rPr>
        <w:t xml:space="preserve"> virtually </w:t>
      </w:r>
      <w:r w:rsidRPr="0007499A">
        <w:rPr>
          <w:rFonts w:asciiTheme="minorHAnsi" w:hAnsiTheme="minorHAnsi" w:cstheme="minorHAnsi"/>
          <w:b/>
          <w:highlight w:val="green"/>
          <w:u w:val="single"/>
        </w:rPr>
        <w:t>incapable of</w:t>
      </w:r>
      <w:r w:rsidRPr="0007499A">
        <w:rPr>
          <w:rFonts w:asciiTheme="minorHAnsi" w:hAnsiTheme="minorHAnsi" w:cstheme="minorHAnsi"/>
          <w:b/>
          <w:u w:val="single"/>
        </w:rPr>
        <w:t xml:space="preserve"> creating any </w:t>
      </w:r>
      <w:r w:rsidRPr="0007499A">
        <w:rPr>
          <w:rFonts w:asciiTheme="minorHAnsi" w:hAnsiTheme="minorHAnsi" w:cstheme="minorHAnsi"/>
          <w:b/>
          <w:highlight w:val="green"/>
          <w:u w:val="single"/>
        </w:rPr>
        <w:t>social change</w:t>
      </w:r>
      <w:r w:rsidRPr="0007499A">
        <w:rPr>
          <w:rFonts w:asciiTheme="minorHAnsi" w:hAnsiTheme="minorHAnsi" w:cstheme="minorHAnsi"/>
          <w:sz w:val="16"/>
        </w:rPr>
        <w:t xml:space="preserve">, either </w:t>
      </w:r>
      <w:r w:rsidRPr="0007499A">
        <w:rPr>
          <w:rFonts w:asciiTheme="minorHAnsi" w:hAnsiTheme="minorHAnsi" w:cstheme="minorHAnsi"/>
          <w:u w:val="single"/>
        </w:rPr>
        <w:t>in the</w:t>
      </w:r>
      <w:r w:rsidRPr="0007499A">
        <w:rPr>
          <w:rFonts w:asciiTheme="minorHAnsi" w:hAnsiTheme="minorHAnsi" w:cstheme="minorHAnsi"/>
          <w:sz w:val="16"/>
        </w:rPr>
        <w:t xml:space="preserve"> debate </w:t>
      </w:r>
      <w:r w:rsidRPr="0007499A">
        <w:rPr>
          <w:rFonts w:asciiTheme="minorHAnsi" w:hAnsiTheme="minorHAnsi" w:cstheme="minorHAnsi"/>
          <w:u w:val="single"/>
        </w:rPr>
        <w:t>community or</w:t>
      </w:r>
      <w:r w:rsidRPr="0007499A">
        <w:rPr>
          <w:rFonts w:asciiTheme="minorHAnsi" w:hAnsiTheme="minorHAnsi" w:cstheme="minorHAnsi"/>
          <w:sz w:val="16"/>
        </w:rPr>
        <w:t xml:space="preserve"> in </w:t>
      </w:r>
      <w:r w:rsidRPr="0007499A">
        <w:rPr>
          <w:rFonts w:asciiTheme="minorHAnsi" w:hAnsiTheme="minorHAnsi" w:cstheme="minorHAnsi"/>
          <w:u w:val="single"/>
        </w:rPr>
        <w:t>general society</w:t>
      </w:r>
      <w:r w:rsidRPr="0007499A">
        <w:rPr>
          <w:rFonts w:asciiTheme="minorHAnsi" w:hAnsiTheme="minorHAnsi" w:cstheme="minorHAnsi"/>
          <w:sz w:val="16"/>
        </w:rPr>
        <w:t xml:space="preserve">. And </w:t>
      </w:r>
      <w:r w:rsidRPr="0007499A">
        <w:rPr>
          <w:rFonts w:asciiTheme="minorHAnsi" w:hAnsiTheme="minorHAnsi" w:cstheme="minorHAnsi"/>
          <w:u w:val="single"/>
        </w:rPr>
        <w:t>to the extent that the fiction of social change through debate can be proven or disproven through</w:t>
      </w:r>
      <w:r w:rsidRPr="0007499A">
        <w:rPr>
          <w:rFonts w:asciiTheme="minorHAnsi" w:hAnsiTheme="minorHAnsi" w:cstheme="minorHAnsi"/>
          <w:sz w:val="16"/>
        </w:rPr>
        <w:t xml:space="preserve"> empirical </w:t>
      </w:r>
      <w:r w:rsidRPr="0007499A">
        <w:rPr>
          <w:rFonts w:asciiTheme="minorHAnsi" w:hAnsiTheme="minorHAnsi" w:cstheme="minorHAnsi"/>
          <w:u w:val="single"/>
        </w:rPr>
        <w:t xml:space="preserve">studies or surveys, </w:t>
      </w:r>
      <w:r w:rsidRPr="0007499A">
        <w:rPr>
          <w:rFonts w:asciiTheme="minorHAnsi" w:hAnsiTheme="minorHAnsi" w:cstheme="minorHAnsi"/>
          <w:highlight w:val="green"/>
          <w:u w:val="single"/>
        </w:rPr>
        <w:t>academics</w:t>
      </w:r>
      <w:r w:rsidRPr="0007499A">
        <w:rPr>
          <w:rFonts w:asciiTheme="minorHAnsi" w:hAnsiTheme="minorHAnsi" w:cstheme="minorHAnsi"/>
          <w:sz w:val="16"/>
        </w:rPr>
        <w:t xml:space="preserve"> instead </w:t>
      </w:r>
      <w:r w:rsidRPr="0007499A">
        <w:rPr>
          <w:rFonts w:asciiTheme="minorHAnsi" w:hAnsiTheme="minorHAnsi" w:cstheme="minorHAnsi"/>
          <w:u w:val="single"/>
        </w:rPr>
        <w:t xml:space="preserve">have </w:t>
      </w:r>
      <w:r w:rsidRPr="0007499A">
        <w:rPr>
          <w:rFonts w:asciiTheme="minorHAnsi" w:hAnsiTheme="minorHAnsi" w:cstheme="minorHAnsi"/>
          <w:highlight w:val="green"/>
          <w:u w:val="single"/>
        </w:rPr>
        <w:t xml:space="preserve">analyzed debate with </w:t>
      </w:r>
      <w:r w:rsidRPr="0007499A">
        <w:rPr>
          <w:rFonts w:asciiTheme="minorHAnsi" w:hAnsiTheme="minorHAnsi" w:cstheme="minorHAnsi"/>
          <w:b/>
          <w:highlight w:val="green"/>
          <w:u w:val="single"/>
        </w:rPr>
        <w:t>nonapplicable</w:t>
      </w:r>
      <w:r w:rsidRPr="0007499A">
        <w:rPr>
          <w:rFonts w:asciiTheme="minorHAnsi" w:hAnsiTheme="minorHAnsi" w:cstheme="minorHAnsi"/>
          <w:sz w:val="16"/>
        </w:rPr>
        <w:t xml:space="preserve"> rhetorical </w:t>
      </w:r>
      <w:r w:rsidRPr="0007499A">
        <w:rPr>
          <w:rFonts w:asciiTheme="minorHAnsi" w:hAnsiTheme="minorHAnsi" w:cstheme="minorHAnsi"/>
          <w:b/>
          <w:highlight w:val="green"/>
          <w:u w:val="single"/>
        </w:rPr>
        <w:t>theory</w:t>
      </w:r>
      <w:r w:rsidRPr="0007499A">
        <w:rPr>
          <w:rFonts w:asciiTheme="minorHAnsi" w:hAnsiTheme="minorHAnsi" w:cstheme="minorHAnsi"/>
          <w:highlight w:val="green"/>
          <w:u w:val="single"/>
        </w:rPr>
        <w:t xml:space="preserve"> that </w:t>
      </w:r>
      <w:r w:rsidRPr="0007499A">
        <w:rPr>
          <w:rFonts w:asciiTheme="minorHAnsi" w:hAnsiTheme="minorHAnsi" w:cstheme="minorHAnsi"/>
          <w:b/>
          <w:highlight w:val="green"/>
          <w:u w:val="single"/>
        </w:rPr>
        <w:t>fails to account for</w:t>
      </w:r>
      <w:r w:rsidRPr="0007499A">
        <w:rPr>
          <w:rFonts w:asciiTheme="minorHAnsi" w:hAnsiTheme="minorHAnsi" w:cstheme="minorHAnsi"/>
          <w:b/>
          <w:u w:val="single"/>
        </w:rPr>
        <w:t xml:space="preserve"> the </w:t>
      </w:r>
      <w:r w:rsidRPr="0007499A">
        <w:rPr>
          <w:rFonts w:asciiTheme="minorHAnsi" w:hAnsiTheme="minorHAnsi" w:cstheme="minorHAnsi"/>
          <w:b/>
          <w:highlight w:val="green"/>
          <w:u w:val="single"/>
        </w:rPr>
        <w:t>unique aspects</w:t>
      </w:r>
      <w:r w:rsidRPr="0007499A">
        <w:rPr>
          <w:rFonts w:asciiTheme="minorHAnsi" w:hAnsiTheme="minorHAnsi" w:cstheme="minorHAnsi"/>
          <w:u w:val="single"/>
        </w:rPr>
        <w:t xml:space="preserve"> of competitive</w:t>
      </w:r>
      <w:r w:rsidRPr="0007499A">
        <w:rPr>
          <w:rFonts w:asciiTheme="minorHAnsi" w:hAnsiTheme="minorHAnsi" w:cstheme="minorHAnsi"/>
          <w:sz w:val="16"/>
        </w:rPr>
        <w:t xml:space="preserve"> interscholastic </w:t>
      </w:r>
      <w:r w:rsidRPr="0007499A">
        <w:rPr>
          <w:rFonts w:asciiTheme="minorHAnsi" w:hAnsiTheme="minorHAnsi" w:cstheme="minorHAnsi"/>
          <w:u w:val="single"/>
        </w:rPr>
        <w:t>debate</w:t>
      </w:r>
      <w:r w:rsidRPr="0007499A">
        <w:rPr>
          <w:rFonts w:asciiTheme="minorHAnsi" w:hAnsiTheme="minorHAnsi" w:cstheme="minorHAnsi"/>
          <w:sz w:val="16"/>
        </w:rPr>
        <w:t xml:space="preserve">. </w:t>
      </w:r>
      <w:r w:rsidRPr="0007499A">
        <w:rPr>
          <w:rFonts w:asciiTheme="minorHAnsi" w:hAnsiTheme="minorHAnsi" w:cstheme="minorHAnsi"/>
          <w:u w:val="single"/>
        </w:rPr>
        <w:t>Rather</w:t>
      </w:r>
      <w:r w:rsidRPr="0007499A">
        <w:rPr>
          <w:rFonts w:asciiTheme="minorHAnsi" w:hAnsiTheme="minorHAnsi" w:cstheme="minorHAnsi"/>
          <w:sz w:val="16"/>
        </w:rPr>
        <w:t xml:space="preserve">, the current </w:t>
      </w:r>
      <w:r w:rsidRPr="0007499A">
        <w:rPr>
          <w:rFonts w:asciiTheme="minorHAnsi" w:hAnsiTheme="minorHAnsi" w:cstheme="minorHAnsi"/>
          <w:u w:val="single"/>
        </w:rPr>
        <w:t>debate relating to activism</w:t>
      </w:r>
      <w:r w:rsidRPr="0007499A">
        <w:rPr>
          <w:rFonts w:asciiTheme="minorHAnsi" w:hAnsiTheme="minorHAnsi" w:cstheme="minorHAnsi"/>
          <w:sz w:val="16"/>
        </w:rPr>
        <w:t xml:space="preserve"> and competitive interscholastic debate </w:t>
      </w:r>
      <w:r w:rsidRPr="0007499A">
        <w:rPr>
          <w:rFonts w:asciiTheme="minorHAnsi" w:hAnsiTheme="minorHAnsi" w:cstheme="minorHAnsi"/>
          <w:u w:val="single"/>
        </w:rPr>
        <w:t>concerns the following: “What is the best model to promote social change?”</w:t>
      </w:r>
      <w:r w:rsidRPr="0007499A">
        <w:rPr>
          <w:rFonts w:asciiTheme="minorHAnsi" w:hAnsiTheme="minorHAnsi" w:cstheme="minorHAnsi"/>
          <w:sz w:val="16"/>
        </w:rPr>
        <w:t xml:space="preserve"> But </w:t>
      </w:r>
      <w:r w:rsidRPr="0007499A">
        <w:rPr>
          <w:rFonts w:asciiTheme="minorHAnsi" w:hAnsiTheme="minorHAnsi" w:cstheme="minorHAnsi"/>
          <w:u w:val="single"/>
        </w:rPr>
        <w:t>a more fundamental question</w:t>
      </w:r>
      <w:r w:rsidRPr="0007499A">
        <w:rPr>
          <w:rFonts w:asciiTheme="minorHAnsi" w:hAnsiTheme="minorHAnsi" w:cstheme="minorHAnsi"/>
          <w:sz w:val="16"/>
        </w:rPr>
        <w:t xml:space="preserve"> that must be addressed first </w:t>
      </w:r>
      <w:r w:rsidRPr="0007499A">
        <w:rPr>
          <w:rFonts w:asciiTheme="minorHAnsi" w:hAnsiTheme="minorHAnsi" w:cstheme="minorHAnsi"/>
          <w:u w:val="single"/>
        </w:rPr>
        <w:t xml:space="preserve">is: </w:t>
      </w:r>
      <w:r w:rsidRPr="0007499A">
        <w:rPr>
          <w:rFonts w:asciiTheme="minorHAnsi" w:hAnsiTheme="minorHAnsi" w:cstheme="minorHAnsi"/>
          <w:b/>
          <w:u w:val="single"/>
        </w:rPr>
        <w:t>“Can debate cause social change?”</w:t>
      </w:r>
      <w:r w:rsidRPr="0007499A">
        <w:rPr>
          <w:rFonts w:asciiTheme="minorHAnsi" w:hAnsiTheme="minorHAnsi" w:cstheme="minorHAnsi"/>
          <w:sz w:val="16"/>
        </w:rPr>
        <w:t xml:space="preserve"> Despite over two decades of opportunity to conduct and publish empirical studies or surveys, academic </w:t>
      </w:r>
      <w:r w:rsidRPr="0007499A">
        <w:rPr>
          <w:rFonts w:asciiTheme="minorHAnsi" w:hAnsiTheme="minorHAnsi" w:cstheme="minorHAnsi"/>
          <w:highlight w:val="green"/>
          <w:u w:val="single"/>
        </w:rPr>
        <w:t>proponents</w:t>
      </w:r>
      <w:r w:rsidRPr="0007499A">
        <w:rPr>
          <w:rFonts w:asciiTheme="minorHAnsi" w:hAnsiTheme="minorHAnsi" w:cstheme="minorHAnsi"/>
          <w:u w:val="single"/>
        </w:rPr>
        <w:t xml:space="preserve"> of the fiction that debate can create social change </w:t>
      </w:r>
      <w:r w:rsidRPr="0007499A">
        <w:rPr>
          <w:rFonts w:asciiTheme="minorHAnsi" w:hAnsiTheme="minorHAnsi" w:cstheme="minorHAnsi"/>
          <w:highlight w:val="green"/>
          <w:u w:val="single"/>
        </w:rPr>
        <w:t xml:space="preserve">have chosen </w:t>
      </w:r>
      <w:r w:rsidRPr="0007499A">
        <w:rPr>
          <w:rFonts w:asciiTheme="minorHAnsi" w:hAnsiTheme="minorHAnsi" w:cstheme="minorHAnsi"/>
          <w:b/>
          <w:highlight w:val="green"/>
          <w:u w:val="single"/>
        </w:rPr>
        <w:t>not to prove this</w:t>
      </w:r>
      <w:r w:rsidRPr="0007499A">
        <w:rPr>
          <w:rFonts w:asciiTheme="minorHAnsi" w:hAnsiTheme="minorHAnsi" w:cstheme="minorHAnsi"/>
          <w:b/>
          <w:u w:val="single"/>
        </w:rPr>
        <w:t xml:space="preserve"> fundamental </w:t>
      </w:r>
      <w:r w:rsidRPr="0007499A">
        <w:rPr>
          <w:rFonts w:asciiTheme="minorHAnsi" w:hAnsiTheme="minorHAnsi" w:cstheme="minorHAnsi"/>
          <w:b/>
          <w:highlight w:val="green"/>
          <w:u w:val="single"/>
        </w:rPr>
        <w:t>assumption</w:t>
      </w:r>
      <w:r w:rsidRPr="0007499A">
        <w:rPr>
          <w:rFonts w:asciiTheme="minorHAnsi" w:hAnsiTheme="minorHAnsi" w:cstheme="minorHAnsi"/>
          <w:highlight w:val="green"/>
          <w:u w:val="single"/>
        </w:rPr>
        <w:t>, which</w:t>
      </w:r>
      <w:r w:rsidRPr="0007499A">
        <w:rPr>
          <w:rFonts w:asciiTheme="minorHAnsi" w:hAnsiTheme="minorHAnsi" w:cstheme="minorHAnsi"/>
          <w:sz w:val="16"/>
        </w:rPr>
        <w:t>—as this article argues—</w:t>
      </w:r>
      <w:r w:rsidRPr="0007499A">
        <w:rPr>
          <w:rFonts w:asciiTheme="minorHAnsi" w:hAnsiTheme="minorHAnsi" w:cstheme="minorHAnsi"/>
          <w:highlight w:val="green"/>
          <w:u w:val="single"/>
        </w:rPr>
        <w:t>is</w:t>
      </w:r>
      <w:r w:rsidRPr="0007499A">
        <w:rPr>
          <w:rFonts w:asciiTheme="minorHAnsi" w:hAnsiTheme="minorHAnsi" w:cstheme="minorHAnsi"/>
          <w:u w:val="single"/>
        </w:rPr>
        <w:t xml:space="preserve"> </w:t>
      </w:r>
      <w:r w:rsidRPr="0007499A">
        <w:rPr>
          <w:rFonts w:asciiTheme="minorHAnsi" w:hAnsiTheme="minorHAnsi" w:cstheme="minorHAnsi"/>
          <w:b/>
          <w:u w:val="single"/>
        </w:rPr>
        <w:t xml:space="preserve">merely </w:t>
      </w:r>
      <w:r w:rsidRPr="0007499A">
        <w:rPr>
          <w:rFonts w:asciiTheme="minorHAnsi" w:hAnsiTheme="minorHAnsi" w:cstheme="minorHAnsi"/>
          <w:b/>
          <w:highlight w:val="green"/>
          <w:u w:val="single"/>
        </w:rPr>
        <w:t>a fiction</w:t>
      </w:r>
      <w:r w:rsidRPr="0007499A">
        <w:rPr>
          <w:rFonts w:asciiTheme="minorHAnsi" w:hAnsiTheme="minorHAnsi" w:cstheme="minorHAnsi"/>
          <w:highlight w:val="green"/>
          <w:u w:val="single"/>
        </w:rPr>
        <w:t xml:space="preserve"> that is </w:t>
      </w:r>
      <w:r w:rsidRPr="0007499A">
        <w:rPr>
          <w:rFonts w:asciiTheme="minorHAnsi" w:hAnsiTheme="minorHAnsi" w:cstheme="minorHAnsi"/>
          <w:b/>
          <w:highlight w:val="green"/>
          <w:u w:val="single"/>
        </w:rPr>
        <w:t>harmful</w:t>
      </w:r>
      <w:r w:rsidRPr="0007499A">
        <w:rPr>
          <w:rFonts w:asciiTheme="minorHAnsi" w:hAnsiTheme="minorHAnsi" w:cstheme="minorHAnsi"/>
          <w:b/>
          <w:u w:val="single"/>
        </w:rPr>
        <w:t xml:space="preserve"> in</w:t>
      </w:r>
      <w:r w:rsidRPr="0007499A">
        <w:rPr>
          <w:rFonts w:asciiTheme="minorHAnsi" w:hAnsiTheme="minorHAnsi" w:cstheme="minorHAnsi"/>
          <w:sz w:val="16"/>
        </w:rPr>
        <w:t xml:space="preserve"> most, if not </w:t>
      </w:r>
      <w:r w:rsidRPr="0007499A">
        <w:rPr>
          <w:rFonts w:asciiTheme="minorHAnsi" w:hAnsiTheme="minorHAnsi" w:cstheme="minorHAnsi"/>
          <w:b/>
          <w:u w:val="single"/>
        </w:rPr>
        <w:t>all, respects</w:t>
      </w:r>
      <w:r w:rsidRPr="0007499A">
        <w:rPr>
          <w:rFonts w:asciiTheme="minorHAnsi" w:hAnsiTheme="minorHAnsi" w:cstheme="minorHAnsi"/>
          <w:sz w:val="16"/>
        </w:rPr>
        <w:t xml:space="preserve">. </w:t>
      </w:r>
      <w:r w:rsidRPr="0007499A">
        <w:rPr>
          <w:rFonts w:asciiTheme="minorHAnsi" w:hAnsiTheme="minorHAnsi" w:cstheme="minorHAnsi"/>
          <w:highlight w:val="green"/>
          <w:u w:val="single"/>
        </w:rPr>
        <w:t>The position</w:t>
      </w:r>
      <w:r w:rsidRPr="0007499A">
        <w:rPr>
          <w:rFonts w:asciiTheme="minorHAnsi" w:hAnsiTheme="minorHAnsi" w:cstheme="minorHAnsi"/>
          <w:u w:val="single"/>
        </w:rPr>
        <w:t xml:space="preserve"> that competitive</w:t>
      </w:r>
      <w:r w:rsidRPr="0007499A">
        <w:rPr>
          <w:rFonts w:asciiTheme="minorHAnsi" w:hAnsiTheme="minorHAnsi" w:cstheme="minorHAnsi"/>
          <w:sz w:val="16"/>
        </w:rPr>
        <w:t xml:space="preserve"> interscholastic </w:t>
      </w:r>
      <w:r w:rsidRPr="0007499A">
        <w:rPr>
          <w:rFonts w:asciiTheme="minorHAnsi" w:hAnsiTheme="minorHAnsi" w:cstheme="minorHAnsi"/>
          <w:u w:val="single"/>
        </w:rPr>
        <w:t xml:space="preserve">debate can create social change </w:t>
      </w:r>
      <w:r w:rsidRPr="0007499A">
        <w:rPr>
          <w:rFonts w:asciiTheme="minorHAnsi" w:hAnsiTheme="minorHAnsi" w:cstheme="minorHAnsi"/>
          <w:highlight w:val="green"/>
          <w:u w:val="single"/>
        </w:rPr>
        <w:t>is</w:t>
      </w:r>
      <w:r w:rsidRPr="0007499A">
        <w:rPr>
          <w:rFonts w:asciiTheme="minorHAnsi" w:hAnsiTheme="minorHAnsi" w:cstheme="minorHAnsi"/>
          <w:sz w:val="16"/>
        </w:rPr>
        <w:t xml:space="preserve"> more properly characterized as a </w:t>
      </w:r>
      <w:r w:rsidRPr="0007499A">
        <w:rPr>
          <w:rFonts w:asciiTheme="minorHAnsi" w:hAnsiTheme="minorHAnsi" w:cstheme="minorHAnsi"/>
          <w:b/>
          <w:u w:val="single"/>
        </w:rPr>
        <w:t>fiction</w:t>
      </w:r>
      <w:r w:rsidRPr="0007499A">
        <w:rPr>
          <w:rFonts w:asciiTheme="minorHAnsi" w:hAnsiTheme="minorHAnsi" w:cstheme="minorHAnsi"/>
          <w:sz w:val="16"/>
        </w:rPr>
        <w:t xml:space="preserve"> than an argument. A fiction is an invented or fabricated idea purporting to be factual but is </w:t>
      </w:r>
      <w:r w:rsidRPr="0007499A">
        <w:rPr>
          <w:rFonts w:asciiTheme="minorHAnsi" w:hAnsiTheme="minorHAnsi" w:cstheme="minorHAnsi"/>
          <w:b/>
          <w:highlight w:val="green"/>
          <w:u w:val="single"/>
        </w:rPr>
        <w:t>not provable</w:t>
      </w:r>
      <w:r w:rsidRPr="0007499A">
        <w:rPr>
          <w:rFonts w:asciiTheme="minorHAnsi" w:hAnsiTheme="minorHAnsi" w:cstheme="minorHAnsi"/>
          <w:highlight w:val="green"/>
          <w:u w:val="single"/>
        </w:rPr>
        <w:t xml:space="preserve"> by</w:t>
      </w:r>
      <w:r w:rsidRPr="0007499A">
        <w:rPr>
          <w:rFonts w:asciiTheme="minorHAnsi" w:hAnsiTheme="minorHAnsi" w:cstheme="minorHAnsi"/>
          <w:u w:val="single"/>
        </w:rPr>
        <w:t xml:space="preserve"> any </w:t>
      </w:r>
      <w:r w:rsidRPr="0007499A">
        <w:rPr>
          <w:rFonts w:asciiTheme="minorHAnsi" w:hAnsiTheme="minorHAnsi" w:cstheme="minorHAnsi"/>
          <w:highlight w:val="green"/>
          <w:u w:val="single"/>
        </w:rPr>
        <w:t>human senses</w:t>
      </w:r>
      <w:r w:rsidRPr="0007499A">
        <w:rPr>
          <w:rFonts w:asciiTheme="minorHAnsi" w:hAnsiTheme="minorHAnsi" w:cstheme="minorHAnsi"/>
          <w:u w:val="single"/>
        </w:rPr>
        <w:t xml:space="preserve"> or </w:t>
      </w:r>
      <w:r w:rsidRPr="0007499A">
        <w:rPr>
          <w:rFonts w:asciiTheme="minorHAnsi" w:hAnsiTheme="minorHAnsi" w:cstheme="minorHAnsi"/>
          <w:highlight w:val="green"/>
          <w:u w:val="single"/>
        </w:rPr>
        <w:t>rational thinking</w:t>
      </w:r>
      <w:r w:rsidRPr="0007499A">
        <w:rPr>
          <w:rFonts w:asciiTheme="minorHAnsi" w:hAnsiTheme="minorHAnsi" w:cstheme="minorHAnsi"/>
          <w:u w:val="single"/>
        </w:rPr>
        <w:t xml:space="preserve"> capability </w:t>
      </w:r>
      <w:r w:rsidRPr="0007499A">
        <w:rPr>
          <w:rFonts w:asciiTheme="minorHAnsi" w:hAnsiTheme="minorHAnsi" w:cstheme="minorHAnsi"/>
          <w:highlight w:val="green"/>
          <w:u w:val="single"/>
        </w:rPr>
        <w:t>or</w:t>
      </w:r>
      <w:r w:rsidRPr="0007499A">
        <w:rPr>
          <w:rFonts w:asciiTheme="minorHAnsi" w:hAnsiTheme="minorHAnsi" w:cstheme="minorHAnsi"/>
          <w:u w:val="single"/>
        </w:rPr>
        <w:t xml:space="preserve"> is unproven by</w:t>
      </w:r>
      <w:r w:rsidRPr="0007499A">
        <w:rPr>
          <w:rFonts w:asciiTheme="minorHAnsi" w:hAnsiTheme="minorHAnsi" w:cstheme="minorHAnsi"/>
          <w:sz w:val="16"/>
        </w:rPr>
        <w:t xml:space="preserve"> valid </w:t>
      </w:r>
      <w:r w:rsidRPr="0007499A">
        <w:rPr>
          <w:rFonts w:asciiTheme="minorHAnsi" w:hAnsiTheme="minorHAnsi" w:cstheme="minorHAnsi"/>
          <w:u w:val="single"/>
        </w:rPr>
        <w:t xml:space="preserve">statistical </w:t>
      </w:r>
      <w:r w:rsidRPr="0007499A">
        <w:rPr>
          <w:rFonts w:asciiTheme="minorHAnsi" w:hAnsiTheme="minorHAnsi" w:cstheme="minorHAnsi"/>
          <w:highlight w:val="green"/>
          <w:u w:val="single"/>
        </w:rPr>
        <w:t>studies</w:t>
      </w:r>
      <w:r w:rsidRPr="0007499A">
        <w:rPr>
          <w:rFonts w:asciiTheme="minorHAnsi" w:hAnsiTheme="minorHAnsi" w:cstheme="minorHAnsi"/>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07499A">
        <w:rPr>
          <w:rFonts w:asciiTheme="minorHAnsi" w:hAnsiTheme="minorHAnsi" w:cstheme="minorHAnsi"/>
          <w:u w:val="single"/>
        </w:rPr>
        <w:t>the competitive</w:t>
      </w:r>
      <w:r w:rsidRPr="0007499A">
        <w:rPr>
          <w:rFonts w:asciiTheme="minorHAnsi" w:hAnsiTheme="minorHAnsi" w:cstheme="minorHAnsi"/>
          <w:sz w:val="16"/>
        </w:rPr>
        <w:t xml:space="preserve"> interscholastic </w:t>
      </w:r>
      <w:r w:rsidRPr="0007499A">
        <w:rPr>
          <w:rFonts w:asciiTheme="minorHAnsi" w:hAnsiTheme="minorHAnsi" w:cstheme="minorHAnsi"/>
          <w:u w:val="single"/>
        </w:rPr>
        <w:t xml:space="preserve">debate community should be </w:t>
      </w:r>
      <w:r w:rsidRPr="0007499A">
        <w:rPr>
          <w:rFonts w:asciiTheme="minorHAnsi" w:hAnsiTheme="minorHAnsi" w:cstheme="minorHAnsi"/>
          <w:b/>
          <w:u w:val="single"/>
        </w:rPr>
        <w:t>incredibly critical</w:t>
      </w:r>
      <w:r w:rsidRPr="0007499A">
        <w:rPr>
          <w:rFonts w:asciiTheme="minorHAnsi" w:hAnsiTheme="minorHAnsi" w:cstheme="minorHAnsi"/>
          <w:u w:val="single"/>
        </w:rPr>
        <w:t xml:space="preserve"> of </w:t>
      </w:r>
      <w:r w:rsidRPr="0007499A">
        <w:rPr>
          <w:rStyle w:val="StyleUnderline"/>
          <w:rFonts w:asciiTheme="minorHAnsi" w:hAnsiTheme="minorHAnsi" w:cstheme="minorHAnsi"/>
        </w:rPr>
        <w:t>those fictions</w:t>
      </w:r>
      <w:r w:rsidRPr="0007499A">
        <w:rPr>
          <w:rFonts w:asciiTheme="minorHAnsi" w:hAnsiTheme="minorHAnsi" w:cstheme="minorHAnsi"/>
          <w:sz w:val="16"/>
          <w:szCs w:val="16"/>
        </w:rPr>
        <w:t xml:space="preserve"> and adopt them only if they promote the activity and its purposes.</w:t>
      </w:r>
    </w:p>
    <w:p w14:paraId="3FBA12ED" w14:textId="79D57268" w:rsidR="0007499A" w:rsidRDefault="006C68A9" w:rsidP="006C68A9">
      <w:pPr>
        <w:pStyle w:val="Heading3"/>
      </w:pPr>
      <w:r>
        <w:t>1NC – Cap Good</w:t>
      </w:r>
    </w:p>
    <w:p w14:paraId="044D8A22" w14:textId="77777777" w:rsidR="006C68A9" w:rsidRPr="00FD7F19" w:rsidRDefault="006C68A9" w:rsidP="006C68A9">
      <w:pPr>
        <w:pStyle w:val="Heading4"/>
      </w:pPr>
      <w:r>
        <w:t xml:space="preserve">1] </w:t>
      </w:r>
      <w:r>
        <w:rPr>
          <w:rFonts w:cs="Arial"/>
        </w:rPr>
        <w:t>Innovation</w:t>
      </w:r>
      <w:r w:rsidRPr="000A599D">
        <w:rPr>
          <w:rFonts w:cs="Arial"/>
        </w:rPr>
        <w:t xml:space="preserve"> </w:t>
      </w:r>
      <w:r w:rsidRPr="006B7E79">
        <w:rPr>
          <w:rFonts w:cs="Arial"/>
          <w:u w:val="single"/>
        </w:rPr>
        <w:t>link turns</w:t>
      </w:r>
      <w:r w:rsidRPr="000A599D">
        <w:rPr>
          <w:rFonts w:cs="Arial"/>
        </w:rPr>
        <w:t xml:space="preserve"> their impact. </w:t>
      </w:r>
    </w:p>
    <w:p w14:paraId="2DB8ED74" w14:textId="77777777" w:rsidR="006C68A9" w:rsidRPr="006B7E79" w:rsidRDefault="006C68A9" w:rsidP="006C68A9">
      <w:r w:rsidRPr="006B7E79">
        <w:t xml:space="preserve">Fred </w:t>
      </w:r>
      <w:r w:rsidRPr="006B7E79">
        <w:rPr>
          <w:rStyle w:val="Style13ptBold"/>
        </w:rPr>
        <w:t>Krupp et al. 19</w:t>
      </w:r>
      <w:r w:rsidRPr="006B7E79">
        <w:t>. Nathaniel </w:t>
      </w:r>
      <w:hyperlink r:id="rId7" w:tooltip="Click to search for more items by this author" w:history="1">
        <w:r w:rsidRPr="006B7E79">
          <w:rPr>
            <w:rStyle w:val="Hyperlink"/>
          </w:rPr>
          <w:t>Keohane</w:t>
        </w:r>
      </w:hyperlink>
      <w:r w:rsidRPr="006B7E79">
        <w:t xml:space="preserve">, and Eric Pooley. *President of Environmental Defense Fund, a United States-based nonprofit environmental advocacy group. **Vice president for international climate at the Environmental Defense Fund. He used to be in academia at Yale University and served in the White House as special assistant to President Barack Obama. ***Senior Vice President, Strategy &amp; Communications at the Environmental Defense Fund. 4-1-2019. "Less Than Zero: Can Carbon-Removal Technologies Curb Climate Change?" Foreign Affairs. https://search-proquest-com.libproxy2.usc.edu/docview/2186099162/594BA6C689D844ABPQ/13?accountid=14749/. </w:t>
      </w:r>
    </w:p>
    <w:p w14:paraId="2A7A5056" w14:textId="77777777" w:rsidR="006C68A9" w:rsidRPr="000A599D" w:rsidRDefault="006C68A9" w:rsidP="006C68A9">
      <w:pPr>
        <w:rPr>
          <w:sz w:val="12"/>
        </w:rPr>
      </w:pPr>
      <w:r w:rsidRPr="000A599D">
        <w:rPr>
          <w:sz w:val="12"/>
        </w:rPr>
        <w:t xml:space="preserve">When it comes to generating support for climate policy, a warranted sense of alarm is only half the battle. And the other half-a shared belief that the problem is solvable-is lagging far behind. The newfound sense of urgency is at risk of being swamped by collective despair. A scant six percent of Americans, according to the Yale study, believe that the world "can and will" effectively address climate change. With </w:t>
      </w:r>
      <w:r w:rsidRPr="000A599D">
        <w:rPr>
          <w:rStyle w:val="StyleUnderline"/>
        </w:rPr>
        <w:t>carbon dioxide emissions</w:t>
      </w:r>
      <w:r w:rsidRPr="000A599D">
        <w:rPr>
          <w:sz w:val="12"/>
        </w:rPr>
        <w:t xml:space="preserve"> from fossil fuels having </w:t>
      </w:r>
      <w:r w:rsidRPr="000A599D">
        <w:rPr>
          <w:rStyle w:val="StyleUnderline"/>
        </w:rPr>
        <w:t>risen by an estimated 2.7 percent</w:t>
      </w:r>
      <w:r w:rsidRPr="000A599D">
        <w:rPr>
          <w:sz w:val="12"/>
        </w:rPr>
        <w:t xml:space="preserve"> in 2018 </w:t>
      </w:r>
      <w:r w:rsidRPr="000A599D">
        <w:rPr>
          <w:rStyle w:val="StyleUnderline"/>
        </w:rPr>
        <w:t>and atmospheric concentrations of carbon dioxide</w:t>
      </w:r>
      <w:r w:rsidRPr="000A599D">
        <w:rPr>
          <w:sz w:val="12"/>
        </w:rPr>
        <w:t xml:space="preserve">, which will determine the ultimate extent of warming, at their highest level in some three million years, such </w:t>
      </w:r>
      <w:r w:rsidRPr="000A599D">
        <w:rPr>
          <w:rStyle w:val="StyleUnderline"/>
        </w:rPr>
        <w:t>pessimism may seem justified</w:t>
      </w:r>
      <w:r w:rsidRPr="000A599D">
        <w:rPr>
          <w:sz w:val="12"/>
        </w:rPr>
        <w:t xml:space="preserve">-especially with a climate change denier in the White House. But </w:t>
      </w:r>
      <w:r w:rsidRPr="000A599D">
        <w:rPr>
          <w:rStyle w:val="StyleUnderline"/>
        </w:rPr>
        <w:t>it is not too late to solve the</w:t>
      </w:r>
      <w:r w:rsidRPr="000A599D">
        <w:rPr>
          <w:sz w:val="12"/>
        </w:rPr>
        <w:t xml:space="preserve"> global </w:t>
      </w:r>
      <w:r w:rsidRPr="000A599D">
        <w:rPr>
          <w:rStyle w:val="StyleUnderline"/>
        </w:rPr>
        <w:t>climate crisis</w:t>
      </w:r>
      <w:r w:rsidRPr="000A599D">
        <w:rPr>
          <w:sz w:val="12"/>
        </w:rPr>
        <w:t xml:space="preserve">. A decade of </w:t>
      </w:r>
      <w:r w:rsidRPr="000A599D">
        <w:rPr>
          <w:rStyle w:val="Emphasis"/>
        </w:rPr>
        <w:t xml:space="preserve">extraordinary </w:t>
      </w:r>
      <w:r w:rsidRPr="003A2A6A">
        <w:rPr>
          <w:rStyle w:val="Emphasis"/>
          <w:highlight w:val="green"/>
        </w:rPr>
        <w:t>innovation</w:t>
      </w:r>
      <w:r w:rsidRPr="000A599D">
        <w:rPr>
          <w:sz w:val="12"/>
        </w:rPr>
        <w:t xml:space="preserve"> has </w:t>
      </w:r>
      <w:r w:rsidRPr="003A2A6A">
        <w:rPr>
          <w:rStyle w:val="Emphasis"/>
          <w:highlight w:val="green"/>
        </w:rPr>
        <w:t>made the green</w:t>
      </w:r>
      <w:r w:rsidRPr="000A599D">
        <w:rPr>
          <w:rStyle w:val="Emphasis"/>
        </w:rPr>
        <w:t xml:space="preserve">ing of the global </w:t>
      </w:r>
      <w:r w:rsidRPr="003A2A6A">
        <w:rPr>
          <w:rStyle w:val="Emphasis"/>
          <w:highlight w:val="green"/>
        </w:rPr>
        <w:t>economy</w:t>
      </w:r>
      <w:r w:rsidRPr="000A599D">
        <w:rPr>
          <w:rStyle w:val="Emphasis"/>
        </w:rPr>
        <w:t xml:space="preserve"> not only </w:t>
      </w:r>
      <w:r w:rsidRPr="003A2A6A">
        <w:rPr>
          <w:rStyle w:val="Emphasis"/>
          <w:highlight w:val="green"/>
        </w:rPr>
        <w:t>feasible</w:t>
      </w:r>
      <w:r w:rsidRPr="000A599D">
        <w:rPr>
          <w:rStyle w:val="Emphasis"/>
        </w:rPr>
        <w:t xml:space="preserve"> but</w:t>
      </w:r>
      <w:r w:rsidRPr="000A599D">
        <w:rPr>
          <w:sz w:val="12"/>
        </w:rPr>
        <w:t xml:space="preserve"> also </w:t>
      </w:r>
      <w:r w:rsidRPr="000A599D">
        <w:rPr>
          <w:rStyle w:val="Emphasis"/>
        </w:rPr>
        <w:t>likely</w:t>
      </w:r>
      <w:r w:rsidRPr="000A599D">
        <w:rPr>
          <w:sz w:val="12"/>
        </w:rPr>
        <w:t xml:space="preserve">. </w:t>
      </w:r>
      <w:r w:rsidRPr="000A599D">
        <w:rPr>
          <w:rStyle w:val="StyleUnderline"/>
        </w:rPr>
        <w:t>The market</w:t>
      </w:r>
      <w:r w:rsidRPr="000A599D">
        <w:rPr>
          <w:sz w:val="12"/>
        </w:rPr>
        <w:t xml:space="preserve"> now </w:t>
      </w:r>
      <w:r w:rsidRPr="000A599D">
        <w:rPr>
          <w:rStyle w:val="StyleUnderline"/>
        </w:rPr>
        <w:t>favors clean energy</w:t>
      </w:r>
      <w:r w:rsidRPr="000A599D">
        <w:rPr>
          <w:sz w:val="12"/>
        </w:rPr>
        <w:t xml:space="preserve">: in many U.S. states, </w:t>
      </w:r>
      <w:r w:rsidRPr="000A599D">
        <w:rPr>
          <w:rStyle w:val="StyleUnderline"/>
        </w:rPr>
        <w:t xml:space="preserve">it is </w:t>
      </w:r>
      <w:r w:rsidRPr="003A2A6A">
        <w:rPr>
          <w:rStyle w:val="StyleUnderline"/>
          <w:highlight w:val="green"/>
        </w:rPr>
        <w:t>cheaper to build</w:t>
      </w:r>
      <w:r w:rsidRPr="000A599D">
        <w:rPr>
          <w:rStyle w:val="StyleUnderline"/>
        </w:rPr>
        <w:t xml:space="preserve"> new </w:t>
      </w:r>
      <w:r w:rsidRPr="003A2A6A">
        <w:rPr>
          <w:rStyle w:val="StyleUnderline"/>
          <w:highlight w:val="green"/>
        </w:rPr>
        <w:t>renewable energy</w:t>
      </w:r>
      <w:r w:rsidRPr="000A599D">
        <w:rPr>
          <w:rStyle w:val="StyleUnderline"/>
        </w:rPr>
        <w:t xml:space="preserve"> plants than</w:t>
      </w:r>
      <w:r w:rsidRPr="000A599D">
        <w:rPr>
          <w:sz w:val="12"/>
        </w:rPr>
        <w:t xml:space="preserve"> to </w:t>
      </w:r>
      <w:r w:rsidRPr="000A599D">
        <w:rPr>
          <w:rStyle w:val="StyleUnderline"/>
        </w:rPr>
        <w:t>run existing coal</w:t>
      </w:r>
      <w:r w:rsidRPr="000A599D">
        <w:rPr>
          <w:sz w:val="12"/>
        </w:rPr>
        <w:t xml:space="preserve">-fired power </w:t>
      </w:r>
      <w:r w:rsidRPr="000A599D">
        <w:rPr>
          <w:rStyle w:val="StyleUnderline"/>
        </w:rPr>
        <w:t>plants</w:t>
      </w:r>
      <w:r w:rsidRPr="000A599D">
        <w:rPr>
          <w:sz w:val="12"/>
        </w:rPr>
        <w:t xml:space="preserve">. By combining solar power with new, efficient batteries, Arizona and other sunny states will soon be able to provide electricity at a lower cost per megawatthour than new, efficient natural gas plants. Local, </w:t>
      </w:r>
      <w:r w:rsidRPr="000A599D">
        <w:rPr>
          <w:rStyle w:val="Emphasis"/>
        </w:rPr>
        <w:t xml:space="preserve">regional, and federal </w:t>
      </w:r>
      <w:r w:rsidRPr="003A2A6A">
        <w:rPr>
          <w:rStyle w:val="Emphasis"/>
          <w:highlight w:val="green"/>
        </w:rPr>
        <w:t>governments</w:t>
      </w:r>
      <w:r w:rsidRPr="000A599D">
        <w:rPr>
          <w:rStyle w:val="Emphasis"/>
        </w:rPr>
        <w:t xml:space="preserve">, as well as </w:t>
      </w:r>
      <w:r w:rsidRPr="003A2A6A">
        <w:rPr>
          <w:rStyle w:val="Emphasis"/>
          <w:highlight w:val="green"/>
        </w:rPr>
        <w:t>corporations</w:t>
      </w:r>
      <w:r w:rsidRPr="000A599D">
        <w:rPr>
          <w:rStyle w:val="Emphasis"/>
        </w:rPr>
        <w:t>, are making</w:t>
      </w:r>
      <w:r w:rsidRPr="000A599D">
        <w:rPr>
          <w:sz w:val="12"/>
        </w:rPr>
        <w:t xml:space="preserve"> measurable </w:t>
      </w:r>
      <w:r w:rsidRPr="000A599D">
        <w:rPr>
          <w:rStyle w:val="Emphasis"/>
        </w:rPr>
        <w:t xml:space="preserve">progress on </w:t>
      </w:r>
      <w:r w:rsidRPr="003A2A6A">
        <w:rPr>
          <w:rStyle w:val="Emphasis"/>
          <w:highlight w:val="green"/>
        </w:rPr>
        <w:t>reducing carbon pollution</w:t>
      </w:r>
      <w:r w:rsidRPr="000A599D">
        <w:rPr>
          <w:sz w:val="12"/>
        </w:rPr>
        <w:t xml:space="preserve">. Since 2000, </w:t>
      </w:r>
      <w:r w:rsidRPr="000A599D">
        <w:rPr>
          <w:rStyle w:val="StyleUnderline"/>
        </w:rPr>
        <w:t>21 countries have reduced</w:t>
      </w:r>
      <w:r w:rsidRPr="000A599D">
        <w:rPr>
          <w:sz w:val="12"/>
        </w:rPr>
        <w:t xml:space="preserve"> their annual </w:t>
      </w:r>
      <w:r w:rsidRPr="000A599D">
        <w:rPr>
          <w:rStyle w:val="StyleUnderline"/>
        </w:rPr>
        <w:t>greenhouse gas emissions while growing their economies</w:t>
      </w:r>
      <w:r w:rsidRPr="000A599D">
        <w:rPr>
          <w:sz w:val="12"/>
        </w:rPr>
        <w:t xml:space="preserve">; China is expected to see emissions peak by 2025, five years earlier than it promised as part of the negotiations for the Paris climate agreement in 2015. At the UN climate talks held late last year in Poland, countries agreed on rules for how to report progress on meeting emission-reduction commitments, an important step in implementing the Paris accord. What's more, an entirely new arsenal is emerging in the fight against climate change: </w:t>
      </w:r>
      <w:r w:rsidRPr="003A2A6A">
        <w:rPr>
          <w:rStyle w:val="Emphasis"/>
          <w:highlight w:val="green"/>
        </w:rPr>
        <w:t>negative emission tech</w:t>
      </w:r>
      <w:r w:rsidRPr="000A599D">
        <w:rPr>
          <w:rStyle w:val="Emphasis"/>
        </w:rPr>
        <w:t>nologies</w:t>
      </w:r>
      <w:r w:rsidRPr="000A599D">
        <w:rPr>
          <w:sz w:val="12"/>
        </w:rPr>
        <w:t xml:space="preserve">, or nets. Nets </w:t>
      </w:r>
      <w:r w:rsidRPr="000A599D">
        <w:rPr>
          <w:rStyle w:val="Emphasis"/>
        </w:rPr>
        <w:t>are different from conventional approaches to climate mitigation</w:t>
      </w:r>
      <w:r w:rsidRPr="000A599D">
        <w:rPr>
          <w:sz w:val="12"/>
        </w:rPr>
        <w:t xml:space="preserve"> in that </w:t>
      </w:r>
      <w:r w:rsidRPr="000A599D">
        <w:rPr>
          <w:rStyle w:val="StyleUnderline"/>
        </w:rPr>
        <w:t>they seek</w:t>
      </w:r>
      <w:r w:rsidRPr="000A599D">
        <w:rPr>
          <w:sz w:val="12"/>
        </w:rPr>
        <w:t xml:space="preserve"> not to reduce the amount of greenhouse gases emitted into the atmosphere but </w:t>
      </w:r>
      <w:r w:rsidRPr="000A599D">
        <w:rPr>
          <w:rStyle w:val="StyleUnderline"/>
        </w:rPr>
        <w:t xml:space="preserve">to </w:t>
      </w:r>
      <w:r w:rsidRPr="003A2A6A">
        <w:rPr>
          <w:rStyle w:val="StyleUnderline"/>
          <w:highlight w:val="green"/>
        </w:rPr>
        <w:t>remove carbon dioxide</w:t>
      </w:r>
      <w:r w:rsidRPr="000A599D">
        <w:rPr>
          <w:rStyle w:val="StyleUnderline"/>
        </w:rPr>
        <w:t xml:space="preserve"> that's </w:t>
      </w:r>
      <w:r w:rsidRPr="003A2A6A">
        <w:rPr>
          <w:rStyle w:val="StyleUnderline"/>
          <w:highlight w:val="green"/>
        </w:rPr>
        <w:t>already there</w:t>
      </w:r>
      <w:r w:rsidRPr="000A599D">
        <w:rPr>
          <w:sz w:val="12"/>
        </w:rPr>
        <w:t xml:space="preserve">. These technologies range from the old-fashioned practice of reforestation to high-tech machines that suck carbon out of the sky and store it underground. The window of opportunity to combat climate change has not closed-and with a push from policymakers, nets can keep it propped open for longer. THE HEAT IS ON </w:t>
      </w:r>
      <w:r w:rsidRPr="000A599D">
        <w:rPr>
          <w:rStyle w:val="StyleUnderline"/>
        </w:rPr>
        <w:t>How much time is left</w:t>
      </w:r>
      <w:r w:rsidRPr="000A599D">
        <w:rPr>
          <w:sz w:val="12"/>
        </w:rPr>
        <w:t xml:space="preserve"> to avoid climate catastrophe? </w:t>
      </w:r>
      <w:r w:rsidRPr="000A599D">
        <w:rPr>
          <w:rStyle w:val="StyleUnderline"/>
        </w:rPr>
        <w:t>The truth is</w:t>
      </w:r>
      <w:r w:rsidRPr="000A599D">
        <w:rPr>
          <w:sz w:val="12"/>
        </w:rPr>
        <w:t xml:space="preserve"> that it is </w:t>
      </w:r>
      <w:r w:rsidRPr="000A599D">
        <w:rPr>
          <w:rStyle w:val="StyleUnderline"/>
        </w:rPr>
        <w:t>impossible to answer</w:t>
      </w:r>
      <w:r w:rsidRPr="000A599D">
        <w:rPr>
          <w:sz w:val="12"/>
        </w:rPr>
        <w:t xml:space="preserve"> the question </w:t>
      </w:r>
      <w:r w:rsidRPr="000A599D">
        <w:rPr>
          <w:rStyle w:val="StyleUnderline"/>
        </w:rPr>
        <w:t>with precision</w:t>
      </w:r>
      <w:r w:rsidRPr="000A599D">
        <w:rPr>
          <w:sz w:val="12"/>
        </w:rPr>
        <w:t xml:space="preserve">. </w:t>
      </w:r>
      <w:r w:rsidRPr="000A599D">
        <w:rPr>
          <w:rStyle w:val="StyleUnderline"/>
        </w:rPr>
        <w:t>Scientists know</w:t>
      </w:r>
      <w:r w:rsidRPr="000A599D">
        <w:rPr>
          <w:sz w:val="12"/>
        </w:rPr>
        <w:t xml:space="preserve"> that </w:t>
      </w:r>
      <w:r w:rsidRPr="000A599D">
        <w:rPr>
          <w:rStyle w:val="StyleUnderline"/>
        </w:rPr>
        <w:t>human activity is warming</w:t>
      </w:r>
      <w:r w:rsidRPr="000A599D">
        <w:rPr>
          <w:sz w:val="12"/>
        </w:rPr>
        <w:t xml:space="preserve"> the planet </w:t>
      </w:r>
      <w:r w:rsidRPr="000A599D">
        <w:rPr>
          <w:rStyle w:val="StyleUnderline"/>
        </w:rPr>
        <w:t>but still don't fully understand</w:t>
      </w:r>
      <w:r w:rsidRPr="000A599D">
        <w:rPr>
          <w:sz w:val="12"/>
        </w:rPr>
        <w:t xml:space="preserve"> the </w:t>
      </w:r>
      <w:r w:rsidRPr="000A599D">
        <w:rPr>
          <w:rStyle w:val="StyleUnderline"/>
        </w:rPr>
        <w:t>sensitivity of the climate</w:t>
      </w:r>
      <w:r w:rsidRPr="000A599D">
        <w:rPr>
          <w:sz w:val="12"/>
        </w:rPr>
        <w:t xml:space="preserve"> system to greenhouse gases. Nor do they fully comprehend the link between average global warming and local repercussions. So far, however, most effects of climate change have been faster and more severe than the climate models predicted. The </w:t>
      </w:r>
      <w:r w:rsidRPr="000A599D">
        <w:rPr>
          <w:rStyle w:val="Emphasis"/>
        </w:rPr>
        <w:t>downside risks are enormous</w:t>
      </w:r>
      <w:r w:rsidRPr="000A599D">
        <w:rPr>
          <w:sz w:val="12"/>
        </w:rPr>
        <w:t xml:space="preserve">; the most recent predictions, ever more dire. The Paris agreement aims to limit the increase in global average temperatures above preindustrial levels to well below two degrees Celsius, and ideally to no more than 1.5 degrees Celsius. Going above those levels of warming would mean more disastrous impacts. Global average temperatures have already risen by about one degree Celsius since 1880, with two-thirds of that increase occurring after 1975. An October 2018 special report by the un's Intergovernmental Panel on Climate Change, a body of leading scientists and policymakers from around the world, found that unless the world implements "rapid and far-reaching" changes to its energy and industrial systems, the earth is likely to reach temperatures of 1.5 degrees Celsius above preindustrial levels sometime between 2030 and 2052. Limiting warming to that level, the ipcc found, would require immediate and dramatic cuts in carbon dioxide: roughly a 45 percent reduction in the next dozen years. Even meeting the less ambitious target of two degrees would require deep cuts in emissions by 2030 and sustained aggressive action far beyond then. The ipcc report also warns that seemingly small global temperature increases can have enormous consequences. For example, the half-degree difference between 1.5 degrees Celsius and two degrees Celsius of total warming could consign twice as many people to water scarcity, put ten million more at risk from rising sea levels, and plunge several hundred million more people into poverty as lower yields of key crops drive hunger across much of the developing world. At two degrees of warming, nearly all of the planet's coral reefs are expected to be lost; at 1.5 degrees, ten to 30 percent could survive. The deeper message of the IPCC report is that </w:t>
      </w:r>
      <w:r w:rsidRPr="000A599D">
        <w:rPr>
          <w:rStyle w:val="Emphasis"/>
        </w:rPr>
        <w:t>there is no risk-free level of climate change</w:t>
      </w:r>
      <w:r w:rsidRPr="000A599D">
        <w:rPr>
          <w:sz w:val="12"/>
        </w:rPr>
        <w:t xml:space="preserve">. Targets such as 1.5 degrees Celsius or two degrees Celsius are important political markers, but they shouldn't fool anyone into thinking that nature works so precisely. Just as the risks are lower at 1.5 degrees Celsius than at two degrees Celsius, so are they lower at two degrees Celsius than at 2.5 degrees Celsius. Indeed, the latter difference would be far more destructive, since the damages mount exponentially as temperatures rise. </w:t>
      </w:r>
      <w:r w:rsidRPr="000A599D">
        <w:rPr>
          <w:rStyle w:val="StyleUnderline"/>
        </w:rPr>
        <w:t>To manage</w:t>
      </w:r>
      <w:r w:rsidRPr="000A599D">
        <w:rPr>
          <w:sz w:val="12"/>
        </w:rPr>
        <w:t xml:space="preserve"> the </w:t>
      </w:r>
      <w:r w:rsidRPr="000A599D">
        <w:rPr>
          <w:rStyle w:val="StyleUnderline"/>
        </w:rPr>
        <w:t>enormous risks of climate change, global emissions</w:t>
      </w:r>
      <w:r w:rsidRPr="000A599D">
        <w:rPr>
          <w:sz w:val="12"/>
        </w:rPr>
        <w:t xml:space="preserve"> of greenhouse gases </w:t>
      </w:r>
      <w:r w:rsidRPr="000A599D">
        <w:rPr>
          <w:rStyle w:val="StyleUnderline"/>
        </w:rPr>
        <w:t>need to be cut sharply</w:t>
      </w:r>
      <w:r w:rsidRPr="000A599D">
        <w:rPr>
          <w:sz w:val="12"/>
        </w:rPr>
        <w:t xml:space="preserve">, and as soon as possible. That will require transforming energy, land, transport, and industrial systems so they emit less carbon dioxide. It will also require reducing short-lived climate pollutants such as methane, which stay in the atmosphere for only a fraction of the time that carbon dioxide does but have a disproportionate effect on near-term warming. Yet even </w:t>
      </w:r>
      <w:r w:rsidRPr="000A599D">
        <w:rPr>
          <w:rStyle w:val="Emphasis"/>
        </w:rPr>
        <w:t>that will not be enough</w:t>
      </w:r>
      <w:r w:rsidRPr="000A599D">
        <w:rPr>
          <w:sz w:val="12"/>
        </w:rPr>
        <w:t xml:space="preserve">. </w:t>
      </w:r>
      <w:r w:rsidRPr="003A2A6A">
        <w:rPr>
          <w:rStyle w:val="StyleUnderline"/>
          <w:highlight w:val="green"/>
        </w:rPr>
        <w:t>To stabilize the</w:t>
      </w:r>
      <w:r w:rsidRPr="000A599D">
        <w:rPr>
          <w:rStyle w:val="StyleUnderline"/>
        </w:rPr>
        <w:t xml:space="preserve"> total </w:t>
      </w:r>
      <w:r w:rsidRPr="003A2A6A">
        <w:rPr>
          <w:rStyle w:val="StyleUnderline"/>
          <w:highlight w:val="green"/>
        </w:rPr>
        <w:t>atmospheric</w:t>
      </w:r>
      <w:r w:rsidRPr="000A599D">
        <w:rPr>
          <w:rStyle w:val="StyleUnderline"/>
        </w:rPr>
        <w:t xml:space="preserve"> </w:t>
      </w:r>
      <w:r w:rsidRPr="003A2A6A">
        <w:rPr>
          <w:rStyle w:val="StyleUnderline"/>
          <w:highlight w:val="green"/>
        </w:rPr>
        <w:t>concentration of</w:t>
      </w:r>
      <w:r w:rsidRPr="000A599D">
        <w:rPr>
          <w:rStyle w:val="StyleUnderline"/>
        </w:rPr>
        <w:t xml:space="preserve"> carbon dioxide and other greenhouse gases </w:t>
      </w:r>
      <w:r w:rsidRPr="003A2A6A">
        <w:rPr>
          <w:rStyle w:val="StyleUnderline"/>
          <w:highlight w:val="green"/>
        </w:rPr>
        <w:t>[GHGs], the world will have</w:t>
      </w:r>
      <w:r w:rsidRPr="000A599D">
        <w:rPr>
          <w:rStyle w:val="StyleUnderline"/>
        </w:rPr>
        <w:t xml:space="preserve"> to reach </w:t>
      </w:r>
      <w:r w:rsidRPr="003A2A6A">
        <w:rPr>
          <w:rStyle w:val="Emphasis"/>
          <w:highlight w:val="green"/>
        </w:rPr>
        <w:t>net negative emissions</w:t>
      </w:r>
      <w:r w:rsidRPr="000A599D">
        <w:rPr>
          <w:rStyle w:val="Emphasis"/>
        </w:rPr>
        <w:t>-</w:t>
      </w:r>
      <w:r w:rsidRPr="000A599D">
        <w:rPr>
          <w:sz w:val="12"/>
        </w:rPr>
        <w:t xml:space="preserve">that is, taking more greenhouse gases out of the atmosphere than are being pumped into it. </w:t>
      </w:r>
      <w:r w:rsidRPr="000A599D">
        <w:rPr>
          <w:rStyle w:val="StyleUnderline"/>
        </w:rPr>
        <w:t>Achieving that through emission reductions</w:t>
      </w:r>
      <w:r w:rsidRPr="000A599D">
        <w:rPr>
          <w:sz w:val="12"/>
        </w:rPr>
        <w:t xml:space="preserve"> alone will be extremely difficult, </w:t>
      </w:r>
      <w:r w:rsidRPr="000A599D">
        <w:rPr>
          <w:rStyle w:val="StyleUnderline"/>
        </w:rPr>
        <w:t>since some emissions</w:t>
      </w:r>
      <w:r w:rsidRPr="000A599D">
        <w:rPr>
          <w:sz w:val="12"/>
        </w:rPr>
        <w:t xml:space="preserve">, such as of methane and nitrous oxide from agriculture, </w:t>
      </w:r>
      <w:r w:rsidRPr="000A599D">
        <w:rPr>
          <w:rStyle w:val="StyleUnderline"/>
        </w:rPr>
        <w:t>are</w:t>
      </w:r>
      <w:r w:rsidRPr="000A599D">
        <w:rPr>
          <w:sz w:val="12"/>
        </w:rPr>
        <w:t xml:space="preserve"> nearly </w:t>
      </w:r>
      <w:r w:rsidRPr="000A599D">
        <w:rPr>
          <w:rStyle w:val="StyleUnderline"/>
        </w:rPr>
        <w:t>impossible to eliminate</w:t>
      </w:r>
      <w:r w:rsidRPr="000A599D">
        <w:rPr>
          <w:sz w:val="12"/>
        </w:rPr>
        <w:t xml:space="preserve">. </w:t>
      </w:r>
      <w:r w:rsidRPr="000A599D">
        <w:rPr>
          <w:rStyle w:val="Emphasis"/>
        </w:rPr>
        <w:t>Countering</w:t>
      </w:r>
      <w:r w:rsidRPr="000A599D">
        <w:rPr>
          <w:sz w:val="12"/>
        </w:rPr>
        <w:t xml:space="preserve"> the </w:t>
      </w:r>
      <w:r w:rsidRPr="000A599D">
        <w:rPr>
          <w:rStyle w:val="Emphasis"/>
        </w:rPr>
        <w:t>emissions</w:t>
      </w:r>
      <w:r w:rsidRPr="000A599D">
        <w:rPr>
          <w:sz w:val="12"/>
        </w:rPr>
        <w:t xml:space="preserve"> that are hardest to abate, and bring concentrations down to safer levels, </w:t>
      </w:r>
      <w:r w:rsidRPr="000A599D">
        <w:rPr>
          <w:rStyle w:val="Emphasis"/>
        </w:rPr>
        <w:t>requires technologies that</w:t>
      </w:r>
      <w:r w:rsidRPr="000A599D">
        <w:rPr>
          <w:sz w:val="12"/>
        </w:rPr>
        <w:t xml:space="preserve"> actually remove </w:t>
      </w:r>
      <w:r w:rsidRPr="000A599D">
        <w:rPr>
          <w:rStyle w:val="Emphasis"/>
        </w:rPr>
        <w:t>carbon dioxide from the atmosphere</w:t>
      </w:r>
      <w:r w:rsidRPr="000A599D">
        <w:rPr>
          <w:sz w:val="12"/>
        </w:rPr>
        <w:t xml:space="preserve">. </w:t>
      </w:r>
      <w:r w:rsidRPr="000A599D">
        <w:rPr>
          <w:sz w:val="14"/>
        </w:rPr>
        <w:t xml:space="preserve">That's where nets come in-not as a substitute for aggressive efforts to reduce greenhouse gas emissions but as a complement. </w:t>
      </w:r>
      <w:r w:rsidRPr="000A599D">
        <w:rPr>
          <w:rStyle w:val="StyleUnderline"/>
        </w:rPr>
        <w:t>By deploying technology that removes existing carbon dioxide</w:t>
      </w:r>
      <w:r w:rsidRPr="000A599D">
        <w:rPr>
          <w:sz w:val="14"/>
        </w:rPr>
        <w:t xml:space="preserve"> from the atmosphere, while accelerating cuts in emissions, </w:t>
      </w:r>
      <w:r w:rsidRPr="000A599D">
        <w:rPr>
          <w:rStyle w:val="StyleUnderline"/>
        </w:rPr>
        <w:t>the world can</w:t>
      </w:r>
      <w:r w:rsidRPr="000A599D">
        <w:rPr>
          <w:sz w:val="14"/>
        </w:rPr>
        <w:t xml:space="preserve"> boost its chances of keeping warming below two degrees and </w:t>
      </w:r>
      <w:r w:rsidRPr="000A599D">
        <w:rPr>
          <w:rStyle w:val="StyleUnderline"/>
        </w:rPr>
        <w:t>reduce the risk of catastrophe</w:t>
      </w:r>
      <w:r w:rsidRPr="000A599D">
        <w:rPr>
          <w:sz w:val="14"/>
        </w:rPr>
        <w:t xml:space="preserve">. Scientists and activists have tended to regard these technologies as a fallback option, to be held in reserve in case other efforts fail. Many fear that jumping ahead to carbon dioxide removal will distract from the critical need to cut pollution. But </w:t>
      </w:r>
      <w:r w:rsidRPr="000A599D">
        <w:rPr>
          <w:rStyle w:val="Emphasis"/>
        </w:rPr>
        <w:t>the world no longer has the luxury of waiting for emission-reduction strategies</w:t>
      </w:r>
      <w:r w:rsidRPr="000A599D">
        <w:rPr>
          <w:sz w:val="14"/>
        </w:rPr>
        <w:t xml:space="preserve"> to do the job </w:t>
      </w:r>
      <w:r w:rsidRPr="000A599D">
        <w:rPr>
          <w:rStyle w:val="Emphasis"/>
        </w:rPr>
        <w:t>alone</w:t>
      </w:r>
      <w:r w:rsidRPr="000A599D">
        <w:rPr>
          <w:sz w:val="14"/>
        </w:rPr>
        <w:t xml:space="preserve">. Far from being a Plan B, nets must be a critical part of Plan A. What's more, </w:t>
      </w:r>
      <w:r w:rsidRPr="003A2A6A">
        <w:rPr>
          <w:rStyle w:val="StyleUnderline"/>
          <w:highlight w:val="green"/>
        </w:rPr>
        <w:t>embracing nets sooner</w:t>
      </w:r>
      <w:r w:rsidRPr="000A599D">
        <w:rPr>
          <w:rStyle w:val="StyleUnderline"/>
        </w:rPr>
        <w:t xml:space="preserve"> rather than later makes economic sense</w:t>
      </w:r>
      <w:r w:rsidRPr="000A599D">
        <w:rPr>
          <w:sz w:val="14"/>
        </w:rPr>
        <w:t xml:space="preserve">. Because the marginal costs of emission reductions rise as more emissions are cut, </w:t>
      </w:r>
      <w:r w:rsidRPr="000A599D">
        <w:rPr>
          <w:rStyle w:val="StyleUnderline"/>
        </w:rPr>
        <w:t xml:space="preserve">it </w:t>
      </w:r>
      <w:r w:rsidRPr="003A2A6A">
        <w:rPr>
          <w:rStyle w:val="StyleUnderline"/>
          <w:highlight w:val="green"/>
        </w:rPr>
        <w:t>will be cheaper</w:t>
      </w:r>
      <w:r w:rsidRPr="000A599D">
        <w:rPr>
          <w:rStyle w:val="StyleUnderline"/>
        </w:rPr>
        <w:t xml:space="preserve"> to deploy nets at the same time as emission-reduction technologies rather than waiting</w:t>
      </w:r>
      <w:r w:rsidRPr="000A599D">
        <w:rPr>
          <w:sz w:val="14"/>
        </w:rPr>
        <w:t xml:space="preserve"> to exhaust those options first. The wider the solution set, the lower the costs. And the lower the costs, the easier it is to raise ambitions and garner the necessary political support. THE FUTURE IS NOW Even though removing carbon dioxide from the atmosphere may sound like the stuff of science fiction, </w:t>
      </w:r>
      <w:r w:rsidRPr="000A599D">
        <w:rPr>
          <w:rStyle w:val="Emphasis"/>
        </w:rPr>
        <w:t>there are already nets that could be deployed</w:t>
      </w:r>
      <w:r w:rsidRPr="000A599D">
        <w:rPr>
          <w:sz w:val="14"/>
        </w:rPr>
        <w:t xml:space="preserve"> at scale </w:t>
      </w:r>
      <w:r w:rsidRPr="000A599D">
        <w:rPr>
          <w:rStyle w:val="Emphasis"/>
        </w:rPr>
        <w:t>today</w:t>
      </w:r>
      <w:r w:rsidRPr="000A599D">
        <w:rPr>
          <w:sz w:val="14"/>
        </w:rPr>
        <w:t xml:space="preserve">, according to a seminal report released by the National Academies of Sciences, Engineering, and Medicine in October </w:t>
      </w:r>
      <w:r w:rsidRPr="000A599D">
        <w:rPr>
          <w:sz w:val="12"/>
        </w:rPr>
        <w:t>2018. One category involves taking advantage of carbon sinks-the earth's forests and agricultural soils, which have soaked up more carbon dioxide since the Industrial Revolution than has been released from burning petroleum. To date, the growth of carbon sinks has been inadvertent: in the United States, for example, as agriculture shifted from the rocky soils of the Northeast to the fertile Midwest, forests reclaimed abandoned farmland, breathing in carbon dioxide in the process. But this natural process can be improved through better forest management-letting trees grow longer before they are harvested and helping degraded forests grow back more quickly. The large-scale planting of trees in suitable locations around the world could increase carbon sinks further, a process that must go hand in hand with efforts to curb tropical deforestation and thereby continue to contain the vast amounts of carbon already stored in the earth's rainforests.</w:t>
      </w:r>
      <w:r w:rsidRPr="000A599D">
        <w:rPr>
          <w:sz w:val="14"/>
        </w:rPr>
        <w:t xml:space="preserve"> </w:t>
      </w:r>
      <w:r w:rsidRPr="000A599D">
        <w:rPr>
          <w:sz w:val="12"/>
        </w:rPr>
        <w:t xml:space="preserve">Farmland provides additional potential for negative emissions. Around the world, conventional agricultural practices have reduced the amount of carbon in soils, decreasing their fertility in the process. Smarter approaches can reverse the process. Small and large landholders alike could add agricultural waste to soil, maximize the time that the soil is covered by living plants or mulch, and reduce tilling, which releases carbon dioxide. All these steps would decrease the amount of carbon that is lost from soil and increase the amount of carbon that is stored in it. </w:t>
      </w:r>
      <w:r w:rsidRPr="000A599D">
        <w:rPr>
          <w:rStyle w:val="StyleUnderline"/>
        </w:rPr>
        <w:t>The most technologically sophisticated net</w:t>
      </w:r>
      <w:r w:rsidRPr="000A599D">
        <w:rPr>
          <w:sz w:val="12"/>
        </w:rPr>
        <w:t xml:space="preserve"> available in the near term </w:t>
      </w:r>
      <w:r w:rsidRPr="000A599D">
        <w:rPr>
          <w:rStyle w:val="StyleUnderline"/>
        </w:rPr>
        <w:t>is</w:t>
      </w:r>
      <w:r w:rsidRPr="000A599D">
        <w:rPr>
          <w:sz w:val="12"/>
        </w:rPr>
        <w:t xml:space="preserve"> known as "bioenergy with </w:t>
      </w:r>
      <w:r w:rsidRPr="000A599D">
        <w:rPr>
          <w:rStyle w:val="StyleUnderline"/>
        </w:rPr>
        <w:t>carbon capture and storage</w:t>
      </w:r>
      <w:r w:rsidRPr="000A599D">
        <w:rPr>
          <w:sz w:val="12"/>
        </w:rPr>
        <w:t xml:space="preserve">," </w:t>
      </w:r>
      <w:r w:rsidRPr="000A599D">
        <w:rPr>
          <w:rStyle w:val="Emphasis"/>
        </w:rPr>
        <w:t>or BECCS</w:t>
      </w:r>
      <w:r w:rsidRPr="000A599D">
        <w:rPr>
          <w:sz w:val="12"/>
        </w:rPr>
        <w:t xml:space="preserve">. It is also the riskiest. Broadly defined, beccs involves burning or fermenting biomass, such as trees or crops, to generate electricity or make liquid fuel; capturing the carbon dioxide produced in the process; and sequestering it underground. </w:t>
      </w:r>
      <w:r w:rsidRPr="000A599D">
        <w:rPr>
          <w:rStyle w:val="StyleUnderline"/>
        </w:rPr>
        <w:t>It is</w:t>
      </w:r>
      <w:r w:rsidRPr="000A599D">
        <w:rPr>
          <w:sz w:val="12"/>
        </w:rPr>
        <w:t xml:space="preserve"> considered </w:t>
      </w:r>
      <w:r w:rsidRPr="000A599D">
        <w:rPr>
          <w:rStyle w:val="StyleUnderline"/>
        </w:rPr>
        <w:t>a negative emission technology</w:t>
      </w:r>
      <w:r w:rsidRPr="000A599D">
        <w:rPr>
          <w:sz w:val="12"/>
        </w:rPr>
        <w:t xml:space="preserve">, and not a zero emission technology, </w:t>
      </w:r>
      <w:r w:rsidRPr="000A599D">
        <w:rPr>
          <w:rStyle w:val="StyleUnderline"/>
        </w:rPr>
        <w:t>because growing</w:t>
      </w:r>
      <w:r w:rsidRPr="000A599D">
        <w:rPr>
          <w:sz w:val="12"/>
        </w:rPr>
        <w:t xml:space="preserve"> the </w:t>
      </w:r>
      <w:r w:rsidRPr="003A2A6A">
        <w:rPr>
          <w:rStyle w:val="StyleUnderline"/>
          <w:highlight w:val="green"/>
        </w:rPr>
        <w:t>biomass</w:t>
      </w:r>
      <w:r w:rsidRPr="000A599D">
        <w:rPr>
          <w:sz w:val="12"/>
        </w:rPr>
        <w:t xml:space="preserve"> used in the process </w:t>
      </w:r>
      <w:r w:rsidRPr="003A2A6A">
        <w:rPr>
          <w:rStyle w:val="StyleUnderline"/>
          <w:highlight w:val="green"/>
        </w:rPr>
        <w:t>removes carbon from the atmosphere</w:t>
      </w:r>
      <w:r w:rsidRPr="000A599D">
        <w:rPr>
          <w:sz w:val="12"/>
        </w:rPr>
        <w:t xml:space="preserve">. </w:t>
      </w:r>
      <w:r w:rsidRPr="000A599D">
        <w:rPr>
          <w:rStyle w:val="Emphasis"/>
        </w:rPr>
        <w:t xml:space="preserve">What makes BECCS </w:t>
      </w:r>
      <w:r w:rsidRPr="000A599D">
        <w:rPr>
          <w:sz w:val="12"/>
        </w:rPr>
        <w:t xml:space="preserve">so </w:t>
      </w:r>
      <w:r w:rsidRPr="000A599D">
        <w:rPr>
          <w:rStyle w:val="Emphasis"/>
        </w:rPr>
        <w:t>exciting is its potential to remove</w:t>
      </w:r>
      <w:r w:rsidRPr="000A599D">
        <w:rPr>
          <w:sz w:val="12"/>
        </w:rPr>
        <w:t xml:space="preserve"> significantly </w:t>
      </w:r>
      <w:r w:rsidRPr="000A599D">
        <w:rPr>
          <w:rStyle w:val="Emphasis"/>
        </w:rPr>
        <w:t>more carbon</w:t>
      </w:r>
      <w:r w:rsidRPr="000A599D">
        <w:rPr>
          <w:sz w:val="12"/>
        </w:rPr>
        <w:t xml:space="preserve"> from the atmosphere </w:t>
      </w:r>
      <w:r w:rsidRPr="000A599D">
        <w:rPr>
          <w:rStyle w:val="Emphasis"/>
        </w:rPr>
        <w:t>than other approaches do</w:t>
      </w:r>
      <w:r w:rsidRPr="000A599D">
        <w:rPr>
          <w:sz w:val="12"/>
        </w:rPr>
        <w:t xml:space="preserve">. But it also brings challenges. For one, it is expensive: electricity generated from beccs could cost twice as much as that generated with natural gas, because biomass is an inefficient fuel source and capturing and sequestering carbon dioxide is costly. The technology would also require careful monitoring to ensure that the carbon dioxide pumped underground stays there and clear rules for legal liability in the event of leaks. But </w:t>
      </w:r>
      <w:r w:rsidRPr="000A599D">
        <w:rPr>
          <w:rStyle w:val="StyleUnderline"/>
        </w:rPr>
        <w:t>the fact that private companies have been successfully injecting carbon dioxide into depleted oil and gas reservoirs</w:t>
      </w:r>
      <w:r w:rsidRPr="000A599D">
        <w:rPr>
          <w:sz w:val="12"/>
        </w:rPr>
        <w:t xml:space="preserve"> for decades </w:t>
      </w:r>
      <w:r w:rsidRPr="000A599D">
        <w:rPr>
          <w:rStyle w:val="StyleUnderline"/>
        </w:rPr>
        <w:t>offers good evidence</w:t>
      </w:r>
      <w:r w:rsidRPr="000A599D">
        <w:rPr>
          <w:sz w:val="12"/>
        </w:rPr>
        <w:t xml:space="preserve"> that </w:t>
      </w:r>
      <w:r w:rsidRPr="003A2A6A">
        <w:rPr>
          <w:rStyle w:val="StyleUnderline"/>
          <w:highlight w:val="green"/>
        </w:rPr>
        <w:t>permanent storage is possible</w:t>
      </w:r>
      <w:r w:rsidRPr="000A599D">
        <w:rPr>
          <w:rStyle w:val="StyleUnderline"/>
        </w:rPr>
        <w:t xml:space="preserve"> on a large scale</w:t>
      </w:r>
      <w:r w:rsidRPr="000A599D">
        <w:rPr>
          <w:sz w:val="12"/>
        </w:rPr>
        <w:t xml:space="preserve">. More worrying are the additional climate risks that BECCS poses. If BECCS drives demand for biomass and more of the carbon that is stored in the forest ecosystem is released as a result, it could end up raising the level of carbon in the atmosphere rather than reducing it. Another concern is competition for land: converting farms or forests to grow energy crops, something that the large-scale use of BEccs might require, could drive up the cost of food, reduce agricultural production, and threaten scarce habitats. These problems could be mitigated by using only biomass waste, such as residues from logging and agriculture, but that would reduce the potential scale. Although BEccs deserves consideration as part of the arsenal, these risks mean that its contribution will likely end up being smaller than some proponents claim. Taking all these land-based nets together, and factoring in the considerable economic, practical, and behavioral hurdles to bringing them to scale, the National Academies report concludes that </w:t>
      </w:r>
      <w:r w:rsidRPr="000A599D">
        <w:rPr>
          <w:rStyle w:val="Emphasis"/>
        </w:rPr>
        <w:t>by midcentury, nets could remove</w:t>
      </w:r>
      <w:r w:rsidRPr="000A599D">
        <w:rPr>
          <w:sz w:val="12"/>
        </w:rPr>
        <w:t xml:space="preserve"> as much as </w:t>
      </w:r>
      <w:r w:rsidRPr="000A599D">
        <w:rPr>
          <w:rStyle w:val="Emphasis"/>
        </w:rPr>
        <w:t>five billion tons of carbon dioxide</w:t>
      </w:r>
      <w:r w:rsidRPr="000A599D">
        <w:rPr>
          <w:sz w:val="12"/>
        </w:rPr>
        <w:t xml:space="preserve"> from the atmosphere </w:t>
      </w:r>
      <w:r w:rsidRPr="000A599D">
        <w:rPr>
          <w:rStyle w:val="Emphasis"/>
        </w:rPr>
        <w:t>annually</w:t>
      </w:r>
      <w:r w:rsidRPr="000A599D">
        <w:rPr>
          <w:sz w:val="12"/>
        </w:rPr>
        <w:t xml:space="preserve">. Given the significant risks involved, that estimate is probably too bullish. Even if it were not, that's still only half of the ten billion tons of carbon dioxide that will likely need to be removed each year to zero out the remaining greenhouse gas emissions, even with aggressive cuts. CLOSING THE GAP </w:t>
      </w:r>
      <w:r w:rsidRPr="000A599D">
        <w:rPr>
          <w:rStyle w:val="StyleUnderline"/>
        </w:rPr>
        <w:t>Removing</w:t>
      </w:r>
      <w:r w:rsidRPr="000A599D">
        <w:rPr>
          <w:sz w:val="12"/>
        </w:rPr>
        <w:t xml:space="preserve"> from the atmosphere the balance of the </w:t>
      </w:r>
      <w:r w:rsidRPr="000A599D">
        <w:rPr>
          <w:rStyle w:val="StyleUnderline"/>
        </w:rPr>
        <w:t>carbon dioxide</w:t>
      </w:r>
      <w:r w:rsidRPr="000A599D">
        <w:rPr>
          <w:sz w:val="12"/>
        </w:rPr>
        <w:t xml:space="preserve"> necessary </w:t>
      </w:r>
      <w:r w:rsidRPr="000A599D">
        <w:rPr>
          <w:rStyle w:val="StyleUnderline"/>
        </w:rPr>
        <w:t>will require perfecting technologies currently in development</w:t>
      </w:r>
      <w:r w:rsidRPr="000A599D">
        <w:rPr>
          <w:sz w:val="12"/>
        </w:rPr>
        <w:t>. Two deserve particular mention; both are full of promise, although neither is ready for widespread use. The first is called "</w:t>
      </w:r>
      <w:r w:rsidRPr="003A2A6A">
        <w:rPr>
          <w:rStyle w:val="Emphasis"/>
          <w:highlight w:val="green"/>
        </w:rPr>
        <w:t>direct air capture</w:t>
      </w:r>
      <w:r w:rsidRPr="000A599D">
        <w:rPr>
          <w:sz w:val="12"/>
        </w:rPr>
        <w:t xml:space="preserve">"- essentially, sucking carbon from the sky. The technology </w:t>
      </w:r>
      <w:r w:rsidRPr="003A2A6A">
        <w:rPr>
          <w:rStyle w:val="Emphasis"/>
          <w:highlight w:val="green"/>
        </w:rPr>
        <w:t>is</w:t>
      </w:r>
      <w:r w:rsidRPr="000A599D">
        <w:rPr>
          <w:sz w:val="12"/>
        </w:rPr>
        <w:t xml:space="preserve"> already </w:t>
      </w:r>
      <w:r w:rsidRPr="000A599D">
        <w:rPr>
          <w:rStyle w:val="Emphasis"/>
        </w:rPr>
        <w:t xml:space="preserve">being </w:t>
      </w:r>
      <w:r w:rsidRPr="003A2A6A">
        <w:rPr>
          <w:rStyle w:val="Emphasis"/>
          <w:highlight w:val="green"/>
        </w:rPr>
        <w:t>tested</w:t>
      </w:r>
      <w:r w:rsidRPr="000A599D">
        <w:rPr>
          <w:sz w:val="12"/>
        </w:rPr>
        <w:t xml:space="preserve"> in Canada, Iceland, Italy, and Switzerland at pilot plants where massive arrays of fans direct a stream of air toward a special substance that binds with the passing carbon dioxide. The substance is then either heated or forced into a vacuum to release the carbon dioxide, which is compressed and either stored or used as feedstocks for chemicals, fuels, or cement. These </w:t>
      </w:r>
      <w:r w:rsidRPr="000A599D">
        <w:rPr>
          <w:rStyle w:val="StyleUnderline"/>
        </w:rPr>
        <w:t>technologies are real-albeit</w:t>
      </w:r>
      <w:r w:rsidRPr="000A599D">
        <w:rPr>
          <w:sz w:val="12"/>
        </w:rPr>
        <w:t xml:space="preserve"> prohibitively </w:t>
      </w:r>
      <w:r w:rsidRPr="000A599D">
        <w:rPr>
          <w:rStyle w:val="StyleUnderline"/>
        </w:rPr>
        <w:t>expensive</w:t>
      </w:r>
      <w:r w:rsidRPr="000A599D">
        <w:rPr>
          <w:sz w:val="12"/>
        </w:rPr>
        <w:t xml:space="preserve"> in their current form. As a recent study led by David Sandalow of Columbia University's Center on Global Energy Policy concludes, </w:t>
      </w:r>
      <w:r w:rsidRPr="000A599D">
        <w:rPr>
          <w:rStyle w:val="StyleUnderline"/>
        </w:rPr>
        <w:t>taking them to scale means solving</w:t>
      </w:r>
      <w:r w:rsidRPr="000A599D">
        <w:rPr>
          <w:sz w:val="12"/>
        </w:rPr>
        <w:t xml:space="preserve"> a variety of </w:t>
      </w:r>
      <w:r w:rsidRPr="000A599D">
        <w:rPr>
          <w:rStyle w:val="StyleUnderline"/>
        </w:rPr>
        <w:t>technological challenges</w:t>
      </w:r>
      <w:r w:rsidRPr="000A599D">
        <w:rPr>
          <w:sz w:val="12"/>
        </w:rPr>
        <w:t xml:space="preserve"> to bring down the costs. Above all, these processes are highly energy intensive, so scaling them would require enormous amounts of low-carbon electricity. (A direct-air-capture facility powered by coal-fired electricity, for example, would generate more new carbon dioxide than it would capture.) These obstacles are serious, but the surprising </w:t>
      </w:r>
      <w:r w:rsidRPr="000A599D">
        <w:rPr>
          <w:rStyle w:val="Emphasis"/>
        </w:rPr>
        <w:t>progress</w:t>
      </w:r>
      <w:r w:rsidRPr="000A599D">
        <w:rPr>
          <w:sz w:val="12"/>
        </w:rPr>
        <w:t xml:space="preserve"> of the past decade </w:t>
      </w:r>
      <w:r w:rsidRPr="000A599D">
        <w:rPr>
          <w:rStyle w:val="Emphasis"/>
        </w:rPr>
        <w:t xml:space="preserve">suggests </w:t>
      </w:r>
      <w:r w:rsidRPr="000A599D">
        <w:rPr>
          <w:sz w:val="12"/>
        </w:rPr>
        <w:t xml:space="preserve">that </w:t>
      </w:r>
      <w:r w:rsidRPr="000A599D">
        <w:rPr>
          <w:rStyle w:val="Emphasis"/>
        </w:rPr>
        <w:t>they can</w:t>
      </w:r>
      <w:r w:rsidRPr="000A599D">
        <w:rPr>
          <w:sz w:val="12"/>
        </w:rPr>
        <w:t xml:space="preserve"> be </w:t>
      </w:r>
      <w:r w:rsidRPr="000A599D">
        <w:rPr>
          <w:rStyle w:val="Emphasis"/>
        </w:rPr>
        <w:t>overcome</w:t>
      </w:r>
      <w:r w:rsidRPr="000A599D">
        <w:rPr>
          <w:sz w:val="12"/>
        </w:rPr>
        <w:t xml:space="preserve"> in the next one. The second technology, enhanced </w:t>
      </w:r>
      <w:r w:rsidRPr="000A599D">
        <w:rPr>
          <w:rStyle w:val="StyleUnderline"/>
        </w:rPr>
        <w:t xml:space="preserve">carbon </w:t>
      </w:r>
      <w:r w:rsidRPr="003A2A6A">
        <w:rPr>
          <w:rStyle w:val="StyleUnderline"/>
          <w:highlight w:val="green"/>
        </w:rPr>
        <w:t>mineralization</w:t>
      </w:r>
      <w:r w:rsidRPr="000A599D">
        <w:rPr>
          <w:sz w:val="12"/>
        </w:rPr>
        <w:t xml:space="preserve">, is even further from being realized, but it </w:t>
      </w:r>
      <w:r w:rsidRPr="000A599D">
        <w:rPr>
          <w:rStyle w:val="StyleUnderline"/>
        </w:rPr>
        <w:t>is full of</w:t>
      </w:r>
      <w:r w:rsidRPr="000A599D">
        <w:rPr>
          <w:sz w:val="12"/>
        </w:rPr>
        <w:t xml:space="preserve"> even more </w:t>
      </w:r>
      <w:r w:rsidRPr="000A599D">
        <w:rPr>
          <w:rStyle w:val="StyleUnderline"/>
        </w:rPr>
        <w:t>possibility</w:t>
      </w:r>
      <w:r w:rsidRPr="000A599D">
        <w:rPr>
          <w:sz w:val="12"/>
        </w:rPr>
        <w:t xml:space="preserve">. Geologists have long known that </w:t>
      </w:r>
      <w:r w:rsidRPr="000A599D">
        <w:rPr>
          <w:rStyle w:val="StyleUnderline"/>
        </w:rPr>
        <w:t xml:space="preserve">when </w:t>
      </w:r>
      <w:r w:rsidRPr="003A2A6A">
        <w:rPr>
          <w:rStyle w:val="StyleUnderline"/>
          <w:highlight w:val="green"/>
        </w:rPr>
        <w:t>rock</w:t>
      </w:r>
      <w:r w:rsidRPr="000A599D">
        <w:rPr>
          <w:rStyle w:val="StyleUnderline"/>
        </w:rPr>
        <w:t xml:space="preserve"> from the earth's mantle</w:t>
      </w:r>
      <w:r w:rsidRPr="000A599D">
        <w:rPr>
          <w:sz w:val="12"/>
        </w:rPr>
        <w:t xml:space="preserve"> (the layer of the earth between its crust and its core) </w:t>
      </w:r>
      <w:r w:rsidRPr="000A599D">
        <w:rPr>
          <w:rStyle w:val="StyleUnderline"/>
        </w:rPr>
        <w:t>is exposed to</w:t>
      </w:r>
      <w:r w:rsidRPr="000A599D">
        <w:rPr>
          <w:sz w:val="12"/>
        </w:rPr>
        <w:t xml:space="preserve"> the </w:t>
      </w:r>
      <w:r w:rsidRPr="000A599D">
        <w:rPr>
          <w:rStyle w:val="StyleUnderline"/>
        </w:rPr>
        <w:t xml:space="preserve">air, it </w:t>
      </w:r>
      <w:r w:rsidRPr="003A2A6A">
        <w:rPr>
          <w:rStyle w:val="StyleUnderline"/>
          <w:highlight w:val="green"/>
        </w:rPr>
        <w:t>binds with carbon dioxide</w:t>
      </w:r>
      <w:r w:rsidRPr="000A599D">
        <w:rPr>
          <w:sz w:val="12"/>
        </w:rPr>
        <w:t xml:space="preserve"> to form carbon-containing minerals. The massive tectonic collisions that formed the Appalachian Mountains around 460 million years ago, for example, exposed subsurface rock to weathering that resulted in the absorption of substantial amounts of carbon dioxide from the atmosphere. That took tens of millions of years; enhanced carbon mineralization seeks to fast-forward the process. Scientists are exploring two ways to do this. In one approach, rocks would be brought to the surface to bind with carbon from the air. Such natural weathering already occurs in mine tailings, the waste left over from certain mining operations. But mimicking this process on a large scale-by grinding up large quantities of rock containing reactive minerals and bringing it to the earth's surface-would be highly energy intensive and thus costly, roughly on par with direct air capture. </w:t>
      </w:r>
      <w:r w:rsidRPr="000A599D">
        <w:rPr>
          <w:rStyle w:val="Emphasis"/>
        </w:rPr>
        <w:t>Another</w:t>
      </w:r>
      <w:r w:rsidRPr="000A599D">
        <w:rPr>
          <w:sz w:val="12"/>
        </w:rPr>
        <w:t xml:space="preserve"> potential approach </w:t>
      </w:r>
      <w:r w:rsidRPr="000A599D">
        <w:rPr>
          <w:rStyle w:val="Emphasis"/>
        </w:rPr>
        <w:t xml:space="preserve">is </w:t>
      </w:r>
      <w:r w:rsidRPr="003A2A6A">
        <w:rPr>
          <w:rStyle w:val="Emphasis"/>
          <w:highlight w:val="green"/>
        </w:rPr>
        <w:t>pumping</w:t>
      </w:r>
      <w:r w:rsidRPr="000A599D">
        <w:rPr>
          <w:sz w:val="12"/>
        </w:rPr>
        <w:t xml:space="preserve"> the </w:t>
      </w:r>
      <w:r w:rsidRPr="003A2A6A">
        <w:rPr>
          <w:rStyle w:val="Emphasis"/>
          <w:highlight w:val="green"/>
        </w:rPr>
        <w:t>carbon</w:t>
      </w:r>
      <w:r w:rsidRPr="000A599D">
        <w:rPr>
          <w:rStyle w:val="Emphasis"/>
        </w:rPr>
        <w:t xml:space="preserve"> dioxide </w:t>
      </w:r>
      <w:r w:rsidRPr="003A2A6A">
        <w:rPr>
          <w:rStyle w:val="Emphasis"/>
          <w:highlight w:val="green"/>
        </w:rPr>
        <w:t>underground</w:t>
      </w:r>
      <w:r w:rsidRPr="000A599D">
        <w:rPr>
          <w:sz w:val="12"/>
        </w:rPr>
        <w:t xml:space="preserve"> to meet the rock. As the National Academies report explains, </w:t>
      </w:r>
      <w:r w:rsidRPr="000A599D">
        <w:rPr>
          <w:rStyle w:val="StyleUnderline"/>
        </w:rPr>
        <w:t>carbon-dioxide</w:t>
      </w:r>
      <w:r w:rsidRPr="000A599D">
        <w:rPr>
          <w:sz w:val="12"/>
        </w:rPr>
        <w:t xml:space="preserve">-rich </w:t>
      </w:r>
      <w:r w:rsidRPr="000A599D">
        <w:rPr>
          <w:rStyle w:val="StyleUnderline"/>
        </w:rPr>
        <w:t>fluids injected into basalt or peridotite</w:t>
      </w:r>
      <w:r w:rsidRPr="000A599D">
        <w:rPr>
          <w:sz w:val="12"/>
        </w:rPr>
        <w:t xml:space="preserve"> formations (two kinds of igneous rock that make up much of the earth's mantle) </w:t>
      </w:r>
      <w:r w:rsidRPr="000A599D">
        <w:rPr>
          <w:rStyle w:val="StyleUnderline"/>
        </w:rPr>
        <w:t>react with the rock, converting</w:t>
      </w:r>
      <w:r w:rsidRPr="000A599D">
        <w:rPr>
          <w:sz w:val="12"/>
        </w:rPr>
        <w:t xml:space="preserve"> the </w:t>
      </w:r>
      <w:r w:rsidRPr="000A599D">
        <w:rPr>
          <w:rStyle w:val="StyleUnderline"/>
        </w:rPr>
        <w:t>dissolved carbon dioxide into solid carbon-containing minerals</w:t>
      </w:r>
      <w:r w:rsidRPr="000A599D">
        <w:rPr>
          <w:sz w:val="12"/>
        </w:rPr>
        <w:t xml:space="preserve">. </w:t>
      </w:r>
      <w:r w:rsidRPr="000A599D">
        <w:rPr>
          <w:rStyle w:val="StyleUnderline"/>
        </w:rPr>
        <w:t xml:space="preserve">Pilot </w:t>
      </w:r>
      <w:r w:rsidRPr="003A2A6A">
        <w:rPr>
          <w:rStyle w:val="StyleUnderline"/>
          <w:highlight w:val="green"/>
        </w:rPr>
        <w:t>projects</w:t>
      </w:r>
      <w:r w:rsidRPr="000A599D">
        <w:rPr>
          <w:sz w:val="12"/>
        </w:rPr>
        <w:t xml:space="preserve"> in Iceland and the United States have </w:t>
      </w:r>
      <w:r w:rsidRPr="003A2A6A">
        <w:rPr>
          <w:rStyle w:val="StyleUnderline"/>
          <w:highlight w:val="green"/>
        </w:rPr>
        <w:t>demonstrate</w:t>
      </w:r>
      <w:r w:rsidRPr="000A599D">
        <w:rPr>
          <w:rStyle w:val="StyleUnderline"/>
        </w:rPr>
        <w:t>d</w:t>
      </w:r>
      <w:r w:rsidRPr="000A599D">
        <w:rPr>
          <w:sz w:val="12"/>
        </w:rPr>
        <w:t xml:space="preserve"> that </w:t>
      </w:r>
      <w:r w:rsidRPr="003A2A6A">
        <w:rPr>
          <w:rStyle w:val="StyleUnderline"/>
          <w:highlight w:val="green"/>
        </w:rPr>
        <w:t>this is possible</w:t>
      </w:r>
      <w:r w:rsidRPr="000A599D">
        <w:rPr>
          <w:sz w:val="12"/>
        </w:rPr>
        <w:t xml:space="preserve">. There is also evidence for how this could work in the natural world. Peridotite usually lies deep inside the earth, but some rock formations around the globe contain pockets of it on the surface. For example, scientists are studying how the surface-level peridotite in Oman's rock formations reacts with the air and absorbs large amounts of carbon. In theory, this approach offers nearly unlimited scale, because suitable rock formations are widespread and readily accessible. It would also be cheap, because it takes advantage of chemical potential energy in the rock instead of costly energy sources. And </w:t>
      </w:r>
      <w:r w:rsidRPr="000A599D">
        <w:rPr>
          <w:rStyle w:val="Emphasis"/>
        </w:rPr>
        <w:t>since</w:t>
      </w:r>
      <w:r w:rsidRPr="000A599D">
        <w:rPr>
          <w:sz w:val="12"/>
        </w:rPr>
        <w:t xml:space="preserve"> the </w:t>
      </w:r>
      <w:r w:rsidRPr="000A599D">
        <w:rPr>
          <w:rStyle w:val="Emphasis"/>
        </w:rPr>
        <w:t>carbon dioxide is converted to solid rock, the effect is permanent</w:t>
      </w:r>
      <w:r w:rsidRPr="000A599D">
        <w:rPr>
          <w:sz w:val="12"/>
        </w:rPr>
        <w:t xml:space="preserve">, and it carries few of the side effects that other nets could bring. </w:t>
      </w:r>
      <w:r w:rsidRPr="000A599D">
        <w:rPr>
          <w:sz w:val="14"/>
        </w:rPr>
        <w:t xml:space="preserve">GETTING TO LESS These technologies do not come cheap. The National Academy of Sciences recommends as much as $1 billion annually in U.S. government funding for research on nets. And indeed, such funding should be an urgent priority. But </w:t>
      </w:r>
      <w:r w:rsidRPr="003A2A6A">
        <w:rPr>
          <w:rStyle w:val="StyleUnderline"/>
          <w:highlight w:val="green"/>
        </w:rPr>
        <w:t>to</w:t>
      </w:r>
      <w:r w:rsidRPr="000A599D">
        <w:rPr>
          <w:rStyle w:val="StyleUnderline"/>
        </w:rPr>
        <w:t xml:space="preserve"> make</w:t>
      </w:r>
      <w:r w:rsidRPr="000A599D">
        <w:rPr>
          <w:sz w:val="14"/>
        </w:rPr>
        <w:t xml:space="preserve"> these </w:t>
      </w:r>
      <w:r w:rsidRPr="000A599D">
        <w:rPr>
          <w:rStyle w:val="StyleUnderline"/>
        </w:rPr>
        <w:t xml:space="preserve">technologies economically viable and </w:t>
      </w:r>
      <w:r w:rsidRPr="003A2A6A">
        <w:rPr>
          <w:rStyle w:val="StyleUnderline"/>
          <w:highlight w:val="green"/>
        </w:rPr>
        <w:t>scale</w:t>
      </w:r>
      <w:r w:rsidRPr="000A599D">
        <w:rPr>
          <w:rStyle w:val="StyleUnderline"/>
        </w:rPr>
        <w:t xml:space="preserve"> them </w:t>
      </w:r>
      <w:r w:rsidRPr="003A2A6A">
        <w:rPr>
          <w:rStyle w:val="StyleUnderline"/>
          <w:highlight w:val="green"/>
        </w:rPr>
        <w:t>rapidly, policymakers</w:t>
      </w:r>
      <w:r w:rsidRPr="000A599D">
        <w:rPr>
          <w:rStyle w:val="StyleUnderline"/>
        </w:rPr>
        <w:t xml:space="preserve"> will</w:t>
      </w:r>
      <w:r w:rsidRPr="000A599D">
        <w:rPr>
          <w:sz w:val="14"/>
        </w:rPr>
        <w:t xml:space="preserve"> also </w:t>
      </w:r>
      <w:r w:rsidRPr="000A599D">
        <w:rPr>
          <w:rStyle w:val="StyleUnderline"/>
        </w:rPr>
        <w:t xml:space="preserve">have to </w:t>
      </w:r>
      <w:r w:rsidRPr="003A2A6A">
        <w:rPr>
          <w:rStyle w:val="StyleUnderline"/>
          <w:highlight w:val="green"/>
        </w:rPr>
        <w:t>tap into</w:t>
      </w:r>
      <w:r w:rsidRPr="000A599D">
        <w:rPr>
          <w:sz w:val="14"/>
        </w:rPr>
        <w:t xml:space="preserve"> a much more powerful force: </w:t>
      </w:r>
      <w:r w:rsidRPr="003A2A6A">
        <w:rPr>
          <w:rStyle w:val="Emphasis"/>
          <w:highlight w:val="green"/>
        </w:rPr>
        <w:t>the profit motive</w:t>
      </w:r>
      <w:r w:rsidRPr="000A599D">
        <w:rPr>
          <w:sz w:val="14"/>
        </w:rPr>
        <w:t xml:space="preserve">. </w:t>
      </w:r>
      <w:r w:rsidRPr="000A599D">
        <w:rPr>
          <w:rStyle w:val="StyleUnderline"/>
        </w:rPr>
        <w:t xml:space="preserve">Putting </w:t>
      </w:r>
      <w:r w:rsidRPr="003A2A6A">
        <w:rPr>
          <w:rStyle w:val="StyleUnderline"/>
          <w:highlight w:val="green"/>
        </w:rPr>
        <w:t>a price</w:t>
      </w:r>
      <w:r w:rsidRPr="000A599D">
        <w:rPr>
          <w:rStyle w:val="StyleUnderline"/>
        </w:rPr>
        <w:t xml:space="preserve"> on carbon emissions </w:t>
      </w:r>
      <w:r w:rsidRPr="003A2A6A">
        <w:rPr>
          <w:rStyle w:val="StyleUnderline"/>
          <w:highlight w:val="green"/>
        </w:rPr>
        <w:t>creates an</w:t>
      </w:r>
      <w:r w:rsidRPr="000A599D">
        <w:rPr>
          <w:rStyle w:val="StyleUnderline"/>
        </w:rPr>
        <w:t xml:space="preserve"> economic </w:t>
      </w:r>
      <w:r w:rsidRPr="003A2A6A">
        <w:rPr>
          <w:rStyle w:val="StyleUnderline"/>
          <w:highlight w:val="green"/>
        </w:rPr>
        <w:t>incentive</w:t>
      </w:r>
      <w:r w:rsidRPr="000A599D">
        <w:rPr>
          <w:sz w:val="14"/>
        </w:rPr>
        <w:t xml:space="preserve"> for entrepreneurs </w:t>
      </w:r>
      <w:r w:rsidRPr="000A599D">
        <w:rPr>
          <w:rStyle w:val="StyleUnderline"/>
        </w:rPr>
        <w:t>to find cheaper, faster ways to cut pollution</w:t>
      </w:r>
      <w:r w:rsidRPr="000A599D">
        <w:rPr>
          <w:sz w:val="14"/>
        </w:rPr>
        <w:t xml:space="preserve">. Valuing negative emissions-for example, through an emission-trading system that awards credits for carbon removal or a carbon tax that provides rebates for them-would create an incentive for them to join the hunt for nets. Forty-five countries, along with ten U.S. states, have put in place some mechanism to price carbon. But only a handful of them offer rewards for converting land into forest, managing existing forests better, or increasing the amount of carbon stored in agricultural soils, and none offers incentives for other nets. What's needed is a carbon pricing system that not only charges those who emit carbon but also pays those who remove it. Such </w:t>
      </w:r>
      <w:r w:rsidRPr="000A599D">
        <w:rPr>
          <w:rStyle w:val="Emphasis"/>
        </w:rPr>
        <w:t>a system would provide new revenue streams for landowners who restored forest cover</w:t>
      </w:r>
      <w:r w:rsidRPr="000A599D">
        <w:rPr>
          <w:sz w:val="14"/>
        </w:rPr>
        <w:t xml:space="preserve"> to their land </w:t>
      </w:r>
      <w:r w:rsidRPr="000A599D">
        <w:rPr>
          <w:rStyle w:val="Emphasis"/>
        </w:rPr>
        <w:t>and for farmers and ranchers who increased</w:t>
      </w:r>
      <w:r w:rsidRPr="000A599D">
        <w:rPr>
          <w:sz w:val="14"/>
        </w:rPr>
        <w:t xml:space="preserve"> the amount of </w:t>
      </w:r>
      <w:r w:rsidRPr="000A599D">
        <w:rPr>
          <w:rStyle w:val="Emphasis"/>
        </w:rPr>
        <w:t>carbon stored in their soils</w:t>
      </w:r>
      <w:r w:rsidRPr="000A599D">
        <w:rPr>
          <w:sz w:val="14"/>
        </w:rPr>
        <w:t xml:space="preserve">. </w:t>
      </w:r>
      <w:r w:rsidRPr="000A599D">
        <w:rPr>
          <w:rStyle w:val="StyleUnderline"/>
        </w:rPr>
        <w:t>It would</w:t>
      </w:r>
      <w:r w:rsidRPr="000A599D">
        <w:rPr>
          <w:sz w:val="14"/>
        </w:rPr>
        <w:t xml:space="preserve"> also </w:t>
      </w:r>
      <w:r w:rsidRPr="003A2A6A">
        <w:rPr>
          <w:rStyle w:val="StyleUnderline"/>
          <w:highlight w:val="green"/>
        </w:rPr>
        <w:t>reward</w:t>
      </w:r>
      <w:r w:rsidRPr="000A599D">
        <w:rPr>
          <w:sz w:val="14"/>
        </w:rPr>
        <w:t xml:space="preserve"> the </w:t>
      </w:r>
      <w:r w:rsidRPr="000A599D">
        <w:rPr>
          <w:rStyle w:val="StyleUnderline"/>
        </w:rPr>
        <w:t xml:space="preserve">inventors and entrepreneurs who developed new, </w:t>
      </w:r>
      <w:r w:rsidRPr="003A2A6A">
        <w:rPr>
          <w:rStyle w:val="StyleUnderline"/>
          <w:highlight w:val="green"/>
        </w:rPr>
        <w:t>better tech</w:t>
      </w:r>
      <w:r w:rsidRPr="000A599D">
        <w:rPr>
          <w:rStyle w:val="StyleUnderline"/>
        </w:rPr>
        <w:t xml:space="preserve">nologies </w:t>
      </w:r>
      <w:r w:rsidRPr="003A2A6A">
        <w:rPr>
          <w:rStyle w:val="StyleUnderline"/>
          <w:highlight w:val="green"/>
        </w:rPr>
        <w:t>to capture carbon</w:t>
      </w:r>
      <w:r w:rsidRPr="000A599D">
        <w:rPr>
          <w:sz w:val="14"/>
        </w:rPr>
        <w:t xml:space="preserve"> from the air and the investors and businesses that took them to scale. Without these incentives, those players will stay on the sidelines. </w:t>
      </w:r>
      <w:r w:rsidRPr="000A599D">
        <w:rPr>
          <w:rStyle w:val="Emphasis"/>
        </w:rPr>
        <w:t>By spurring innovation</w:t>
      </w:r>
      <w:r w:rsidRPr="000A599D">
        <w:rPr>
          <w:sz w:val="14"/>
        </w:rPr>
        <w:t xml:space="preserve"> in lower-cost nets, </w:t>
      </w:r>
      <w:r w:rsidRPr="000A599D">
        <w:rPr>
          <w:rStyle w:val="Emphasis"/>
        </w:rPr>
        <w:t>incentives would</w:t>
      </w:r>
      <w:r w:rsidRPr="000A599D">
        <w:rPr>
          <w:sz w:val="14"/>
        </w:rPr>
        <w:t xml:space="preserve"> also </w:t>
      </w:r>
      <w:r w:rsidRPr="000A599D">
        <w:rPr>
          <w:rStyle w:val="Emphasis"/>
        </w:rPr>
        <w:t>ease the way politically for</w:t>
      </w:r>
      <w:r w:rsidRPr="000A599D">
        <w:rPr>
          <w:sz w:val="14"/>
        </w:rPr>
        <w:t xml:space="preserve"> an ambitious pollution limit-which, ultimately, is necessary for </w:t>
      </w:r>
      <w:r w:rsidRPr="000A599D">
        <w:rPr>
          <w:rStyle w:val="Emphasis"/>
        </w:rPr>
        <w:t>ensuring</w:t>
      </w:r>
      <w:r w:rsidRPr="000A599D">
        <w:rPr>
          <w:sz w:val="14"/>
        </w:rPr>
        <w:t xml:space="preserve"> that </w:t>
      </w:r>
      <w:r w:rsidRPr="000A599D">
        <w:rPr>
          <w:rStyle w:val="Emphasis"/>
        </w:rPr>
        <w:t>the world meets</w:t>
      </w:r>
      <w:r w:rsidRPr="000A599D">
        <w:rPr>
          <w:sz w:val="14"/>
        </w:rPr>
        <w:t xml:space="preserve"> it </w:t>
      </w:r>
      <w:r w:rsidRPr="000A599D">
        <w:rPr>
          <w:rStyle w:val="Emphasis"/>
        </w:rPr>
        <w:t>climate goals</w:t>
      </w:r>
      <w:r w:rsidRPr="000A599D">
        <w:rPr>
          <w:sz w:val="14"/>
        </w:rPr>
        <w:t xml:space="preserve">. Simply put, humanity's best hope is to promise that the next crop of billionaires will be those who figure out low-cost ways to remove carbon from the sky. The biggest hurdle for such incentives is the lack of a global market for carbon credits. Hope on that front, however, is emerging from an unlikely place: aviation. Currently responsible for roughly two percent of global greenhouse gases, aviation's emissions are expected to triple or quadruple by midcentury in the absence of effective policies to limit them. But in 2016, faced with the prospect that the eu would start capping the emissions of flights landing in and taking off from member states, the un body that governs worldwide air travel, the International Civil Aviation Organization, agreed to cap emissions from international flights at 2020 levels. The airline industry supported the agreement, hoping to avoid the messy regulatory patchwork that might result if the eu went ahead and states beyond the eu followed suit with their own approaches. The resulting program, called the Carbon Offsetting and Reduction Scheme for International Aviation (corsia), requires all airlines to start reporting emissions this year, and it will begin enforcing a cap in 2021. Once in full swing, at least 100 countries are expected to participate, covering at least three-quarters of the forecast increase in international aviation emissions. Airlines flying between participating countries will have two ways to comply: they can lower their emissions (for example, by burning less fuel or switching to alternative fuels), or they can buy emission-reduction credits from companies. Because the technologies for reducing airline emissions at scale are still a long way off, the industry will mostly choose the second option, relying on carbon credits from reductions in other sectors. It is estimated that over the first 15 years of corsia, demand for these credits will reach between 2.5 billion and 3.0 billion tons-roughly equal to the annual greenhouse gas emissions from the U.S. power and manufacturing sectors. With this new option to sell emission-reduction credits to airlines, there is a good possibility that a pot of gold will await companies that cut or offset their carbon emissions. In short, corsia could catalyze a global carbon market that drives investment in low-carbon fuels and technologies-including nets. </w:t>
      </w:r>
      <w:r w:rsidRPr="000A599D">
        <w:rPr>
          <w:sz w:val="12"/>
        </w:rPr>
        <w:t xml:space="preserve">To realize its promise, corsia must be implemented properly, and there are powerful forces working to see that it is not. Some countries, including ones negotiating on behalf of their state-owned companies, are trying to rig the system by allowing credits from projects that do not produce legitimate carbon reductions, such as Brazil's effort to allow the sale of credits from huge hydroelectric dams in the Amazon that have already been built and paid for (and thus do not represent new reductions). Allowing such credits into the system could crowd out potential rewards for genuine reductions. But there are also powerful, sometimes unexpected allies who stand to gain from a global carbon market that works. For example, some airlines are motivated to act out of a fear that millennials, concerned about their carbon footprint, may eventually begin to shun air travel. The new regulations, by creating demand for emission reductions and spurring investment in nets to produce jet fuel, could be the industry's best hope of protecting its reputation-and a critical step toward a broader global carbon market that moves nets from promising pilot projects to a gamechanging reality. Skeptics say that nets are too speculative and a possibility only, perhaps, in the distant future. It is true that these innovations are not fully understood and that not all of them will pan out. But no group of scholars and practitioners, no matter how expert, can determine exactly which technologies should be deployed and when. It is impossible to predict what future innovations will look like, but that shouldn't stop the world from pursuing them, especially when the threat is so grave. The fact remains that many </w:t>
      </w:r>
      <w:r w:rsidRPr="000A599D">
        <w:rPr>
          <w:rStyle w:val="Emphasis"/>
        </w:rPr>
        <w:t>nets are ready to be deployed</w:t>
      </w:r>
      <w:r w:rsidRPr="000A599D">
        <w:rPr>
          <w:sz w:val="12"/>
        </w:rPr>
        <w:t xml:space="preserve"> at scale today, </w:t>
      </w:r>
      <w:r w:rsidRPr="000A599D">
        <w:rPr>
          <w:rStyle w:val="Emphasis"/>
        </w:rPr>
        <w:t>and they</w:t>
      </w:r>
      <w:r w:rsidRPr="000A599D">
        <w:rPr>
          <w:sz w:val="12"/>
        </w:rPr>
        <w:t xml:space="preserve"> might </w:t>
      </w:r>
      <w:r w:rsidRPr="000A599D">
        <w:rPr>
          <w:rStyle w:val="Emphasis"/>
        </w:rPr>
        <w:t>make the difference between</w:t>
      </w:r>
      <w:r w:rsidRPr="000A599D">
        <w:rPr>
          <w:sz w:val="12"/>
        </w:rPr>
        <w:t xml:space="preserve"> limiting warming to </w:t>
      </w:r>
      <w:r w:rsidRPr="000A599D">
        <w:rPr>
          <w:rStyle w:val="Emphasis"/>
        </w:rPr>
        <w:t>two degrees and failing</w:t>
      </w:r>
      <w:r w:rsidRPr="000A599D">
        <w:rPr>
          <w:sz w:val="12"/>
        </w:rPr>
        <w:t xml:space="preserve"> to do so. Ultimately, </w:t>
      </w:r>
      <w:r w:rsidRPr="003A2A6A">
        <w:rPr>
          <w:rStyle w:val="StyleUnderline"/>
          <w:highlight w:val="green"/>
        </w:rPr>
        <w:t>climate change will be stopped by</w:t>
      </w:r>
      <w:r w:rsidRPr="000A599D">
        <w:rPr>
          <w:rStyle w:val="StyleUnderline"/>
        </w:rPr>
        <w:t xml:space="preserve"> creating </w:t>
      </w:r>
      <w:r w:rsidRPr="003A2A6A">
        <w:rPr>
          <w:rStyle w:val="StyleUnderline"/>
          <w:highlight w:val="green"/>
        </w:rPr>
        <w:t>economic incentives that unleash</w:t>
      </w:r>
      <w:r w:rsidRPr="000A599D">
        <w:rPr>
          <w:sz w:val="12"/>
        </w:rPr>
        <w:t xml:space="preserve"> the </w:t>
      </w:r>
      <w:r w:rsidRPr="003A2A6A">
        <w:rPr>
          <w:rStyle w:val="StyleUnderline"/>
          <w:highlight w:val="green"/>
        </w:rPr>
        <w:t>innovation</w:t>
      </w:r>
      <w:r w:rsidRPr="000A599D">
        <w:rPr>
          <w:rStyle w:val="StyleUnderline"/>
        </w:rPr>
        <w:t xml:space="preserve"> of the private sector</w:t>
      </w:r>
      <w:r w:rsidRPr="000A599D">
        <w:rPr>
          <w:sz w:val="12"/>
        </w:rPr>
        <w:t xml:space="preserve">-not by waiting for the perfect technology to arrive ready-made, maybe when it's already too late. No one is saying that achieving all of this will be easy, but the road to climate stability has never been that. Hard does not mean impossible, however, and the transformative power of </w:t>
      </w:r>
      <w:r w:rsidRPr="000A599D">
        <w:rPr>
          <w:rStyle w:val="StyleUnderline"/>
        </w:rPr>
        <w:t>human ingenuity offers an endless source of hope</w:t>
      </w:r>
      <w:r w:rsidRPr="000A599D">
        <w:rPr>
          <w:sz w:val="12"/>
        </w:rPr>
        <w:t>.</w:t>
      </w:r>
    </w:p>
    <w:p w14:paraId="5EB557E7" w14:textId="3168BAE0" w:rsidR="006C68A9" w:rsidRDefault="006C68A9" w:rsidP="006C68A9">
      <w:pPr>
        <w:pStyle w:val="Heading4"/>
        <w:rPr>
          <w:u w:val="single"/>
        </w:rPr>
      </w:pPr>
    </w:p>
    <w:p w14:paraId="6DFA17ED" w14:textId="77777777" w:rsidR="006C68A9" w:rsidRDefault="006C68A9" w:rsidP="006C68A9">
      <w:pPr>
        <w:pStyle w:val="Heading4"/>
      </w:pPr>
      <w:r>
        <w:t xml:space="preserve">2] Capitalism </w:t>
      </w:r>
      <w:r>
        <w:rPr>
          <w:u w:val="single"/>
        </w:rPr>
        <w:t>is sustainable</w:t>
      </w:r>
      <w:r>
        <w:t xml:space="preserve"> - Tech Innovation drives dematerialization that makes Cap Sustainable AND solves warming</w:t>
      </w:r>
    </w:p>
    <w:p w14:paraId="2E74C53A" w14:textId="77777777" w:rsidR="006C68A9" w:rsidRDefault="006C68A9" w:rsidP="006C68A9">
      <w:r w:rsidRPr="00B172AE">
        <w:rPr>
          <w:rStyle w:val="Style13ptBold"/>
        </w:rPr>
        <w:t>McAfee 19</w:t>
      </w:r>
      <w:r w:rsidRPr="00B172AE">
        <w:t xml:space="preserve">, Andrew. More from Less: The Surprising Story of How We Learned to Prosper Using Fewer Resources—and What Happens Next. Scribner, 2019. </w:t>
      </w:r>
      <w:r>
        <w:t>Props to DML for finding. (C</w:t>
      </w:r>
      <w:r w:rsidRPr="00B172AE">
        <w:t>ofounder and codirector of the MIT Initiative on the Digital Economy at the MIT Sloan School of Management, former professor at Harvard Business School</w:t>
      </w:r>
      <w:r>
        <w:t>)//Elmer</w:t>
      </w:r>
    </w:p>
    <w:p w14:paraId="50BF0BB9" w14:textId="77777777" w:rsidR="006C68A9" w:rsidRPr="002F38AA" w:rsidRDefault="006C68A9" w:rsidP="006C68A9">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9D4CF3">
        <w:rPr>
          <w:highlight w:val="green"/>
          <w:u w:val="single"/>
        </w:rPr>
        <w:t>the Second Machine Age will mark</w:t>
      </w:r>
      <w:r w:rsidRPr="002F38AA">
        <w:rPr>
          <w:u w:val="single"/>
        </w:rPr>
        <w:t xml:space="preserve"> the time in our history when we started to progressively and permanently tread more lightly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pretty standard argument for how the first two horsemen work together. Romer's brilliance was to highlight the importance of two key attributes of the </w:t>
      </w:r>
      <w:r w:rsidRPr="009D4CF3">
        <w:rPr>
          <w:highlight w:val="green"/>
          <w:u w:val="single"/>
        </w:rPr>
        <w:t>tech</w:t>
      </w:r>
      <w:r w:rsidRPr="002F38AA">
        <w:rPr>
          <w:u w:val="single"/>
        </w:rPr>
        <w:t xml:space="preserve">nological </w:t>
      </w:r>
      <w:r w:rsidRPr="009D4CF3">
        <w:rPr>
          <w:highlight w:val="green"/>
          <w:u w:val="single"/>
        </w:rPr>
        <w:t>ideas</w:t>
      </w:r>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9D4CF3">
        <w:rPr>
          <w:b/>
          <w:bCs/>
          <w:highlight w:val="green"/>
          <w:u w:val="single"/>
        </w:rPr>
        <w:t>techs</w:t>
      </w:r>
      <w:r w:rsidRPr="002F38AA">
        <w:rPr>
          <w:b/>
          <w:bCs/>
          <w:u w:val="single"/>
        </w:rPr>
        <w:t xml:space="preserve"> will eventually "</w:t>
      </w:r>
      <w:r w:rsidRPr="009D4CF3">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nonrivalrous, partially excludable ideas and showed that these ideas cause an economy to grow. </w:t>
      </w:r>
      <w:r w:rsidRPr="002F38AA">
        <w:rPr>
          <w:u w:val="single"/>
        </w:rPr>
        <w:t xml:space="preserve">What's more, he also demonstrated that this </w:t>
      </w:r>
      <w:r w:rsidRPr="009D4CF3">
        <w:rPr>
          <w:b/>
          <w:bCs/>
          <w:highlight w:val="green"/>
          <w:u w:val="single"/>
        </w:rPr>
        <w:t>idea-fueled growth</w:t>
      </w:r>
      <w:r w:rsidRPr="002F38AA">
        <w:rPr>
          <w:u w:val="single"/>
        </w:rPr>
        <w:t xml:space="preserve"> doesn't have to slow down with time. It's </w:t>
      </w:r>
      <w:r w:rsidRPr="009D4CF3">
        <w:rPr>
          <w:b/>
          <w:bCs/>
          <w:highlight w:val="green"/>
          <w:u w:val="single"/>
        </w:rPr>
        <w:t>not constrained by</w:t>
      </w:r>
      <w:r w:rsidRPr="002F38AA">
        <w:rPr>
          <w:b/>
          <w:bCs/>
          <w:u w:val="single"/>
        </w:rPr>
        <w:t xml:space="preserve"> </w:t>
      </w:r>
      <w:r w:rsidRPr="002F38AA">
        <w:rPr>
          <w:u w:val="single"/>
        </w:rPr>
        <w:t xml:space="preserve">the size of the </w:t>
      </w:r>
      <w:r w:rsidRPr="009D4CF3">
        <w:rPr>
          <w:b/>
          <w:bCs/>
          <w:highlight w:val="green"/>
          <w:u w:val="single"/>
        </w:rPr>
        <w:t>labor</w:t>
      </w:r>
      <w:r w:rsidRPr="009D4CF3">
        <w:rPr>
          <w:highlight w:val="green"/>
          <w:u w:val="single"/>
        </w:rPr>
        <w:t xml:space="preserve"> force</w:t>
      </w:r>
      <w:r w:rsidRPr="002F38AA">
        <w:rPr>
          <w:u w:val="single"/>
        </w:rPr>
        <w:t xml:space="preserve">, the amount of natural </w:t>
      </w:r>
      <w:r w:rsidRPr="009D4CF3">
        <w:rPr>
          <w:b/>
          <w:bCs/>
          <w:highlight w:val="green"/>
          <w:u w:val="single"/>
        </w:rPr>
        <w:t>resources</w:t>
      </w:r>
      <w:r w:rsidRPr="002F38AA">
        <w:rPr>
          <w:u w:val="single"/>
        </w:rPr>
        <w:t>, or other such factors</w:t>
      </w:r>
      <w:r w:rsidRPr="002F38AA">
        <w:rPr>
          <w:sz w:val="16"/>
        </w:rPr>
        <w:t xml:space="preserve">. Instead, economic growth is limited </w:t>
      </w:r>
      <w:r w:rsidRPr="009D4CF3">
        <w:rPr>
          <w:highlight w:val="green"/>
          <w:u w:val="single"/>
        </w:rPr>
        <w:t>only by</w:t>
      </w:r>
      <w:r w:rsidRPr="002F38AA">
        <w:rPr>
          <w:u w:val="single"/>
        </w:rPr>
        <w:t xml:space="preserve"> the </w:t>
      </w:r>
      <w:r w:rsidRPr="009D4CF3">
        <w:rPr>
          <w:highlight w:val="gree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9D4CF3">
        <w:rPr>
          <w:highlight w:val="green"/>
          <w:u w:val="single"/>
        </w:rPr>
        <w:t>increasing returns to scale</w:t>
      </w:r>
      <w:r w:rsidRPr="002F38AA">
        <w:rPr>
          <w:u w:val="single"/>
        </w:rPr>
        <w:t xml:space="preserve">," </w:t>
      </w:r>
      <w:r w:rsidRPr="009D4CF3">
        <w:rPr>
          <w:highlight w:val="green"/>
          <w:u w:val="single"/>
        </w:rPr>
        <w:t>is</w:t>
      </w:r>
      <w:r w:rsidRPr="002F38AA">
        <w:rPr>
          <w:u w:val="single"/>
        </w:rPr>
        <w:t xml:space="preserve"> as </w:t>
      </w:r>
      <w:r w:rsidRPr="009D4CF3">
        <w:rPr>
          <w:highlight w:val="gree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9D4CF3">
        <w:rPr>
          <w:highlight w:val="green"/>
          <w:u w:val="single"/>
        </w:rPr>
        <w:t>tech</w:t>
      </w:r>
      <w:r w:rsidRPr="002F38AA">
        <w:rPr>
          <w:u w:val="single"/>
        </w:rPr>
        <w:t xml:space="preserve">nology, which is to provide "instructions that we follow for </w:t>
      </w:r>
      <w:r w:rsidRPr="009D4CF3">
        <w:rPr>
          <w:highlight w:val="green"/>
          <w:u w:val="single"/>
        </w:rPr>
        <w:t>combin</w:t>
      </w:r>
      <w:r w:rsidRPr="002F38AA">
        <w:rPr>
          <w:u w:val="single"/>
        </w:rPr>
        <w:t xml:space="preserve">ing </w:t>
      </w:r>
      <w:r w:rsidRPr="009D4CF3">
        <w:rPr>
          <w:highlight w:val="green"/>
          <w:u w:val="single"/>
        </w:rPr>
        <w:t>raw materials</w:t>
      </w:r>
      <w:r w:rsidRPr="002F38AA">
        <w:rPr>
          <w:u w:val="single"/>
        </w:rPr>
        <w:t xml:space="preserve">." Since raw materials cost money, profit-maximizing companies are particularly keen to </w:t>
      </w:r>
      <w:r w:rsidRPr="009D4CF3">
        <w:rPr>
          <w:highlight w:val="gree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9D4CF3">
        <w:rPr>
          <w:highlight w:val="green"/>
          <w:u w:val="single"/>
        </w:rPr>
        <w:t xml:space="preserve">the cumulative impact </w:t>
      </w:r>
      <w:r w:rsidRPr="002F38AA">
        <w:rPr>
          <w:u w:val="single"/>
        </w:rPr>
        <w:t xml:space="preserve">of this combination of capitalism and tech progress </w:t>
      </w:r>
      <w:r w:rsidRPr="009D4CF3">
        <w:rPr>
          <w:highlight w:val="green"/>
          <w:u w:val="single"/>
        </w:rPr>
        <w:t>is</w:t>
      </w:r>
      <w:r w:rsidRPr="002F38AA">
        <w:rPr>
          <w:u w:val="single"/>
        </w:rPr>
        <w:t xml:space="preserve"> clear: </w:t>
      </w:r>
      <w:r w:rsidRPr="009D4CF3">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9D4CF3">
        <w:rPr>
          <w:b/>
          <w:bCs/>
          <w:highlight w:val="green"/>
          <w:u w:val="single"/>
          <w:bdr w:val="single" w:sz="4" w:space="0" w:color="auto"/>
        </w:rPr>
        <w:t xml:space="preserve">There's no reason to expect </w:t>
      </w:r>
      <w:r w:rsidRPr="002F38AA">
        <w:rPr>
          <w:b/>
          <w:bCs/>
          <w:u w:val="single"/>
          <w:bdr w:val="single" w:sz="4" w:space="0" w:color="auto"/>
        </w:rPr>
        <w:t xml:space="preserve">that the two horsemen of </w:t>
      </w:r>
      <w:r w:rsidRPr="009D4CF3">
        <w:rPr>
          <w:b/>
          <w:bCs/>
          <w:highlight w:val="green"/>
          <w:u w:val="single"/>
          <w:bdr w:val="single" w:sz="4" w:space="0" w:color="auto"/>
        </w:rPr>
        <w:t xml:space="preserve">capitalism </w:t>
      </w:r>
      <w:r w:rsidRPr="002F38AA">
        <w:rPr>
          <w:b/>
          <w:bCs/>
          <w:u w:val="single"/>
          <w:bdr w:val="single" w:sz="4" w:space="0" w:color="auto"/>
        </w:rPr>
        <w:t xml:space="preserve">and tech progress </w:t>
      </w:r>
      <w:r w:rsidRPr="009D4CF3">
        <w:rPr>
          <w:b/>
          <w:bCs/>
          <w:highlight w:val="gree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9D4CF3">
        <w:rPr>
          <w:highlight w:val="green"/>
          <w:u w:val="single"/>
        </w:rPr>
        <w:t>billions of</w:t>
      </w:r>
      <w:r w:rsidRPr="002F38AA">
        <w:rPr>
          <w:u w:val="single"/>
        </w:rPr>
        <w:t xml:space="preserve"> desperately </w:t>
      </w:r>
      <w:r w:rsidRPr="009D4CF3">
        <w:rPr>
          <w:highlight w:val="green"/>
          <w:u w:val="single"/>
        </w:rPr>
        <w:t>poor people</w:t>
      </w:r>
      <w:r w:rsidRPr="002F38AA">
        <w:rPr>
          <w:u w:val="single"/>
        </w:rPr>
        <w:t xml:space="preserve">, but they won't remain that way. All available evidence strongly suggests that most </w:t>
      </w:r>
      <w:r w:rsidRPr="009D4CF3">
        <w:rPr>
          <w:highlight w:val="gree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lead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9D4CF3">
        <w:rPr>
          <w:highlight w:val="green"/>
          <w:u w:val="single"/>
        </w:rPr>
        <w:t>Malthus'</w:t>
      </w:r>
      <w:r w:rsidRPr="002F38AA">
        <w:rPr>
          <w:u w:val="single"/>
        </w:rPr>
        <w:t xml:space="preserve">s </w:t>
      </w:r>
      <w:r w:rsidRPr="009D4CF3">
        <w:rPr>
          <w:highlight w:val="green"/>
          <w:u w:val="single"/>
        </w:rPr>
        <w:t>and Jevons</w:t>
      </w:r>
      <w:r w:rsidRPr="002F38AA">
        <w:rPr>
          <w:u w:val="single"/>
        </w:rPr>
        <w:t xml:space="preserve">'s ideas </w:t>
      </w:r>
      <w:r w:rsidRPr="009D4CF3">
        <w:rPr>
          <w:highlight w:val="gree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9D4CF3">
        <w:rPr>
          <w:highlight w:val="green"/>
          <w:u w:val="single"/>
        </w:rPr>
        <w:t>As</w:t>
      </w:r>
      <w:r w:rsidRPr="002F38AA">
        <w:rPr>
          <w:u w:val="single"/>
        </w:rPr>
        <w:t xml:space="preserve"> today’s </w:t>
      </w:r>
      <w:r w:rsidRPr="009D4CF3">
        <w:rPr>
          <w:highlight w:val="green"/>
          <w:u w:val="single"/>
        </w:rPr>
        <w:t>poor countries get richer</w:t>
      </w:r>
      <w:r w:rsidRPr="002F38AA">
        <w:rPr>
          <w:u w:val="single"/>
        </w:rPr>
        <w:t xml:space="preserve">, their institutions will improve and most will eventually go through what Ricardo Hausmann calls "the capitalist makeover of production." This makeover doesn't enslave people, nor does it befoul the earth. As today’s poor get richer, </w:t>
      </w:r>
      <w:r w:rsidRPr="009D4CF3">
        <w:rPr>
          <w:highlight w:val="green"/>
          <w:u w:val="single"/>
        </w:rPr>
        <w:t>they'll consume</w:t>
      </w:r>
      <w:r w:rsidRPr="002F38AA">
        <w:rPr>
          <w:u w:val="single"/>
        </w:rPr>
        <w:t xml:space="preserve"> more, but they'll also consume much </w:t>
      </w:r>
      <w:r w:rsidRPr="009D4CF3">
        <w:rPr>
          <w:highlight w:val="green"/>
          <w:u w:val="single"/>
        </w:rPr>
        <w:t>differently</w:t>
      </w:r>
      <w:r w:rsidRPr="002F38AA">
        <w:rPr>
          <w:u w:val="single"/>
        </w:rPr>
        <w:t xml:space="preserve"> from earlier generations. They won't read physical newspapers and magazines. </w:t>
      </w:r>
      <w:r w:rsidRPr="009D4CF3">
        <w:rPr>
          <w:highlight w:val="green"/>
          <w:u w:val="single"/>
        </w:rPr>
        <w:t>They'll get</w:t>
      </w:r>
      <w:r w:rsidRPr="002F38AA">
        <w:rPr>
          <w:u w:val="single"/>
        </w:rPr>
        <w:t xml:space="preserve"> a great deal of their </w:t>
      </w:r>
      <w:r w:rsidRPr="009D4CF3">
        <w:rPr>
          <w:highlight w:val="gree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9D4CF3">
        <w:rPr>
          <w:b/>
          <w:bCs/>
          <w:highlight w:val="green"/>
          <w:u w:val="single"/>
        </w:rPr>
        <w:t>3-D printing</w:t>
      </w:r>
      <w:r w:rsidRPr="002F38AA">
        <w:rPr>
          <w:u w:val="single"/>
        </w:rPr>
        <w:t xml:space="preserve"> improves and becomes cheaper, it </w:t>
      </w:r>
      <w:r w:rsidRPr="009D4CF3">
        <w:rPr>
          <w:highlight w:val="green"/>
          <w:u w:val="single"/>
        </w:rPr>
        <w:t>will spread</w:t>
      </w:r>
      <w:r w:rsidRPr="002F38AA">
        <w:rPr>
          <w:u w:val="single"/>
        </w:rPr>
        <w:t xml:space="preserve"> to automobile engine blocks, manifolds and other complicated arrangements of pipes, airplane struts and wings, and countless other parts. Because 3-D printing </w:t>
      </w:r>
      <w:r w:rsidRPr="009D4CF3">
        <w:rPr>
          <w:b/>
          <w:bCs/>
          <w:highlight w:val="green"/>
          <w:u w:val="single"/>
          <w:bdr w:val="single" w:sz="4" w:space="0" w:color="auto"/>
        </w:rPr>
        <w:t>generates</w:t>
      </w:r>
      <w:r w:rsidRPr="002F38AA">
        <w:rPr>
          <w:b/>
          <w:bCs/>
          <w:u w:val="single"/>
          <w:bdr w:val="single" w:sz="4" w:space="0" w:color="auto"/>
        </w:rPr>
        <w:t xml:space="preserve"> virtually </w:t>
      </w:r>
      <w:r w:rsidRPr="009D4CF3">
        <w:rPr>
          <w:b/>
          <w:bCs/>
          <w:highlight w:val="gree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4C31A740" w14:textId="77777777" w:rsidR="006C68A9" w:rsidRPr="000C7583" w:rsidRDefault="006C68A9" w:rsidP="006C68A9">
      <w:pPr>
        <w:pStyle w:val="Heading4"/>
      </w:pPr>
      <w:r>
        <w:t xml:space="preserve">3] Capitalist Peace Theory is True – it’s </w:t>
      </w:r>
      <w:r>
        <w:rPr>
          <w:u w:val="single"/>
        </w:rPr>
        <w:t>anti-Imperialist</w:t>
      </w:r>
      <w:r>
        <w:t>.</w:t>
      </w:r>
    </w:p>
    <w:p w14:paraId="27EA236F" w14:textId="77777777" w:rsidR="006C68A9" w:rsidRDefault="006C68A9" w:rsidP="006C68A9">
      <w:r w:rsidRPr="00B172AE">
        <w:rPr>
          <w:rStyle w:val="Style13ptBold"/>
        </w:rPr>
        <w:t>Mousseau</w:t>
      </w:r>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5C5E235A" w14:textId="77777777" w:rsidR="006C68A9" w:rsidRPr="000C7583" w:rsidRDefault="006C68A9" w:rsidP="006C68A9">
      <w:pPr>
        <w:rPr>
          <w:sz w:val="16"/>
        </w:rPr>
      </w:pPr>
      <w:r w:rsidRPr="000C7583">
        <w:rPr>
          <w:sz w:val="16"/>
        </w:rPr>
        <w:t xml:space="preserve">Is war becoming obsolete? </w:t>
      </w:r>
      <w:r w:rsidRPr="000C7583">
        <w:rPr>
          <w:rStyle w:val="StyleUnderline"/>
          <w:sz w:val="24"/>
        </w:rPr>
        <w:t xml:space="preserve">There is </w:t>
      </w:r>
      <w:r w:rsidRPr="000C7583">
        <w:rPr>
          <w:rStyle w:val="Emphasis"/>
          <w:sz w:val="24"/>
        </w:rPr>
        <w:t>wide agreement</w:t>
      </w:r>
      <w:r w:rsidRPr="000C7583">
        <w:rPr>
          <w:rStyle w:val="StyleUnderline"/>
          <w:sz w:val="24"/>
        </w:rPr>
        <w:t xml:space="preserve"> among scholars that </w:t>
      </w:r>
      <w:r w:rsidRPr="009D4CF3">
        <w:rPr>
          <w:rStyle w:val="StyleUnderline"/>
          <w:sz w:val="24"/>
          <w:highlight w:val="green"/>
        </w:rPr>
        <w:t xml:space="preserve">war has been in </w:t>
      </w:r>
      <w:r w:rsidRPr="009D4CF3">
        <w:rPr>
          <w:rStyle w:val="Emphasis"/>
          <w:sz w:val="24"/>
          <w:highlight w:val="green"/>
        </w:rPr>
        <w:t>sharp decline</w:t>
      </w:r>
      <w:r w:rsidRPr="000C7583">
        <w:rPr>
          <w:rStyle w:val="StyleUnderline"/>
          <w:sz w:val="24"/>
        </w:rPr>
        <w:t xml:space="preserve"> </w:t>
      </w:r>
      <w:r w:rsidRPr="000C7583">
        <w:rPr>
          <w:sz w:val="16"/>
        </w:rPr>
        <w:t xml:space="preserve">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 This article argues that </w:t>
      </w:r>
      <w:r w:rsidRPr="000C7583">
        <w:rPr>
          <w:rStyle w:val="Emphasis"/>
          <w:sz w:val="24"/>
        </w:rPr>
        <w:t>there is no Thucydides Trap</w:t>
      </w:r>
      <w:r w:rsidRPr="000C7583">
        <w:rPr>
          <w:sz w:val="16"/>
        </w:rPr>
        <w:t xml:space="preserve"> in international politics. </w:t>
      </w:r>
      <w:r w:rsidRPr="000C7583">
        <w:rPr>
          <w:rStyle w:val="StyleUnderline"/>
          <w:sz w:val="24"/>
        </w:rPr>
        <w:t xml:space="preserve">Rather, the world is </w:t>
      </w:r>
      <w:r w:rsidRPr="000C7583">
        <w:rPr>
          <w:rStyle w:val="Emphasis"/>
          <w:sz w:val="24"/>
        </w:rPr>
        <w:t xml:space="preserve">moving rapidly </w:t>
      </w:r>
      <w:r w:rsidRPr="009D4CF3">
        <w:rPr>
          <w:rStyle w:val="Emphasis"/>
          <w:sz w:val="24"/>
          <w:highlight w:val="green"/>
        </w:rPr>
        <w:t>toward permanent peace</w:t>
      </w:r>
      <w:r w:rsidRPr="000C7583">
        <w:rPr>
          <w:rStyle w:val="StyleUnderline"/>
          <w:sz w:val="24"/>
        </w:rPr>
        <w:t xml:space="preserve">, </w:t>
      </w:r>
      <w:r w:rsidRPr="000C7583">
        <w:rPr>
          <w:rStyle w:val="Emphasis"/>
          <w:sz w:val="24"/>
        </w:rPr>
        <w:t>possibly in our lifetime</w:t>
      </w:r>
      <w:r w:rsidRPr="000C7583">
        <w:rPr>
          <w:sz w:val="16"/>
        </w:rPr>
        <w:t xml:space="preserve">. Drawing on economic norms theory,4 I show that </w:t>
      </w:r>
      <w:r w:rsidRPr="000C7583">
        <w:rPr>
          <w:rStyle w:val="StyleUnderline"/>
          <w:sz w:val="24"/>
        </w:rPr>
        <w:t xml:space="preserve">what sometimes appears to be a Thucydides Trap may instead be a function of factors </w:t>
      </w:r>
      <w:r w:rsidRPr="000C7583">
        <w:rPr>
          <w:rStyle w:val="Emphasis"/>
          <w:sz w:val="24"/>
        </w:rPr>
        <w:t>strictly internal</w:t>
      </w:r>
      <w:r w:rsidRPr="000C7583">
        <w:rPr>
          <w:rStyle w:val="StyleUnderline"/>
          <w:sz w:val="24"/>
        </w:rPr>
        <w:t xml:space="preserve"> to states and that these factors </w:t>
      </w:r>
      <w:r w:rsidRPr="000C7583">
        <w:rPr>
          <w:rStyle w:val="Emphasis"/>
          <w:sz w:val="24"/>
        </w:rPr>
        <w:t>vary</w:t>
      </w:r>
      <w:r w:rsidRPr="000C7583">
        <w:rPr>
          <w:rStyle w:val="StyleUnderline"/>
          <w:sz w:val="24"/>
        </w:rPr>
        <w:t xml:space="preserve"> among them</w:t>
      </w:r>
      <w:r w:rsidRPr="000C7583">
        <w:rPr>
          <w:sz w:val="16"/>
        </w:rPr>
        <w:t xml:space="preserve">. In brief, </w:t>
      </w:r>
      <w:r w:rsidRPr="000C7583">
        <w:rPr>
          <w:rStyle w:val="StyleUnderline"/>
          <w:sz w:val="24"/>
        </w:rPr>
        <w:t xml:space="preserve">leaders of </w:t>
      </w:r>
      <w:r w:rsidRPr="009D4CF3">
        <w:rPr>
          <w:rStyle w:val="StyleUnderline"/>
          <w:sz w:val="24"/>
          <w:highlight w:val="green"/>
        </w:rPr>
        <w:t>states with</w:t>
      </w:r>
      <w:r w:rsidRPr="000C7583">
        <w:rPr>
          <w:rStyle w:val="StyleUnderline"/>
          <w:sz w:val="24"/>
        </w:rPr>
        <w:t xml:space="preserve"> advanced </w:t>
      </w:r>
      <w:r w:rsidRPr="009D4CF3">
        <w:rPr>
          <w:rStyle w:val="StyleUnderline"/>
          <w:sz w:val="24"/>
          <w:highlight w:val="green"/>
        </w:rPr>
        <w:t>market</w:t>
      </w:r>
      <w:r w:rsidRPr="000C7583">
        <w:rPr>
          <w:rStyle w:val="StyleUnderline"/>
          <w:sz w:val="24"/>
        </w:rPr>
        <w:t xml:space="preserve">-oriented </w:t>
      </w:r>
      <w:r w:rsidRPr="009D4CF3">
        <w:rPr>
          <w:rStyle w:val="StyleUnderline"/>
          <w:sz w:val="24"/>
          <w:highlight w:val="green"/>
        </w:rPr>
        <w:t>economies have</w:t>
      </w:r>
      <w:r w:rsidRPr="000C7583">
        <w:rPr>
          <w:rStyle w:val="StyleUnderline"/>
          <w:sz w:val="24"/>
        </w:rPr>
        <w:t xml:space="preserve"> </w:t>
      </w:r>
      <w:r w:rsidRPr="000C7583">
        <w:rPr>
          <w:rStyle w:val="Emphasis"/>
          <w:sz w:val="24"/>
        </w:rPr>
        <w:t xml:space="preserve">foremost </w:t>
      </w:r>
      <w:r w:rsidRPr="009D4CF3">
        <w:rPr>
          <w:rStyle w:val="Emphasis"/>
          <w:sz w:val="24"/>
          <w:highlight w:val="green"/>
        </w:rPr>
        <w:t>interests</w:t>
      </w:r>
      <w:r w:rsidRPr="009D4CF3">
        <w:rPr>
          <w:rStyle w:val="StyleUnderline"/>
          <w:sz w:val="24"/>
          <w:highlight w:val="green"/>
        </w:rPr>
        <w:t xml:space="preserve"> in</w:t>
      </w:r>
      <w:r w:rsidRPr="000C7583">
        <w:rPr>
          <w:rStyle w:val="StyleUnderline"/>
          <w:sz w:val="24"/>
        </w:rPr>
        <w:t xml:space="preserve"> the principle of </w:t>
      </w:r>
      <w:r w:rsidRPr="000C7583">
        <w:rPr>
          <w:rStyle w:val="Emphasis"/>
          <w:sz w:val="24"/>
        </w:rPr>
        <w:t>self-determination</w:t>
      </w:r>
      <w:r w:rsidRPr="000C7583">
        <w:rPr>
          <w:rStyle w:val="StyleUnderline"/>
          <w:sz w:val="24"/>
        </w:rPr>
        <w:t xml:space="preserve"> for all states, large and small, as the foundation for </w:t>
      </w:r>
      <w:r w:rsidRPr="009D4CF3">
        <w:rPr>
          <w:rStyle w:val="StyleUnderline"/>
          <w:sz w:val="24"/>
          <w:highlight w:val="green"/>
        </w:rPr>
        <w:t xml:space="preserve">a </w:t>
      </w:r>
      <w:r w:rsidRPr="009D4CF3">
        <w:rPr>
          <w:rStyle w:val="Emphasis"/>
          <w:sz w:val="24"/>
          <w:highlight w:val="green"/>
        </w:rPr>
        <w:t>robust global marketplace</w:t>
      </w:r>
      <w:r w:rsidRPr="000C7583">
        <w:rPr>
          <w:rStyle w:val="StyleUnderline"/>
          <w:sz w:val="24"/>
        </w:rPr>
        <w:t xml:space="preserve">. </w:t>
      </w:r>
      <w:r w:rsidRPr="009D4CF3">
        <w:rPr>
          <w:rStyle w:val="Emphasis"/>
          <w:sz w:val="24"/>
          <w:highlight w:val="green"/>
        </w:rPr>
        <w:t>War</w:t>
      </w:r>
      <w:r w:rsidRPr="000C7583">
        <w:rPr>
          <w:rStyle w:val="StyleUnderline"/>
          <w:sz w:val="24"/>
        </w:rPr>
        <w:t xml:space="preserve"> among these states, </w:t>
      </w:r>
      <w:r w:rsidRPr="000C7583">
        <w:rPr>
          <w:rStyle w:val="Emphasis"/>
          <w:sz w:val="24"/>
        </w:rPr>
        <w:t>even making preparations</w:t>
      </w:r>
      <w:r w:rsidRPr="000C7583">
        <w:rPr>
          <w:rStyle w:val="StyleUnderline"/>
          <w:sz w:val="24"/>
        </w:rPr>
        <w:t xml:space="preserve"> for war, is </w:t>
      </w:r>
      <w:r w:rsidRPr="009D4CF3">
        <w:rPr>
          <w:rStyle w:val="Emphasis"/>
          <w:sz w:val="24"/>
          <w:highlight w:val="green"/>
        </w:rPr>
        <w:t>not possible</w:t>
      </w:r>
      <w:r w:rsidRPr="009D4CF3">
        <w:rPr>
          <w:rStyle w:val="StyleUnderline"/>
          <w:sz w:val="24"/>
          <w:highlight w:val="green"/>
        </w:rPr>
        <w:t>, because</w:t>
      </w:r>
      <w:r w:rsidRPr="000C7583">
        <w:rPr>
          <w:rStyle w:val="StyleUnderline"/>
          <w:sz w:val="24"/>
        </w:rPr>
        <w:t xml:space="preserve"> they are in </w:t>
      </w:r>
      <w:r w:rsidRPr="009D4CF3">
        <w:rPr>
          <w:rStyle w:val="StyleUnderline"/>
          <w:sz w:val="24"/>
          <w:highlight w:val="green"/>
        </w:rPr>
        <w:t xml:space="preserve">a </w:t>
      </w:r>
      <w:r w:rsidRPr="009D4CF3">
        <w:rPr>
          <w:rStyle w:val="Emphasis"/>
          <w:sz w:val="24"/>
          <w:highlight w:val="green"/>
        </w:rPr>
        <w:t>natural alliance</w:t>
      </w:r>
      <w:r w:rsidRPr="000C7583">
        <w:rPr>
          <w:rStyle w:val="Emphasis"/>
          <w:sz w:val="24"/>
        </w:rPr>
        <w:t xml:space="preserve"> to preserve</w:t>
      </w:r>
      <w:r w:rsidRPr="000C7583">
        <w:rPr>
          <w:rStyle w:val="StyleUnderline"/>
          <w:sz w:val="24"/>
        </w:rPr>
        <w:t xml:space="preserve"> and </w:t>
      </w:r>
      <w:r w:rsidRPr="009D4CF3">
        <w:rPr>
          <w:rStyle w:val="Emphasis"/>
          <w:sz w:val="24"/>
          <w:highlight w:val="green"/>
        </w:rPr>
        <w:t>protect</w:t>
      </w:r>
      <w:r w:rsidRPr="000C7583">
        <w:rPr>
          <w:rStyle w:val="Emphasis"/>
          <w:sz w:val="24"/>
        </w:rPr>
        <w:t xml:space="preserve"> the global </w:t>
      </w:r>
      <w:r w:rsidRPr="009D4CF3">
        <w:rPr>
          <w:rStyle w:val="Emphasis"/>
          <w:sz w:val="24"/>
          <w:highlight w:val="green"/>
        </w:rPr>
        <w:t>order</w:t>
      </w:r>
      <w:r w:rsidRPr="000C7583">
        <w:rPr>
          <w:sz w:val="16"/>
        </w:rPr>
        <w:t xml:space="preserve">. In contrast, </w:t>
      </w:r>
      <w:r w:rsidRPr="000C7583">
        <w:rPr>
          <w:rStyle w:val="StyleUnderline"/>
          <w:sz w:val="24"/>
        </w:rPr>
        <w:t xml:space="preserve">leaders of </w:t>
      </w:r>
      <w:r w:rsidRPr="009D4CF3">
        <w:rPr>
          <w:rStyle w:val="StyleUnderline"/>
          <w:sz w:val="24"/>
          <w:highlight w:val="green"/>
        </w:rPr>
        <w:t>states</w:t>
      </w:r>
      <w:r w:rsidRPr="000C7583">
        <w:rPr>
          <w:rStyle w:val="StyleUnderline"/>
          <w:sz w:val="24"/>
        </w:rPr>
        <w:t xml:space="preserve"> </w:t>
      </w:r>
      <w:r w:rsidRPr="009D4CF3">
        <w:rPr>
          <w:rStyle w:val="StyleUnderline"/>
          <w:sz w:val="24"/>
          <w:highlight w:val="green"/>
        </w:rPr>
        <w:t xml:space="preserve">with </w:t>
      </w:r>
      <w:r w:rsidRPr="009D4CF3">
        <w:rPr>
          <w:rStyle w:val="Emphasis"/>
          <w:sz w:val="24"/>
          <w:highlight w:val="green"/>
        </w:rPr>
        <w:t>weak</w:t>
      </w:r>
      <w:r w:rsidRPr="000C7583">
        <w:rPr>
          <w:rStyle w:val="Emphasis"/>
          <w:sz w:val="24"/>
        </w:rPr>
        <w:t xml:space="preserve"> internal </w:t>
      </w:r>
      <w:r w:rsidRPr="009D4CF3">
        <w:rPr>
          <w:rStyle w:val="Emphasis"/>
          <w:sz w:val="24"/>
          <w:highlight w:val="green"/>
        </w:rPr>
        <w:t>markets</w:t>
      </w:r>
      <w:r w:rsidRPr="009D4CF3">
        <w:rPr>
          <w:rStyle w:val="StyleUnderline"/>
          <w:sz w:val="24"/>
          <w:highlight w:val="green"/>
        </w:rPr>
        <w:t xml:space="preserve"> have </w:t>
      </w:r>
      <w:r w:rsidRPr="009D4CF3">
        <w:rPr>
          <w:rStyle w:val="Emphasis"/>
          <w:sz w:val="24"/>
          <w:highlight w:val="green"/>
        </w:rPr>
        <w:t>little interest</w:t>
      </w:r>
      <w:r w:rsidRPr="000C7583">
        <w:rPr>
          <w:rStyle w:val="StyleUnderline"/>
          <w:sz w:val="24"/>
        </w:rPr>
        <w:t xml:space="preserve"> in the global marketplace; they </w:t>
      </w:r>
      <w:r w:rsidRPr="009D4CF3">
        <w:rPr>
          <w:rStyle w:val="StyleUnderline"/>
          <w:sz w:val="24"/>
          <w:highlight w:val="green"/>
        </w:rPr>
        <w:t>pursue</w:t>
      </w:r>
      <w:r w:rsidRPr="000C7583">
        <w:rPr>
          <w:rStyle w:val="StyleUnderline"/>
          <w:sz w:val="24"/>
        </w:rPr>
        <w:t xml:space="preserve"> wealth </w:t>
      </w:r>
      <w:r w:rsidRPr="000C7583">
        <w:rPr>
          <w:rStyle w:val="Emphasis"/>
          <w:sz w:val="24"/>
        </w:rPr>
        <w:t>not through commerce</w:t>
      </w:r>
      <w:r w:rsidRPr="000C7583">
        <w:rPr>
          <w:rStyle w:val="StyleUnderline"/>
          <w:sz w:val="24"/>
        </w:rPr>
        <w:t xml:space="preserve">, but </w:t>
      </w:r>
      <w:r w:rsidRPr="009D4CF3">
        <w:rPr>
          <w:rStyle w:val="StyleUnderline"/>
          <w:sz w:val="24"/>
          <w:highlight w:val="green"/>
        </w:rPr>
        <w:t xml:space="preserve">through </w:t>
      </w:r>
      <w:r w:rsidRPr="009D4CF3">
        <w:rPr>
          <w:rStyle w:val="Emphasis"/>
          <w:sz w:val="24"/>
          <w:highlight w:val="green"/>
        </w:rPr>
        <w:t>wars of expansion</w:t>
      </w:r>
      <w:r w:rsidRPr="000C7583">
        <w:rPr>
          <w:rStyle w:val="StyleUnderline"/>
          <w:sz w:val="24"/>
        </w:rPr>
        <w:t xml:space="preserve"> and </w:t>
      </w:r>
      <w:r w:rsidRPr="000C7583">
        <w:rPr>
          <w:rStyle w:val="Emphasis"/>
          <w:sz w:val="24"/>
        </w:rPr>
        <w:t>demands for tribute</w:t>
      </w:r>
      <w:r w:rsidRPr="000C7583">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227F1F38" w14:textId="77777777" w:rsidR="006C68A9" w:rsidRDefault="006C68A9" w:rsidP="006C68A9">
      <w:pPr>
        <w:pStyle w:val="Heading4"/>
      </w:pPr>
      <w:r>
        <w:t>4] Yes Transition Wars and they cause Extinction</w:t>
      </w:r>
    </w:p>
    <w:p w14:paraId="01DD73ED" w14:textId="77777777" w:rsidR="006C68A9" w:rsidRPr="00D22A96" w:rsidRDefault="006C68A9" w:rsidP="006C68A9">
      <w:r w:rsidRPr="00D22A96">
        <w:rPr>
          <w:rStyle w:val="Style13ptBold"/>
        </w:rPr>
        <w:t>Nyquist 5</w:t>
      </w:r>
      <w:r>
        <w:t xml:space="preserve"> J.R. Nyquist 2-4-2005 “</w:t>
      </w:r>
      <w:r w:rsidRPr="007925D4">
        <w:t>The Political Consequences of a Financial Crash</w:t>
      </w:r>
      <w:r>
        <w:t xml:space="preserve">” </w:t>
      </w:r>
      <w:hyperlink r:id="rId8" w:history="1">
        <w:r w:rsidRPr="00BC103B">
          <w:rPr>
            <w:rStyle w:val="Hyperlink"/>
          </w:rPr>
          <w:t>www.financialsense.com/stormw...2005/0204.html</w:t>
        </w:r>
      </w:hyperlink>
      <w:r>
        <w:t xml:space="preserve"> (</w:t>
      </w:r>
      <w:r w:rsidRPr="00063402">
        <w:t>renowned expert in geopolitics and international relations</w:t>
      </w:r>
      <w:r>
        <w:t xml:space="preserve">)//Elmer </w:t>
      </w:r>
    </w:p>
    <w:p w14:paraId="27B4F0A3" w14:textId="77777777" w:rsidR="006C68A9" w:rsidRPr="00D22A96" w:rsidRDefault="006C68A9" w:rsidP="006C68A9">
      <w:pPr>
        <w:rPr>
          <w:rFonts w:asciiTheme="minorHAnsi" w:hAnsiTheme="minorHAnsi"/>
          <w:sz w:val="12"/>
        </w:rPr>
      </w:pPr>
      <w:r w:rsidRPr="00C35B4D">
        <w:rPr>
          <w:rFonts w:asciiTheme="minorHAnsi" w:hAnsiTheme="min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C35B4D">
        <w:rPr>
          <w:rFonts w:asciiTheme="minorHAnsi" w:hAnsiTheme="minorHAnsi"/>
          <w:u w:val="single"/>
        </w:rPr>
        <w:t xml:space="preserve">the formation of </w:t>
      </w:r>
      <w:r w:rsidRPr="009D4CF3">
        <w:rPr>
          <w:rFonts w:asciiTheme="minorHAnsi" w:hAnsiTheme="minorHAnsi"/>
          <w:b/>
          <w:bCs/>
          <w:highlight w:val="green"/>
          <w:u w:val="single"/>
        </w:rPr>
        <w:t>anti-cap</w:t>
      </w:r>
      <w:r w:rsidRPr="00D22A96">
        <w:rPr>
          <w:rFonts w:asciiTheme="minorHAnsi" w:hAnsiTheme="minorHAnsi"/>
          <w:b/>
          <w:bCs/>
          <w:u w:val="single"/>
        </w:rPr>
        <w:t>italist</w:t>
      </w:r>
      <w:r w:rsidRPr="00C35B4D">
        <w:rPr>
          <w:rFonts w:asciiTheme="minorHAnsi" w:hAnsiTheme="minorHAnsi"/>
          <w:u w:val="single"/>
        </w:rPr>
        <w:t xml:space="preserve"> </w:t>
      </w:r>
      <w:r w:rsidRPr="00D22A96">
        <w:rPr>
          <w:rFonts w:asciiTheme="minorHAnsi" w:hAnsiTheme="minorHAnsi"/>
          <w:u w:val="single"/>
        </w:rPr>
        <w:t>majorities and a turning away from the free market system</w:t>
      </w:r>
      <w:r w:rsidRPr="00C35B4D">
        <w:rPr>
          <w:rFonts w:asciiTheme="minorHAnsi" w:hAnsiTheme="minorHAnsi"/>
          <w:u w:val="single"/>
        </w:rPr>
        <w:t xml:space="preserve">. The danger here is not merely economic. The political left openly </w:t>
      </w:r>
      <w:r w:rsidRPr="009D4CF3">
        <w:rPr>
          <w:rFonts w:asciiTheme="minorHAnsi" w:hAnsiTheme="minorHAnsi"/>
          <w:highlight w:val="green"/>
          <w:u w:val="single"/>
        </w:rPr>
        <w:t xml:space="preserve">favors the </w:t>
      </w:r>
      <w:r w:rsidRPr="00C35B4D">
        <w:rPr>
          <w:rFonts w:asciiTheme="minorHAnsi" w:hAnsiTheme="minorHAnsi"/>
          <w:u w:val="single"/>
        </w:rPr>
        <w:t xml:space="preserve">collapse of America’s strategic position abroad. The </w:t>
      </w:r>
      <w:r w:rsidRPr="009D4CF3">
        <w:rPr>
          <w:rFonts w:asciiTheme="minorHAnsi" w:hAnsiTheme="minorHAnsi"/>
          <w:highlight w:val="green"/>
          <w:u w:val="single"/>
        </w:rPr>
        <w:t>withdrawal</w:t>
      </w:r>
      <w:r w:rsidRPr="00C35B4D">
        <w:rPr>
          <w:rFonts w:asciiTheme="minorHAnsi" w:hAnsiTheme="minorHAnsi"/>
          <w:u w:val="single"/>
        </w:rPr>
        <w:t xml:space="preserve"> </w:t>
      </w:r>
      <w:r w:rsidRPr="009D4CF3">
        <w:rPr>
          <w:rFonts w:asciiTheme="minorHAnsi" w:hAnsiTheme="minorHAnsi"/>
          <w:highlight w:val="green"/>
          <w:u w:val="single"/>
        </w:rPr>
        <w:t>of the</w:t>
      </w:r>
      <w:r w:rsidRPr="00C35B4D">
        <w:rPr>
          <w:rFonts w:asciiTheme="minorHAnsi" w:hAnsiTheme="minorHAnsi"/>
          <w:u w:val="single"/>
        </w:rPr>
        <w:t xml:space="preserve"> </w:t>
      </w:r>
      <w:r w:rsidRPr="009D4CF3">
        <w:rPr>
          <w:rFonts w:asciiTheme="minorHAnsi" w:hAnsiTheme="minorHAnsi"/>
          <w:b/>
          <w:iCs/>
          <w:highlight w:val="green"/>
          <w:u w:val="single"/>
          <w:bdr w:val="single" w:sz="8" w:space="0" w:color="auto"/>
        </w:rPr>
        <w:t>U</w:t>
      </w:r>
      <w:r w:rsidRPr="00C35B4D">
        <w:rPr>
          <w:rFonts w:asciiTheme="minorHAnsi" w:hAnsiTheme="minorHAnsi"/>
          <w:u w:val="single"/>
        </w:rPr>
        <w:t xml:space="preserve">nited </w:t>
      </w:r>
      <w:r w:rsidRPr="009D4CF3">
        <w:rPr>
          <w:rFonts w:asciiTheme="minorHAnsi" w:hAnsiTheme="minorHAnsi"/>
          <w:b/>
          <w:iCs/>
          <w:highlight w:val="green"/>
          <w:u w:val="single"/>
          <w:bdr w:val="single" w:sz="8" w:space="0" w:color="auto"/>
        </w:rPr>
        <w:t>S</w:t>
      </w:r>
      <w:r w:rsidRPr="00C35B4D">
        <w:rPr>
          <w:rFonts w:asciiTheme="minorHAnsi" w:hAnsiTheme="minorHAnsi"/>
          <w:u w:val="single"/>
        </w:rPr>
        <w:t xml:space="preserve">tates </w:t>
      </w:r>
      <w:r w:rsidRPr="009D4CF3">
        <w:rPr>
          <w:rFonts w:asciiTheme="minorHAnsi" w:hAnsiTheme="minorHAnsi"/>
          <w:highlight w:val="green"/>
          <w:u w:val="single"/>
        </w:rPr>
        <w:t>from the Middle East</w:t>
      </w:r>
      <w:r w:rsidRPr="00C35B4D">
        <w:rPr>
          <w:rFonts w:asciiTheme="minorHAnsi" w:hAnsiTheme="minorHAnsi"/>
          <w:u w:val="single"/>
        </w:rPr>
        <w:t xml:space="preserve">, the </w:t>
      </w:r>
      <w:r w:rsidRPr="009D4CF3">
        <w:rPr>
          <w:rFonts w:asciiTheme="minorHAnsi" w:hAnsiTheme="minorHAnsi"/>
          <w:highlight w:val="green"/>
          <w:u w:val="single"/>
        </w:rPr>
        <w:t>Far East and Europe</w:t>
      </w:r>
      <w:r w:rsidRPr="00C35B4D">
        <w:rPr>
          <w:rFonts w:asciiTheme="minorHAnsi" w:hAnsiTheme="minorHAnsi"/>
          <w:u w:val="single"/>
        </w:rPr>
        <w:t xml:space="preserve"> </w:t>
      </w:r>
      <w:r w:rsidRPr="009D4CF3">
        <w:rPr>
          <w:rFonts w:asciiTheme="minorHAnsi" w:hAnsiTheme="minorHAnsi"/>
          <w:highlight w:val="green"/>
          <w:u w:val="single"/>
        </w:rPr>
        <w:t>would</w:t>
      </w:r>
      <w:r w:rsidRPr="00C35B4D">
        <w:rPr>
          <w:rFonts w:asciiTheme="minorHAnsi" w:hAnsiTheme="minorHAnsi"/>
          <w:u w:val="single"/>
        </w:rPr>
        <w:t xml:space="preserve"> </w:t>
      </w:r>
      <w:r w:rsidRPr="009D4CF3">
        <w:rPr>
          <w:rFonts w:asciiTheme="minorHAnsi" w:hAnsiTheme="minorHAnsi"/>
          <w:b/>
          <w:bCs/>
          <w:highlight w:val="green"/>
          <w:u w:val="single"/>
        </w:rPr>
        <w:t>catastrophically impact</w:t>
      </w:r>
      <w:r w:rsidRPr="00D22A96">
        <w:rPr>
          <w:rFonts w:asciiTheme="minorHAnsi" w:hAnsiTheme="minorHAnsi"/>
          <w:b/>
          <w:bCs/>
          <w:u w:val="single"/>
        </w:rPr>
        <w:t xml:space="preserve"> an international system that presently allows </w:t>
      </w:r>
      <w:r w:rsidRPr="009D4CF3">
        <w:rPr>
          <w:rFonts w:asciiTheme="minorHAnsi" w:hAnsiTheme="minorHAnsi"/>
          <w:b/>
          <w:bCs/>
          <w:highlight w:val="green"/>
          <w:u w:val="single"/>
        </w:rPr>
        <w:t>6 billion</w:t>
      </w:r>
      <w:r w:rsidRPr="00C35B4D">
        <w:rPr>
          <w:rFonts w:asciiTheme="minorHAnsi" w:hAnsiTheme="minorHAnsi"/>
          <w:u w:val="single"/>
        </w:rPr>
        <w:t xml:space="preserve"> people to live on the earth’s surface </w:t>
      </w:r>
      <w:r w:rsidRPr="009D4CF3">
        <w:rPr>
          <w:rFonts w:asciiTheme="minorHAnsi" w:hAnsiTheme="minorHAnsi"/>
          <w:highlight w:val="green"/>
          <w:u w:val="single"/>
        </w:rPr>
        <w:t>in</w:t>
      </w:r>
      <w:r w:rsidRPr="00C35B4D">
        <w:rPr>
          <w:rFonts w:asciiTheme="minorHAnsi" w:hAnsiTheme="minorHAnsi"/>
          <w:u w:val="single"/>
        </w:rPr>
        <w:t xml:space="preserve"> relative </w:t>
      </w:r>
      <w:r w:rsidRPr="009D4CF3">
        <w:rPr>
          <w:rFonts w:asciiTheme="minorHAnsi" w:hAnsiTheme="minorHAnsi"/>
          <w:highlight w:val="green"/>
          <w:u w:val="single"/>
        </w:rPr>
        <w:t>peace</w:t>
      </w:r>
      <w:r w:rsidRPr="00C35B4D">
        <w:rPr>
          <w:rFonts w:asciiTheme="minorHAnsi" w:hAnsiTheme="minorHAnsi"/>
          <w:u w:val="single"/>
        </w:rPr>
        <w:t xml:space="preserve">. </w:t>
      </w:r>
      <w:r w:rsidRPr="00D22A96">
        <w:rPr>
          <w:rFonts w:asciiTheme="minorHAnsi" w:hAnsiTheme="minorHAnsi"/>
          <w:u w:val="single"/>
        </w:rPr>
        <w:t>Should anti-capitalist dogmas overwhelm the global market and trading</w:t>
      </w:r>
      <w:r w:rsidRPr="00C35B4D">
        <w:rPr>
          <w:rFonts w:asciiTheme="minorHAnsi" w:hAnsiTheme="minorHAnsi"/>
          <w:u w:val="single"/>
        </w:rPr>
        <w:t xml:space="preserve"> system that evolved under American leadership, the planet’s economy would contract and untold </w:t>
      </w:r>
      <w:r w:rsidRPr="009D4CF3">
        <w:rPr>
          <w:rFonts w:asciiTheme="minorHAnsi" w:hAnsiTheme="minorHAnsi"/>
          <w:b/>
          <w:bCs/>
          <w:highlight w:val="green"/>
          <w:u w:val="single"/>
          <w:bdr w:val="single" w:sz="4" w:space="0" w:color="auto"/>
        </w:rPr>
        <w:t>millions would die of starvation</w:t>
      </w:r>
      <w:r w:rsidRPr="00C35B4D">
        <w:rPr>
          <w:rFonts w:asciiTheme="minorHAnsi" w:hAnsiTheme="minorHAnsi"/>
          <w:u w:val="single"/>
        </w:rPr>
        <w:t xml:space="preserve">. </w:t>
      </w:r>
      <w:r w:rsidRPr="009D4CF3">
        <w:rPr>
          <w:rFonts w:asciiTheme="minorHAnsi" w:hAnsiTheme="minorHAnsi"/>
          <w:highlight w:val="green"/>
          <w:u w:val="single"/>
        </w:rPr>
        <w:t>Nationalistic totalitarianism</w:t>
      </w:r>
      <w:r w:rsidRPr="00C35B4D">
        <w:rPr>
          <w:rFonts w:asciiTheme="minorHAnsi" w:hAnsiTheme="minorHAnsi"/>
          <w:u w:val="single"/>
        </w:rPr>
        <w:t xml:space="preserve">, fueled by a politics of blame, </w:t>
      </w:r>
      <w:r w:rsidRPr="009D4CF3">
        <w:rPr>
          <w:rFonts w:asciiTheme="minorHAnsi" w:hAnsiTheme="minorHAnsi"/>
          <w:highlight w:val="green"/>
          <w:u w:val="single"/>
        </w:rPr>
        <w:t>would</w:t>
      </w:r>
      <w:r w:rsidRPr="00C35B4D">
        <w:rPr>
          <w:rFonts w:asciiTheme="minorHAnsi" w:hAnsiTheme="minorHAnsi"/>
          <w:u w:val="single"/>
        </w:rPr>
        <w:t xml:space="preserve"> once again </w:t>
      </w:r>
      <w:r w:rsidRPr="009D4CF3">
        <w:rPr>
          <w:rFonts w:asciiTheme="minorHAnsi" w:hAnsiTheme="minorHAnsi"/>
          <w:highlight w:val="green"/>
          <w:u w:val="single"/>
        </w:rPr>
        <w:t>bring war to Asia and Europe</w:t>
      </w:r>
      <w:r w:rsidRPr="00C35B4D">
        <w:rPr>
          <w:rFonts w:asciiTheme="minorHAnsi" w:hAnsiTheme="minorHAnsi"/>
          <w:u w:val="single"/>
        </w:rPr>
        <w:t>.</w:t>
      </w:r>
      <w:r w:rsidRPr="00C35B4D">
        <w:rPr>
          <w:rFonts w:asciiTheme="minorHAnsi" w:hAnsiTheme="minorHAnsi"/>
          <w:sz w:val="12"/>
        </w:rPr>
        <w:t xml:space="preserve"> But </w:t>
      </w:r>
      <w:r w:rsidRPr="00C35B4D">
        <w:rPr>
          <w:rFonts w:asciiTheme="minorHAnsi" w:hAnsiTheme="minorHAnsi"/>
          <w:u w:val="single"/>
        </w:rPr>
        <w:t xml:space="preserve">this time the war would be </w:t>
      </w:r>
      <w:r w:rsidRPr="009D4CF3">
        <w:rPr>
          <w:rFonts w:asciiTheme="minorHAnsi" w:hAnsiTheme="minorHAnsi"/>
          <w:b/>
          <w:bCs/>
          <w:highlight w:val="green"/>
          <w:u w:val="single"/>
        </w:rPr>
        <w:t>waged</w:t>
      </w:r>
      <w:r w:rsidRPr="00D22A96">
        <w:rPr>
          <w:rFonts w:asciiTheme="minorHAnsi" w:hAnsiTheme="minorHAnsi"/>
          <w:b/>
          <w:bCs/>
          <w:u w:val="single"/>
        </w:rPr>
        <w:t xml:space="preserve"> </w:t>
      </w:r>
      <w:r w:rsidRPr="009D4CF3">
        <w:rPr>
          <w:rFonts w:asciiTheme="minorHAnsi" w:hAnsiTheme="minorHAnsi"/>
          <w:b/>
          <w:bCs/>
          <w:highlight w:val="green"/>
          <w:u w:val="single"/>
        </w:rPr>
        <w:t>with</w:t>
      </w:r>
      <w:r w:rsidRPr="00D22A96">
        <w:rPr>
          <w:rFonts w:asciiTheme="minorHAnsi" w:hAnsiTheme="minorHAnsi"/>
          <w:b/>
          <w:bCs/>
          <w:u w:val="single"/>
        </w:rPr>
        <w:t xml:space="preserve"> </w:t>
      </w:r>
      <w:r w:rsidRPr="009D4CF3">
        <w:rPr>
          <w:rFonts w:asciiTheme="minorHAnsi" w:hAnsiTheme="minorHAnsi"/>
          <w:b/>
          <w:bCs/>
          <w:highlight w:val="green"/>
          <w:u w:val="single"/>
        </w:rPr>
        <w:t>mass destruction weapons</w:t>
      </w:r>
      <w:r w:rsidRPr="00C35B4D">
        <w:rPr>
          <w:rFonts w:asciiTheme="minorHAnsi" w:hAnsiTheme="minorHAnsi"/>
          <w:u w:val="single"/>
        </w:rPr>
        <w:t xml:space="preserve"> </w:t>
      </w:r>
      <w:r w:rsidRPr="00C35B4D">
        <w:rPr>
          <w:rFonts w:asciiTheme="minorHAnsi" w:hAnsiTheme="minorHAnsi"/>
          <w:sz w:val="12"/>
        </w:rPr>
        <w:t xml:space="preserve">and the United States would be blamed because it is the center of global capitalism. Furthermore, </w:t>
      </w:r>
      <w:r w:rsidRPr="00C35B4D">
        <w:rPr>
          <w:rFonts w:asciiTheme="minorHAnsi" w:hAnsiTheme="minorHAnsi"/>
          <w:u w:val="single"/>
        </w:rPr>
        <w:t xml:space="preserve">if the anti-capitalist party gains power in </w:t>
      </w:r>
      <w:r w:rsidRPr="00D22A96">
        <w:rPr>
          <w:rFonts w:asciiTheme="minorHAnsi" w:hAnsiTheme="minorHAnsi"/>
          <w:u w:val="single"/>
        </w:rPr>
        <w:t>Washington, we can expect to see policies of appeasement and unilateral disarmament enacted. American appeasement and disarmament, in this context, would be an admission of guilt before the court of world opinion. Russia and China,</w:t>
      </w:r>
      <w:r w:rsidRPr="00D22A96">
        <w:rPr>
          <w:rFonts w:asciiTheme="minorHAnsi" w:hAnsiTheme="minorHAnsi"/>
          <w:sz w:val="12"/>
        </w:rPr>
        <w:t xml:space="preserve"> above all, </w:t>
      </w:r>
      <w:r w:rsidRPr="00D22A96">
        <w:rPr>
          <w:rFonts w:asciiTheme="minorHAnsi" w:hAnsiTheme="minorHAnsi"/>
          <w:u w:val="single"/>
        </w:rPr>
        <w:t>would exploit this</w:t>
      </w:r>
      <w:r w:rsidRPr="00D22A96">
        <w:rPr>
          <w:rFonts w:asciiTheme="minorHAnsi" w:hAnsiTheme="minorHAnsi"/>
          <w:sz w:val="12"/>
        </w:rPr>
        <w:t xml:space="preserve"> admission </w:t>
      </w:r>
      <w:r w:rsidRPr="00D22A96">
        <w:rPr>
          <w:rFonts w:asciiTheme="minorHAnsi" w:hAnsiTheme="minorHAnsi"/>
          <w:u w:val="single"/>
        </w:rPr>
        <w:t>to</w:t>
      </w:r>
      <w:r w:rsidRPr="00C35B4D">
        <w:rPr>
          <w:rFonts w:asciiTheme="minorHAnsi" w:hAnsiTheme="minorHAnsi"/>
          <w:u w:val="single"/>
        </w:rPr>
        <w:t xml:space="preserve"> </w:t>
      </w:r>
      <w:r w:rsidRPr="009D4CF3">
        <w:rPr>
          <w:rFonts w:asciiTheme="minorHAnsi" w:hAnsiTheme="minorHAnsi"/>
          <w:highlight w:val="green"/>
          <w:u w:val="single"/>
        </w:rPr>
        <w:t>justify aggressive wars</w:t>
      </w:r>
      <w:r w:rsidRPr="00C35B4D">
        <w:rPr>
          <w:rFonts w:asciiTheme="minorHAnsi" w:hAnsiTheme="minorHAnsi"/>
          <w:u w:val="single"/>
        </w:rPr>
        <w:t xml:space="preserve">, invasions </w:t>
      </w:r>
      <w:r w:rsidRPr="009D4CF3">
        <w:rPr>
          <w:rFonts w:asciiTheme="minorHAnsi" w:hAnsiTheme="minorHAnsi"/>
          <w:highlight w:val="green"/>
          <w:u w:val="single"/>
        </w:rPr>
        <w:t>and mass destruction</w:t>
      </w:r>
      <w:r w:rsidRPr="00C35B4D">
        <w:rPr>
          <w:rFonts w:asciiTheme="minorHAnsi" w:hAnsiTheme="minorHAnsi"/>
          <w:u w:val="single"/>
        </w:rPr>
        <w:t xml:space="preserve"> attacks</w:t>
      </w:r>
      <w:r w:rsidRPr="00C35B4D">
        <w:rPr>
          <w:rFonts w:asciiTheme="minorHAnsi" w:hAnsiTheme="minorHAnsi"/>
          <w:sz w:val="12"/>
        </w:rPr>
        <w:t>. A future financial crash, therefore, must be prevented at all costs</w:t>
      </w:r>
      <w:r>
        <w:rPr>
          <w:rFonts w:asciiTheme="minorHAnsi" w:hAnsiTheme="minorHAnsi"/>
          <w:sz w:val="12"/>
        </w:rPr>
        <w:t>.</w:t>
      </w:r>
    </w:p>
    <w:p w14:paraId="63807721" w14:textId="77777777" w:rsidR="006C68A9" w:rsidRDefault="006C68A9" w:rsidP="006C68A9">
      <w:pPr>
        <w:pStyle w:val="Heading4"/>
      </w:pPr>
      <w:r w:rsidRPr="00D8611C">
        <w:t xml:space="preserve">Turns their impact – the transition magnifies </w:t>
      </w:r>
      <w:r>
        <w:t>every</w:t>
      </w:r>
      <w:r w:rsidRPr="00D8611C">
        <w:t xml:space="preserve"> flaw of capitalism</w:t>
      </w:r>
    </w:p>
    <w:p w14:paraId="52671CA1" w14:textId="77777777" w:rsidR="006C68A9" w:rsidRPr="00D22A96" w:rsidRDefault="006C68A9" w:rsidP="006C68A9">
      <w:r w:rsidRPr="00D22A96">
        <w:rPr>
          <w:rStyle w:val="Style13ptBold"/>
        </w:rPr>
        <w:t>Avrum 97</w:t>
      </w:r>
      <w:r>
        <w:t xml:space="preserve"> Mark Avrum 1997 </w:t>
      </w:r>
      <w:hyperlink r:id="rId9" w:history="1">
        <w:r w:rsidRPr="00BC103B">
          <w:rPr>
            <w:rStyle w:val="Hyperlink"/>
          </w:rPr>
          <w:t>http://www.foresight.org/Conferences/MNT05/Papers/Gubrud/</w:t>
        </w:r>
      </w:hyperlink>
      <w:r>
        <w:t xml:space="preserve"> “</w:t>
      </w:r>
      <w:r w:rsidRPr="009E3036">
        <w:t>Nanotechnology and International Security</w:t>
      </w:r>
      <w:r>
        <w:t xml:space="preserve">” (Graduate Research Assistant – </w:t>
      </w:r>
      <w:r w:rsidRPr="009E3036">
        <w:t>Center for Superconductivity Research</w:t>
      </w:r>
      <w:r>
        <w:t xml:space="preserve"> at the University of Maryland)//Elmer</w:t>
      </w:r>
    </w:p>
    <w:p w14:paraId="58C23F0D" w14:textId="77777777" w:rsidR="006C68A9" w:rsidRPr="00D55CE6" w:rsidRDefault="006C68A9" w:rsidP="006C68A9">
      <w:pPr>
        <w:rPr>
          <w:sz w:val="16"/>
        </w:rPr>
      </w:pPr>
      <w:r w:rsidRPr="00D22A96">
        <w:rPr>
          <w:sz w:val="16"/>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9D4CF3">
        <w:rPr>
          <w:rStyle w:val="StyleUnderline"/>
          <w:sz w:val="24"/>
          <w:highlight w:val="green"/>
        </w:rPr>
        <w:t>As</w:t>
      </w:r>
      <w:r w:rsidRPr="00D22A96">
        <w:rPr>
          <w:rStyle w:val="StyleUnderline"/>
          <w:sz w:val="24"/>
        </w:rPr>
        <w:t xml:space="preserve"> global </w:t>
      </w:r>
      <w:r w:rsidRPr="009D4CF3">
        <w:rPr>
          <w:rStyle w:val="StyleUnderline"/>
          <w:sz w:val="24"/>
          <w:highlight w:val="green"/>
        </w:rPr>
        <w:t>capitalism retreats</w:t>
      </w:r>
      <w:r w:rsidRPr="00D22A96">
        <w:rPr>
          <w:rStyle w:val="StyleUnderline"/>
          <w:sz w:val="24"/>
        </w:rPr>
        <w:t xml:space="preserve">, </w:t>
      </w:r>
      <w:r w:rsidRPr="009D4CF3">
        <w:rPr>
          <w:rStyle w:val="StyleUnderline"/>
          <w:sz w:val="24"/>
          <w:highlight w:val="green"/>
        </w:rPr>
        <w:t>it</w:t>
      </w:r>
      <w:r w:rsidRPr="00D22A96">
        <w:rPr>
          <w:rStyle w:val="StyleUnderline"/>
          <w:sz w:val="24"/>
        </w:rPr>
        <w:t xml:space="preserve"> will </w:t>
      </w:r>
      <w:r w:rsidRPr="009D4CF3">
        <w:rPr>
          <w:rStyle w:val="StyleUnderline"/>
          <w:sz w:val="24"/>
          <w:highlight w:val="green"/>
        </w:rPr>
        <w:t>leave behind</w:t>
      </w:r>
      <w:r w:rsidRPr="00D22A96">
        <w:rPr>
          <w:rStyle w:val="StyleUnderline"/>
          <w:sz w:val="24"/>
        </w:rPr>
        <w:t xml:space="preserve"> a world dominated by politics, and possibly </w:t>
      </w:r>
      <w:r w:rsidRPr="009D4CF3">
        <w:rPr>
          <w:rStyle w:val="StyleUnderline"/>
          <w:bCs/>
          <w:sz w:val="24"/>
          <w:highlight w:val="green"/>
        </w:rPr>
        <w:t>feudal concentrations of wealth and power</w:t>
      </w:r>
      <w:r w:rsidRPr="00D22A96">
        <w:rPr>
          <w:rStyle w:val="StyleUnderline"/>
          <w:sz w:val="24"/>
        </w:rPr>
        <w:t xml:space="preserve">. </w:t>
      </w:r>
      <w:r w:rsidRPr="009D4CF3">
        <w:rPr>
          <w:rStyle w:val="StyleUnderline"/>
          <w:sz w:val="24"/>
          <w:highlight w:val="green"/>
        </w:rPr>
        <w:t>Economic insecurity</w:t>
      </w:r>
      <w:r w:rsidRPr="00D22A96">
        <w:rPr>
          <w:sz w:val="16"/>
        </w:rPr>
        <w:t xml:space="preserve">, and fears for the material and moral future of humankind </w:t>
      </w:r>
      <w:r w:rsidRPr="00D22A96">
        <w:rPr>
          <w:rStyle w:val="StyleUnderline"/>
          <w:sz w:val="24"/>
        </w:rPr>
        <w:t xml:space="preserve">may </w:t>
      </w:r>
      <w:r w:rsidRPr="009D4CF3">
        <w:rPr>
          <w:rStyle w:val="StyleUnderline"/>
          <w:sz w:val="24"/>
          <w:highlight w:val="green"/>
        </w:rPr>
        <w:t>lead to the rise of</w:t>
      </w:r>
      <w:r w:rsidRPr="00D22A96">
        <w:rPr>
          <w:rStyle w:val="StyleUnderline"/>
          <w:sz w:val="24"/>
        </w:rPr>
        <w:t xml:space="preserve"> </w:t>
      </w:r>
      <w:r w:rsidRPr="009D4CF3">
        <w:rPr>
          <w:rStyle w:val="StyleUnderline"/>
          <w:sz w:val="24"/>
          <w:highlight w:val="green"/>
        </w:rPr>
        <w:t>demagogic</w:t>
      </w:r>
      <w:r w:rsidRPr="00D22A96">
        <w:rPr>
          <w:sz w:val="16"/>
        </w:rPr>
        <w:t xml:space="preserve"> and intemperate </w:t>
      </w:r>
      <w:r w:rsidRPr="00D22A96">
        <w:rPr>
          <w:rStyle w:val="StyleUnderline"/>
          <w:sz w:val="24"/>
        </w:rPr>
        <w:t xml:space="preserve">national </w:t>
      </w:r>
      <w:r w:rsidRPr="009D4CF3">
        <w:rPr>
          <w:rStyle w:val="StyleUnderline"/>
          <w:sz w:val="24"/>
          <w:highlight w:val="green"/>
        </w:rPr>
        <w:t>leaders</w:t>
      </w:r>
      <w:r w:rsidRPr="00D22A96">
        <w:rPr>
          <w:sz w:val="16"/>
        </w:rPr>
        <w:t xml:space="preserve">. With almost two hundred sovereign nations, each struggling to create a new economic and social order, perhaps </w:t>
      </w:r>
      <w:r w:rsidRPr="009D4CF3">
        <w:rPr>
          <w:rStyle w:val="StyleUnderline"/>
          <w:sz w:val="24"/>
          <w:highlight w:val="green"/>
        </w:rPr>
        <w:t>the</w:t>
      </w:r>
      <w:r w:rsidRPr="00D22A96">
        <w:rPr>
          <w:rStyle w:val="StyleUnderline"/>
          <w:sz w:val="24"/>
        </w:rPr>
        <w:t xml:space="preserve"> most predictable </w:t>
      </w:r>
      <w:r w:rsidRPr="009D4CF3">
        <w:rPr>
          <w:rStyle w:val="StyleUnderline"/>
          <w:sz w:val="24"/>
          <w:highlight w:val="green"/>
        </w:rPr>
        <w:t>outcome is chaos</w:t>
      </w:r>
      <w:r w:rsidRPr="00D22A96">
        <w:rPr>
          <w:rStyle w:val="StyleUnderline"/>
          <w:sz w:val="24"/>
        </w:rPr>
        <w:t xml:space="preserve">: shifting alignments, </w:t>
      </w:r>
      <w:r w:rsidRPr="009D4CF3">
        <w:rPr>
          <w:rStyle w:val="StyleUnderline"/>
          <w:sz w:val="24"/>
          <w:highlight w:val="green"/>
        </w:rPr>
        <w:t>displaced populations, power struggles, ethnic conflicts</w:t>
      </w:r>
      <w:r w:rsidRPr="00D22A96">
        <w:rPr>
          <w:rStyle w:val="StyleUnderline"/>
          <w:sz w:val="24"/>
        </w:rPr>
        <w:t xml:space="preserve"> inflamed by demagogues, </w:t>
      </w:r>
      <w:r w:rsidRPr="00D22A96">
        <w:rPr>
          <w:sz w:val="16"/>
        </w:rPr>
        <w:t xml:space="preserve">class conflicts, land disputes, etc. Small and </w:t>
      </w:r>
      <w:r w:rsidRPr="009D4CF3">
        <w:rPr>
          <w:rStyle w:val="StyleUnderline"/>
          <w:sz w:val="24"/>
          <w:highlight w:val="green"/>
        </w:rPr>
        <w:t>underdeveloped nations</w:t>
      </w:r>
      <w:r w:rsidRPr="00D22A96">
        <w:rPr>
          <w:rStyle w:val="StyleUnderline"/>
          <w:sz w:val="24"/>
        </w:rPr>
        <w:t xml:space="preserve"> will be more than ever dependent on the major powers for access to technology, and </w:t>
      </w:r>
      <w:r w:rsidRPr="009D4CF3">
        <w:rPr>
          <w:rStyle w:val="StyleUnderline"/>
          <w:sz w:val="24"/>
          <w:highlight w:val="green"/>
        </w:rPr>
        <w:t>more</w:t>
      </w:r>
      <w:r w:rsidRPr="00D22A96">
        <w:rPr>
          <w:rStyle w:val="StyleUnderline"/>
          <w:sz w:val="24"/>
        </w:rPr>
        <w:t xml:space="preserve"> than ever </w:t>
      </w:r>
      <w:r w:rsidRPr="009D4CF3">
        <w:rPr>
          <w:rStyle w:val="StyleUnderline"/>
          <w:sz w:val="24"/>
          <w:highlight w:val="green"/>
        </w:rPr>
        <w:t>vulnerable to</w:t>
      </w:r>
      <w:r w:rsidRPr="00D22A96">
        <w:rPr>
          <w:rStyle w:val="StyleUnderline"/>
          <w:sz w:val="24"/>
        </w:rPr>
        <w:t xml:space="preserve"> sophisticated forms of </w:t>
      </w:r>
      <w:r w:rsidRPr="00D22A96">
        <w:rPr>
          <w:sz w:val="16"/>
        </w:rPr>
        <w:t xml:space="preserve">control or subversion, or to </w:t>
      </w:r>
      <w:r w:rsidRPr="009D4CF3">
        <w:rPr>
          <w:rStyle w:val="Emphasis"/>
          <w:sz w:val="24"/>
          <w:highlight w:val="green"/>
        </w:rPr>
        <w:t>outright domination</w:t>
      </w:r>
      <w:r w:rsidRPr="00D22A96">
        <w:rPr>
          <w:sz w:val="16"/>
        </w:rPr>
        <w:t xml:space="preserve">. Competition among the leading technological powers for the political loyalty of clients might imply reversion to some form of nationalistic imperialism. </w:t>
      </w:r>
    </w:p>
    <w:p w14:paraId="477B4E2B" w14:textId="77777777" w:rsidR="006C68A9" w:rsidRDefault="006C68A9" w:rsidP="006C68A9">
      <w:pPr>
        <w:pStyle w:val="Heading4"/>
      </w:pPr>
      <w:r>
        <w:t xml:space="preserve">Regulated cap solves everything </w:t>
      </w:r>
      <w:r w:rsidRPr="0014454F">
        <w:rPr>
          <w:u w:val="single"/>
        </w:rPr>
        <w:t>better</w:t>
      </w:r>
      <w:r>
        <w:t>.</w:t>
      </w:r>
    </w:p>
    <w:p w14:paraId="6072A3C8" w14:textId="77777777" w:rsidR="006C68A9" w:rsidRDefault="006C68A9" w:rsidP="006C68A9">
      <w:r>
        <w:t xml:space="preserve">Mark </w:t>
      </w:r>
      <w:r w:rsidRPr="008D351F">
        <w:rPr>
          <w:rStyle w:val="Style13ptBold"/>
        </w:rPr>
        <w:t>Budolfson 21</w:t>
      </w:r>
      <w:r>
        <w:t xml:space="preserve">. PhD in Philosophy. </w:t>
      </w:r>
      <w:r w:rsidRPr="008D351F">
        <w:t>Assistant Professor in the Department of Environmental and Occupational Health and Justice at the Rutgers School fo</w:t>
      </w:r>
      <w:r>
        <w:t>r</w:t>
      </w:r>
      <w:r w:rsidRPr="008D351F">
        <w:t xml:space="preserve"> Public Health and Center for Population</w:t>
      </w:r>
      <w:r>
        <w:t>-</w:t>
      </w:r>
      <w:r w:rsidRPr="008D351F">
        <w:t>Level Bioethics</w:t>
      </w:r>
      <w:r>
        <w:t>.</w:t>
      </w:r>
      <w:r w:rsidRPr="008D351F">
        <w:t xml:space="preserve"> </w:t>
      </w:r>
      <w:r>
        <w:t>“</w:t>
      </w:r>
      <w:r w:rsidRPr="008D351F">
        <w:t>Arguments for Well-Regulated Capitalism, and Implications for Global Ethics, Food, Environment, Climate Change, and Beyond</w:t>
      </w:r>
      <w:r>
        <w:t xml:space="preserve">”. Ethics &amp; International Affairs. 5-7-2021. </w:t>
      </w:r>
      <w:hyperlink r:id="rId10" w:history="1">
        <w:r w:rsidRPr="00612F22">
          <w:rPr>
            <w:rStyle w:val="Hyperlink"/>
          </w:rPr>
          <w:t>https://doi.org/10.1017/S0892679421000083</w:t>
        </w:r>
      </w:hyperlink>
    </w:p>
    <w:p w14:paraId="29021988" w14:textId="77777777" w:rsidR="006C68A9" w:rsidRPr="008D351F" w:rsidRDefault="006C68A9" w:rsidP="006C68A9">
      <w:pPr>
        <w:rPr>
          <w:sz w:val="16"/>
        </w:rPr>
      </w:pPr>
      <w:r w:rsidRPr="008D351F">
        <w:rPr>
          <w:sz w:val="16"/>
        </w:rPr>
        <w:t xml:space="preserve">However, things are more complicated than the arguments above would suggest, and the benefits of capitalism, especially for the world's poorest and most vulnerable people, are in fact myriad and significant. In addition, as we will see in this section, many experts argue that </w:t>
      </w:r>
      <w:r w:rsidRPr="003A2A6A">
        <w:rPr>
          <w:rStyle w:val="StyleUnderline"/>
          <w:highlight w:val="green"/>
        </w:rPr>
        <w:t>cap</w:t>
      </w:r>
      <w:r w:rsidRPr="008D351F">
        <w:rPr>
          <w:sz w:val="16"/>
        </w:rPr>
        <w:t xml:space="preserve">italism </w:t>
      </w:r>
      <w:r w:rsidRPr="00E97FDE">
        <w:rPr>
          <w:rStyle w:val="StyleUnderline"/>
        </w:rPr>
        <w:t xml:space="preserve">is </w:t>
      </w:r>
      <w:r w:rsidRPr="003A2A6A">
        <w:rPr>
          <w:rStyle w:val="Emphasis"/>
          <w:highlight w:val="green"/>
        </w:rPr>
        <w:t>not</w:t>
      </w:r>
      <w:r w:rsidRPr="00E97FDE">
        <w:rPr>
          <w:rStyle w:val="StyleUnderline"/>
        </w:rPr>
        <w:t xml:space="preserve"> the</w:t>
      </w:r>
      <w:r w:rsidRPr="008D351F">
        <w:rPr>
          <w:rStyle w:val="StyleUnderline"/>
        </w:rPr>
        <w:t xml:space="preserve"> fundamental </w:t>
      </w:r>
      <w:r w:rsidRPr="003A2A6A">
        <w:rPr>
          <w:rStyle w:val="Emphasis"/>
          <w:highlight w:val="green"/>
        </w:rPr>
        <w:t>cause</w:t>
      </w:r>
      <w:r w:rsidRPr="003A2A6A">
        <w:rPr>
          <w:rStyle w:val="StyleUnderline"/>
          <w:highlight w:val="green"/>
        </w:rPr>
        <w:t xml:space="preserve"> of</w:t>
      </w:r>
      <w:r w:rsidRPr="008D351F">
        <w:rPr>
          <w:sz w:val="16"/>
        </w:rPr>
        <w:t xml:space="preserve"> the previously described </w:t>
      </w:r>
      <w:r w:rsidRPr="003A2A6A">
        <w:rPr>
          <w:rStyle w:val="StyleUnderline"/>
          <w:highlight w:val="green"/>
        </w:rPr>
        <w:t>problems but</w:t>
      </w:r>
      <w:r w:rsidRPr="008D351F">
        <w:rPr>
          <w:rStyle w:val="StyleUnderline"/>
        </w:rPr>
        <w:t xml:space="preserve"> rather an essential component of </w:t>
      </w:r>
      <w:r w:rsidRPr="00E97FDE">
        <w:rPr>
          <w:rStyle w:val="StyleUnderline"/>
        </w:rPr>
        <w:t xml:space="preserve">the </w:t>
      </w:r>
      <w:r w:rsidRPr="003A2A6A">
        <w:rPr>
          <w:rStyle w:val="Emphasis"/>
          <w:highlight w:val="green"/>
        </w:rPr>
        <w:t>best solution</w:t>
      </w:r>
      <w:r w:rsidRPr="008D351F">
        <w:rPr>
          <w:rStyle w:val="StyleUnderline"/>
        </w:rPr>
        <w:t>s</w:t>
      </w:r>
      <w:r w:rsidRPr="008D351F">
        <w:rPr>
          <w:sz w:val="16"/>
        </w:rPr>
        <w:t xml:space="preserve"> to them and of the best methods for promoting our goals of health, well-being, and justice.</w:t>
      </w:r>
    </w:p>
    <w:p w14:paraId="509A4322" w14:textId="77777777" w:rsidR="006C68A9" w:rsidRPr="008D351F" w:rsidRDefault="006C68A9" w:rsidP="006C68A9">
      <w:pPr>
        <w:rPr>
          <w:sz w:val="16"/>
        </w:rPr>
      </w:pPr>
      <w:r w:rsidRPr="008D351F">
        <w:rPr>
          <w:sz w:val="16"/>
        </w:rPr>
        <w:t xml:space="preserve">To see where the defenders of capitalism are coming from, </w:t>
      </w:r>
      <w:r w:rsidRPr="008D351F">
        <w:rPr>
          <w:rStyle w:val="StyleUnderline"/>
        </w:rPr>
        <w:t>consider</w:t>
      </w:r>
      <w:r w:rsidRPr="008D351F">
        <w:rPr>
          <w:sz w:val="16"/>
        </w:rPr>
        <w:t xml:space="preserve"> an analogy involving </w:t>
      </w:r>
      <w:r w:rsidRPr="008D351F">
        <w:rPr>
          <w:rStyle w:val="StyleUnderline"/>
        </w:rPr>
        <w:t>a response to a pandemic</w:t>
      </w:r>
      <w:r w:rsidRPr="008D351F">
        <w:rPr>
          <w:sz w:val="16"/>
        </w:rPr>
        <w:t xml:space="preserve">: </w:t>
      </w:r>
      <w:r w:rsidRPr="008D351F">
        <w:rPr>
          <w:rStyle w:val="StyleUnderline"/>
        </w:rPr>
        <w:t>if</w:t>
      </w:r>
      <w:r w:rsidRPr="008D351F">
        <w:rPr>
          <w:sz w:val="16"/>
        </w:rPr>
        <w:t xml:space="preserve"> a country administered </w:t>
      </w:r>
      <w:r w:rsidRPr="008D351F">
        <w:rPr>
          <w:rStyle w:val="StyleUnderline"/>
        </w:rPr>
        <w:t xml:space="preserve">a </w:t>
      </w:r>
      <w:r w:rsidRPr="0014454F">
        <w:rPr>
          <w:rStyle w:val="Emphasis"/>
        </w:rPr>
        <w:t>rushed</w:t>
      </w:r>
      <w:r w:rsidRPr="008D351F">
        <w:rPr>
          <w:rStyle w:val="StyleUnderline"/>
        </w:rPr>
        <w:t xml:space="preserve"> and </w:t>
      </w:r>
      <w:r w:rsidRPr="0014454F">
        <w:rPr>
          <w:rStyle w:val="Emphasis"/>
        </w:rPr>
        <w:t>untested</w:t>
      </w:r>
      <w:r w:rsidRPr="008D351F">
        <w:rPr>
          <w:rStyle w:val="StyleUnderline"/>
        </w:rPr>
        <w:t xml:space="preserve"> vaccine</w:t>
      </w:r>
      <w:r w:rsidRPr="008D351F">
        <w:rPr>
          <w:sz w:val="16"/>
        </w:rPr>
        <w:t xml:space="preserve"> to its population that </w:t>
      </w:r>
      <w:r w:rsidRPr="008D351F">
        <w:rPr>
          <w:rStyle w:val="StyleUnderline"/>
        </w:rPr>
        <w:t xml:space="preserve">ended up killing people, we would </w:t>
      </w:r>
      <w:r w:rsidRPr="0014454F">
        <w:rPr>
          <w:rStyle w:val="Emphasis"/>
        </w:rPr>
        <w:t>not</w:t>
      </w:r>
      <w:r w:rsidRPr="008D351F">
        <w:rPr>
          <w:rStyle w:val="StyleUnderline"/>
        </w:rPr>
        <w:t xml:space="preserve"> say</w:t>
      </w:r>
      <w:r w:rsidRPr="008D351F">
        <w:rPr>
          <w:sz w:val="16"/>
        </w:rPr>
        <w:t xml:space="preserve"> that </w:t>
      </w:r>
      <w:r w:rsidRPr="0014454F">
        <w:rPr>
          <w:rStyle w:val="Emphasis"/>
        </w:rPr>
        <w:t>vaccines</w:t>
      </w:r>
      <w:r w:rsidRPr="008D351F">
        <w:rPr>
          <w:rStyle w:val="StyleUnderline"/>
        </w:rPr>
        <w:t xml:space="preserve"> were the problem</w:t>
      </w:r>
      <w:r w:rsidRPr="008D351F">
        <w:rPr>
          <w:sz w:val="16"/>
        </w:rPr>
        <w:t xml:space="preserve">. Instead, </w:t>
      </w:r>
      <w:r w:rsidRPr="008D351F">
        <w:rPr>
          <w:rStyle w:val="StyleUnderline"/>
        </w:rPr>
        <w:t xml:space="preserve">the problem would be the </w:t>
      </w:r>
      <w:r w:rsidRPr="0014454F">
        <w:rPr>
          <w:rStyle w:val="Emphasis"/>
        </w:rPr>
        <w:t>flawed</w:t>
      </w:r>
      <w:r w:rsidRPr="008D351F">
        <w:rPr>
          <w:rStyle w:val="StyleUnderline"/>
        </w:rPr>
        <w:t xml:space="preserve"> and </w:t>
      </w:r>
      <w:r w:rsidRPr="0014454F">
        <w:rPr>
          <w:rStyle w:val="Emphasis"/>
        </w:rPr>
        <w:t>sloppy policies</w:t>
      </w:r>
      <w:r w:rsidRPr="008D351F">
        <w:rPr>
          <w:rStyle w:val="StyleUnderline"/>
        </w:rPr>
        <w:t xml:space="preserve"> of</w:t>
      </w:r>
      <w:r w:rsidRPr="008D351F">
        <w:rPr>
          <w:sz w:val="16"/>
        </w:rPr>
        <w:t xml:space="preserve"> vaccine </w:t>
      </w:r>
      <w:r w:rsidRPr="0014454F">
        <w:rPr>
          <w:rStyle w:val="Emphasis"/>
        </w:rPr>
        <w:t>implementation</w:t>
      </w:r>
      <w:r w:rsidRPr="008D351F">
        <w:rPr>
          <w:rStyle w:val="StyleUnderline"/>
        </w:rPr>
        <w:t>. Vaccines might</w:t>
      </w:r>
      <w:r w:rsidRPr="008D351F">
        <w:rPr>
          <w:sz w:val="16"/>
        </w:rPr>
        <w:t xml:space="preserve"> easily </w:t>
      </w:r>
      <w:r w:rsidRPr="0014454F">
        <w:rPr>
          <w:rStyle w:val="Emphasis"/>
        </w:rPr>
        <w:t>remain</w:t>
      </w:r>
      <w:r w:rsidRPr="008D351F">
        <w:rPr>
          <w:sz w:val="16"/>
        </w:rPr>
        <w:t xml:space="preserve"> absolutely </w:t>
      </w:r>
      <w:r w:rsidRPr="0014454F">
        <w:rPr>
          <w:rStyle w:val="Emphasis"/>
        </w:rPr>
        <w:t>essential</w:t>
      </w:r>
      <w:r w:rsidRPr="008D351F">
        <w:rPr>
          <w:sz w:val="16"/>
        </w:rPr>
        <w:t xml:space="preserve"> to the correct response to such a pandemic and could also be essential to promoting health and flourishing, more generally.</w:t>
      </w:r>
    </w:p>
    <w:p w14:paraId="490E4931" w14:textId="77777777" w:rsidR="006C68A9" w:rsidRPr="008D351F" w:rsidRDefault="006C68A9" w:rsidP="006C68A9">
      <w:pPr>
        <w:rPr>
          <w:sz w:val="16"/>
        </w:rPr>
      </w:pPr>
      <w:r w:rsidRPr="008D351F">
        <w:rPr>
          <w:rStyle w:val="StyleUnderline"/>
        </w:rPr>
        <w:t>The argument is similar with cap</w:t>
      </w:r>
      <w:r w:rsidRPr="008D351F">
        <w:rPr>
          <w:sz w:val="16"/>
        </w:rPr>
        <w:t xml:space="preserve">italism according to the leading mainstream arguments in favor of it: </w:t>
      </w:r>
      <w:r w:rsidRPr="0045322D">
        <w:rPr>
          <w:rStyle w:val="StyleUnderline"/>
        </w:rPr>
        <w:t>Cap</w:t>
      </w:r>
      <w:r w:rsidRPr="008D351F">
        <w:rPr>
          <w:sz w:val="16"/>
        </w:rPr>
        <w:t xml:space="preserve">italism </w:t>
      </w:r>
      <w:r w:rsidRPr="0045322D">
        <w:rPr>
          <w:rStyle w:val="StyleUnderline"/>
        </w:rPr>
        <w:t xml:space="preserve">is an </w:t>
      </w:r>
      <w:r w:rsidRPr="0045322D">
        <w:rPr>
          <w:rStyle w:val="Emphasis"/>
        </w:rPr>
        <w:t>essential part</w:t>
      </w:r>
      <w:r w:rsidRPr="0045322D">
        <w:rPr>
          <w:rStyle w:val="StyleUnderline"/>
        </w:rPr>
        <w:t xml:space="preserve"> of the </w:t>
      </w:r>
      <w:r w:rsidRPr="0045322D">
        <w:rPr>
          <w:rStyle w:val="Emphasis"/>
        </w:rPr>
        <w:t>best society</w:t>
      </w:r>
      <w:r w:rsidRPr="0045322D">
        <w:rPr>
          <w:rStyle w:val="StyleUnderline"/>
        </w:rPr>
        <w:t xml:space="preserve"> we could have</w:t>
      </w:r>
      <w:r w:rsidRPr="008D351F">
        <w:rPr>
          <w:sz w:val="16"/>
        </w:rPr>
        <w:t xml:space="preserve">, just like vaccines are an essential part of the best response to a pandemic such as COVID-19. But of course both </w:t>
      </w:r>
      <w:r w:rsidRPr="003A2A6A">
        <w:rPr>
          <w:rStyle w:val="StyleUnderline"/>
          <w:highlight w:val="green"/>
        </w:rPr>
        <w:t>cap</w:t>
      </w:r>
      <w:r w:rsidRPr="008D351F">
        <w:rPr>
          <w:sz w:val="16"/>
        </w:rPr>
        <w:t xml:space="preserve">italism and vaccines </w:t>
      </w:r>
      <w:r w:rsidRPr="0045322D">
        <w:rPr>
          <w:rStyle w:val="StyleUnderline"/>
        </w:rPr>
        <w:t xml:space="preserve">can be </w:t>
      </w:r>
      <w:r w:rsidRPr="003A2A6A">
        <w:rPr>
          <w:rStyle w:val="Emphasis"/>
          <w:highlight w:val="green"/>
        </w:rPr>
        <w:t>implemented poorly</w:t>
      </w:r>
      <w:r w:rsidRPr="008D351F">
        <w:rPr>
          <w:sz w:val="16"/>
        </w:rPr>
        <w:t xml:space="preserve">, and can even do harm, especially when combined with other incorrect policy decisions. But </w:t>
      </w:r>
      <w:r w:rsidRPr="0045322D">
        <w:rPr>
          <w:rStyle w:val="StyleUnderline"/>
        </w:rPr>
        <w:t xml:space="preserve">that </w:t>
      </w:r>
      <w:r w:rsidRPr="003A2A6A">
        <w:rPr>
          <w:rStyle w:val="StyleUnderline"/>
          <w:highlight w:val="green"/>
        </w:rPr>
        <w:t xml:space="preserve">does </w:t>
      </w:r>
      <w:r w:rsidRPr="003A2A6A">
        <w:rPr>
          <w:rStyle w:val="Emphasis"/>
          <w:highlight w:val="green"/>
        </w:rPr>
        <w:t>not</w:t>
      </w:r>
      <w:r w:rsidRPr="003A2A6A">
        <w:rPr>
          <w:rStyle w:val="StyleUnderline"/>
          <w:highlight w:val="green"/>
        </w:rPr>
        <w:t xml:space="preserve"> mean</w:t>
      </w:r>
      <w:r w:rsidRPr="0045322D">
        <w:rPr>
          <w:rStyle w:val="StyleUnderline"/>
        </w:rPr>
        <w:t xml:space="preserve"> that </w:t>
      </w:r>
      <w:r w:rsidRPr="00E97FDE">
        <w:rPr>
          <w:rStyle w:val="StyleUnderline"/>
        </w:rPr>
        <w:t xml:space="preserve">we should </w:t>
      </w:r>
      <w:r w:rsidRPr="003A2A6A">
        <w:rPr>
          <w:rStyle w:val="Emphasis"/>
          <w:highlight w:val="green"/>
        </w:rPr>
        <w:t>turn against</w:t>
      </w:r>
      <w:r w:rsidRPr="0045322D">
        <w:rPr>
          <w:rStyle w:val="StyleUnderline"/>
        </w:rPr>
        <w:t xml:space="preserve"> them</w:t>
      </w:r>
      <w:r w:rsidRPr="008D351F">
        <w:rPr>
          <w:sz w:val="16"/>
        </w:rPr>
        <w:t xml:space="preserve">—quite the opposite. Instead, </w:t>
      </w:r>
      <w:r w:rsidRPr="0045322D">
        <w:rPr>
          <w:rStyle w:val="StyleUnderline"/>
        </w:rPr>
        <w:t xml:space="preserve">we should </w:t>
      </w:r>
      <w:r w:rsidRPr="0045322D">
        <w:rPr>
          <w:rStyle w:val="Emphasis"/>
        </w:rPr>
        <w:t>embrace</w:t>
      </w:r>
      <w:r w:rsidRPr="0045322D">
        <w:rPr>
          <w:rStyle w:val="StyleUnderline"/>
        </w:rPr>
        <w:t xml:space="preserve"> them as </w:t>
      </w:r>
      <w:r w:rsidRPr="0045322D">
        <w:rPr>
          <w:rStyle w:val="Emphasis"/>
        </w:rPr>
        <w:t>essential</w:t>
      </w:r>
      <w:r w:rsidRPr="008D351F">
        <w:rPr>
          <w:sz w:val="16"/>
        </w:rPr>
        <w:t xml:space="preserve"> to the best and most just outcomes for society, and educate ourselves and others on their importance and on how they must be properly designed and implemented with other policies in order to best help us all. In fact, the argument in favor of capitalism is even more dramatic because it claims that much more is at stake than even what is at stake in response to a global pandemic—</w:t>
      </w:r>
      <w:r w:rsidRPr="0045322D">
        <w:rPr>
          <w:rStyle w:val="StyleUnderline"/>
        </w:rPr>
        <w:t xml:space="preserve">what is at </w:t>
      </w:r>
      <w:r w:rsidRPr="0045322D">
        <w:rPr>
          <w:rStyle w:val="Emphasis"/>
        </w:rPr>
        <w:t>stake</w:t>
      </w:r>
      <w:r w:rsidRPr="008D351F">
        <w:rPr>
          <w:sz w:val="16"/>
        </w:rPr>
        <w:t xml:space="preserve"> with capitalism </w:t>
      </w:r>
      <w:r w:rsidRPr="0045322D">
        <w:rPr>
          <w:rStyle w:val="StyleUnderline"/>
        </w:rPr>
        <w:t>is</w:t>
      </w:r>
      <w:r w:rsidRPr="008D351F">
        <w:rPr>
          <w:sz w:val="16"/>
        </w:rPr>
        <w:t xml:space="preserve"> nothing less than </w:t>
      </w:r>
      <w:r w:rsidRPr="0045322D">
        <w:rPr>
          <w:rStyle w:val="StyleUnderline"/>
        </w:rPr>
        <w:t>whether the</w:t>
      </w:r>
      <w:r w:rsidRPr="008D351F">
        <w:rPr>
          <w:sz w:val="16"/>
        </w:rPr>
        <w:t xml:space="preserve"> world's </w:t>
      </w:r>
      <w:r w:rsidRPr="0045322D">
        <w:rPr>
          <w:rStyle w:val="Emphasis"/>
        </w:rPr>
        <w:t>poorest</w:t>
      </w:r>
      <w:r w:rsidRPr="0045322D">
        <w:rPr>
          <w:rStyle w:val="StyleUnderline"/>
        </w:rPr>
        <w:t xml:space="preserve"> and </w:t>
      </w:r>
      <w:r w:rsidRPr="0045322D">
        <w:rPr>
          <w:rStyle w:val="Emphasis"/>
        </w:rPr>
        <w:t>most vulnerable</w:t>
      </w:r>
      <w:r w:rsidRPr="008D351F">
        <w:rPr>
          <w:sz w:val="16"/>
        </w:rPr>
        <w:t xml:space="preserve"> billion people </w:t>
      </w:r>
      <w:r w:rsidRPr="0045322D">
        <w:rPr>
          <w:rStyle w:val="StyleUnderline"/>
        </w:rPr>
        <w:t xml:space="preserve">will </w:t>
      </w:r>
      <w:r w:rsidRPr="0045322D">
        <w:rPr>
          <w:rStyle w:val="Emphasis"/>
        </w:rPr>
        <w:t>remain</w:t>
      </w:r>
      <w:r w:rsidRPr="0045322D">
        <w:rPr>
          <w:rStyle w:val="StyleUnderline"/>
        </w:rPr>
        <w:t xml:space="preserve"> in conditions of </w:t>
      </w:r>
      <w:r w:rsidRPr="0045322D">
        <w:rPr>
          <w:rStyle w:val="Emphasis"/>
        </w:rPr>
        <w:t>poverty</w:t>
      </w:r>
      <w:r w:rsidRPr="0045322D">
        <w:rPr>
          <w:rStyle w:val="StyleUnderline"/>
        </w:rPr>
        <w:t xml:space="preserve"> and </w:t>
      </w:r>
      <w:r w:rsidRPr="0045322D">
        <w:rPr>
          <w:rStyle w:val="Emphasis"/>
        </w:rPr>
        <w:t>oppression</w:t>
      </w:r>
      <w:r w:rsidRPr="008D351F">
        <w:rPr>
          <w:sz w:val="16"/>
        </w:rPr>
        <w:t>, or if they will instead finally gain access to what is minimally necessary for basic health and wellbeing and become increasingly affluent and empowered. The argument in favor of capitalism proceeds as follows:</w:t>
      </w:r>
    </w:p>
    <w:p w14:paraId="441AAE79" w14:textId="77777777" w:rsidR="006C68A9" w:rsidRPr="0045322D" w:rsidRDefault="006C68A9" w:rsidP="006C68A9">
      <w:pPr>
        <w:rPr>
          <w:sz w:val="16"/>
        </w:rPr>
      </w:pPr>
      <w:r w:rsidRPr="0045322D">
        <w:rPr>
          <w:sz w:val="16"/>
        </w:rPr>
        <w:t xml:space="preserve">Premise 1. Development and the past. </w:t>
      </w:r>
      <w:r w:rsidRPr="0045322D">
        <w:rPr>
          <w:rStyle w:val="StyleUnderline"/>
        </w:rPr>
        <w:t>Over</w:t>
      </w:r>
      <w:r w:rsidRPr="0045322D">
        <w:rPr>
          <w:sz w:val="16"/>
        </w:rPr>
        <w:t xml:space="preserve"> the course of recorded human </w:t>
      </w:r>
      <w:r w:rsidRPr="0045322D">
        <w:rPr>
          <w:rStyle w:val="StyleUnderline"/>
        </w:rPr>
        <w:t>history, the majority of</w:t>
      </w:r>
      <w:r w:rsidRPr="0045322D">
        <w:rPr>
          <w:sz w:val="16"/>
        </w:rPr>
        <w:t xml:space="preserve"> historical </w:t>
      </w:r>
      <w:r w:rsidRPr="003A2A6A">
        <w:rPr>
          <w:rStyle w:val="StyleUnderline"/>
          <w:highlight w:val="green"/>
        </w:rPr>
        <w:t xml:space="preserve">increases in </w:t>
      </w:r>
      <w:r w:rsidRPr="003A2A6A">
        <w:rPr>
          <w:rStyle w:val="Emphasis"/>
          <w:highlight w:val="green"/>
        </w:rPr>
        <w:t>health</w:t>
      </w:r>
      <w:r w:rsidRPr="0045322D">
        <w:rPr>
          <w:rStyle w:val="StyleUnderline"/>
        </w:rPr>
        <w:t xml:space="preserve">, wellbeing, </w:t>
      </w:r>
      <w:r w:rsidRPr="00E97FDE">
        <w:rPr>
          <w:rStyle w:val="StyleUnderline"/>
        </w:rPr>
        <w:t xml:space="preserve">and </w:t>
      </w:r>
      <w:r w:rsidRPr="003A2A6A">
        <w:rPr>
          <w:rStyle w:val="Emphasis"/>
          <w:highlight w:val="green"/>
        </w:rPr>
        <w:t>justice</w:t>
      </w:r>
      <w:r w:rsidRPr="0045322D">
        <w:rPr>
          <w:sz w:val="16"/>
        </w:rPr>
        <w:t xml:space="preserve"> have </w:t>
      </w:r>
      <w:r w:rsidRPr="009A37F8">
        <w:rPr>
          <w:rStyle w:val="StyleUnderline"/>
        </w:rPr>
        <w:t>occurred</w:t>
      </w:r>
      <w:r w:rsidRPr="0045322D">
        <w:rPr>
          <w:sz w:val="16"/>
        </w:rPr>
        <w:t xml:space="preserve"> in the last two centuries, largely </w:t>
      </w:r>
      <w:r w:rsidRPr="0045322D">
        <w:rPr>
          <w:rStyle w:val="StyleUnderline"/>
        </w:rPr>
        <w:t xml:space="preserve">as a </w:t>
      </w:r>
      <w:r w:rsidRPr="009A37F8">
        <w:rPr>
          <w:rStyle w:val="Emphasis"/>
        </w:rPr>
        <w:t>result</w:t>
      </w:r>
      <w:r w:rsidRPr="0045322D">
        <w:rPr>
          <w:rStyle w:val="StyleUnderline"/>
        </w:rPr>
        <w:t xml:space="preserve"> of</w:t>
      </w:r>
      <w:r w:rsidRPr="0045322D">
        <w:rPr>
          <w:sz w:val="16"/>
        </w:rPr>
        <w:t xml:space="preserve"> societies adopting or moving toward </w:t>
      </w:r>
      <w:r w:rsidRPr="009A37F8">
        <w:rPr>
          <w:rStyle w:val="Emphasis"/>
        </w:rPr>
        <w:t>cap</w:t>
      </w:r>
      <w:r w:rsidRPr="0045322D">
        <w:rPr>
          <w:sz w:val="16"/>
        </w:rPr>
        <w:t xml:space="preserve">italism. </w:t>
      </w:r>
      <w:r w:rsidRPr="0045322D">
        <w:rPr>
          <w:rStyle w:val="StyleUnderline"/>
        </w:rPr>
        <w:t>Cap</w:t>
      </w:r>
      <w:r w:rsidRPr="0045322D">
        <w:rPr>
          <w:sz w:val="16"/>
        </w:rPr>
        <w:t xml:space="preserve">italism </w:t>
      </w:r>
      <w:r w:rsidRPr="0045322D">
        <w:rPr>
          <w:rStyle w:val="StyleUnderline"/>
        </w:rPr>
        <w:t xml:space="preserve">is a </w:t>
      </w:r>
      <w:r w:rsidRPr="009A37F8">
        <w:rPr>
          <w:rStyle w:val="Emphasis"/>
        </w:rPr>
        <w:t>relevant cause</w:t>
      </w:r>
      <w:r w:rsidRPr="0045322D">
        <w:rPr>
          <w:sz w:val="16"/>
        </w:rPr>
        <w:t xml:space="preserve"> of these improvements, in the sense that </w:t>
      </w:r>
      <w:r w:rsidRPr="0045322D">
        <w:rPr>
          <w:rStyle w:val="StyleUnderline"/>
        </w:rPr>
        <w:t xml:space="preserve">they </w:t>
      </w:r>
      <w:r w:rsidRPr="009A37F8">
        <w:rPr>
          <w:rStyle w:val="Emphasis"/>
        </w:rPr>
        <w:t>could not</w:t>
      </w:r>
      <w:r w:rsidRPr="0045322D">
        <w:rPr>
          <w:rStyle w:val="StyleUnderline"/>
        </w:rPr>
        <w:t xml:space="preserve"> have happened</w:t>
      </w:r>
      <w:r w:rsidRPr="0045322D">
        <w:rPr>
          <w:sz w:val="16"/>
        </w:rPr>
        <w:t xml:space="preserve"> to such a degree </w:t>
      </w:r>
      <w:r w:rsidRPr="0045322D">
        <w:rPr>
          <w:rStyle w:val="StyleUnderline"/>
        </w:rPr>
        <w:t>if it were not for cap</w:t>
      </w:r>
      <w:r w:rsidRPr="0045322D">
        <w:rPr>
          <w:sz w:val="16"/>
        </w:rPr>
        <w:t xml:space="preserve">italism </w:t>
      </w:r>
      <w:r w:rsidRPr="0045322D">
        <w:rPr>
          <w:rStyle w:val="StyleUnderline"/>
        </w:rPr>
        <w:t xml:space="preserve">and </w:t>
      </w:r>
      <w:r w:rsidRPr="003A2A6A">
        <w:rPr>
          <w:rStyle w:val="Emphasis"/>
          <w:highlight w:val="green"/>
        </w:rPr>
        <w:t>would not</w:t>
      </w:r>
      <w:r w:rsidRPr="003A2A6A">
        <w:rPr>
          <w:rStyle w:val="StyleUnderline"/>
          <w:highlight w:val="green"/>
        </w:rPr>
        <w:t xml:space="preserve"> have happened</w:t>
      </w:r>
      <w:r w:rsidRPr="0045322D">
        <w:rPr>
          <w:sz w:val="16"/>
        </w:rPr>
        <w:t xml:space="preserve"> to the same degree </w:t>
      </w:r>
      <w:r w:rsidRPr="003A2A6A">
        <w:rPr>
          <w:rStyle w:val="StyleUnderline"/>
          <w:highlight w:val="green"/>
        </w:rPr>
        <w:t xml:space="preserve">under </w:t>
      </w:r>
      <w:r w:rsidRPr="003A2A6A">
        <w:rPr>
          <w:rStyle w:val="Emphasis"/>
          <w:highlight w:val="green"/>
        </w:rPr>
        <w:t>any alt</w:t>
      </w:r>
      <w:r w:rsidRPr="0045322D">
        <w:rPr>
          <w:sz w:val="16"/>
        </w:rPr>
        <w:t xml:space="preserve">ernative noncapitalist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w:t>
      </w:r>
      <w:r w:rsidRPr="0045322D">
        <w:rPr>
          <w:rStyle w:val="StyleUnderline"/>
        </w:rPr>
        <w:t xml:space="preserve">the </w:t>
      </w:r>
      <w:r w:rsidRPr="009A37F8">
        <w:rPr>
          <w:rStyle w:val="Emphasis"/>
        </w:rPr>
        <w:t>best explanation</w:t>
      </w:r>
      <w:r w:rsidRPr="0045322D">
        <w:rPr>
          <w:sz w:val="16"/>
        </w:rPr>
        <w:t xml:space="preserve"> of these correlations and the underlying mechanism </w:t>
      </w:r>
      <w:r w:rsidRPr="0045322D">
        <w:rPr>
          <w:rStyle w:val="StyleUnderline"/>
        </w:rPr>
        <w:t xml:space="preserve">is that large </w:t>
      </w:r>
      <w:r w:rsidRPr="00E97FDE">
        <w:rPr>
          <w:rStyle w:val="StyleUnderline"/>
        </w:rPr>
        <w:t>increases</w:t>
      </w:r>
      <w:r w:rsidRPr="0045322D">
        <w:rPr>
          <w:rStyle w:val="StyleUnderline"/>
        </w:rPr>
        <w:t xml:space="preserve"> in </w:t>
      </w:r>
      <w:r w:rsidRPr="009A37F8">
        <w:rPr>
          <w:rStyle w:val="Emphasis"/>
        </w:rPr>
        <w:t>health</w:t>
      </w:r>
      <w:r w:rsidRPr="0045322D">
        <w:rPr>
          <w:rStyle w:val="StyleUnderline"/>
        </w:rPr>
        <w:t xml:space="preserve">, wellbeing, and </w:t>
      </w:r>
      <w:r w:rsidRPr="009A37F8">
        <w:rPr>
          <w:rStyle w:val="Emphasis"/>
        </w:rPr>
        <w:t>justice</w:t>
      </w:r>
      <w:r w:rsidRPr="0045322D">
        <w:rPr>
          <w:rStyle w:val="StyleUnderline"/>
        </w:rPr>
        <w:t xml:space="preserve"> </w:t>
      </w:r>
      <w:r w:rsidRPr="00E97FDE">
        <w:rPr>
          <w:rStyle w:val="StyleUnderline"/>
        </w:rPr>
        <w:t>are</w:t>
      </w:r>
      <w:r w:rsidRPr="0045322D">
        <w:rPr>
          <w:sz w:val="16"/>
        </w:rPr>
        <w:t xml:space="preserve"> </w:t>
      </w:r>
      <w:r w:rsidRPr="00DB6E3C">
        <w:rPr>
          <w:sz w:val="16"/>
        </w:rPr>
        <w:t xml:space="preserve">largely </w:t>
      </w:r>
      <w:r w:rsidRPr="00DB6E3C">
        <w:rPr>
          <w:rStyle w:val="Emphasis"/>
        </w:rPr>
        <w:t>driven</w:t>
      </w:r>
      <w:r w:rsidRPr="00DB6E3C">
        <w:rPr>
          <w:rStyle w:val="StyleUnderline"/>
        </w:rPr>
        <w:t xml:space="preserve"> by</w:t>
      </w:r>
      <w:r w:rsidRPr="00DB6E3C">
        <w:rPr>
          <w:sz w:val="16"/>
        </w:rPr>
        <w:t xml:space="preserve"> increasing </w:t>
      </w:r>
      <w:r w:rsidRPr="00DB6E3C">
        <w:rPr>
          <w:rStyle w:val="Emphasis"/>
        </w:rPr>
        <w:t>investments</w:t>
      </w:r>
      <w:r w:rsidRPr="00DB6E3C">
        <w:rPr>
          <w:rStyle w:val="StyleUnderline"/>
        </w:rPr>
        <w:t xml:space="preserve"> in </w:t>
      </w:r>
      <w:r w:rsidRPr="00DB6E3C">
        <w:rPr>
          <w:rStyle w:val="Emphasis"/>
        </w:rPr>
        <w:t>public goods</w:t>
      </w:r>
      <w:r w:rsidRPr="0045322D">
        <w:rPr>
          <w:rStyle w:val="StyleUnderline"/>
        </w:rPr>
        <w:t xml:space="preserve">. The </w:t>
      </w:r>
      <w:r w:rsidRPr="003A2A6A">
        <w:rPr>
          <w:rStyle w:val="Emphasis"/>
          <w:highlight w:val="green"/>
        </w:rPr>
        <w:t>scale</w:t>
      </w:r>
      <w:r w:rsidRPr="003A2A6A">
        <w:rPr>
          <w:rStyle w:val="StyleUnderline"/>
          <w:highlight w:val="green"/>
        </w:rPr>
        <w:t xml:space="preserve"> of</w:t>
      </w:r>
      <w:r w:rsidRPr="0045322D">
        <w:rPr>
          <w:rStyle w:val="StyleUnderline"/>
        </w:rPr>
        <w:t xml:space="preserve"> increased </w:t>
      </w:r>
      <w:r w:rsidRPr="003A2A6A">
        <w:rPr>
          <w:rStyle w:val="Emphasis"/>
          <w:highlight w:val="green"/>
        </w:rPr>
        <w:t>wealth</w:t>
      </w:r>
      <w:r w:rsidRPr="00DB6E3C">
        <w:rPr>
          <w:rStyle w:val="StyleUnderline"/>
        </w:rPr>
        <w:t xml:space="preserve"> necessary</w:t>
      </w:r>
      <w:r w:rsidRPr="0045322D">
        <w:rPr>
          <w:rStyle w:val="StyleUnderline"/>
        </w:rPr>
        <w:t xml:space="preserve"> to maximize these investments </w:t>
      </w:r>
      <w:r w:rsidRPr="003A2A6A">
        <w:rPr>
          <w:rStyle w:val="Emphasis"/>
          <w:highlight w:val="green"/>
        </w:rPr>
        <w:t>requires</w:t>
      </w:r>
      <w:r w:rsidRPr="003A2A6A">
        <w:rPr>
          <w:rStyle w:val="StyleUnderline"/>
          <w:highlight w:val="green"/>
        </w:rPr>
        <w:t xml:space="preserve"> cap</w:t>
      </w:r>
      <w:r w:rsidRPr="0045322D">
        <w:rPr>
          <w:sz w:val="16"/>
        </w:rPr>
        <w:t xml:space="preserve">italism. Thus, </w:t>
      </w:r>
      <w:r w:rsidRPr="009A37F8">
        <w:rPr>
          <w:rStyle w:val="StyleUnderline"/>
        </w:rPr>
        <w:t>as</w:t>
      </w:r>
      <w:r w:rsidRPr="0045322D">
        <w:rPr>
          <w:rStyle w:val="StyleUnderline"/>
        </w:rPr>
        <w:t xml:space="preserve"> capitalist </w:t>
      </w:r>
      <w:r w:rsidRPr="009A37F8">
        <w:rPr>
          <w:rStyle w:val="StyleUnderline"/>
        </w:rPr>
        <w:t>societies</w:t>
      </w:r>
      <w:r w:rsidRPr="0045322D">
        <w:rPr>
          <w:rStyle w:val="StyleUnderline"/>
        </w:rPr>
        <w:t xml:space="preserve"> have become </w:t>
      </w:r>
      <w:r w:rsidRPr="009A37F8">
        <w:rPr>
          <w:rStyle w:val="Emphasis"/>
        </w:rPr>
        <w:t>dramatically wealthier</w:t>
      </w:r>
      <w:r w:rsidRPr="0045322D">
        <w:rPr>
          <w:sz w:val="16"/>
        </w:rPr>
        <w:t xml:space="preserve"> over the past hundred years (</w:t>
      </w:r>
      <w:r w:rsidRPr="0045322D">
        <w:rPr>
          <w:rStyle w:val="StyleUnderline"/>
        </w:rPr>
        <w:t xml:space="preserve">and wealthier than societies with alternative systems), </w:t>
      </w:r>
      <w:r w:rsidRPr="00E97FDE">
        <w:rPr>
          <w:rStyle w:val="StyleUnderline"/>
        </w:rPr>
        <w:t>this</w:t>
      </w:r>
      <w:r w:rsidRPr="0045322D">
        <w:rPr>
          <w:rStyle w:val="StyleUnderline"/>
        </w:rPr>
        <w:t xml:space="preserve"> has </w:t>
      </w:r>
      <w:r w:rsidRPr="003A2A6A">
        <w:rPr>
          <w:rStyle w:val="StyleUnderline"/>
          <w:highlight w:val="green"/>
        </w:rPr>
        <w:t xml:space="preserve">allowed </w:t>
      </w:r>
      <w:r w:rsidRPr="003A2A6A">
        <w:rPr>
          <w:rStyle w:val="Emphasis"/>
          <w:highlight w:val="green"/>
        </w:rPr>
        <w:t>larger investments</w:t>
      </w:r>
      <w:r w:rsidRPr="003A2A6A">
        <w:rPr>
          <w:rStyle w:val="StyleUnderline"/>
          <w:highlight w:val="green"/>
        </w:rPr>
        <w:t xml:space="preserve"> in public goods</w:t>
      </w:r>
      <w:r w:rsidRPr="0045322D">
        <w:rPr>
          <w:rStyle w:val="StyleUnderline"/>
        </w:rPr>
        <w:t xml:space="preserve">, which simply </w:t>
      </w:r>
      <w:r w:rsidRPr="00E97FDE">
        <w:rPr>
          <w:rStyle w:val="StyleUnderline"/>
        </w:rPr>
        <w:t xml:space="preserve">has </w:t>
      </w:r>
      <w:r w:rsidRPr="00E97FDE">
        <w:rPr>
          <w:rStyle w:val="Emphasis"/>
        </w:rPr>
        <w:t>not</w:t>
      </w:r>
      <w:r w:rsidRPr="00E97FDE">
        <w:rPr>
          <w:rStyle w:val="StyleUnderline"/>
        </w:rPr>
        <w:t xml:space="preserve"> been </w:t>
      </w:r>
      <w:r w:rsidRPr="00E97FDE">
        <w:rPr>
          <w:rStyle w:val="Emphasis"/>
        </w:rPr>
        <w:t>possible</w:t>
      </w:r>
      <w:r w:rsidRPr="00E97FDE">
        <w:rPr>
          <w:rStyle w:val="StyleUnderline"/>
        </w:rPr>
        <w:t xml:space="preserve"> in a sustained way in societies without the </w:t>
      </w:r>
      <w:r w:rsidRPr="00E97FDE">
        <w:rPr>
          <w:rStyle w:val="Emphasis"/>
        </w:rPr>
        <w:t>greater wealth</w:t>
      </w:r>
      <w:r w:rsidRPr="00E97FDE">
        <w:rPr>
          <w:rStyle w:val="StyleUnderline"/>
        </w:rPr>
        <w:t xml:space="preserve"> that </w:t>
      </w:r>
      <w:r w:rsidRPr="00E97FDE">
        <w:rPr>
          <w:rStyle w:val="Emphasis"/>
        </w:rPr>
        <w:t>cap</w:t>
      </w:r>
      <w:r w:rsidRPr="00E97FDE">
        <w:rPr>
          <w:sz w:val="16"/>
        </w:rPr>
        <w:t>italism</w:t>
      </w:r>
      <w:r w:rsidRPr="0045322D">
        <w:rPr>
          <w:sz w:val="16"/>
        </w:rPr>
        <w:t xml:space="preserve"> </w:t>
      </w:r>
      <w:r w:rsidRPr="0045322D">
        <w:rPr>
          <w:rStyle w:val="StyleUnderline"/>
        </w:rPr>
        <w:t>makes possible. Important investments</w:t>
      </w:r>
      <w:r w:rsidRPr="0045322D">
        <w:rPr>
          <w:sz w:val="16"/>
        </w:rPr>
        <w:t xml:space="preserve"> in public goods </w:t>
      </w:r>
      <w:r w:rsidRPr="0045322D">
        <w:rPr>
          <w:rStyle w:val="StyleUnderline"/>
        </w:rPr>
        <w:t>include</w:t>
      </w:r>
      <w:r w:rsidRPr="0045322D">
        <w:rPr>
          <w:sz w:val="16"/>
        </w:rPr>
        <w:t xml:space="preserve"> investments in </w:t>
      </w:r>
      <w:r w:rsidRPr="0045322D">
        <w:rPr>
          <w:rStyle w:val="StyleUnderline"/>
        </w:rPr>
        <w:t xml:space="preserve">basic </w:t>
      </w:r>
      <w:r w:rsidRPr="003A2A6A">
        <w:rPr>
          <w:rStyle w:val="Emphasis"/>
          <w:highlight w:val="green"/>
        </w:rPr>
        <w:t>medical</w:t>
      </w:r>
      <w:r w:rsidRPr="003A2A6A">
        <w:rPr>
          <w:rStyle w:val="StyleUnderline"/>
          <w:highlight w:val="green"/>
        </w:rPr>
        <w:t xml:space="preserve"> knowledge</w:t>
      </w:r>
      <w:r w:rsidRPr="0045322D">
        <w:rPr>
          <w:sz w:val="16"/>
        </w:rPr>
        <w:t xml:space="preserve">, in </w:t>
      </w:r>
      <w:r w:rsidRPr="0045322D">
        <w:rPr>
          <w:rStyle w:val="StyleUnderline"/>
        </w:rPr>
        <w:t xml:space="preserve">health and </w:t>
      </w:r>
      <w:r w:rsidRPr="003A2A6A">
        <w:rPr>
          <w:rStyle w:val="Emphasis"/>
          <w:highlight w:val="green"/>
        </w:rPr>
        <w:t>nutrition</w:t>
      </w:r>
      <w:r w:rsidRPr="003A2A6A">
        <w:rPr>
          <w:rStyle w:val="StyleUnderline"/>
          <w:highlight w:val="green"/>
        </w:rPr>
        <w:t xml:space="preserve"> programs</w:t>
      </w:r>
      <w:r w:rsidRPr="009A37F8">
        <w:rPr>
          <w:rStyle w:val="StyleUnderline"/>
        </w:rPr>
        <w:t>, and</w:t>
      </w:r>
      <w:r w:rsidRPr="009A37F8">
        <w:rPr>
          <w:sz w:val="16"/>
        </w:rPr>
        <w:t xml:space="preserve"> in</w:t>
      </w:r>
      <w:r w:rsidRPr="0045322D">
        <w:rPr>
          <w:sz w:val="16"/>
        </w:rPr>
        <w:t xml:space="preserve"> the </w:t>
      </w:r>
      <w:r w:rsidRPr="0045322D">
        <w:rPr>
          <w:rStyle w:val="StyleUnderline"/>
        </w:rPr>
        <w:t xml:space="preserve">institutional </w:t>
      </w:r>
      <w:r w:rsidRPr="003A2A6A">
        <w:rPr>
          <w:rStyle w:val="Emphasis"/>
          <w:highlight w:val="green"/>
        </w:rPr>
        <w:t>capacity</w:t>
      </w:r>
      <w:r w:rsidRPr="0045322D">
        <w:rPr>
          <w:rStyle w:val="StyleUnderline"/>
        </w:rPr>
        <w:t xml:space="preserve"> and </w:t>
      </w:r>
      <w:r w:rsidRPr="009A37F8">
        <w:rPr>
          <w:rStyle w:val="Emphasis"/>
        </w:rPr>
        <w:t>know-how</w:t>
      </w:r>
      <w:r w:rsidRPr="0045322D">
        <w:rPr>
          <w:rStyle w:val="StyleUnderline"/>
        </w:rPr>
        <w:t xml:space="preserve"> </w:t>
      </w:r>
      <w:r w:rsidRPr="003A2A6A">
        <w:rPr>
          <w:rStyle w:val="StyleUnderline"/>
          <w:highlight w:val="green"/>
        </w:rPr>
        <w:t xml:space="preserve">to </w:t>
      </w:r>
      <w:r w:rsidRPr="003A2A6A">
        <w:rPr>
          <w:rStyle w:val="Emphasis"/>
          <w:highlight w:val="green"/>
        </w:rPr>
        <w:t>regulate</w:t>
      </w:r>
      <w:r w:rsidRPr="0045322D">
        <w:rPr>
          <w:sz w:val="16"/>
        </w:rPr>
        <w:t xml:space="preserve"> society and </w:t>
      </w:r>
      <w:r w:rsidRPr="0045322D">
        <w:rPr>
          <w:rStyle w:val="StyleUnderline"/>
        </w:rPr>
        <w:t>cap</w:t>
      </w:r>
      <w:r w:rsidRPr="0045322D">
        <w:rPr>
          <w:sz w:val="16"/>
        </w:rPr>
        <w:t xml:space="preserve">italism itself. As a result, </w:t>
      </w:r>
      <w:r w:rsidRPr="003A2A6A">
        <w:rPr>
          <w:rStyle w:val="StyleUnderline"/>
          <w:highlight w:val="green"/>
        </w:rPr>
        <w:t>cap</w:t>
      </w:r>
      <w:r w:rsidRPr="0045322D">
        <w:rPr>
          <w:sz w:val="16"/>
        </w:rPr>
        <w:t xml:space="preserve">italism </w:t>
      </w:r>
      <w:r w:rsidRPr="0045322D">
        <w:rPr>
          <w:rStyle w:val="StyleUnderline"/>
        </w:rPr>
        <w:t xml:space="preserve">is a </w:t>
      </w:r>
      <w:r w:rsidRPr="00DB6E3C">
        <w:rPr>
          <w:rStyle w:val="StyleUnderline"/>
        </w:rPr>
        <w:t xml:space="preserve">primary </w:t>
      </w:r>
      <w:r w:rsidRPr="003A2A6A">
        <w:rPr>
          <w:rStyle w:val="Emphasis"/>
          <w:highlight w:val="green"/>
        </w:rPr>
        <w:t>driver</w:t>
      </w:r>
      <w:r w:rsidRPr="003A2A6A">
        <w:rPr>
          <w:rStyle w:val="StyleUnderline"/>
          <w:highlight w:val="green"/>
        </w:rPr>
        <w:t xml:space="preserve"> of</w:t>
      </w:r>
      <w:r w:rsidRPr="0045322D">
        <w:rPr>
          <w:rStyle w:val="StyleUnderline"/>
        </w:rPr>
        <w:t xml:space="preserve"> </w:t>
      </w:r>
      <w:r w:rsidRPr="009A37F8">
        <w:rPr>
          <w:rStyle w:val="Emphasis"/>
        </w:rPr>
        <w:t>positive outcomes</w:t>
      </w:r>
      <w:r w:rsidRPr="0045322D">
        <w:rPr>
          <w:rStyle w:val="StyleUnderline"/>
        </w:rPr>
        <w:t xml:space="preserve"> in </w:t>
      </w:r>
      <w:r w:rsidRPr="009A37F8">
        <w:rPr>
          <w:rStyle w:val="Emphasis"/>
        </w:rPr>
        <w:t>health</w:t>
      </w:r>
      <w:r w:rsidRPr="0045322D">
        <w:rPr>
          <w:rStyle w:val="StyleUnderline"/>
        </w:rPr>
        <w:t xml:space="preserve"> and wellbeing</w:t>
      </w:r>
      <w:r w:rsidRPr="0045322D">
        <w:rPr>
          <w:sz w:val="16"/>
        </w:rPr>
        <w:t xml:space="preserve"> (such as </w:t>
      </w:r>
      <w:r w:rsidRPr="0045322D">
        <w:rPr>
          <w:rStyle w:val="StyleUnderline"/>
        </w:rPr>
        <w:t xml:space="preserve">increased </w:t>
      </w:r>
      <w:r w:rsidRPr="003A2A6A">
        <w:rPr>
          <w:rStyle w:val="Emphasis"/>
          <w:highlight w:val="green"/>
        </w:rPr>
        <w:t>life expectancy</w:t>
      </w:r>
      <w:r w:rsidRPr="003A2A6A">
        <w:rPr>
          <w:rStyle w:val="StyleUnderline"/>
          <w:highlight w:val="green"/>
        </w:rPr>
        <w:t>, lowered</w:t>
      </w:r>
      <w:r w:rsidRPr="0045322D">
        <w:rPr>
          <w:rStyle w:val="StyleUnderline"/>
        </w:rPr>
        <w:t xml:space="preserve"> child and maternal </w:t>
      </w:r>
      <w:r w:rsidRPr="003A2A6A">
        <w:rPr>
          <w:rStyle w:val="Emphasis"/>
          <w:highlight w:val="green"/>
        </w:rPr>
        <w:t>mortality</w:t>
      </w:r>
      <w:r w:rsidRPr="00E97FDE">
        <w:rPr>
          <w:rStyle w:val="StyleUnderline"/>
        </w:rPr>
        <w:t xml:space="preserve">, adequate </w:t>
      </w:r>
      <w:r w:rsidRPr="003A2A6A">
        <w:rPr>
          <w:rStyle w:val="Emphasis"/>
          <w:highlight w:val="green"/>
        </w:rPr>
        <w:t>calories</w:t>
      </w:r>
      <w:r w:rsidRPr="0045322D">
        <w:rPr>
          <w:sz w:val="16"/>
        </w:rPr>
        <w:t xml:space="preserve"> per day, </w:t>
      </w:r>
      <w:r w:rsidRPr="003A2A6A">
        <w:rPr>
          <w:rStyle w:val="StyleUnderline"/>
          <w:highlight w:val="green"/>
        </w:rPr>
        <w:t>minimized</w:t>
      </w:r>
      <w:r w:rsidRPr="0045322D">
        <w:rPr>
          <w:rStyle w:val="StyleUnderline"/>
        </w:rPr>
        <w:t xml:space="preserve"> infectious </w:t>
      </w:r>
      <w:r w:rsidRPr="003A2A6A">
        <w:rPr>
          <w:rStyle w:val="Emphasis"/>
          <w:highlight w:val="green"/>
        </w:rPr>
        <w:t>disease</w:t>
      </w:r>
      <w:r w:rsidRPr="0045322D">
        <w:rPr>
          <w:sz w:val="16"/>
        </w:rPr>
        <w:t xml:space="preserve"> rates, </w:t>
      </w:r>
      <w:r w:rsidRPr="0045322D">
        <w:rPr>
          <w:rStyle w:val="StyleUnderline"/>
        </w:rPr>
        <w:t xml:space="preserve">a </w:t>
      </w:r>
      <w:r w:rsidRPr="003A2A6A">
        <w:rPr>
          <w:rStyle w:val="StyleUnderline"/>
          <w:highlight w:val="green"/>
        </w:rPr>
        <w:t>lower</w:t>
      </w:r>
      <w:r w:rsidRPr="0045322D">
        <w:rPr>
          <w:rStyle w:val="StyleUnderline"/>
        </w:rPr>
        <w:t xml:space="preserve"> </w:t>
      </w:r>
      <w:r w:rsidRPr="009A37F8">
        <w:rPr>
          <w:rStyle w:val="Emphasis"/>
        </w:rPr>
        <w:t>percentage</w:t>
      </w:r>
      <w:r w:rsidRPr="0045322D">
        <w:rPr>
          <w:rStyle w:val="StyleUnderline"/>
        </w:rPr>
        <w:t xml:space="preserve"> and </w:t>
      </w:r>
      <w:r w:rsidRPr="009A37F8">
        <w:rPr>
          <w:rStyle w:val="Emphasis"/>
        </w:rPr>
        <w:t>number of people</w:t>
      </w:r>
      <w:r w:rsidRPr="0045322D">
        <w:rPr>
          <w:rStyle w:val="StyleUnderline"/>
        </w:rPr>
        <w:t xml:space="preserve"> in </w:t>
      </w:r>
      <w:r w:rsidRPr="003A2A6A">
        <w:rPr>
          <w:rStyle w:val="Emphasis"/>
          <w:highlight w:val="green"/>
        </w:rPr>
        <w:t>poverty</w:t>
      </w:r>
      <w:r w:rsidRPr="0045322D">
        <w:rPr>
          <w:rStyle w:val="StyleUnderline"/>
        </w:rPr>
        <w:t>, and</w:t>
      </w:r>
      <w:r w:rsidRPr="0045322D">
        <w:rPr>
          <w:sz w:val="16"/>
        </w:rPr>
        <w:t xml:space="preserve"> more reported </w:t>
      </w:r>
      <w:r w:rsidRPr="009A37F8">
        <w:rPr>
          <w:rStyle w:val="Emphasis"/>
        </w:rPr>
        <w:t>happiness</w:t>
      </w:r>
      <w:r w:rsidRPr="0045322D">
        <w:rPr>
          <w:sz w:val="16"/>
        </w:rPr>
        <w:t xml:space="preserve">);5 </w:t>
      </w:r>
      <w:r w:rsidRPr="0045322D">
        <w:rPr>
          <w:rStyle w:val="StyleUnderline"/>
        </w:rPr>
        <w:t xml:space="preserve">and in </w:t>
      </w:r>
      <w:r w:rsidRPr="003A2A6A">
        <w:rPr>
          <w:rStyle w:val="Emphasis"/>
          <w:highlight w:val="green"/>
        </w:rPr>
        <w:t>justice</w:t>
      </w:r>
      <w:r w:rsidRPr="0045322D">
        <w:rPr>
          <w:sz w:val="16"/>
        </w:rPr>
        <w:t xml:space="preserve"> (such as </w:t>
      </w:r>
      <w:r w:rsidRPr="003A2A6A">
        <w:rPr>
          <w:rStyle w:val="StyleUnderline"/>
          <w:highlight w:val="green"/>
        </w:rPr>
        <w:t>reduced</w:t>
      </w:r>
      <w:r w:rsidRPr="0045322D">
        <w:rPr>
          <w:rStyle w:val="StyleUnderline"/>
        </w:rPr>
        <w:t xml:space="preserve"> </w:t>
      </w:r>
      <w:r w:rsidRPr="009A37F8">
        <w:rPr>
          <w:rStyle w:val="Emphasis"/>
        </w:rPr>
        <w:t>deaths</w:t>
      </w:r>
      <w:r w:rsidRPr="0045322D">
        <w:rPr>
          <w:rStyle w:val="StyleUnderline"/>
        </w:rPr>
        <w:t xml:space="preserve"> from </w:t>
      </w:r>
      <w:r w:rsidRPr="003A2A6A">
        <w:rPr>
          <w:rStyle w:val="Emphasis"/>
          <w:highlight w:val="green"/>
        </w:rPr>
        <w:t>war</w:t>
      </w:r>
      <w:r w:rsidRPr="0045322D">
        <w:rPr>
          <w:sz w:val="16"/>
        </w:rPr>
        <w:t xml:space="preserve"> and homicide; </w:t>
      </w:r>
      <w:r w:rsidRPr="00E97FDE">
        <w:rPr>
          <w:rStyle w:val="StyleUnderline"/>
        </w:rPr>
        <w:t>higher</w:t>
      </w:r>
      <w:r w:rsidRPr="0045322D">
        <w:rPr>
          <w:sz w:val="16"/>
        </w:rPr>
        <w:t xml:space="preserve"> rankings in </w:t>
      </w:r>
      <w:r w:rsidRPr="0045322D">
        <w:rPr>
          <w:rStyle w:val="StyleUnderline"/>
        </w:rPr>
        <w:t xml:space="preserve">human </w:t>
      </w:r>
      <w:r w:rsidRPr="003A2A6A">
        <w:rPr>
          <w:rStyle w:val="Emphasis"/>
          <w:highlight w:val="green"/>
        </w:rPr>
        <w:t>rights</w:t>
      </w:r>
      <w:r w:rsidRPr="0045322D">
        <w:rPr>
          <w:sz w:val="16"/>
        </w:rPr>
        <w:t xml:space="preserve"> indices; the </w:t>
      </w:r>
      <w:r w:rsidRPr="0045322D">
        <w:rPr>
          <w:rStyle w:val="StyleUnderline"/>
        </w:rPr>
        <w:t>reduced</w:t>
      </w:r>
      <w:r w:rsidRPr="0045322D">
        <w:rPr>
          <w:sz w:val="16"/>
        </w:rPr>
        <w:t xml:space="preserve"> prevalence of </w:t>
      </w:r>
      <w:r w:rsidRPr="009A37F8">
        <w:rPr>
          <w:rStyle w:val="Emphasis"/>
        </w:rPr>
        <w:t>racist</w:t>
      </w:r>
      <w:r w:rsidRPr="0045322D">
        <w:rPr>
          <w:rStyle w:val="StyleUnderline"/>
        </w:rPr>
        <w:t xml:space="preserve">, </w:t>
      </w:r>
      <w:r w:rsidRPr="009A37F8">
        <w:rPr>
          <w:rStyle w:val="Emphasis"/>
        </w:rPr>
        <w:t>sexist</w:t>
      </w:r>
      <w:r w:rsidRPr="0045322D">
        <w:rPr>
          <w:rStyle w:val="StyleUnderline"/>
        </w:rPr>
        <w:t xml:space="preserve">, </w:t>
      </w:r>
      <w:r w:rsidRPr="009A37F8">
        <w:rPr>
          <w:rStyle w:val="Emphasis"/>
        </w:rPr>
        <w:t>homophobic</w:t>
      </w:r>
      <w:r w:rsidRPr="0045322D">
        <w:rPr>
          <w:rStyle w:val="StyleUnderline"/>
        </w:rPr>
        <w:t xml:space="preserve"> opinions</w:t>
      </w:r>
      <w:r w:rsidRPr="0045322D">
        <w:rPr>
          <w:sz w:val="16"/>
        </w:rPr>
        <w:t xml:space="preserve"> in surveys; and </w:t>
      </w:r>
      <w:r w:rsidRPr="0045322D">
        <w:rPr>
          <w:rStyle w:val="StyleUnderline"/>
        </w:rPr>
        <w:t xml:space="preserve">higher </w:t>
      </w:r>
      <w:r w:rsidRPr="00E97FDE">
        <w:rPr>
          <w:rStyle w:val="Emphasis"/>
        </w:rPr>
        <w:t>literacy</w:t>
      </w:r>
      <w:r w:rsidRPr="0045322D">
        <w:rPr>
          <w:rStyle w:val="StyleUnderline"/>
        </w:rPr>
        <w:t xml:space="preserve"> rates</w:t>
      </w:r>
      <w:r w:rsidRPr="0045322D">
        <w:rPr>
          <w:sz w:val="16"/>
        </w:rPr>
        <w:t xml:space="preserve">).6 These </w:t>
      </w:r>
      <w:r w:rsidRPr="009A37F8">
        <w:rPr>
          <w:rStyle w:val="Emphasis"/>
        </w:rPr>
        <w:t>quantifiable</w:t>
      </w:r>
      <w:r w:rsidRPr="0045322D">
        <w:rPr>
          <w:rStyle w:val="StyleUnderline"/>
        </w:rPr>
        <w:t xml:space="preserve"> positive consequences of</w:t>
      </w:r>
      <w:r w:rsidRPr="0045322D">
        <w:rPr>
          <w:sz w:val="16"/>
        </w:rPr>
        <w:t xml:space="preserve"> global </w:t>
      </w:r>
      <w:r w:rsidRPr="0045322D">
        <w:rPr>
          <w:rStyle w:val="StyleUnderline"/>
        </w:rPr>
        <w:t>cap</w:t>
      </w:r>
      <w:r w:rsidRPr="0045322D">
        <w:rPr>
          <w:sz w:val="16"/>
        </w:rPr>
        <w:t xml:space="preserve">italism </w:t>
      </w:r>
      <w:r w:rsidRPr="009A37F8">
        <w:rPr>
          <w:rStyle w:val="Emphasis"/>
        </w:rPr>
        <w:t>dramatically outweigh</w:t>
      </w:r>
      <w:r w:rsidRPr="0045322D">
        <w:rPr>
          <w:sz w:val="16"/>
        </w:rPr>
        <w:t xml:space="preserve"> the </w:t>
      </w:r>
      <w:r w:rsidRPr="0045322D">
        <w:rPr>
          <w:rStyle w:val="StyleUnderline"/>
        </w:rPr>
        <w:t>negative consequences</w:t>
      </w:r>
      <w:r w:rsidRPr="0045322D">
        <w:rPr>
          <w:sz w:val="16"/>
        </w:rPr>
        <w:t xml:space="preserve"> (such as deaths from pollution in the course of development), with the result that the </w:t>
      </w:r>
      <w:r w:rsidRPr="0045322D">
        <w:rPr>
          <w:rStyle w:val="StyleUnderline"/>
        </w:rPr>
        <w:t>net benefits from cap</w:t>
      </w:r>
      <w:r w:rsidRPr="0045322D">
        <w:rPr>
          <w:sz w:val="16"/>
        </w:rPr>
        <w:t xml:space="preserve">italism in terms of health, wellbeing, and justice </w:t>
      </w:r>
      <w:r w:rsidRPr="0045322D">
        <w:rPr>
          <w:rStyle w:val="StyleUnderline"/>
        </w:rPr>
        <w:t xml:space="preserve">have been </w:t>
      </w:r>
      <w:r w:rsidRPr="009A37F8">
        <w:rPr>
          <w:rStyle w:val="Emphasis"/>
        </w:rPr>
        <w:t>greater</w:t>
      </w:r>
      <w:r w:rsidRPr="0045322D">
        <w:rPr>
          <w:rStyle w:val="StyleUnderline"/>
        </w:rPr>
        <w:t xml:space="preserve"> than they would have been under </w:t>
      </w:r>
      <w:r w:rsidRPr="009A37F8">
        <w:rPr>
          <w:rStyle w:val="Emphasis"/>
        </w:rPr>
        <w:t>any known noncapitalist approach</w:t>
      </w:r>
      <w:r w:rsidRPr="0045322D">
        <w:rPr>
          <w:sz w:val="16"/>
        </w:rPr>
        <w:t xml:space="preserve"> to structuring society.7</w:t>
      </w:r>
    </w:p>
    <w:p w14:paraId="4EA43159" w14:textId="77777777" w:rsidR="006C68A9" w:rsidRPr="008D351F" w:rsidRDefault="006C68A9" w:rsidP="006C68A9">
      <w:pPr>
        <w:rPr>
          <w:sz w:val="16"/>
        </w:rPr>
      </w:pPr>
      <w:r w:rsidRPr="008D351F">
        <w:rPr>
          <w:sz w:val="16"/>
        </w:rPr>
        <w:t xml:space="preserve">Premise 2. Economics, ethics, and policy. Although </w:t>
      </w:r>
      <w:r w:rsidRPr="0045322D">
        <w:rPr>
          <w:rStyle w:val="StyleUnderline"/>
        </w:rPr>
        <w:t>cap</w:t>
      </w:r>
      <w:r w:rsidRPr="008D351F">
        <w:rPr>
          <w:sz w:val="16"/>
        </w:rPr>
        <w:t xml:space="preserve">italism has often been ill-regulated and therefore failed to maximize net benefits for health, wellbeing, and justice, it </w:t>
      </w:r>
      <w:r w:rsidRPr="0045322D">
        <w:rPr>
          <w:rStyle w:val="Emphasis"/>
        </w:rPr>
        <w:t>can</w:t>
      </w:r>
      <w:r w:rsidRPr="0045322D">
        <w:rPr>
          <w:rStyle w:val="StyleUnderline"/>
        </w:rPr>
        <w:t xml:space="preserve"> become </w:t>
      </w:r>
      <w:r w:rsidRPr="0045322D">
        <w:rPr>
          <w:rStyle w:val="Emphasis"/>
        </w:rPr>
        <w:t>well-regulated</w:t>
      </w:r>
      <w:r w:rsidRPr="008D351F">
        <w:rPr>
          <w:sz w:val="16"/>
        </w:rPr>
        <w:t xml:space="preserve"> so that it maximizes these societal goals, by including mechanisms identified by economists and other policy experts that do the following:</w:t>
      </w:r>
    </w:p>
    <w:p w14:paraId="0C05F190" w14:textId="77777777" w:rsidR="006C68A9" w:rsidRPr="008D351F" w:rsidRDefault="006C68A9" w:rsidP="006C68A9">
      <w:pPr>
        <w:pStyle w:val="ListParagraph"/>
        <w:numPr>
          <w:ilvl w:val="0"/>
          <w:numId w:val="14"/>
        </w:numPr>
        <w:rPr>
          <w:sz w:val="16"/>
        </w:rPr>
      </w:pPr>
      <w:r w:rsidRPr="008D351F">
        <w:rPr>
          <w:sz w:val="16"/>
        </w:rPr>
        <w:t xml:space="preserve">optimally8 </w:t>
      </w:r>
      <w:r w:rsidRPr="0045322D">
        <w:rPr>
          <w:rStyle w:val="StyleUnderline"/>
        </w:rPr>
        <w:t>regulate</w:t>
      </w:r>
      <w:r w:rsidRPr="008D351F">
        <w:rPr>
          <w:sz w:val="16"/>
        </w:rPr>
        <w:t xml:space="preserve"> negative effects such as </w:t>
      </w:r>
      <w:r w:rsidRPr="0045322D">
        <w:rPr>
          <w:rStyle w:val="Emphasis"/>
        </w:rPr>
        <w:t>pollution</w:t>
      </w:r>
      <w:r w:rsidRPr="0045322D">
        <w:rPr>
          <w:rStyle w:val="StyleUnderline"/>
        </w:rPr>
        <w:t xml:space="preserve"> and </w:t>
      </w:r>
      <w:r w:rsidRPr="0045322D">
        <w:rPr>
          <w:rStyle w:val="Emphasis"/>
        </w:rPr>
        <w:t>monopoly power</w:t>
      </w:r>
      <w:r w:rsidRPr="008D351F">
        <w:rPr>
          <w:sz w:val="16"/>
        </w:rPr>
        <w:t xml:space="preserve">, and </w:t>
      </w:r>
      <w:r w:rsidRPr="0045322D">
        <w:rPr>
          <w:rStyle w:val="StyleUnderline"/>
        </w:rPr>
        <w:t xml:space="preserve">invest in </w:t>
      </w:r>
      <w:r w:rsidRPr="0045322D">
        <w:rPr>
          <w:rStyle w:val="Emphasis"/>
        </w:rPr>
        <w:t>public goods</w:t>
      </w:r>
      <w:r w:rsidRPr="008D351F">
        <w:rPr>
          <w:sz w:val="16"/>
        </w:rPr>
        <w:t xml:space="preserve"> such as education, basic healthcare, and fundamental research including biomedical knowledge (more generally, policies that correct the failures of free markets that economists have long recognized will arise from “externalities” in the absence of regulation);9</w:t>
      </w:r>
    </w:p>
    <w:p w14:paraId="5B10C6B3" w14:textId="77777777" w:rsidR="006C68A9" w:rsidRPr="008D351F" w:rsidRDefault="006C68A9" w:rsidP="006C68A9">
      <w:pPr>
        <w:pStyle w:val="ListParagraph"/>
        <w:numPr>
          <w:ilvl w:val="0"/>
          <w:numId w:val="13"/>
        </w:numPr>
        <w:rPr>
          <w:sz w:val="16"/>
        </w:rPr>
      </w:pPr>
      <w:r w:rsidRPr="0045322D">
        <w:rPr>
          <w:rStyle w:val="StyleUnderline"/>
        </w:rPr>
        <w:t xml:space="preserve">ensure </w:t>
      </w:r>
      <w:r w:rsidRPr="0045322D">
        <w:rPr>
          <w:rStyle w:val="Emphasis"/>
        </w:rPr>
        <w:t>equity</w:t>
      </w:r>
      <w:r w:rsidRPr="0045322D">
        <w:rPr>
          <w:rStyle w:val="StyleUnderline"/>
        </w:rPr>
        <w:t xml:space="preserve"> and </w:t>
      </w:r>
      <w:r w:rsidRPr="0045322D">
        <w:rPr>
          <w:rStyle w:val="Emphasis"/>
        </w:rPr>
        <w:t>distributive justice</w:t>
      </w:r>
      <w:r w:rsidRPr="008D351F">
        <w:rPr>
          <w:sz w:val="16"/>
        </w:rPr>
        <w:t xml:space="preserve"> (for example, </w:t>
      </w:r>
      <w:r w:rsidRPr="0045322D">
        <w:rPr>
          <w:rStyle w:val="StyleUnderline"/>
        </w:rPr>
        <w:t xml:space="preserve">via </w:t>
      </w:r>
      <w:r w:rsidRPr="0045322D">
        <w:rPr>
          <w:rStyle w:val="Emphasis"/>
        </w:rPr>
        <w:t>wealth redistribution</w:t>
      </w:r>
      <w:r w:rsidRPr="008D351F">
        <w:rPr>
          <w:sz w:val="16"/>
        </w:rPr>
        <w:t>);10</w:t>
      </w:r>
    </w:p>
    <w:p w14:paraId="2DA3B35F" w14:textId="77777777" w:rsidR="006C68A9" w:rsidRPr="008D351F" w:rsidRDefault="006C68A9" w:rsidP="006C68A9">
      <w:pPr>
        <w:pStyle w:val="ListParagraph"/>
        <w:numPr>
          <w:ilvl w:val="0"/>
          <w:numId w:val="12"/>
        </w:numPr>
        <w:rPr>
          <w:sz w:val="16"/>
        </w:rPr>
      </w:pPr>
      <w:r w:rsidRPr="0045322D">
        <w:rPr>
          <w:rStyle w:val="StyleUnderline"/>
        </w:rPr>
        <w:t xml:space="preserve">ensure basic </w:t>
      </w:r>
      <w:r w:rsidRPr="0045322D">
        <w:rPr>
          <w:rStyle w:val="Emphasis"/>
        </w:rPr>
        <w:t>rights</w:t>
      </w:r>
      <w:r w:rsidRPr="0045322D">
        <w:rPr>
          <w:rStyle w:val="StyleUnderline"/>
        </w:rPr>
        <w:t xml:space="preserve">, </w:t>
      </w:r>
      <w:r w:rsidRPr="0045322D">
        <w:rPr>
          <w:rStyle w:val="Emphasis"/>
        </w:rPr>
        <w:t>justice</w:t>
      </w:r>
      <w:r w:rsidRPr="0045322D">
        <w:rPr>
          <w:rStyle w:val="StyleUnderline"/>
        </w:rPr>
        <w:t xml:space="preserve">, and the </w:t>
      </w:r>
      <w:r w:rsidRPr="0045322D">
        <w:rPr>
          <w:rStyle w:val="Emphasis"/>
        </w:rPr>
        <w:t>rule of law</w:t>
      </w:r>
      <w:r w:rsidRPr="008D351F">
        <w:rPr>
          <w:sz w:val="16"/>
        </w:rPr>
        <w:t xml:space="preserve">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and</w:t>
      </w:r>
    </w:p>
    <w:p w14:paraId="7C24FE07" w14:textId="77777777" w:rsidR="006C68A9" w:rsidRPr="008D351F" w:rsidRDefault="006C68A9" w:rsidP="006C68A9">
      <w:pPr>
        <w:pStyle w:val="ListParagraph"/>
        <w:numPr>
          <w:ilvl w:val="0"/>
          <w:numId w:val="12"/>
        </w:numPr>
        <w:rPr>
          <w:sz w:val="16"/>
        </w:rPr>
      </w:pPr>
      <w:r w:rsidRPr="008D351F">
        <w:rPr>
          <w:sz w:val="16"/>
        </w:rPr>
        <w:t>ensure that there is no alternative way of structuring society that is more efficient or better promotes the equity, justice, and fairness goals outlined above (by allowing free exchange given the regulations mentioned).12</w:t>
      </w:r>
    </w:p>
    <w:p w14:paraId="32324D6D" w14:textId="77777777" w:rsidR="006C68A9" w:rsidRPr="008D351F" w:rsidRDefault="006C68A9" w:rsidP="006C68A9">
      <w:pPr>
        <w:rPr>
          <w:sz w:val="16"/>
        </w:rPr>
      </w:pPr>
      <w:r w:rsidRPr="008D351F">
        <w:rPr>
          <w:sz w:val="16"/>
        </w:rPr>
        <w:t>To summarize the implication of the first two premises, well-</w:t>
      </w:r>
      <w:r w:rsidRPr="003A2A6A">
        <w:rPr>
          <w:rStyle w:val="Emphasis"/>
          <w:highlight w:val="green"/>
        </w:rPr>
        <w:t>regulated</w:t>
      </w:r>
      <w:r w:rsidRPr="003A2A6A">
        <w:rPr>
          <w:rStyle w:val="StyleUnderline"/>
          <w:highlight w:val="green"/>
        </w:rPr>
        <w:t xml:space="preserve"> cap</w:t>
      </w:r>
      <w:r w:rsidRPr="008D351F">
        <w:rPr>
          <w:sz w:val="16"/>
        </w:rPr>
        <w:t xml:space="preserve">italism </w:t>
      </w:r>
      <w:r w:rsidRPr="0045322D">
        <w:rPr>
          <w:rStyle w:val="StyleUnderline"/>
        </w:rPr>
        <w:t xml:space="preserve">is </w:t>
      </w:r>
      <w:r w:rsidRPr="003A2A6A">
        <w:rPr>
          <w:rStyle w:val="Emphasis"/>
          <w:highlight w:val="green"/>
        </w:rPr>
        <w:t>essential</w:t>
      </w:r>
      <w:r w:rsidRPr="003A2A6A">
        <w:rPr>
          <w:rStyle w:val="StyleUnderline"/>
          <w:highlight w:val="green"/>
        </w:rPr>
        <w:t xml:space="preserve"> to</w:t>
      </w:r>
      <w:r w:rsidRPr="0045322D">
        <w:rPr>
          <w:rStyle w:val="StyleUnderline"/>
        </w:rPr>
        <w:t xml:space="preserve"> best achieving</w:t>
      </w:r>
      <w:r w:rsidRPr="008D351F">
        <w:rPr>
          <w:sz w:val="16"/>
        </w:rPr>
        <w:t xml:space="preserve"> our </w:t>
      </w:r>
      <w:r w:rsidRPr="0045322D">
        <w:rPr>
          <w:rStyle w:val="StyleUnderline"/>
        </w:rPr>
        <w:t>ethical goals</w:t>
      </w:r>
      <w:r w:rsidRPr="008D351F">
        <w:rPr>
          <w:sz w:val="16"/>
        </w:rPr>
        <w:t xml:space="preserve">—which is true even though capitalism has certainly not always been well regulated historically. </w:t>
      </w:r>
      <w:r w:rsidRPr="00DB6E3C">
        <w:rPr>
          <w:rStyle w:val="StyleUnderline"/>
        </w:rPr>
        <w:t>Society can</w:t>
      </w:r>
      <w:r w:rsidRPr="008D351F">
        <w:rPr>
          <w:sz w:val="16"/>
        </w:rPr>
        <w:t xml:space="preserve"> still do much better and </w:t>
      </w:r>
      <w:r w:rsidRPr="003A2A6A">
        <w:rPr>
          <w:rStyle w:val="Emphasis"/>
          <w:highlight w:val="green"/>
        </w:rPr>
        <w:t>remove</w:t>
      </w:r>
      <w:r w:rsidRPr="008D351F">
        <w:rPr>
          <w:sz w:val="16"/>
        </w:rPr>
        <w:t xml:space="preserve"> the </w:t>
      </w:r>
      <w:r w:rsidRPr="00DB6E3C">
        <w:rPr>
          <w:rStyle w:val="StyleUnderline"/>
        </w:rPr>
        <w:t xml:space="preserve">large </w:t>
      </w:r>
      <w:r w:rsidRPr="003A2A6A">
        <w:rPr>
          <w:rStyle w:val="StyleUnderline"/>
          <w:highlight w:val="green"/>
        </w:rPr>
        <w:t>deficits</w:t>
      </w:r>
      <w:r w:rsidRPr="00DB6E3C">
        <w:rPr>
          <w:rStyle w:val="StyleUnderline"/>
        </w:rPr>
        <w:t xml:space="preserve"> in terms of </w:t>
      </w:r>
      <w:r w:rsidRPr="00DB6E3C">
        <w:rPr>
          <w:rStyle w:val="Emphasis"/>
        </w:rPr>
        <w:t>health</w:t>
      </w:r>
      <w:r w:rsidRPr="00DB6E3C">
        <w:rPr>
          <w:rStyle w:val="StyleUnderline"/>
        </w:rPr>
        <w:t xml:space="preserve">, wellbeing, and </w:t>
      </w:r>
      <w:r w:rsidRPr="00DB6E3C">
        <w:rPr>
          <w:rStyle w:val="Emphasis"/>
        </w:rPr>
        <w:t>justice</w:t>
      </w:r>
      <w:r w:rsidRPr="008D351F">
        <w:rPr>
          <w:sz w:val="16"/>
        </w:rPr>
        <w:t xml:space="preserve"> that exist under the current inferior and imperfect versions of capitalism.</w:t>
      </w:r>
    </w:p>
    <w:p w14:paraId="4ED1243D" w14:textId="77777777" w:rsidR="006C68A9" w:rsidRPr="0045322D" w:rsidRDefault="006C68A9" w:rsidP="006C68A9">
      <w:pPr>
        <w:rPr>
          <w:sz w:val="16"/>
        </w:rPr>
      </w:pPr>
      <w:r w:rsidRPr="0045322D">
        <w:rPr>
          <w:sz w:val="16"/>
        </w:rPr>
        <w:t xml:space="preserve">Premise 3. Development and the future. </w:t>
      </w:r>
      <w:r w:rsidRPr="0045322D">
        <w:rPr>
          <w:rStyle w:val="StyleUnderline"/>
        </w:rPr>
        <w:t>If</w:t>
      </w:r>
      <w:r w:rsidRPr="0045322D">
        <w:rPr>
          <w:sz w:val="16"/>
        </w:rPr>
        <w:t xml:space="preserve"> the global spread of </w:t>
      </w:r>
      <w:r w:rsidRPr="0045322D">
        <w:rPr>
          <w:rStyle w:val="StyleUnderline"/>
        </w:rPr>
        <w:t>cap</w:t>
      </w:r>
      <w:r w:rsidRPr="0045322D">
        <w:rPr>
          <w:sz w:val="16"/>
        </w:rPr>
        <w:t xml:space="preserve">italism </w:t>
      </w:r>
      <w:r w:rsidRPr="0045322D">
        <w:rPr>
          <w:rStyle w:val="StyleUnderline"/>
        </w:rPr>
        <w:t>is allowed to continue</w:t>
      </w:r>
      <w:r w:rsidRPr="0045322D">
        <w:rPr>
          <w:sz w:val="16"/>
        </w:rPr>
        <w:t xml:space="preserve">, desperate </w:t>
      </w:r>
      <w:r w:rsidRPr="00DB6E3C">
        <w:rPr>
          <w:rStyle w:val="Emphasis"/>
        </w:rPr>
        <w:t>poverty</w:t>
      </w:r>
      <w:r w:rsidRPr="0045322D">
        <w:rPr>
          <w:rStyle w:val="StyleUnderline"/>
        </w:rPr>
        <w:t xml:space="preserve"> can be</w:t>
      </w:r>
      <w:r w:rsidRPr="0045322D">
        <w:rPr>
          <w:sz w:val="16"/>
        </w:rPr>
        <w:t xml:space="preserve"> essentially </w:t>
      </w:r>
      <w:r w:rsidRPr="00DB6E3C">
        <w:rPr>
          <w:rStyle w:val="Emphasis"/>
        </w:rPr>
        <w:t>eliminated</w:t>
      </w:r>
      <w:r w:rsidRPr="0045322D">
        <w:rPr>
          <w:sz w:val="16"/>
        </w:rPr>
        <w:t xml:space="preserve"> in our lifetimes. Furthermore, </w:t>
      </w:r>
      <w:r w:rsidRPr="0045322D">
        <w:rPr>
          <w:rStyle w:val="StyleUnderline"/>
        </w:rPr>
        <w:t xml:space="preserve">this can be accomplished </w:t>
      </w:r>
      <w:r w:rsidRPr="00DB6E3C">
        <w:rPr>
          <w:rStyle w:val="Emphasis"/>
        </w:rPr>
        <w:t>faster</w:t>
      </w:r>
      <w:r w:rsidRPr="0045322D">
        <w:rPr>
          <w:rStyle w:val="StyleUnderline"/>
        </w:rPr>
        <w:t xml:space="preserve"> and in a </w:t>
      </w:r>
      <w:r w:rsidRPr="00DB6E3C">
        <w:rPr>
          <w:rStyle w:val="Emphasis"/>
        </w:rPr>
        <w:t>more just way</w:t>
      </w:r>
      <w:r w:rsidRPr="0045322D">
        <w:rPr>
          <w:rStyle w:val="StyleUnderline"/>
        </w:rPr>
        <w:t xml:space="preserve"> via</w:t>
      </w:r>
      <w:r w:rsidRPr="0045322D">
        <w:rPr>
          <w:sz w:val="16"/>
        </w:rPr>
        <w:t xml:space="preserve"> well-regulated global </w:t>
      </w:r>
      <w:r w:rsidRPr="0045322D">
        <w:rPr>
          <w:rStyle w:val="StyleUnderline"/>
        </w:rPr>
        <w:t>cap</w:t>
      </w:r>
      <w:r w:rsidRPr="0045322D">
        <w:rPr>
          <w:sz w:val="16"/>
        </w:rPr>
        <w:t xml:space="preserve">italism </w:t>
      </w:r>
      <w:r w:rsidRPr="0045322D">
        <w:rPr>
          <w:rStyle w:val="StyleUnderline"/>
        </w:rPr>
        <w:t xml:space="preserve">than by </w:t>
      </w:r>
      <w:r w:rsidRPr="00DB6E3C">
        <w:rPr>
          <w:rStyle w:val="Emphasis"/>
        </w:rPr>
        <w:t>any alt</w:t>
      </w:r>
      <w:r w:rsidRPr="00DB6E3C">
        <w:rPr>
          <w:rStyle w:val="StyleUnderline"/>
        </w:rPr>
        <w:t xml:space="preserve">ernatives. </w:t>
      </w:r>
      <w:r w:rsidRPr="003A2A6A">
        <w:rPr>
          <w:rStyle w:val="StyleUnderline"/>
          <w:highlight w:val="green"/>
        </w:rPr>
        <w:t>If</w:t>
      </w:r>
      <w:r w:rsidRPr="00DB6E3C">
        <w:rPr>
          <w:rStyle w:val="StyleUnderline"/>
        </w:rPr>
        <w:t xml:space="preserve"> we</w:t>
      </w:r>
      <w:r w:rsidRPr="00DB6E3C">
        <w:rPr>
          <w:sz w:val="16"/>
        </w:rPr>
        <w:t xml:space="preserve"> instead </w:t>
      </w:r>
      <w:r w:rsidRPr="00DB6E3C">
        <w:rPr>
          <w:rStyle w:val="StyleUnderline"/>
        </w:rPr>
        <w:t xml:space="preserve">opt for </w:t>
      </w:r>
      <w:r w:rsidRPr="003A2A6A">
        <w:rPr>
          <w:rStyle w:val="Emphasis"/>
          <w:highlight w:val="green"/>
        </w:rPr>
        <w:t>less</w:t>
      </w:r>
      <w:r w:rsidRPr="003A2A6A">
        <w:rPr>
          <w:rStyle w:val="StyleUnderline"/>
          <w:highlight w:val="green"/>
        </w:rPr>
        <w:t xml:space="preserve"> cap</w:t>
      </w:r>
      <w:r w:rsidRPr="00DB6E3C">
        <w:rPr>
          <w:sz w:val="16"/>
        </w:rPr>
        <w:t xml:space="preserve">italism, </w:t>
      </w:r>
      <w:r w:rsidRPr="00DB6E3C">
        <w:rPr>
          <w:rStyle w:val="StyleUnderline"/>
        </w:rPr>
        <w:t>less growth, and less globalization</w:t>
      </w:r>
      <w:r w:rsidRPr="00DB6E3C">
        <w:rPr>
          <w:sz w:val="16"/>
        </w:rPr>
        <w:t xml:space="preserve">, then desperate </w:t>
      </w:r>
      <w:r w:rsidRPr="00DB6E3C">
        <w:rPr>
          <w:rStyle w:val="StyleUnderline"/>
        </w:rPr>
        <w:t xml:space="preserve">poverty will </w:t>
      </w:r>
      <w:r w:rsidRPr="00DB6E3C">
        <w:rPr>
          <w:rStyle w:val="Emphasis"/>
        </w:rPr>
        <w:t>continue</w:t>
      </w:r>
      <w:r w:rsidRPr="00DB6E3C">
        <w:rPr>
          <w:rStyle w:val="StyleUnderline"/>
        </w:rPr>
        <w:t xml:space="preserve"> to exist for a </w:t>
      </w:r>
      <w:r w:rsidRPr="00DB6E3C">
        <w:rPr>
          <w:rStyle w:val="Emphasis"/>
        </w:rPr>
        <w:t>significant portion</w:t>
      </w:r>
      <w:r w:rsidRPr="00DB6E3C">
        <w:rPr>
          <w:rStyle w:val="StyleUnderline"/>
        </w:rPr>
        <w:t xml:space="preserve"> of the world's population into the</w:t>
      </w:r>
      <w:r w:rsidRPr="00DB6E3C">
        <w:rPr>
          <w:sz w:val="16"/>
        </w:rPr>
        <w:t xml:space="preserve"> further </w:t>
      </w:r>
      <w:r w:rsidRPr="00DB6E3C">
        <w:rPr>
          <w:rStyle w:val="StyleUnderline"/>
        </w:rPr>
        <w:t>future</w:t>
      </w:r>
      <w:r w:rsidRPr="00DB6E3C">
        <w:rPr>
          <w:sz w:val="16"/>
        </w:rPr>
        <w:t xml:space="preserve">, and the world will be a worse and less equitable place than it would have been with more capitalism. For example, </w:t>
      </w:r>
      <w:r w:rsidRPr="00DB6E3C">
        <w:rPr>
          <w:rStyle w:val="StyleUnderline"/>
        </w:rPr>
        <w:t>in a world with less cap</w:t>
      </w:r>
      <w:r w:rsidRPr="00DB6E3C">
        <w:rPr>
          <w:sz w:val="16"/>
        </w:rPr>
        <w:t xml:space="preserve">italism, </w:t>
      </w:r>
      <w:r w:rsidRPr="00DB6E3C">
        <w:rPr>
          <w:rStyle w:val="StyleUnderline"/>
        </w:rPr>
        <w:t xml:space="preserve">there would be more </w:t>
      </w:r>
      <w:r w:rsidRPr="003A2A6A">
        <w:rPr>
          <w:rStyle w:val="Emphasis"/>
          <w:highlight w:val="green"/>
        </w:rPr>
        <w:t>overpop</w:t>
      </w:r>
      <w:r w:rsidRPr="00DB6E3C">
        <w:rPr>
          <w:rStyle w:val="StyleUnderline"/>
        </w:rPr>
        <w:t xml:space="preserve">ulation, </w:t>
      </w:r>
      <w:r w:rsidRPr="003A2A6A">
        <w:rPr>
          <w:rStyle w:val="Emphasis"/>
          <w:highlight w:val="green"/>
        </w:rPr>
        <w:t>food</w:t>
      </w:r>
      <w:r w:rsidRPr="003A2A6A">
        <w:rPr>
          <w:rStyle w:val="StyleUnderline"/>
          <w:highlight w:val="green"/>
        </w:rPr>
        <w:t xml:space="preserve"> insecurity</w:t>
      </w:r>
      <w:r w:rsidRPr="0045322D">
        <w:rPr>
          <w:rStyle w:val="StyleUnderline"/>
        </w:rPr>
        <w:t xml:space="preserve">, air </w:t>
      </w:r>
      <w:r w:rsidRPr="003A2A6A">
        <w:rPr>
          <w:rStyle w:val="Emphasis"/>
          <w:highlight w:val="green"/>
        </w:rPr>
        <w:t>pollution</w:t>
      </w:r>
      <w:r w:rsidRPr="0045322D">
        <w:rPr>
          <w:rStyle w:val="StyleUnderline"/>
        </w:rPr>
        <w:t>, ill health, injustice, and other problems</w:t>
      </w:r>
      <w:r w:rsidRPr="0045322D">
        <w:rPr>
          <w:sz w:val="16"/>
        </w:rPr>
        <w:t xml:space="preserve">. In part, this is because of the factors identified by premise 1, which connect a turn away from capitalism with a turn away from continuing improvements in health, wellbeing, and justice, especially for the developing world. In addition, </w:t>
      </w:r>
      <w:r w:rsidRPr="003A2A6A">
        <w:rPr>
          <w:rStyle w:val="StyleUnderline"/>
          <w:highlight w:val="green"/>
        </w:rPr>
        <w:t xml:space="preserve">fertility </w:t>
      </w:r>
      <w:r w:rsidRPr="003A2A6A">
        <w:rPr>
          <w:rStyle w:val="Emphasis"/>
          <w:highlight w:val="green"/>
        </w:rPr>
        <w:t>declines</w:t>
      </w:r>
      <w:r w:rsidRPr="0045322D">
        <w:rPr>
          <w:rStyle w:val="StyleUnderline"/>
        </w:rPr>
        <w:t xml:space="preserve"> are also a </w:t>
      </w:r>
      <w:r w:rsidRPr="003A2A6A">
        <w:rPr>
          <w:rStyle w:val="StyleUnderline"/>
          <w:highlight w:val="green"/>
        </w:rPr>
        <w:t>consequence of</w:t>
      </w:r>
      <w:r w:rsidRPr="0045322D">
        <w:rPr>
          <w:rStyle w:val="StyleUnderline"/>
        </w:rPr>
        <w:t xml:space="preserve"> increased </w:t>
      </w:r>
      <w:r w:rsidRPr="003A2A6A">
        <w:rPr>
          <w:rStyle w:val="Emphasis"/>
          <w:highlight w:val="green"/>
        </w:rPr>
        <w:t>wealth</w:t>
      </w:r>
      <w:r w:rsidRPr="0045322D">
        <w:rPr>
          <w:rStyle w:val="StyleUnderline"/>
        </w:rPr>
        <w:t xml:space="preserve">, and the </w:t>
      </w:r>
      <w:r w:rsidRPr="003A2A6A">
        <w:rPr>
          <w:rStyle w:val="Emphasis"/>
          <w:highlight w:val="green"/>
        </w:rPr>
        <w:t>size</w:t>
      </w:r>
      <w:r w:rsidRPr="003A2A6A">
        <w:rPr>
          <w:rStyle w:val="StyleUnderline"/>
          <w:highlight w:val="green"/>
        </w:rPr>
        <w:t xml:space="preserve"> of</w:t>
      </w:r>
      <w:r w:rsidRPr="0045322D">
        <w:rPr>
          <w:rStyle w:val="StyleUnderline"/>
        </w:rPr>
        <w:t xml:space="preserve"> the </w:t>
      </w:r>
      <w:r w:rsidRPr="003A2A6A">
        <w:rPr>
          <w:rStyle w:val="StyleUnderline"/>
          <w:highlight w:val="green"/>
        </w:rPr>
        <w:t>population</w:t>
      </w:r>
      <w:r w:rsidRPr="0045322D">
        <w:rPr>
          <w:rStyle w:val="StyleUnderline"/>
        </w:rPr>
        <w:t xml:space="preserve"> is a primary </w:t>
      </w:r>
      <w:r w:rsidRPr="003A2A6A">
        <w:rPr>
          <w:rStyle w:val="Emphasis"/>
          <w:highlight w:val="green"/>
        </w:rPr>
        <w:t>determinant</w:t>
      </w:r>
      <w:r w:rsidRPr="003A2A6A">
        <w:rPr>
          <w:rStyle w:val="StyleUnderline"/>
          <w:highlight w:val="green"/>
        </w:rPr>
        <w:t xml:space="preserve"> of </w:t>
      </w:r>
      <w:r w:rsidRPr="003A2A6A">
        <w:rPr>
          <w:rStyle w:val="Emphasis"/>
          <w:highlight w:val="green"/>
        </w:rPr>
        <w:t>food demand</w:t>
      </w:r>
      <w:r w:rsidRPr="0045322D">
        <w:rPr>
          <w:rStyle w:val="StyleUnderline"/>
        </w:rPr>
        <w:t xml:space="preserve"> and other </w:t>
      </w:r>
      <w:r w:rsidRPr="003A2A6A">
        <w:rPr>
          <w:rStyle w:val="Emphasis"/>
          <w:highlight w:val="green"/>
        </w:rPr>
        <w:t>environmental stressors</w:t>
      </w:r>
      <w:r w:rsidRPr="0045322D">
        <w:rPr>
          <w:sz w:val="16"/>
        </w:rPr>
        <w:t xml:space="preserve">.13 Finally, as discussed at length in the next section of the essay, </w:t>
      </w:r>
      <w:r w:rsidRPr="0045322D">
        <w:rPr>
          <w:rStyle w:val="StyleUnderline"/>
        </w:rPr>
        <w:t>cap</w:t>
      </w:r>
      <w:r w:rsidRPr="0045322D">
        <w:rPr>
          <w:sz w:val="16"/>
        </w:rPr>
        <w:t xml:space="preserve">italism </w:t>
      </w:r>
      <w:r w:rsidRPr="0045322D">
        <w:rPr>
          <w:rStyle w:val="StyleUnderline"/>
        </w:rPr>
        <w:t xml:space="preserve">can be </w:t>
      </w:r>
      <w:r w:rsidRPr="00DB6E3C">
        <w:rPr>
          <w:rStyle w:val="Emphasis"/>
        </w:rPr>
        <w:t>naturally combined</w:t>
      </w:r>
      <w:r w:rsidRPr="0045322D">
        <w:rPr>
          <w:rStyle w:val="StyleUnderline"/>
        </w:rPr>
        <w:t xml:space="preserve"> with </w:t>
      </w:r>
      <w:r w:rsidRPr="00DB6E3C">
        <w:rPr>
          <w:rStyle w:val="Emphasis"/>
        </w:rPr>
        <w:t>optimal environmental reg</w:t>
      </w:r>
      <w:r w:rsidRPr="0045322D">
        <w:rPr>
          <w:sz w:val="16"/>
        </w:rPr>
        <w:t>ulation</w:t>
      </w:r>
      <w:r w:rsidRPr="00DB6E3C">
        <w:rPr>
          <w:rStyle w:val="Emphasis"/>
        </w:rPr>
        <w:t>s</w:t>
      </w:r>
      <w:r w:rsidRPr="0045322D">
        <w:rPr>
          <w:sz w:val="16"/>
        </w:rPr>
        <w:t xml:space="preserve">.14 </w:t>
      </w:r>
      <w:r w:rsidRPr="0045322D">
        <w:rPr>
          <w:rStyle w:val="StyleUnderline"/>
        </w:rPr>
        <w:t xml:space="preserve">Even </w:t>
      </w:r>
      <w:r w:rsidRPr="00DB6E3C">
        <w:rPr>
          <w:rStyle w:val="Emphasis"/>
        </w:rPr>
        <w:t>bracketing</w:t>
      </w:r>
      <w:r w:rsidRPr="0045322D">
        <w:rPr>
          <w:sz w:val="16"/>
        </w:rPr>
        <w:t xml:space="preserve"> anything like </w:t>
      </w:r>
      <w:r w:rsidRPr="0045322D">
        <w:rPr>
          <w:rStyle w:val="StyleUnderline"/>
        </w:rPr>
        <w:t>optimal regulation</w:t>
      </w:r>
      <w:r w:rsidRPr="0045322D">
        <w:rPr>
          <w:sz w:val="16"/>
        </w:rPr>
        <w:t xml:space="preserve">, it remains true that </w:t>
      </w:r>
      <w:r w:rsidRPr="0045322D">
        <w:rPr>
          <w:rStyle w:val="StyleUnderline"/>
        </w:rPr>
        <w:t xml:space="preserve">sufficiently </w:t>
      </w:r>
      <w:r w:rsidRPr="003A2A6A">
        <w:rPr>
          <w:rStyle w:val="Emphasis"/>
          <w:highlight w:val="green"/>
        </w:rPr>
        <w:t>wealthy</w:t>
      </w:r>
      <w:r w:rsidRPr="003A2A6A">
        <w:rPr>
          <w:rStyle w:val="StyleUnderline"/>
          <w:highlight w:val="green"/>
        </w:rPr>
        <w:t xml:space="preserve"> nations </w:t>
      </w:r>
      <w:r w:rsidRPr="003A2A6A">
        <w:rPr>
          <w:rStyle w:val="Emphasis"/>
          <w:highlight w:val="green"/>
        </w:rPr>
        <w:t>reduce</w:t>
      </w:r>
      <w:r w:rsidRPr="00DB6E3C">
        <w:rPr>
          <w:rStyle w:val="StyleUnderline"/>
        </w:rPr>
        <w:t xml:space="preserve"> environmental </w:t>
      </w:r>
      <w:r w:rsidRPr="003A2A6A">
        <w:rPr>
          <w:rStyle w:val="Emphasis"/>
          <w:highlight w:val="green"/>
        </w:rPr>
        <w:t>degradation</w:t>
      </w:r>
      <w:r w:rsidRPr="0045322D">
        <w:rPr>
          <w:rStyle w:val="StyleUnderline"/>
        </w:rPr>
        <w:t xml:space="preserve"> as they become wealthier</w:t>
      </w:r>
      <w:r w:rsidRPr="0045322D">
        <w:rPr>
          <w:sz w:val="16"/>
        </w:rPr>
        <w:t xml:space="preserve">, whereas </w:t>
      </w:r>
      <w:r w:rsidRPr="003A2A6A">
        <w:rPr>
          <w:rStyle w:val="Emphasis"/>
          <w:highlight w:val="green"/>
        </w:rPr>
        <w:t>developing</w:t>
      </w:r>
      <w:r w:rsidRPr="003A2A6A">
        <w:rPr>
          <w:rStyle w:val="StyleUnderline"/>
          <w:highlight w:val="green"/>
        </w:rPr>
        <w:t xml:space="preserve"> nations</w:t>
      </w:r>
      <w:r w:rsidRPr="0045322D">
        <w:rPr>
          <w:sz w:val="16"/>
        </w:rPr>
        <w:t xml:space="preserve"> that are </w:t>
      </w:r>
      <w:r w:rsidRPr="003A2A6A">
        <w:rPr>
          <w:rStyle w:val="StyleUnderline"/>
          <w:highlight w:val="green"/>
        </w:rPr>
        <w:t xml:space="preserve">nearing </w:t>
      </w:r>
      <w:r w:rsidRPr="003A2A6A">
        <w:rPr>
          <w:rStyle w:val="Emphasis"/>
          <w:highlight w:val="green"/>
        </w:rPr>
        <w:t>peak degradation</w:t>
      </w:r>
      <w:r w:rsidRPr="0045322D">
        <w:rPr>
          <w:rStyle w:val="StyleUnderline"/>
        </w:rPr>
        <w:t xml:space="preserve"> will </w:t>
      </w:r>
      <w:r w:rsidRPr="00DB6E3C">
        <w:rPr>
          <w:rStyle w:val="StyleUnderline"/>
        </w:rPr>
        <w:t xml:space="preserve">remain </w:t>
      </w:r>
      <w:r w:rsidRPr="003A2A6A">
        <w:rPr>
          <w:rStyle w:val="Emphasis"/>
          <w:highlight w:val="green"/>
        </w:rPr>
        <w:t>stuck</w:t>
      </w:r>
      <w:r w:rsidRPr="0045322D">
        <w:rPr>
          <w:rStyle w:val="StyleUnderline"/>
        </w:rPr>
        <w:t xml:space="preserve"> at the </w:t>
      </w:r>
      <w:r w:rsidRPr="00DB6E3C">
        <w:rPr>
          <w:rStyle w:val="Emphasis"/>
        </w:rPr>
        <w:t>worst levels of degradation</w:t>
      </w:r>
      <w:r w:rsidRPr="0045322D">
        <w:rPr>
          <w:rStyle w:val="StyleUnderline"/>
        </w:rPr>
        <w:t xml:space="preserve"> </w:t>
      </w:r>
      <w:r w:rsidRPr="003A2A6A">
        <w:rPr>
          <w:rStyle w:val="StyleUnderline"/>
          <w:highlight w:val="green"/>
        </w:rPr>
        <w:t>if</w:t>
      </w:r>
      <w:r w:rsidRPr="00DB6E3C">
        <w:rPr>
          <w:rStyle w:val="StyleUnderline"/>
        </w:rPr>
        <w:t xml:space="preserve"> we </w:t>
      </w:r>
      <w:r w:rsidRPr="003A2A6A">
        <w:rPr>
          <w:rStyle w:val="Emphasis"/>
          <w:highlight w:val="green"/>
        </w:rPr>
        <w:t>stall growth</w:t>
      </w:r>
      <w:r w:rsidRPr="0045322D">
        <w:rPr>
          <w:rStyle w:val="StyleUnderline"/>
        </w:rPr>
        <w:t xml:space="preserve">, rather than allowing them to </w:t>
      </w:r>
      <w:r w:rsidRPr="00DB6E3C">
        <w:rPr>
          <w:rStyle w:val="Emphasis"/>
        </w:rPr>
        <w:t>transition</w:t>
      </w:r>
      <w:r w:rsidRPr="0045322D">
        <w:rPr>
          <w:rStyle w:val="StyleUnderline"/>
        </w:rPr>
        <w:t xml:space="preserve"> to less and less degradation</w:t>
      </w:r>
      <w:r w:rsidRPr="0045322D">
        <w:rPr>
          <w:sz w:val="16"/>
        </w:rPr>
        <w:t xml:space="preserve"> in the future </w:t>
      </w:r>
      <w:r w:rsidRPr="0045322D">
        <w:rPr>
          <w:rStyle w:val="StyleUnderline"/>
        </w:rPr>
        <w:t xml:space="preserve">via </w:t>
      </w:r>
      <w:r w:rsidRPr="00DB6E3C">
        <w:rPr>
          <w:rStyle w:val="Emphasis"/>
        </w:rPr>
        <w:t>cap</w:t>
      </w:r>
      <w:r w:rsidRPr="0045322D">
        <w:rPr>
          <w:sz w:val="16"/>
        </w:rPr>
        <w:t xml:space="preserve">italism </w:t>
      </w:r>
      <w:r w:rsidRPr="0045322D">
        <w:rPr>
          <w:rStyle w:val="StyleUnderline"/>
        </w:rPr>
        <w:t>and</w:t>
      </w:r>
      <w:r w:rsidRPr="0045322D">
        <w:rPr>
          <w:sz w:val="16"/>
        </w:rPr>
        <w:t xml:space="preserve"> economic </w:t>
      </w:r>
      <w:r w:rsidRPr="0045322D">
        <w:rPr>
          <w:rStyle w:val="StyleUnderline"/>
        </w:rPr>
        <w:t>growth</w:t>
      </w:r>
      <w:r w:rsidRPr="0045322D">
        <w:rPr>
          <w:sz w:val="16"/>
        </w:rPr>
        <w:t>.15 In contrast, well-</w:t>
      </w:r>
      <w:r w:rsidRPr="0045322D">
        <w:rPr>
          <w:rStyle w:val="StyleUnderline"/>
        </w:rPr>
        <w:t>regulated cap</w:t>
      </w:r>
      <w:r w:rsidRPr="0045322D">
        <w:rPr>
          <w:sz w:val="16"/>
        </w:rPr>
        <w:t xml:space="preserve">italism </w:t>
      </w:r>
      <w:r w:rsidRPr="0045322D">
        <w:rPr>
          <w:rStyle w:val="StyleUnderline"/>
        </w:rPr>
        <w:t xml:space="preserve">is a </w:t>
      </w:r>
      <w:r w:rsidRPr="00DB6E3C">
        <w:rPr>
          <w:rStyle w:val="Emphasis"/>
        </w:rPr>
        <w:t>key part</w:t>
      </w:r>
      <w:r w:rsidRPr="0045322D">
        <w:rPr>
          <w:rStyle w:val="StyleUnderline"/>
        </w:rPr>
        <w:t xml:space="preserve"> of the best way of coping with these problems, as well as a key part of dealing with </w:t>
      </w:r>
      <w:r w:rsidRPr="00DB6E3C">
        <w:rPr>
          <w:rStyle w:val="Emphasis"/>
        </w:rPr>
        <w:t>climate change</w:t>
      </w:r>
      <w:r w:rsidRPr="0045322D">
        <w:rPr>
          <w:rStyle w:val="StyleUnderline"/>
        </w:rPr>
        <w:t xml:space="preserve">, global </w:t>
      </w:r>
      <w:r w:rsidRPr="00DB6E3C">
        <w:rPr>
          <w:rStyle w:val="Emphasis"/>
        </w:rPr>
        <w:t>food</w:t>
      </w:r>
      <w:r w:rsidRPr="0045322D">
        <w:rPr>
          <w:rStyle w:val="StyleUnderline"/>
        </w:rPr>
        <w:t xml:space="preserve"> production, and other </w:t>
      </w:r>
      <w:r w:rsidRPr="00DB6E3C">
        <w:rPr>
          <w:rStyle w:val="Emphasis"/>
        </w:rPr>
        <w:t>specific challenges</w:t>
      </w:r>
      <w:r w:rsidRPr="0045322D">
        <w:rPr>
          <w:sz w:val="16"/>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4868299A" w14:textId="77777777" w:rsidR="006C68A9" w:rsidRPr="008D351F" w:rsidRDefault="006C68A9" w:rsidP="006C68A9">
      <w:pPr>
        <w:rPr>
          <w:sz w:val="16"/>
        </w:rPr>
      </w:pPr>
      <w:r w:rsidRPr="008D351F">
        <w:rPr>
          <w:sz w:val="16"/>
        </w:rPr>
        <w:t>Conclusion. Therefore, we should be in favor of capitalism over noncapitalism, and we should especially favor well-regulated capitalism, which is the ethically optimal economic system and is essential to any just basic structure for society.</w:t>
      </w:r>
    </w:p>
    <w:p w14:paraId="5F10D2EF" w14:textId="77777777" w:rsidR="006C68A9" w:rsidRPr="008D351F" w:rsidRDefault="006C68A9" w:rsidP="006C68A9">
      <w:pPr>
        <w:rPr>
          <w:sz w:val="16"/>
        </w:rPr>
      </w:pPr>
      <w:r w:rsidRPr="008D351F">
        <w:rPr>
          <w:sz w:val="16"/>
        </w:rPr>
        <w:t>This argument is impressive because, as stated earlier in the essay, it is based on evidence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capitalism.</w:t>
      </w:r>
    </w:p>
    <w:p w14:paraId="2378FA6F" w14:textId="77777777" w:rsidR="006C68A9" w:rsidRPr="008D351F" w:rsidRDefault="006C68A9" w:rsidP="006C68A9">
      <w:pPr>
        <w:rPr>
          <w:sz w:val="16"/>
        </w:rPr>
      </w:pPr>
      <w:r w:rsidRPr="008D351F">
        <w:rPr>
          <w:sz w:val="16"/>
        </w:rPr>
        <w:t xml:space="preserve">One thing the argument above does not assume is that health, wellbeing, or justice are the same thing as wealth, because, in fact, they are not. Instead, </w:t>
      </w:r>
      <w:r w:rsidRPr="0014454F">
        <w:rPr>
          <w:rStyle w:val="StyleUnderline"/>
        </w:rPr>
        <w:t>the argument</w:t>
      </w:r>
      <w:r w:rsidRPr="008D351F">
        <w:rPr>
          <w:sz w:val="16"/>
        </w:rPr>
        <w:t xml:space="preserve"> above </w:t>
      </w:r>
      <w:r w:rsidRPr="0014454F">
        <w:rPr>
          <w:rStyle w:val="StyleUnderline"/>
        </w:rPr>
        <w:t xml:space="preserve">relies on well-accepted, </w:t>
      </w:r>
      <w:r w:rsidRPr="00DB6E3C">
        <w:rPr>
          <w:rStyle w:val="Emphasis"/>
        </w:rPr>
        <w:t>measurable indicators</w:t>
      </w:r>
      <w:r w:rsidRPr="008D351F">
        <w:rPr>
          <w:sz w:val="16"/>
        </w:rPr>
        <w:t xml:space="preserve"> of health and wellbeing, such as increased lifespan; decreased early childhood mortality; adequate nutrition; and other empirically measurable leading indicators of health, wellbeing, and justice.17 Similarly, </w:t>
      </w:r>
      <w:r w:rsidRPr="0014454F">
        <w:rPr>
          <w:rStyle w:val="StyleUnderline"/>
        </w:rPr>
        <w:t>the argument that cap</w:t>
      </w:r>
      <w:r w:rsidRPr="008D351F">
        <w:rPr>
          <w:sz w:val="16"/>
        </w:rPr>
        <w:t xml:space="preserve">italism </w:t>
      </w:r>
      <w:r w:rsidRPr="0014454F">
        <w:rPr>
          <w:rStyle w:val="StyleUnderline"/>
        </w:rPr>
        <w:t xml:space="preserve">promotes justice, </w:t>
      </w:r>
      <w:r w:rsidRPr="00DB6E3C">
        <w:rPr>
          <w:rStyle w:val="Emphasis"/>
        </w:rPr>
        <w:t>peace</w:t>
      </w:r>
      <w:r w:rsidRPr="0014454F">
        <w:rPr>
          <w:rStyle w:val="StyleUnderline"/>
        </w:rPr>
        <w:t xml:space="preserve">, freedom, human rights, and tolerance relies on </w:t>
      </w:r>
      <w:r w:rsidRPr="00DB6E3C">
        <w:rPr>
          <w:rStyle w:val="Emphasis"/>
        </w:rPr>
        <w:t>empirical metrics</w:t>
      </w:r>
      <w:r w:rsidRPr="008D351F">
        <w:rPr>
          <w:sz w:val="16"/>
        </w:rPr>
        <w:t xml:space="preserve"> for each of these.18</w:t>
      </w:r>
    </w:p>
    <w:p w14:paraId="732C4578" w14:textId="77777777" w:rsidR="006C68A9" w:rsidRPr="008D351F" w:rsidRDefault="006C68A9" w:rsidP="006C68A9">
      <w:pPr>
        <w:rPr>
          <w:sz w:val="16"/>
        </w:rPr>
      </w:pPr>
      <w:r w:rsidRPr="008D351F">
        <w:rPr>
          <w:sz w:val="16"/>
        </w:rPr>
        <w:t xml:space="preserve">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sidRPr="0014454F">
        <w:rPr>
          <w:rStyle w:val="StyleUnderline"/>
        </w:rPr>
        <w:t>cap</w:t>
      </w:r>
      <w:r w:rsidRPr="008D351F">
        <w:rPr>
          <w:sz w:val="16"/>
        </w:rPr>
        <w:t xml:space="preserve">italism </w:t>
      </w:r>
      <w:r w:rsidRPr="0014454F">
        <w:rPr>
          <w:rStyle w:val="StyleUnderline"/>
        </w:rPr>
        <w:t>is</w:t>
      </w:r>
      <w:r w:rsidRPr="008D351F">
        <w:rPr>
          <w:sz w:val="16"/>
        </w:rPr>
        <w:t xml:space="preserve"> simply </w:t>
      </w:r>
      <w:r w:rsidRPr="0014454F">
        <w:rPr>
          <w:rStyle w:val="StyleUnderline"/>
        </w:rPr>
        <w:t xml:space="preserve">a </w:t>
      </w:r>
      <w:r w:rsidRPr="00DB6E3C">
        <w:rPr>
          <w:rStyle w:val="Emphasis"/>
        </w:rPr>
        <w:t>necessary condition</w:t>
      </w:r>
      <w:r w:rsidRPr="0014454F">
        <w:rPr>
          <w:rStyle w:val="StyleUnderline"/>
        </w:rPr>
        <w:t xml:space="preserve"> for</w:t>
      </w:r>
      <w:r w:rsidRPr="008D351F">
        <w:rPr>
          <w:sz w:val="16"/>
        </w:rPr>
        <w:t xml:space="preserve"> these </w:t>
      </w:r>
      <w:r w:rsidRPr="0014454F">
        <w:rPr>
          <w:rStyle w:val="StyleUnderline"/>
        </w:rPr>
        <w:t>improvements to happen</w:t>
      </w:r>
      <w:r w:rsidRPr="008D351F">
        <w:rPr>
          <w:sz w:val="16"/>
        </w:rPr>
        <w:t xml:space="preserve">.19 In other words, </w:t>
      </w:r>
      <w:r w:rsidRPr="0014454F">
        <w:rPr>
          <w:rStyle w:val="StyleUnderline"/>
        </w:rPr>
        <w:t xml:space="preserve">the richer a society is, the more it is able to </w:t>
      </w:r>
      <w:r w:rsidRPr="00DB6E3C">
        <w:rPr>
          <w:rStyle w:val="Emphasis"/>
        </w:rPr>
        <w:t>invest</w:t>
      </w:r>
      <w:r w:rsidRPr="0014454F">
        <w:rPr>
          <w:rStyle w:val="StyleUnderline"/>
        </w:rPr>
        <w:t xml:space="preserve"> in</w:t>
      </w:r>
      <w:r w:rsidRPr="008D351F">
        <w:rPr>
          <w:sz w:val="16"/>
        </w:rPr>
        <w:t xml:space="preserve"> all of these and other </w:t>
      </w:r>
      <w:r w:rsidRPr="0014454F">
        <w:rPr>
          <w:rStyle w:val="StyleUnderline"/>
        </w:rPr>
        <w:t xml:space="preserve">things that are the </w:t>
      </w:r>
      <w:r w:rsidRPr="00DB6E3C">
        <w:rPr>
          <w:rStyle w:val="Emphasis"/>
        </w:rPr>
        <w:t>direct causes</w:t>
      </w:r>
      <w:r w:rsidRPr="0014454F">
        <w:rPr>
          <w:rStyle w:val="StyleUnderline"/>
        </w:rPr>
        <w:t xml:space="preserve"> of health, wellbeing, and justice</w:t>
      </w:r>
      <w:r w:rsidRPr="008D351F">
        <w:rPr>
          <w:sz w:val="16"/>
        </w:rPr>
        <w:t xml:space="preserve">. But, </w:t>
      </w:r>
      <w:r w:rsidRPr="0014454F">
        <w:rPr>
          <w:rStyle w:val="StyleUnderline"/>
        </w:rPr>
        <w:t xml:space="preserve">to </w:t>
      </w:r>
      <w:r w:rsidRPr="00DB6E3C">
        <w:rPr>
          <w:rStyle w:val="Emphasis"/>
        </w:rPr>
        <w:t>maximize investment</w:t>
      </w:r>
      <w:r w:rsidRPr="008D351F">
        <w:rPr>
          <w:sz w:val="16"/>
        </w:rPr>
        <w:t xml:space="preserve"> in these things </w:t>
      </w:r>
      <w:r w:rsidRPr="0014454F">
        <w:rPr>
          <w:rStyle w:val="StyleUnderline"/>
        </w:rPr>
        <w:t>societies need</w:t>
      </w:r>
      <w:r w:rsidRPr="008D351F">
        <w:rPr>
          <w:sz w:val="16"/>
        </w:rPr>
        <w:t xml:space="preserve"> well-</w:t>
      </w:r>
      <w:r w:rsidRPr="00DB6E3C">
        <w:rPr>
          <w:rStyle w:val="Emphasis"/>
        </w:rPr>
        <w:t>regulated</w:t>
      </w:r>
      <w:r w:rsidRPr="0014454F">
        <w:rPr>
          <w:rStyle w:val="StyleUnderline"/>
        </w:rPr>
        <w:t xml:space="preserve"> cap</w:t>
      </w:r>
      <w:r w:rsidRPr="008D351F">
        <w:rPr>
          <w:sz w:val="16"/>
        </w:rPr>
        <w:t>italism.</w:t>
      </w:r>
    </w:p>
    <w:p w14:paraId="047201EF" w14:textId="77777777" w:rsidR="006C68A9" w:rsidRPr="008D351F" w:rsidRDefault="006C68A9" w:rsidP="006C68A9">
      <w:pPr>
        <w:rPr>
          <w:sz w:val="16"/>
        </w:rPr>
      </w:pPr>
      <w:r w:rsidRPr="008D351F">
        <w:rPr>
          <w:sz w:val="16"/>
        </w:rPr>
        <w:t>As part of these analyses, it is often stressed that current forms of capitalism around the world are highly defective and must be reformed in the direction of well-regulated capitalism because they lack investments in public goods, such as basic knowledge, healthcare, nutrition, other safety nets, and good governance.20 In this way, an argument for a particular kind of progressive reformism is an essential part of the analyses that lead many to endorse the more general argument for well-regulated capitalism.</w:t>
      </w:r>
    </w:p>
    <w:p w14:paraId="24C0F2AF" w14:textId="77777777" w:rsidR="006C68A9" w:rsidRPr="008D351F" w:rsidRDefault="006C68A9" w:rsidP="006C68A9">
      <w:pPr>
        <w:rPr>
          <w:sz w:val="16"/>
        </w:rPr>
      </w:pPr>
      <w:r w:rsidRPr="008D351F">
        <w:rPr>
          <w:sz w:val="16"/>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sidRPr="0014454F">
        <w:rPr>
          <w:rStyle w:val="StyleUnderline"/>
        </w:rPr>
        <w:t xml:space="preserve">an </w:t>
      </w:r>
      <w:r w:rsidRPr="003A2A6A">
        <w:rPr>
          <w:rStyle w:val="Emphasis"/>
          <w:highlight w:val="green"/>
        </w:rPr>
        <w:t>anti-capitalist</w:t>
      </w:r>
      <w:r w:rsidRPr="003A2A6A">
        <w:rPr>
          <w:rStyle w:val="StyleUnderline"/>
          <w:highlight w:val="green"/>
        </w:rPr>
        <w:t xml:space="preserve"> system would not </w:t>
      </w:r>
      <w:r w:rsidRPr="003A2A6A">
        <w:rPr>
          <w:rStyle w:val="Emphasis"/>
          <w:highlight w:val="green"/>
        </w:rPr>
        <w:t>produce</w:t>
      </w:r>
      <w:r w:rsidRPr="0014454F">
        <w:rPr>
          <w:rStyle w:val="StyleUnderline"/>
        </w:rPr>
        <w:t xml:space="preserve"> the </w:t>
      </w:r>
      <w:r w:rsidRPr="003A2A6A">
        <w:rPr>
          <w:rStyle w:val="StyleUnderline"/>
          <w:highlight w:val="green"/>
        </w:rPr>
        <w:t>resources</w:t>
      </w:r>
      <w:r w:rsidRPr="0014454F">
        <w:rPr>
          <w:rStyle w:val="StyleUnderline"/>
        </w:rPr>
        <w:t xml:space="preserve"> that are </w:t>
      </w:r>
      <w:r w:rsidRPr="003A2A6A">
        <w:rPr>
          <w:rStyle w:val="Emphasis"/>
          <w:highlight w:val="green"/>
        </w:rPr>
        <w:t>needed</w:t>
      </w:r>
      <w:r w:rsidRPr="0014454F">
        <w:rPr>
          <w:rStyle w:val="StyleUnderline"/>
        </w:rPr>
        <w:t xml:space="preserve">, and </w:t>
      </w:r>
      <w:r w:rsidRPr="003A2A6A">
        <w:rPr>
          <w:rStyle w:val="StyleUnderline"/>
          <w:highlight w:val="green"/>
        </w:rPr>
        <w:t>would</w:t>
      </w:r>
      <w:r w:rsidRPr="0014454F">
        <w:rPr>
          <w:rStyle w:val="StyleUnderline"/>
        </w:rPr>
        <w:t xml:space="preserve"> thus </w:t>
      </w:r>
      <w:r w:rsidRPr="003A2A6A">
        <w:rPr>
          <w:rStyle w:val="StyleUnderline"/>
          <w:highlight w:val="green"/>
        </w:rPr>
        <w:t>be</w:t>
      </w:r>
      <w:r w:rsidRPr="00DB6E3C">
        <w:rPr>
          <w:rStyle w:val="StyleUnderline"/>
        </w:rPr>
        <w:t xml:space="preserve"> a </w:t>
      </w:r>
      <w:r w:rsidRPr="003A2A6A">
        <w:rPr>
          <w:rStyle w:val="Emphasis"/>
          <w:highlight w:val="green"/>
        </w:rPr>
        <w:t>disaster</w:t>
      </w:r>
      <w:r w:rsidRPr="0014454F">
        <w:rPr>
          <w:rStyle w:val="StyleUnderline"/>
        </w:rPr>
        <w:t xml:space="preserve">, especially for the </w:t>
      </w:r>
      <w:r w:rsidRPr="00DB6E3C">
        <w:rPr>
          <w:rStyle w:val="Emphasis"/>
        </w:rPr>
        <w:t>poorest billion</w:t>
      </w:r>
      <w:r w:rsidRPr="0014454F">
        <w:rPr>
          <w:rStyle w:val="StyleUnderline"/>
        </w:rPr>
        <w:t xml:space="preserve"> people</w:t>
      </w:r>
      <w:r w:rsidRPr="008D351F">
        <w:rPr>
          <w:sz w:val="16"/>
        </w:rPr>
        <w:t xml:space="preserve"> who are most desperately in need of the resources that capitalism can create and direct, to escape from extreme poverty.21</w:t>
      </w:r>
    </w:p>
    <w:p w14:paraId="192AFAA5" w14:textId="77777777" w:rsidR="006C68A9" w:rsidRDefault="006C68A9" w:rsidP="006C68A9">
      <w:pPr>
        <w:pStyle w:val="Heading4"/>
      </w:pPr>
      <w:r w:rsidRPr="00351711">
        <w:rPr>
          <w:u w:val="single"/>
        </w:rPr>
        <w:t>Every metric</w:t>
      </w:r>
      <w:r>
        <w:t xml:space="preserve"> flows neg---the world is getting better.</w:t>
      </w:r>
    </w:p>
    <w:p w14:paraId="20DE41F8" w14:textId="77777777" w:rsidR="006C68A9" w:rsidRDefault="006C68A9" w:rsidP="006C68A9">
      <w:r>
        <w:t>--poverty is declining rapidly post-Industrial revolution</w:t>
      </w:r>
    </w:p>
    <w:p w14:paraId="09957926" w14:textId="77777777" w:rsidR="006C68A9" w:rsidRDefault="006C68A9" w:rsidP="006C68A9">
      <w:r>
        <w:t>--other metrics are positive: health, education, moral expansion</w:t>
      </w:r>
    </w:p>
    <w:p w14:paraId="4655672B" w14:textId="77777777" w:rsidR="006C68A9" w:rsidRDefault="006C68A9" w:rsidP="006C68A9">
      <w:r>
        <w:t>--tech innovation is increasing</w:t>
      </w:r>
    </w:p>
    <w:p w14:paraId="5563B795" w14:textId="77777777" w:rsidR="006C68A9" w:rsidRPr="002E39A4" w:rsidRDefault="006C68A9" w:rsidP="006C68A9">
      <w:r>
        <w:t>--we’re cognitively biased toward belief in collapse</w:t>
      </w:r>
    </w:p>
    <w:p w14:paraId="6D86BC99" w14:textId="77777777" w:rsidR="006C68A9" w:rsidRDefault="006C68A9" w:rsidP="006C68A9">
      <w:r>
        <w:t xml:space="preserve">Dr. Toby </w:t>
      </w:r>
      <w:r w:rsidRPr="0094583B">
        <w:rPr>
          <w:rStyle w:val="Style13ptBold"/>
        </w:rPr>
        <w:t>Ord 20</w:t>
      </w:r>
      <w:r>
        <w:t>, Senior Research Fellow in Philosophy at Oxford University, DPhil in Philosophy from the University of Oxford, The Precipice: Existential Risk and the Future of Humanity, p. 17-19</w:t>
      </w:r>
    </w:p>
    <w:p w14:paraId="64FE21E1" w14:textId="77777777" w:rsidR="006C68A9" w:rsidRPr="006270CF" w:rsidRDefault="006C68A9" w:rsidP="006C68A9">
      <w:pPr>
        <w:rPr>
          <w:sz w:val="16"/>
        </w:rPr>
      </w:pPr>
      <w:r w:rsidRPr="006270CF">
        <w:rPr>
          <w:sz w:val="16"/>
        </w:rPr>
        <w:t xml:space="preserve">Yet </w:t>
      </w:r>
      <w:r w:rsidRPr="003A2A6A">
        <w:rPr>
          <w:rStyle w:val="StyleUnderline"/>
          <w:highlight w:val="green"/>
        </w:rPr>
        <w:t>despite</w:t>
      </w:r>
      <w:r w:rsidRPr="006270CF">
        <w:rPr>
          <w:sz w:val="16"/>
        </w:rPr>
        <w:t xml:space="preserve"> these </w:t>
      </w:r>
      <w:r w:rsidRPr="0094583B">
        <w:rPr>
          <w:rStyle w:val="StyleUnderline"/>
        </w:rPr>
        <w:t xml:space="preserve">real </w:t>
      </w:r>
      <w:r w:rsidRPr="003A2A6A">
        <w:rPr>
          <w:rStyle w:val="StyleUnderline"/>
          <w:highlight w:val="green"/>
        </w:rPr>
        <w:t>problems</w:t>
      </w:r>
      <w:r w:rsidRPr="0094583B">
        <w:rPr>
          <w:rStyle w:val="StyleUnderline"/>
        </w:rPr>
        <w:t xml:space="preserve">, on average human </w:t>
      </w:r>
      <w:r w:rsidRPr="003A2A6A">
        <w:rPr>
          <w:rStyle w:val="StyleUnderline"/>
          <w:highlight w:val="green"/>
        </w:rPr>
        <w:t>life today is</w:t>
      </w:r>
      <w:r w:rsidRPr="0094583B">
        <w:rPr>
          <w:rStyle w:val="StyleUnderline"/>
        </w:rPr>
        <w:t xml:space="preserve"> </w:t>
      </w:r>
      <w:r w:rsidRPr="0094583B">
        <w:rPr>
          <w:rStyle w:val="Emphasis"/>
        </w:rPr>
        <w:t xml:space="preserve">substantially </w:t>
      </w:r>
      <w:r w:rsidRPr="003A2A6A">
        <w:rPr>
          <w:rStyle w:val="Emphasis"/>
          <w:highlight w:val="green"/>
        </w:rPr>
        <w:t>better</w:t>
      </w:r>
      <w:r w:rsidRPr="003A2A6A">
        <w:rPr>
          <w:rStyle w:val="StyleUnderline"/>
          <w:highlight w:val="green"/>
        </w:rPr>
        <w:t xml:space="preserve"> than</w:t>
      </w:r>
      <w:r w:rsidRPr="0094583B">
        <w:rPr>
          <w:rStyle w:val="StyleUnderline"/>
        </w:rPr>
        <w:t xml:space="preserve"> at </w:t>
      </w:r>
      <w:r w:rsidRPr="003A2A6A">
        <w:rPr>
          <w:rStyle w:val="Emphasis"/>
          <w:highlight w:val="green"/>
        </w:rPr>
        <w:t>any</w:t>
      </w:r>
      <w:r w:rsidRPr="003A2A6A">
        <w:rPr>
          <w:rStyle w:val="StyleUnderline"/>
          <w:highlight w:val="green"/>
        </w:rPr>
        <w:t xml:space="preserve"> previous time</w:t>
      </w:r>
      <w:r w:rsidRPr="0094583B">
        <w:rPr>
          <w:rStyle w:val="StyleUnderline"/>
        </w:rPr>
        <w:t xml:space="preserve">. The </w:t>
      </w:r>
      <w:r w:rsidRPr="003A2A6A">
        <w:rPr>
          <w:rStyle w:val="StyleUnderline"/>
          <w:highlight w:val="green"/>
        </w:rPr>
        <w:t>most striking</w:t>
      </w:r>
      <w:r w:rsidRPr="0094583B">
        <w:rPr>
          <w:rStyle w:val="StyleUnderline"/>
        </w:rPr>
        <w:t xml:space="preserve"> change may be </w:t>
      </w:r>
      <w:r w:rsidRPr="003A2A6A">
        <w:rPr>
          <w:rStyle w:val="StyleUnderline"/>
          <w:highlight w:val="green"/>
        </w:rPr>
        <w:t>in</w:t>
      </w:r>
      <w:r w:rsidRPr="0094583B">
        <w:rPr>
          <w:rStyle w:val="StyleUnderline"/>
        </w:rPr>
        <w:t xml:space="preserve"> breaking free from </w:t>
      </w:r>
      <w:r w:rsidRPr="003A2A6A">
        <w:rPr>
          <w:rStyle w:val="Emphasis"/>
          <w:highlight w:val="green"/>
        </w:rPr>
        <w:t>poverty</w:t>
      </w:r>
      <w:r w:rsidRPr="006270CF">
        <w:rPr>
          <w:sz w:val="16"/>
        </w:rPr>
        <w:t xml:space="preserve">. Until 200 years ago—the last thousandth of our history25—increases in humanity’s power and prosperity came hand in hand with increases in the human population. Income per person stayed almost unchanged: a little above subsistence in times of plenty; a little below in times of need.26 </w:t>
      </w:r>
      <w:r w:rsidRPr="006270CF">
        <w:rPr>
          <w:rStyle w:val="StyleUnderline"/>
        </w:rPr>
        <w:t xml:space="preserve">The </w:t>
      </w:r>
      <w:r w:rsidRPr="003A2A6A">
        <w:rPr>
          <w:rStyle w:val="StyleUnderline"/>
          <w:highlight w:val="green"/>
        </w:rPr>
        <w:t>Industrial Revolution</w:t>
      </w:r>
      <w:r w:rsidRPr="006270CF">
        <w:rPr>
          <w:sz w:val="16"/>
        </w:rPr>
        <w:t xml:space="preserve"> broke this rule, </w:t>
      </w:r>
      <w:r w:rsidRPr="003A2A6A">
        <w:rPr>
          <w:rStyle w:val="Emphasis"/>
          <w:highlight w:val="green"/>
        </w:rPr>
        <w:t>allow</w:t>
      </w:r>
      <w:r w:rsidRPr="006270CF">
        <w:rPr>
          <w:sz w:val="16"/>
        </w:rPr>
        <w:t xml:space="preserve">ing </w:t>
      </w:r>
      <w:r w:rsidRPr="006270CF">
        <w:rPr>
          <w:rStyle w:val="StyleUnderline"/>
        </w:rPr>
        <w:t>income to grow faster than population</w:t>
      </w:r>
      <w:r w:rsidRPr="006270CF">
        <w:rPr>
          <w:sz w:val="16"/>
        </w:rPr>
        <w:t xml:space="preserve"> and </w:t>
      </w:r>
      <w:r w:rsidRPr="006270CF">
        <w:rPr>
          <w:rStyle w:val="StyleUnderline"/>
        </w:rPr>
        <w:t xml:space="preserve">ushering in an </w:t>
      </w:r>
      <w:r w:rsidRPr="003A2A6A">
        <w:rPr>
          <w:rStyle w:val="Emphasis"/>
          <w:highlight w:val="green"/>
        </w:rPr>
        <w:t>unprecedented</w:t>
      </w:r>
      <w:r w:rsidRPr="006270CF">
        <w:rPr>
          <w:rStyle w:val="Emphasis"/>
        </w:rPr>
        <w:t xml:space="preserve"> rise</w:t>
      </w:r>
      <w:r w:rsidRPr="006270CF">
        <w:rPr>
          <w:rStyle w:val="StyleUnderline"/>
        </w:rPr>
        <w:t xml:space="preserve"> in </w:t>
      </w:r>
      <w:r w:rsidRPr="003A2A6A">
        <w:rPr>
          <w:rStyle w:val="StyleUnderline"/>
          <w:highlight w:val="green"/>
        </w:rPr>
        <w:t>prosperity</w:t>
      </w:r>
      <w:r w:rsidRPr="006270CF">
        <w:rPr>
          <w:sz w:val="16"/>
        </w:rPr>
        <w:t xml:space="preserve"> that continues to this day. </w:t>
      </w:r>
    </w:p>
    <w:p w14:paraId="0466AEF3" w14:textId="77777777" w:rsidR="006C68A9" w:rsidRPr="006270CF" w:rsidRDefault="006C68A9" w:rsidP="006C68A9">
      <w:pPr>
        <w:rPr>
          <w:sz w:val="16"/>
        </w:rPr>
      </w:pPr>
      <w:r w:rsidRPr="006270CF">
        <w:rPr>
          <w:sz w:val="16"/>
        </w:rPr>
        <w:t>We often think of economic growth from the perspective of a society that is already affluent, where it is not immediately clear if further growth even improves our lives. But t</w:t>
      </w:r>
      <w:r w:rsidRPr="006270CF">
        <w:rPr>
          <w:rStyle w:val="StyleUnderline"/>
        </w:rPr>
        <w:t xml:space="preserve">he </w:t>
      </w:r>
      <w:r w:rsidRPr="003A2A6A">
        <w:rPr>
          <w:rStyle w:val="StyleUnderline"/>
          <w:highlight w:val="green"/>
        </w:rPr>
        <w:t>most remarkable</w:t>
      </w:r>
      <w:r w:rsidRPr="006270CF">
        <w:rPr>
          <w:rStyle w:val="StyleUnderline"/>
        </w:rPr>
        <w:t xml:space="preserve"> effects of</w:t>
      </w:r>
      <w:r w:rsidRPr="006270CF">
        <w:rPr>
          <w:sz w:val="16"/>
        </w:rPr>
        <w:t xml:space="preserve"> economic </w:t>
      </w:r>
      <w:r w:rsidRPr="006270CF">
        <w:rPr>
          <w:rStyle w:val="StyleUnderline"/>
        </w:rPr>
        <w:t xml:space="preserve">growth have been </w:t>
      </w:r>
      <w:r w:rsidRPr="003A2A6A">
        <w:rPr>
          <w:rStyle w:val="StyleUnderline"/>
          <w:highlight w:val="green"/>
        </w:rPr>
        <w:t xml:space="preserve">for the </w:t>
      </w:r>
      <w:r w:rsidRPr="003A2A6A">
        <w:rPr>
          <w:rStyle w:val="Emphasis"/>
          <w:highlight w:val="green"/>
        </w:rPr>
        <w:t>poorest</w:t>
      </w:r>
      <w:r w:rsidRPr="006270CF">
        <w:rPr>
          <w:sz w:val="16"/>
        </w:rPr>
        <w:t xml:space="preserve"> people. In today’s world, one out of ten people are so poor that they live on less than two dollars per day—a widely used threshold for “extreme poverty.” That so many have so little is among the greatest problems of our time, and has been a major focus of my life. It is shocking then to look further back and see that </w:t>
      </w:r>
      <w:r w:rsidRPr="006270CF">
        <w:rPr>
          <w:rStyle w:val="StyleUnderline"/>
        </w:rPr>
        <w:t>prior to the Industrial Revolution 19 out of 20</w:t>
      </w:r>
      <w:r w:rsidRPr="006270CF">
        <w:rPr>
          <w:sz w:val="16"/>
        </w:rPr>
        <w:t xml:space="preserve"> people </w:t>
      </w:r>
      <w:r w:rsidRPr="006270CF">
        <w:rPr>
          <w:rStyle w:val="StyleUnderline"/>
        </w:rPr>
        <w:t>lived on less than two dollars a day</w:t>
      </w:r>
      <w:r w:rsidRPr="006270CF">
        <w:rPr>
          <w:sz w:val="16"/>
        </w:rPr>
        <w:t xml:space="preserve"> (even adjusting for inflation and purchasing power). Until the Industrial Revolution, any </w:t>
      </w:r>
      <w:r w:rsidRPr="006270CF">
        <w:rPr>
          <w:rStyle w:val="StyleUnderline"/>
        </w:rPr>
        <w:t>prosperity was confined to a tiny elite</w:t>
      </w:r>
      <w:r w:rsidRPr="006270CF">
        <w:rPr>
          <w:sz w:val="16"/>
        </w:rPr>
        <w:t xml:space="preserve"> with extreme poverty the norm. </w:t>
      </w:r>
      <w:r w:rsidRPr="006270CF">
        <w:rPr>
          <w:rStyle w:val="StyleUnderline"/>
        </w:rPr>
        <w:t xml:space="preserve">But </w:t>
      </w:r>
      <w:r w:rsidRPr="003A2A6A">
        <w:rPr>
          <w:rStyle w:val="StyleUnderline"/>
          <w:highlight w:val="green"/>
        </w:rPr>
        <w:t xml:space="preserve">over the last two centuries </w:t>
      </w:r>
      <w:r w:rsidRPr="003A2A6A">
        <w:rPr>
          <w:rStyle w:val="Emphasis"/>
          <w:highlight w:val="green"/>
        </w:rPr>
        <w:t>more and more</w:t>
      </w:r>
      <w:r w:rsidRPr="006270CF">
        <w:rPr>
          <w:rStyle w:val="Emphasis"/>
        </w:rPr>
        <w:t xml:space="preserve"> people </w:t>
      </w:r>
      <w:r w:rsidRPr="003A2A6A">
        <w:rPr>
          <w:rStyle w:val="Emphasis"/>
          <w:highlight w:val="green"/>
        </w:rPr>
        <w:t>have broken free</w:t>
      </w:r>
      <w:r w:rsidRPr="006270CF">
        <w:rPr>
          <w:rStyle w:val="Emphasis"/>
        </w:rPr>
        <w:t xml:space="preserve"> from extreme poverty</w:t>
      </w:r>
      <w:r w:rsidRPr="006270CF">
        <w:rPr>
          <w:rStyle w:val="StyleUnderline"/>
        </w:rPr>
        <w:t xml:space="preserve">, </w:t>
      </w:r>
      <w:r w:rsidRPr="003A2A6A">
        <w:rPr>
          <w:rStyle w:val="StyleUnderline"/>
          <w:highlight w:val="green"/>
        </w:rPr>
        <w:t>and are</w:t>
      </w:r>
      <w:r w:rsidRPr="006270CF">
        <w:rPr>
          <w:rStyle w:val="StyleUnderline"/>
        </w:rPr>
        <w:t xml:space="preserve"> now </w:t>
      </w:r>
      <w:r w:rsidRPr="003A2A6A">
        <w:rPr>
          <w:rStyle w:val="StyleUnderline"/>
          <w:highlight w:val="green"/>
        </w:rPr>
        <w:t>doing so</w:t>
      </w:r>
      <w:r w:rsidRPr="006270CF">
        <w:rPr>
          <w:rStyle w:val="StyleUnderline"/>
        </w:rPr>
        <w:t xml:space="preserve"> </w:t>
      </w:r>
      <w:r w:rsidRPr="006270CF">
        <w:rPr>
          <w:rStyle w:val="Emphasis"/>
        </w:rPr>
        <w:t xml:space="preserve">more </w:t>
      </w:r>
      <w:r w:rsidRPr="003A2A6A">
        <w:rPr>
          <w:rStyle w:val="Emphasis"/>
          <w:highlight w:val="green"/>
        </w:rPr>
        <w:t>quickly</w:t>
      </w:r>
      <w:r w:rsidRPr="006270CF">
        <w:rPr>
          <w:rStyle w:val="StyleUnderline"/>
        </w:rPr>
        <w:t xml:space="preserve"> than at </w:t>
      </w:r>
      <w:r w:rsidRPr="006270CF">
        <w:rPr>
          <w:rStyle w:val="Emphasis"/>
        </w:rPr>
        <w:t>any earlier time</w:t>
      </w:r>
      <w:r w:rsidRPr="006270CF">
        <w:rPr>
          <w:sz w:val="16"/>
        </w:rPr>
        <w:t xml:space="preserve">.27 Two dollars a day is far from prosperity, and these statistics can be of little comfort to those who are still in the grip of poverty, but </w:t>
      </w:r>
      <w:r w:rsidRPr="006270CF">
        <w:rPr>
          <w:rStyle w:val="StyleUnderline"/>
        </w:rPr>
        <w:t xml:space="preserve">the </w:t>
      </w:r>
      <w:r w:rsidRPr="003A2A6A">
        <w:rPr>
          <w:rStyle w:val="Emphasis"/>
          <w:highlight w:val="green"/>
        </w:rPr>
        <w:t>trends toward improvement</w:t>
      </w:r>
      <w:r w:rsidRPr="003A2A6A">
        <w:rPr>
          <w:rStyle w:val="StyleUnderline"/>
          <w:highlight w:val="green"/>
        </w:rPr>
        <w:t xml:space="preserve"> are </w:t>
      </w:r>
      <w:r w:rsidRPr="003A2A6A">
        <w:rPr>
          <w:rStyle w:val="Emphasis"/>
          <w:highlight w:val="green"/>
        </w:rPr>
        <w:t>clear</w:t>
      </w:r>
      <w:r w:rsidRPr="006270CF">
        <w:rPr>
          <w:sz w:val="16"/>
        </w:rPr>
        <w:t xml:space="preserve">. </w:t>
      </w:r>
    </w:p>
    <w:p w14:paraId="72525D91" w14:textId="77777777" w:rsidR="006C68A9" w:rsidRPr="006270CF" w:rsidRDefault="006C68A9" w:rsidP="006C68A9">
      <w:pPr>
        <w:rPr>
          <w:sz w:val="16"/>
        </w:rPr>
      </w:pPr>
      <w:r w:rsidRPr="006270CF">
        <w:rPr>
          <w:sz w:val="16"/>
        </w:rPr>
        <w:t xml:space="preserve">And </w:t>
      </w:r>
      <w:r w:rsidRPr="006270CF">
        <w:rPr>
          <w:rStyle w:val="StyleUnderline"/>
        </w:rPr>
        <w:t xml:space="preserve">it is not only in terms of material conditions that life has improved. Consider </w:t>
      </w:r>
      <w:r w:rsidRPr="003A2A6A">
        <w:rPr>
          <w:rStyle w:val="Emphasis"/>
          <w:highlight w:val="green"/>
        </w:rPr>
        <w:t>education</w:t>
      </w:r>
      <w:r w:rsidRPr="003A2A6A">
        <w:rPr>
          <w:rStyle w:val="StyleUnderline"/>
          <w:highlight w:val="green"/>
        </w:rPr>
        <w:t xml:space="preserve"> and </w:t>
      </w:r>
      <w:r w:rsidRPr="003A2A6A">
        <w:rPr>
          <w:rStyle w:val="Emphasis"/>
          <w:highlight w:val="green"/>
        </w:rPr>
        <w:t>health</w:t>
      </w:r>
      <w:r w:rsidRPr="003A2A6A">
        <w:rPr>
          <w:rStyle w:val="StyleUnderline"/>
          <w:highlight w:val="green"/>
        </w:rPr>
        <w:t>. Universal schooling</w:t>
      </w:r>
      <w:r w:rsidRPr="006270CF">
        <w:rPr>
          <w:rStyle w:val="StyleUnderline"/>
        </w:rPr>
        <w:t xml:space="preserve"> has </w:t>
      </w:r>
      <w:r w:rsidRPr="003A2A6A">
        <w:rPr>
          <w:rStyle w:val="StyleUnderline"/>
          <w:highlight w:val="green"/>
        </w:rPr>
        <w:t xml:space="preserve">produced </w:t>
      </w:r>
      <w:r w:rsidRPr="003A2A6A">
        <w:rPr>
          <w:rStyle w:val="Emphasis"/>
          <w:highlight w:val="green"/>
        </w:rPr>
        <w:t>dramatic improvements</w:t>
      </w:r>
      <w:r w:rsidRPr="006270CF">
        <w:rPr>
          <w:rStyle w:val="StyleUnderline"/>
        </w:rPr>
        <w:t xml:space="preserve"> in education</w:t>
      </w:r>
      <w:r w:rsidRPr="006270CF">
        <w:rPr>
          <w:sz w:val="16"/>
        </w:rPr>
        <w:t xml:space="preserve">. Before the Industrial Revolution, just one in ten of the world’s people could read and write; now more than eight in ten can do so.28 For the 10,000 years since the Agricultural Revolution, life expectancy had hovered between 20 and 30 years. It has now more than doubled, to 72 years.29 And like literacy, these gains have been felt across the world. In 1800 the highest life expectancy of any country was a mere 43 years, in Iceland. Now every single country has a life expectancy above 50.30 The industrial period has seen all of humanity become more prosperous, educated and long-lived than ever before. But we should not succumb to complacency in the face of this astonishing progress. That we have achieved so much, and so quickly, should inspire us to address the suffering and injustices that remain. </w:t>
      </w:r>
    </w:p>
    <w:p w14:paraId="5CDC73D8" w14:textId="77777777" w:rsidR="006C68A9" w:rsidRPr="006270CF" w:rsidRDefault="006C68A9" w:rsidP="006C68A9">
      <w:pPr>
        <w:rPr>
          <w:rStyle w:val="StyleUnderline"/>
        </w:rPr>
      </w:pPr>
      <w:r w:rsidRPr="003A2A6A">
        <w:rPr>
          <w:rStyle w:val="StyleUnderline"/>
          <w:highlight w:val="green"/>
        </w:rPr>
        <w:t>We</w:t>
      </w:r>
      <w:r w:rsidRPr="006270CF">
        <w:rPr>
          <w:rStyle w:val="StyleUnderline"/>
        </w:rPr>
        <w:t xml:space="preserve"> have</w:t>
      </w:r>
      <w:r w:rsidRPr="006270CF">
        <w:rPr>
          <w:sz w:val="16"/>
        </w:rPr>
        <w:t xml:space="preserve"> also </w:t>
      </w:r>
      <w:r w:rsidRPr="006270CF">
        <w:rPr>
          <w:rStyle w:val="StyleUnderline"/>
        </w:rPr>
        <w:t xml:space="preserve">seen substantial </w:t>
      </w:r>
      <w:r w:rsidRPr="003A2A6A">
        <w:rPr>
          <w:rStyle w:val="Emphasis"/>
          <w:highlight w:val="green"/>
        </w:rPr>
        <w:t>improve</w:t>
      </w:r>
      <w:r w:rsidRPr="006270CF">
        <w:rPr>
          <w:rStyle w:val="StyleUnderline"/>
        </w:rPr>
        <w:t xml:space="preserve">ments in our </w:t>
      </w:r>
      <w:r w:rsidRPr="003A2A6A">
        <w:rPr>
          <w:rStyle w:val="Emphasis"/>
          <w:highlight w:val="green"/>
        </w:rPr>
        <w:t>moral thinking</w:t>
      </w:r>
      <w:r w:rsidRPr="006270CF">
        <w:rPr>
          <w:sz w:val="16"/>
        </w:rPr>
        <w:t xml:space="preserve">.31 </w:t>
      </w:r>
      <w:r w:rsidRPr="006270CF">
        <w:rPr>
          <w:rStyle w:val="StyleUnderline"/>
        </w:rPr>
        <w:t xml:space="preserve">One of the </w:t>
      </w:r>
      <w:r w:rsidRPr="003A2A6A">
        <w:rPr>
          <w:rStyle w:val="StyleUnderline"/>
          <w:highlight w:val="green"/>
        </w:rPr>
        <w:t>clearest</w:t>
      </w:r>
      <w:r w:rsidRPr="006270CF">
        <w:rPr>
          <w:rStyle w:val="StyleUnderline"/>
        </w:rPr>
        <w:t xml:space="preserve"> trends is toward the </w:t>
      </w:r>
      <w:r w:rsidRPr="006270CF">
        <w:rPr>
          <w:rStyle w:val="Emphasis"/>
        </w:rPr>
        <w:t>gradual expansion</w:t>
      </w:r>
      <w:r w:rsidRPr="006270CF">
        <w:rPr>
          <w:rStyle w:val="StyleUnderline"/>
        </w:rPr>
        <w:t xml:space="preserve"> of the moral community, </w:t>
      </w:r>
      <w:r w:rsidRPr="003A2A6A">
        <w:rPr>
          <w:rStyle w:val="StyleUnderline"/>
          <w:highlight w:val="green"/>
        </w:rPr>
        <w:t>with</w:t>
      </w:r>
      <w:r w:rsidRPr="006270CF">
        <w:rPr>
          <w:rStyle w:val="StyleUnderline"/>
        </w:rPr>
        <w:t xml:space="preserve"> the </w:t>
      </w:r>
      <w:r w:rsidRPr="003A2A6A">
        <w:rPr>
          <w:rStyle w:val="Emphasis"/>
          <w:highlight w:val="green"/>
        </w:rPr>
        <w:t>recognition</w:t>
      </w:r>
      <w:r w:rsidRPr="003A2A6A">
        <w:rPr>
          <w:rStyle w:val="StyleUnderline"/>
          <w:highlight w:val="green"/>
        </w:rPr>
        <w:t xml:space="preserve"> of</w:t>
      </w:r>
      <w:r w:rsidRPr="006270CF">
        <w:rPr>
          <w:rStyle w:val="StyleUnderline"/>
        </w:rPr>
        <w:t xml:space="preserve"> the </w:t>
      </w:r>
      <w:r w:rsidRPr="003A2A6A">
        <w:rPr>
          <w:rStyle w:val="Emphasis"/>
          <w:highlight w:val="green"/>
        </w:rPr>
        <w:t>rights</w:t>
      </w:r>
      <w:r w:rsidRPr="003A2A6A">
        <w:rPr>
          <w:rStyle w:val="StyleUnderline"/>
          <w:highlight w:val="green"/>
        </w:rPr>
        <w:t xml:space="preserve"> of </w:t>
      </w:r>
      <w:r w:rsidRPr="003A2A6A">
        <w:rPr>
          <w:rStyle w:val="Emphasis"/>
          <w:highlight w:val="green"/>
        </w:rPr>
        <w:t>women</w:t>
      </w:r>
      <w:r w:rsidRPr="003A2A6A">
        <w:rPr>
          <w:rStyle w:val="StyleUnderline"/>
          <w:highlight w:val="green"/>
        </w:rPr>
        <w:t xml:space="preserve">, </w:t>
      </w:r>
      <w:r w:rsidRPr="003A2A6A">
        <w:rPr>
          <w:rStyle w:val="Emphasis"/>
          <w:highlight w:val="green"/>
        </w:rPr>
        <w:t>children</w:t>
      </w:r>
      <w:r w:rsidRPr="006270CF">
        <w:rPr>
          <w:rStyle w:val="StyleUnderline"/>
        </w:rPr>
        <w:t xml:space="preserve">, the </w:t>
      </w:r>
      <w:r w:rsidRPr="003A2A6A">
        <w:rPr>
          <w:rStyle w:val="Emphasis"/>
          <w:highlight w:val="green"/>
        </w:rPr>
        <w:t>poor</w:t>
      </w:r>
      <w:r w:rsidRPr="003A2A6A">
        <w:rPr>
          <w:rStyle w:val="StyleUnderline"/>
          <w:highlight w:val="green"/>
        </w:rPr>
        <w:t xml:space="preserve">, </w:t>
      </w:r>
      <w:r w:rsidRPr="003A2A6A">
        <w:rPr>
          <w:rStyle w:val="Emphasis"/>
          <w:highlight w:val="green"/>
        </w:rPr>
        <w:t>foreigners</w:t>
      </w:r>
      <w:r w:rsidRPr="003A2A6A">
        <w:rPr>
          <w:rStyle w:val="StyleUnderline"/>
          <w:highlight w:val="green"/>
        </w:rPr>
        <w:t xml:space="preserve"> and</w:t>
      </w:r>
      <w:r w:rsidRPr="006270CF">
        <w:rPr>
          <w:rStyle w:val="StyleUnderline"/>
        </w:rPr>
        <w:t xml:space="preserve"> </w:t>
      </w:r>
      <w:r w:rsidRPr="006270CF">
        <w:rPr>
          <w:rStyle w:val="Emphasis"/>
        </w:rPr>
        <w:t xml:space="preserve">ethnic or religious </w:t>
      </w:r>
      <w:r w:rsidRPr="003A2A6A">
        <w:rPr>
          <w:rStyle w:val="Emphasis"/>
          <w:highlight w:val="green"/>
        </w:rPr>
        <w:t>minorities</w:t>
      </w:r>
      <w:r w:rsidRPr="003A2A6A">
        <w:rPr>
          <w:rStyle w:val="StyleUnderline"/>
          <w:highlight w:val="green"/>
        </w:rPr>
        <w:t>. We have</w:t>
      </w:r>
      <w:r w:rsidRPr="006270CF">
        <w:rPr>
          <w:rStyle w:val="StyleUnderline"/>
        </w:rPr>
        <w:t xml:space="preserve"> also </w:t>
      </w:r>
      <w:r w:rsidRPr="003A2A6A">
        <w:rPr>
          <w:rStyle w:val="StyleUnderline"/>
          <w:highlight w:val="green"/>
        </w:rPr>
        <w:t xml:space="preserve">seen a </w:t>
      </w:r>
      <w:r w:rsidRPr="003A2A6A">
        <w:rPr>
          <w:rStyle w:val="Emphasis"/>
          <w:highlight w:val="green"/>
        </w:rPr>
        <w:t>marked shift</w:t>
      </w:r>
      <w:r w:rsidRPr="006270CF">
        <w:rPr>
          <w:rStyle w:val="Emphasis"/>
        </w:rPr>
        <w:t xml:space="preserve"> away </w:t>
      </w:r>
      <w:r w:rsidRPr="003A2A6A">
        <w:rPr>
          <w:rStyle w:val="Emphasis"/>
          <w:highlight w:val="green"/>
        </w:rPr>
        <w:t>from violence</w:t>
      </w:r>
      <w:r w:rsidRPr="006270CF">
        <w:rPr>
          <w:rStyle w:val="StyleUnderline"/>
        </w:rPr>
        <w:t xml:space="preserve"> as a morally acceptable part of society</w:t>
      </w:r>
      <w:r w:rsidRPr="006270CF">
        <w:rPr>
          <w:sz w:val="16"/>
        </w:rPr>
        <w:t xml:space="preserve">.32 </w:t>
      </w:r>
      <w:r w:rsidRPr="003A2A6A">
        <w:rPr>
          <w:rStyle w:val="StyleUnderline"/>
          <w:highlight w:val="green"/>
        </w:rPr>
        <w:t>And</w:t>
      </w:r>
      <w:r w:rsidRPr="006270CF">
        <w:rPr>
          <w:rStyle w:val="StyleUnderline"/>
        </w:rPr>
        <w:t xml:space="preserve"> in the last sixty years we have </w:t>
      </w:r>
      <w:r w:rsidRPr="003A2A6A">
        <w:rPr>
          <w:rStyle w:val="StyleUnderline"/>
          <w:highlight w:val="green"/>
        </w:rPr>
        <w:t>added</w:t>
      </w:r>
      <w:r w:rsidRPr="006270CF">
        <w:rPr>
          <w:rStyle w:val="StyleUnderline"/>
        </w:rPr>
        <w:t xml:space="preserve"> the </w:t>
      </w:r>
      <w:r w:rsidRPr="003A2A6A">
        <w:rPr>
          <w:rStyle w:val="Emphasis"/>
          <w:highlight w:val="green"/>
        </w:rPr>
        <w:t>environment</w:t>
      </w:r>
      <w:r w:rsidRPr="003A2A6A">
        <w:rPr>
          <w:rStyle w:val="StyleUnderline"/>
          <w:highlight w:val="green"/>
        </w:rPr>
        <w:t xml:space="preserve"> and</w:t>
      </w:r>
      <w:r w:rsidRPr="006270CF">
        <w:rPr>
          <w:rStyle w:val="StyleUnderline"/>
        </w:rPr>
        <w:t xml:space="preserve"> the welfare of </w:t>
      </w:r>
      <w:r w:rsidRPr="003A2A6A">
        <w:rPr>
          <w:rStyle w:val="Emphasis"/>
          <w:highlight w:val="green"/>
        </w:rPr>
        <w:t>animals</w:t>
      </w:r>
      <w:r w:rsidRPr="006270CF">
        <w:rPr>
          <w:rStyle w:val="StyleUnderline"/>
        </w:rPr>
        <w:t xml:space="preserve"> to our standard picture of morality. These social </w:t>
      </w:r>
      <w:r w:rsidRPr="003A2A6A">
        <w:rPr>
          <w:rStyle w:val="StyleUnderline"/>
          <w:highlight w:val="green"/>
        </w:rPr>
        <w:t>changes</w:t>
      </w:r>
      <w:r w:rsidRPr="006270CF">
        <w:rPr>
          <w:sz w:val="16"/>
        </w:rPr>
        <w:t xml:space="preserve"> did not come naturally with prosperity. They </w:t>
      </w:r>
      <w:r w:rsidRPr="003A2A6A">
        <w:rPr>
          <w:rStyle w:val="StyleUnderline"/>
          <w:highlight w:val="green"/>
        </w:rPr>
        <w:t xml:space="preserve">were secured by </w:t>
      </w:r>
      <w:r w:rsidRPr="003A2A6A">
        <w:rPr>
          <w:rStyle w:val="Emphasis"/>
          <w:highlight w:val="green"/>
        </w:rPr>
        <w:t>reformers</w:t>
      </w:r>
      <w:r w:rsidRPr="006270CF">
        <w:rPr>
          <w:rStyle w:val="StyleUnderline"/>
        </w:rPr>
        <w:t xml:space="preserve"> and </w:t>
      </w:r>
      <w:r w:rsidRPr="006270CF">
        <w:rPr>
          <w:rStyle w:val="Emphasis"/>
        </w:rPr>
        <w:t>activists</w:t>
      </w:r>
      <w:r w:rsidRPr="006270CF">
        <w:rPr>
          <w:rStyle w:val="StyleUnderline"/>
        </w:rPr>
        <w:t xml:space="preserve">, motivated by the belief that we </w:t>
      </w:r>
      <w:r w:rsidRPr="006270CF">
        <w:rPr>
          <w:rStyle w:val="Emphasis"/>
        </w:rPr>
        <w:t>can</w:t>
      </w:r>
      <w:r w:rsidRPr="006270CF">
        <w:rPr>
          <w:rStyle w:val="StyleUnderline"/>
        </w:rPr>
        <w:t xml:space="preserve">—and </w:t>
      </w:r>
      <w:r w:rsidRPr="006270CF">
        <w:rPr>
          <w:rStyle w:val="Emphasis"/>
        </w:rPr>
        <w:t>must</w:t>
      </w:r>
      <w:r w:rsidRPr="006270CF">
        <w:rPr>
          <w:rStyle w:val="StyleUnderline"/>
        </w:rPr>
        <w:t>—</w:t>
      </w:r>
      <w:r w:rsidRPr="006270CF">
        <w:rPr>
          <w:rStyle w:val="Emphasis"/>
        </w:rPr>
        <w:t>improve</w:t>
      </w:r>
      <w:r w:rsidRPr="006270CF">
        <w:rPr>
          <w:rStyle w:val="StyleUnderline"/>
        </w:rPr>
        <w:t xml:space="preserve">. </w:t>
      </w:r>
      <w:r w:rsidRPr="003A2A6A">
        <w:rPr>
          <w:rStyle w:val="StyleUnderline"/>
          <w:highlight w:val="green"/>
        </w:rPr>
        <w:t xml:space="preserve">We </w:t>
      </w:r>
      <w:r w:rsidRPr="003A2A6A">
        <w:rPr>
          <w:rStyle w:val="Emphasis"/>
          <w:highlight w:val="green"/>
        </w:rPr>
        <w:t>still have far to go</w:t>
      </w:r>
      <w:r w:rsidRPr="006270CF">
        <w:rPr>
          <w:rStyle w:val="StyleUnderline"/>
        </w:rPr>
        <w:t xml:space="preserve"> before we are living up to these new ideals, </w:t>
      </w:r>
      <w:r w:rsidRPr="003A2A6A">
        <w:rPr>
          <w:rStyle w:val="StyleUnderline"/>
          <w:highlight w:val="green"/>
        </w:rPr>
        <w:t>and</w:t>
      </w:r>
      <w:r w:rsidRPr="006270CF">
        <w:rPr>
          <w:rStyle w:val="StyleUnderline"/>
        </w:rPr>
        <w:t xml:space="preserve"> our </w:t>
      </w:r>
      <w:r w:rsidRPr="003A2A6A">
        <w:rPr>
          <w:rStyle w:val="StyleUnderline"/>
          <w:highlight w:val="green"/>
        </w:rPr>
        <w:t>progress can be</w:t>
      </w:r>
      <w:r w:rsidRPr="006270CF">
        <w:rPr>
          <w:rStyle w:val="StyleUnderline"/>
        </w:rPr>
        <w:t xml:space="preserve"> </w:t>
      </w:r>
      <w:r w:rsidRPr="006270CF">
        <w:rPr>
          <w:rStyle w:val="Emphasis"/>
        </w:rPr>
        <w:t xml:space="preserve">painfully </w:t>
      </w:r>
      <w:r w:rsidRPr="003A2A6A">
        <w:rPr>
          <w:rStyle w:val="Emphasis"/>
          <w:highlight w:val="green"/>
        </w:rPr>
        <w:t>slow</w:t>
      </w:r>
      <w:r w:rsidRPr="003A2A6A">
        <w:rPr>
          <w:rStyle w:val="StyleUnderline"/>
          <w:highlight w:val="green"/>
        </w:rPr>
        <w:t xml:space="preserve">, but looking back </w:t>
      </w:r>
      <w:r w:rsidRPr="003A2A6A">
        <w:rPr>
          <w:rStyle w:val="Emphasis"/>
          <w:highlight w:val="green"/>
        </w:rPr>
        <w:t>even</w:t>
      </w:r>
      <w:r w:rsidRPr="006270CF">
        <w:rPr>
          <w:rStyle w:val="Emphasis"/>
        </w:rPr>
        <w:t xml:space="preserve"> just </w:t>
      </w:r>
      <w:r w:rsidRPr="003A2A6A">
        <w:rPr>
          <w:rStyle w:val="Emphasis"/>
          <w:highlight w:val="green"/>
        </w:rPr>
        <w:t>one</w:t>
      </w:r>
      <w:r w:rsidRPr="006270CF">
        <w:rPr>
          <w:rStyle w:val="Emphasis"/>
        </w:rPr>
        <w:t xml:space="preserve"> or two </w:t>
      </w:r>
      <w:r w:rsidRPr="003A2A6A">
        <w:rPr>
          <w:rStyle w:val="Emphasis"/>
          <w:highlight w:val="green"/>
        </w:rPr>
        <w:t>centurie</w:t>
      </w:r>
      <w:r w:rsidRPr="006270CF">
        <w:rPr>
          <w:rStyle w:val="Emphasis"/>
        </w:rPr>
        <w:t>s</w:t>
      </w:r>
      <w:r w:rsidRPr="006270CF">
        <w:rPr>
          <w:rStyle w:val="StyleUnderline"/>
        </w:rPr>
        <w:t xml:space="preserve"> </w:t>
      </w:r>
      <w:r w:rsidRPr="003A2A6A">
        <w:rPr>
          <w:rStyle w:val="StyleUnderline"/>
          <w:highlight w:val="green"/>
        </w:rPr>
        <w:t xml:space="preserve">shows </w:t>
      </w:r>
      <w:r w:rsidRPr="003A2A6A">
        <w:rPr>
          <w:rStyle w:val="Emphasis"/>
          <w:highlight w:val="green"/>
        </w:rPr>
        <w:t>how far we have come</w:t>
      </w:r>
      <w:r w:rsidRPr="006270CF">
        <w:rPr>
          <w:rStyle w:val="StyleUnderline"/>
        </w:rPr>
        <w:t xml:space="preserve">. </w:t>
      </w:r>
    </w:p>
    <w:p w14:paraId="1054FC2A" w14:textId="77777777" w:rsidR="006C68A9" w:rsidRPr="006270CF" w:rsidRDefault="006C68A9" w:rsidP="006C68A9">
      <w:pPr>
        <w:rPr>
          <w:sz w:val="16"/>
        </w:rPr>
      </w:pPr>
      <w:r w:rsidRPr="006270CF">
        <w:rPr>
          <w:rStyle w:val="StyleUnderline"/>
        </w:rPr>
        <w:t xml:space="preserve">Of course, there have been many </w:t>
      </w:r>
      <w:r w:rsidRPr="006270CF">
        <w:rPr>
          <w:rStyle w:val="Emphasis"/>
        </w:rPr>
        <w:t>setbacks</w:t>
      </w:r>
      <w:r w:rsidRPr="006270CF">
        <w:rPr>
          <w:sz w:val="16"/>
        </w:rPr>
        <w:t xml:space="preserve"> and exceptions. The path has been tumultuous, things have often become better in some ways while worse in others, and there is certainly a danger of choosing selectively from history to create a simple narrative of improvement from a barbarous past to a glorious present. </w:t>
      </w:r>
      <w:r w:rsidRPr="006270CF">
        <w:rPr>
          <w:rStyle w:val="StyleUnderline"/>
        </w:rPr>
        <w:t xml:space="preserve">Yet </w:t>
      </w:r>
      <w:r w:rsidRPr="003A2A6A">
        <w:rPr>
          <w:rStyle w:val="StyleUnderline"/>
          <w:highlight w:val="green"/>
        </w:rPr>
        <w:t>at</w:t>
      </w:r>
      <w:r w:rsidRPr="0043526F">
        <w:rPr>
          <w:rStyle w:val="StyleUnderline"/>
        </w:rPr>
        <w:t xml:space="preserve"> the </w:t>
      </w:r>
      <w:r w:rsidRPr="003A2A6A">
        <w:rPr>
          <w:rStyle w:val="Emphasis"/>
          <w:highlight w:val="green"/>
        </w:rPr>
        <w:t>large</w:t>
      </w:r>
      <w:r w:rsidRPr="0043526F">
        <w:rPr>
          <w:rStyle w:val="StyleUnderline"/>
        </w:rPr>
        <w:t xml:space="preserve">st </w:t>
      </w:r>
      <w:r w:rsidRPr="003A2A6A">
        <w:rPr>
          <w:rStyle w:val="StyleUnderline"/>
          <w:highlight w:val="green"/>
        </w:rPr>
        <w:t>scales</w:t>
      </w:r>
      <w:r w:rsidRPr="006270CF">
        <w:rPr>
          <w:rStyle w:val="StyleUnderline"/>
        </w:rPr>
        <w:t xml:space="preserve"> of human history</w:t>
      </w:r>
      <w:r w:rsidRPr="006270CF">
        <w:rPr>
          <w:sz w:val="16"/>
        </w:rPr>
        <w:t xml:space="preserve">, where we see not the rise and fall of each empire, </w:t>
      </w:r>
      <w:r w:rsidRPr="006270CF">
        <w:rPr>
          <w:rStyle w:val="StyleUnderline"/>
        </w:rPr>
        <w:t xml:space="preserve">but the changing face of human civilization across the entire globe, the </w:t>
      </w:r>
      <w:r w:rsidRPr="003A2A6A">
        <w:rPr>
          <w:rStyle w:val="Emphasis"/>
          <w:highlight w:val="green"/>
        </w:rPr>
        <w:t>trends toward progress</w:t>
      </w:r>
      <w:r w:rsidRPr="003A2A6A">
        <w:rPr>
          <w:rStyle w:val="StyleUnderline"/>
          <w:highlight w:val="green"/>
        </w:rPr>
        <w:t xml:space="preserve"> are </w:t>
      </w:r>
      <w:r w:rsidRPr="003A2A6A">
        <w:rPr>
          <w:rStyle w:val="Emphasis"/>
          <w:highlight w:val="green"/>
        </w:rPr>
        <w:t>clear</w:t>
      </w:r>
      <w:r w:rsidRPr="006270CF">
        <w:rPr>
          <w:sz w:val="16"/>
        </w:rPr>
        <w:t xml:space="preserve">.33 </w:t>
      </w:r>
    </w:p>
    <w:p w14:paraId="275A90CE" w14:textId="77777777" w:rsidR="006C68A9" w:rsidRPr="006270CF" w:rsidRDefault="006C68A9" w:rsidP="006C68A9">
      <w:pPr>
        <w:rPr>
          <w:sz w:val="16"/>
        </w:rPr>
      </w:pPr>
      <w:r w:rsidRPr="003A2A6A">
        <w:rPr>
          <w:rStyle w:val="StyleUnderline"/>
          <w:highlight w:val="green"/>
        </w:rPr>
        <w:t>It</w:t>
      </w:r>
      <w:r w:rsidRPr="006270CF">
        <w:rPr>
          <w:rStyle w:val="StyleUnderline"/>
        </w:rPr>
        <w:t xml:space="preserve"> can be </w:t>
      </w:r>
      <w:r w:rsidRPr="006270CF">
        <w:rPr>
          <w:rStyle w:val="Emphasis"/>
        </w:rPr>
        <w:t>hard to believe</w:t>
      </w:r>
      <w:r w:rsidRPr="006270CF">
        <w:rPr>
          <w:rStyle w:val="StyleUnderline"/>
        </w:rPr>
        <w:t xml:space="preserve"> such trends, when it </w:t>
      </w:r>
      <w:r w:rsidRPr="006270CF">
        <w:rPr>
          <w:rStyle w:val="Emphasis"/>
        </w:rPr>
        <w:t xml:space="preserve">so often </w:t>
      </w:r>
      <w:r w:rsidRPr="003A2A6A">
        <w:rPr>
          <w:rStyle w:val="Emphasis"/>
          <w:highlight w:val="green"/>
        </w:rPr>
        <w:t>feels like everything is collapsing</w:t>
      </w:r>
      <w:r w:rsidRPr="006270CF">
        <w:rPr>
          <w:rStyle w:val="StyleUnderline"/>
        </w:rPr>
        <w:t xml:space="preserve"> around us. In part this </w:t>
      </w:r>
      <w:r w:rsidRPr="003A2A6A">
        <w:rPr>
          <w:rStyle w:val="Emphasis"/>
          <w:highlight w:val="green"/>
        </w:rPr>
        <w:t>skepticism</w:t>
      </w:r>
      <w:r w:rsidRPr="003A2A6A">
        <w:rPr>
          <w:rStyle w:val="StyleUnderline"/>
          <w:highlight w:val="green"/>
        </w:rPr>
        <w:t xml:space="preserve"> comes from</w:t>
      </w:r>
      <w:r w:rsidRPr="006270CF">
        <w:rPr>
          <w:rStyle w:val="StyleUnderline"/>
        </w:rPr>
        <w:t xml:space="preserve"> our </w:t>
      </w:r>
      <w:r w:rsidRPr="003A2A6A">
        <w:rPr>
          <w:rStyle w:val="Emphasis"/>
          <w:highlight w:val="green"/>
        </w:rPr>
        <w:t>everyday experience</w:t>
      </w:r>
      <w:r w:rsidRPr="006270CF">
        <w:rPr>
          <w:rStyle w:val="StyleUnderline"/>
        </w:rPr>
        <w:t xml:space="preserve"> of our </w:t>
      </w:r>
      <w:r w:rsidRPr="006270CF">
        <w:rPr>
          <w:rStyle w:val="Emphasis"/>
        </w:rPr>
        <w:t>own lives</w:t>
      </w:r>
      <w:r w:rsidRPr="006270CF">
        <w:rPr>
          <w:rStyle w:val="StyleUnderline"/>
        </w:rPr>
        <w:t xml:space="preserve"> or communities </w:t>
      </w:r>
      <w:r w:rsidRPr="003A2A6A">
        <w:rPr>
          <w:rStyle w:val="StyleUnderline"/>
          <w:highlight w:val="green"/>
        </w:rPr>
        <w:t>over</w:t>
      </w:r>
      <w:r w:rsidRPr="006270CF">
        <w:rPr>
          <w:rStyle w:val="StyleUnderline"/>
        </w:rPr>
        <w:t xml:space="preserve"> a </w:t>
      </w:r>
      <w:r w:rsidRPr="006270CF">
        <w:rPr>
          <w:rStyle w:val="Emphasis"/>
        </w:rPr>
        <w:t xml:space="preserve">timespan of </w:t>
      </w:r>
      <w:r w:rsidRPr="003A2A6A">
        <w:rPr>
          <w:rStyle w:val="Emphasis"/>
          <w:highlight w:val="green"/>
        </w:rPr>
        <w:t>years</w:t>
      </w:r>
      <w:r w:rsidRPr="006270CF">
        <w:rPr>
          <w:rStyle w:val="StyleUnderline"/>
        </w:rPr>
        <w:t xml:space="preserve">—a scale where downs are almost as likely as ups. It might </w:t>
      </w:r>
      <w:r w:rsidRPr="003A2A6A">
        <w:rPr>
          <w:rStyle w:val="StyleUnderline"/>
          <w:highlight w:val="green"/>
        </w:rPr>
        <w:t>also</w:t>
      </w:r>
      <w:r w:rsidRPr="006270CF">
        <w:rPr>
          <w:rStyle w:val="StyleUnderline"/>
        </w:rPr>
        <w:t xml:space="preserve"> come from our </w:t>
      </w:r>
      <w:r w:rsidRPr="003A2A6A">
        <w:rPr>
          <w:rStyle w:val="Emphasis"/>
          <w:highlight w:val="green"/>
        </w:rPr>
        <w:t>tendency to focus more on bad news than good</w:t>
      </w:r>
      <w:r w:rsidRPr="006270CF">
        <w:rPr>
          <w:rStyle w:val="StyleUnderline"/>
        </w:rPr>
        <w:t xml:space="preserve"> and on threats rather than opportunities: </w:t>
      </w:r>
      <w:r w:rsidRPr="003A2A6A">
        <w:rPr>
          <w:rStyle w:val="StyleUnderline"/>
          <w:highlight w:val="green"/>
        </w:rPr>
        <w:t>heuristics</w:t>
      </w:r>
      <w:r w:rsidRPr="006270CF">
        <w:rPr>
          <w:rStyle w:val="StyleUnderline"/>
        </w:rPr>
        <w:t xml:space="preserve"> that</w:t>
      </w:r>
      <w:r w:rsidRPr="006270CF">
        <w:rPr>
          <w:sz w:val="16"/>
        </w:rPr>
        <w:t xml:space="preserve"> are useful for directing our actions, but which </w:t>
      </w:r>
      <w:r w:rsidRPr="003A2A6A">
        <w:rPr>
          <w:rStyle w:val="Emphasis"/>
          <w:highlight w:val="green"/>
        </w:rPr>
        <w:t>misfire</w:t>
      </w:r>
      <w:r w:rsidRPr="006270CF">
        <w:rPr>
          <w:rStyle w:val="StyleUnderline"/>
        </w:rPr>
        <w:t xml:space="preserve"> when attempting to </w:t>
      </w:r>
      <w:r w:rsidRPr="006270CF">
        <w:rPr>
          <w:rStyle w:val="Emphasis"/>
        </w:rPr>
        <w:t>objectively assess</w:t>
      </w:r>
      <w:r w:rsidRPr="006270CF">
        <w:rPr>
          <w:rStyle w:val="StyleUnderline"/>
        </w:rPr>
        <w:t xml:space="preserve"> the balance of bad and good</w:t>
      </w:r>
      <w:r w:rsidRPr="006270CF">
        <w:rPr>
          <w:sz w:val="16"/>
        </w:rPr>
        <w:t xml:space="preserve">.34 </w:t>
      </w:r>
      <w:r w:rsidRPr="006270CF">
        <w:rPr>
          <w:rStyle w:val="StyleUnderline"/>
        </w:rPr>
        <w:t xml:space="preserve">When we try </w:t>
      </w:r>
      <w:r w:rsidRPr="003A2A6A">
        <w:rPr>
          <w:rStyle w:val="StyleUnderline"/>
          <w:highlight w:val="green"/>
        </w:rPr>
        <w:t xml:space="preserve">to </w:t>
      </w:r>
      <w:r w:rsidRPr="003A2A6A">
        <w:rPr>
          <w:rStyle w:val="Emphasis"/>
          <w:highlight w:val="green"/>
        </w:rPr>
        <w:t>overcome</w:t>
      </w:r>
      <w:r w:rsidRPr="006270CF">
        <w:rPr>
          <w:rStyle w:val="Emphasis"/>
        </w:rPr>
        <w:t xml:space="preserve"> these </w:t>
      </w:r>
      <w:r w:rsidRPr="003A2A6A">
        <w:rPr>
          <w:rStyle w:val="Emphasis"/>
          <w:highlight w:val="green"/>
        </w:rPr>
        <w:t>distortions</w:t>
      </w:r>
      <w:r w:rsidRPr="003A2A6A">
        <w:rPr>
          <w:rStyle w:val="StyleUnderline"/>
          <w:highlight w:val="green"/>
        </w:rPr>
        <w:t xml:space="preserve">, </w:t>
      </w:r>
      <w:r w:rsidRPr="003A2A6A">
        <w:rPr>
          <w:rStyle w:val="Emphasis"/>
          <w:highlight w:val="green"/>
        </w:rPr>
        <w:t>look</w:t>
      </w:r>
      <w:r w:rsidRPr="006270CF">
        <w:rPr>
          <w:rStyle w:val="StyleUnderline"/>
        </w:rPr>
        <w:t xml:space="preserve">ing </w:t>
      </w:r>
      <w:r w:rsidRPr="003A2A6A">
        <w:rPr>
          <w:rStyle w:val="StyleUnderline"/>
          <w:highlight w:val="green"/>
        </w:rPr>
        <w:t xml:space="preserve">for </w:t>
      </w:r>
      <w:r w:rsidRPr="003A2A6A">
        <w:rPr>
          <w:rStyle w:val="Emphasis"/>
          <w:highlight w:val="green"/>
        </w:rPr>
        <w:t>global indicators</w:t>
      </w:r>
      <w:r w:rsidRPr="006270CF">
        <w:rPr>
          <w:rStyle w:val="StyleUnderline"/>
        </w:rPr>
        <w:t xml:space="preserve"> of the quality of our lives that are as objective as possible, it is very difficult to avoid seeing </w:t>
      </w:r>
      <w:r w:rsidRPr="006270CF">
        <w:rPr>
          <w:rStyle w:val="Emphasis"/>
        </w:rPr>
        <w:t>significant improvement</w:t>
      </w:r>
      <w:r w:rsidRPr="006270CF">
        <w:rPr>
          <w:rStyle w:val="StyleUnderline"/>
        </w:rPr>
        <w:t xml:space="preserve"> from </w:t>
      </w:r>
      <w:r w:rsidRPr="003A2A6A">
        <w:rPr>
          <w:rStyle w:val="Emphasis"/>
          <w:highlight w:val="green"/>
        </w:rPr>
        <w:t>century to century</w:t>
      </w:r>
      <w:r w:rsidRPr="006270CF">
        <w:rPr>
          <w:sz w:val="16"/>
        </w:rPr>
        <w:t xml:space="preserve">. </w:t>
      </w:r>
    </w:p>
    <w:p w14:paraId="5871F57E" w14:textId="77777777" w:rsidR="006C68A9" w:rsidRDefault="006C68A9" w:rsidP="006C68A9">
      <w:pPr>
        <w:rPr>
          <w:sz w:val="16"/>
        </w:rPr>
      </w:pPr>
      <w:r w:rsidRPr="006270CF">
        <w:rPr>
          <w:sz w:val="16"/>
        </w:rPr>
        <w:t xml:space="preserve">And these trends should not surprise us. </w:t>
      </w:r>
      <w:r w:rsidRPr="006270CF">
        <w:rPr>
          <w:rStyle w:val="StyleUnderline"/>
        </w:rPr>
        <w:t xml:space="preserve">Every day we are the beneficiaries of </w:t>
      </w:r>
      <w:r w:rsidRPr="006270CF">
        <w:rPr>
          <w:rStyle w:val="Emphasis"/>
        </w:rPr>
        <w:t>uncountable innovations</w:t>
      </w:r>
      <w:r w:rsidRPr="004959A6">
        <w:rPr>
          <w:rStyle w:val="StyleUnderline"/>
        </w:rPr>
        <w:t xml:space="preserve"> </w:t>
      </w:r>
      <w:r w:rsidRPr="006270CF">
        <w:rPr>
          <w:rStyle w:val="StyleUnderline"/>
        </w:rPr>
        <w:t>made by people over hundreds of thousands of years</w:t>
      </w:r>
      <w:r w:rsidRPr="006270CF">
        <w:rPr>
          <w:sz w:val="16"/>
        </w:rPr>
        <w:t xml:space="preserve">. Innovations </w:t>
      </w:r>
      <w:r w:rsidRPr="006270CF">
        <w:rPr>
          <w:rStyle w:val="StyleUnderline"/>
        </w:rPr>
        <w:t xml:space="preserve">in </w:t>
      </w:r>
      <w:r w:rsidRPr="006270CF">
        <w:rPr>
          <w:rStyle w:val="Emphasis"/>
        </w:rPr>
        <w:t>tech</w:t>
      </w:r>
      <w:r w:rsidRPr="006270CF">
        <w:rPr>
          <w:sz w:val="16"/>
        </w:rPr>
        <w:t xml:space="preserve">nology, </w:t>
      </w:r>
      <w:r w:rsidRPr="006270CF">
        <w:rPr>
          <w:rStyle w:val="Emphasis"/>
        </w:rPr>
        <w:t>math</w:t>
      </w:r>
      <w:r w:rsidRPr="006270CF">
        <w:rPr>
          <w:sz w:val="16"/>
        </w:rPr>
        <w:t xml:space="preserve">ematics, </w:t>
      </w:r>
      <w:r w:rsidRPr="006270CF">
        <w:rPr>
          <w:rStyle w:val="StyleUnderline"/>
        </w:rPr>
        <w:t>language, institutions, culture, art</w:t>
      </w:r>
      <w:r w:rsidRPr="006270CF">
        <w:rPr>
          <w:sz w:val="16"/>
        </w:rPr>
        <w:t xml:space="preserve">; the ideas of the hundred billion people who came before us, and shaped almost every facet of the modern world.35 </w:t>
      </w:r>
      <w:r w:rsidRPr="006270CF">
        <w:rPr>
          <w:rStyle w:val="StyleUnderline"/>
        </w:rPr>
        <w:t>This is a stunning inheritance</w:t>
      </w:r>
      <w:r w:rsidRPr="006270CF">
        <w:rPr>
          <w:sz w:val="16"/>
        </w:rPr>
        <w:t>. No wonder, then, that our lives are better for it.</w:t>
      </w:r>
    </w:p>
    <w:p w14:paraId="26E3C7A1" w14:textId="77777777" w:rsidR="006C68A9" w:rsidRPr="00DE2B00" w:rsidRDefault="006C68A9" w:rsidP="006C68A9">
      <w:pPr>
        <w:pStyle w:val="Heading4"/>
        <w:rPr>
          <w:rFonts w:asciiTheme="majorHAnsi" w:hAnsiTheme="majorHAnsi" w:cstheme="majorHAnsi"/>
        </w:rPr>
      </w:pPr>
      <w:r w:rsidRPr="00DE2B00">
        <w:rPr>
          <w:rFonts w:asciiTheme="majorHAnsi" w:hAnsiTheme="majorHAnsi" w:cstheme="majorHAnsi"/>
        </w:rPr>
        <w:t xml:space="preserve">Growth is </w:t>
      </w:r>
      <w:r w:rsidRPr="00DE2B00">
        <w:rPr>
          <w:rFonts w:asciiTheme="majorHAnsi" w:hAnsiTheme="majorHAnsi" w:cstheme="majorHAnsi"/>
          <w:u w:val="single"/>
        </w:rPr>
        <w:t>sustainable</w:t>
      </w:r>
      <w:r w:rsidRPr="00DE2B00">
        <w:rPr>
          <w:rFonts w:asciiTheme="majorHAnsi" w:hAnsiTheme="majorHAnsi" w:cstheme="majorHAnsi"/>
        </w:rPr>
        <w:t xml:space="preserve"> and solves a </w:t>
      </w:r>
      <w:r w:rsidRPr="00DE2B00">
        <w:rPr>
          <w:rFonts w:asciiTheme="majorHAnsi" w:hAnsiTheme="majorHAnsi" w:cstheme="majorHAnsi"/>
          <w:u w:val="single"/>
        </w:rPr>
        <w:t>laundry list</w:t>
      </w:r>
      <w:r w:rsidRPr="00DE2B00">
        <w:rPr>
          <w:rFonts w:asciiTheme="majorHAnsi" w:hAnsiTheme="majorHAnsi" w:cstheme="majorHAnsi"/>
        </w:rPr>
        <w:t xml:space="preserve"> of threats. </w:t>
      </w:r>
    </w:p>
    <w:p w14:paraId="0B6E31B3" w14:textId="77777777" w:rsidR="006C68A9" w:rsidRPr="00DE2B00" w:rsidRDefault="006C68A9" w:rsidP="006C68A9">
      <w:pPr>
        <w:rPr>
          <w:rFonts w:asciiTheme="majorHAnsi" w:hAnsiTheme="majorHAnsi" w:cstheme="majorHAnsi"/>
        </w:rPr>
      </w:pPr>
      <w:r w:rsidRPr="00DE2B00">
        <w:rPr>
          <w:rFonts w:asciiTheme="majorHAnsi" w:hAnsiTheme="majorHAnsi" w:cstheme="majorHAnsi"/>
        </w:rPr>
        <w:t xml:space="preserve">Mark </w:t>
      </w:r>
      <w:r w:rsidRPr="00DE2B00">
        <w:rPr>
          <w:rStyle w:val="Style13ptBold"/>
          <w:rFonts w:asciiTheme="majorHAnsi" w:hAnsiTheme="majorHAnsi" w:cstheme="majorHAnsi"/>
        </w:rPr>
        <w:t>Budolfson 21</w:t>
      </w:r>
      <w:r w:rsidRPr="00DE2B00">
        <w:rPr>
          <w:rFonts w:asciiTheme="majorHAnsi" w:hAnsiTheme="majorHAnsi" w:cstheme="maj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1D755B13" w14:textId="77777777" w:rsidR="006C68A9" w:rsidRPr="00DE2B00" w:rsidRDefault="006C68A9" w:rsidP="006C68A9">
      <w:pPr>
        <w:rPr>
          <w:rFonts w:asciiTheme="majorHAnsi" w:hAnsiTheme="majorHAnsi" w:cstheme="majorHAnsi"/>
        </w:rPr>
      </w:pPr>
      <w:r w:rsidRPr="00DE2B00">
        <w:rPr>
          <w:rStyle w:val="StyleUnderline"/>
          <w:rFonts w:asciiTheme="majorHAnsi" w:hAnsiTheme="majorHAnsi" w:cstheme="majorHAnsi"/>
        </w:rPr>
        <w:t>Discourse on food ethics often advocates</w:t>
      </w:r>
      <w:r w:rsidRPr="00DE2B00">
        <w:rPr>
          <w:rFonts w:asciiTheme="majorHAnsi" w:hAnsiTheme="majorHAnsi" w:cstheme="majorHAnsi"/>
        </w:rPr>
        <w:t xml:space="preserve"> the </w:t>
      </w:r>
      <w:r w:rsidRPr="00DE2B00">
        <w:rPr>
          <w:rStyle w:val="Emphasis"/>
          <w:rFonts w:asciiTheme="majorHAnsi" w:hAnsiTheme="majorHAnsi" w:cstheme="majorHAnsi"/>
        </w:rPr>
        <w:t>anti-capitalist idea</w:t>
      </w:r>
      <w:r w:rsidRPr="00DE2B00">
        <w:rPr>
          <w:rFonts w:asciiTheme="majorHAnsi" w:hAnsiTheme="majorHAnsi" w:cstheme="majorHAnsi"/>
        </w:rPr>
        <w:t xml:space="preserve"> </w:t>
      </w:r>
      <w:r w:rsidRPr="00DE2B00">
        <w:rPr>
          <w:rStyle w:val="StyleUnderline"/>
          <w:rFonts w:asciiTheme="majorHAnsi" w:hAnsiTheme="majorHAnsi" w:cstheme="majorHAnsi"/>
        </w:rPr>
        <w:t xml:space="preserve">that we need </w:t>
      </w:r>
      <w:r w:rsidRPr="00DE2B00">
        <w:rPr>
          <w:rStyle w:val="Emphasis"/>
          <w:rFonts w:asciiTheme="majorHAnsi" w:hAnsiTheme="majorHAnsi" w:cstheme="majorHAnsi"/>
        </w:rPr>
        <w:t>less capitalism, less growth, and less globalization</w:t>
      </w:r>
      <w:r w:rsidRPr="00DE2B00">
        <w:rPr>
          <w:rFonts w:asciiTheme="majorHAnsi" w:hAnsiTheme="majorHAnsi" w:cstheme="majorHAnsi"/>
        </w:rPr>
        <w:t xml:space="preserve"> if we want to make the world a better and more equitable place, </w:t>
      </w:r>
      <w:r w:rsidRPr="00DE2B00">
        <w:rPr>
          <w:rStyle w:val="StyleUnderline"/>
          <w:rFonts w:asciiTheme="majorHAnsi" w:hAnsiTheme="majorHAnsi" w:cstheme="majorHAnsi"/>
        </w:rPr>
        <w:t>with arguments focused on</w:t>
      </w:r>
      <w:r w:rsidRPr="00DE2B00">
        <w:rPr>
          <w:rFonts w:asciiTheme="majorHAnsi" w:hAnsiTheme="majorHAnsi" w:cstheme="majorHAnsi"/>
        </w:rPr>
        <w:t xml:space="preserve"> applications to food, globalization, and a </w:t>
      </w:r>
      <w:r w:rsidRPr="00DE2B00">
        <w:rPr>
          <w:rStyle w:val="StyleUnderline"/>
          <w:rFonts w:asciiTheme="majorHAnsi" w:hAnsiTheme="majorHAnsi" w:cstheme="majorHAnsi"/>
        </w:rPr>
        <w:t>just society</w:t>
      </w:r>
      <w:r w:rsidRPr="00DE2B00">
        <w:rPr>
          <w:rFonts w:asciiTheme="majorHAnsi" w:hAnsiTheme="majorHAnsi" w:cstheme="majorHAnsi"/>
        </w:rPr>
        <w:t>. For example, arguments for this anti-capitalist view are at the core of some chapters in nearly every handbook and edited volume in the rapidly expanding subdiscipline of food ethics. None of these volumes (or any article published in this subdiscipline broadly construed) focuses on a defense of globalized capitalism.1</w:t>
      </w:r>
    </w:p>
    <w:p w14:paraId="3A33A079" w14:textId="77777777" w:rsidR="006C68A9" w:rsidRPr="00DE2B00" w:rsidRDefault="006C68A9" w:rsidP="006C68A9">
      <w:pPr>
        <w:rPr>
          <w:rFonts w:asciiTheme="majorHAnsi" w:hAnsiTheme="majorHAnsi" w:cstheme="majorHAnsi"/>
        </w:rPr>
      </w:pPr>
      <w:r w:rsidRPr="00DE2B00">
        <w:rPr>
          <w:rFonts w:asciiTheme="majorHAnsi" w:hAnsiTheme="majorHAnsi" w:cstheme="majorHAnsi"/>
        </w:rPr>
        <w:t xml:space="preserve">More generally, </w:t>
      </w:r>
      <w:r w:rsidRPr="00DE2B00">
        <w:rPr>
          <w:rStyle w:val="StyleUnderline"/>
          <w:rFonts w:asciiTheme="majorHAnsi" w:hAnsiTheme="majorHAnsi" w:cstheme="majorHAnsi"/>
        </w:rPr>
        <w:t>discourse on global ethics, environment, and political theory</w:t>
      </w:r>
      <w:r w:rsidRPr="00DE2B00">
        <w:rPr>
          <w:rFonts w:asciiTheme="majorHAnsi" w:hAnsiTheme="majorHAnsi" w:cstheme="majorHAnsi"/>
        </w:rPr>
        <w:t xml:space="preserve"> in much of academia—and in society—increasingly </w:t>
      </w:r>
      <w:r w:rsidRPr="00DE2B00">
        <w:rPr>
          <w:rStyle w:val="StyleUnderline"/>
          <w:rFonts w:asciiTheme="majorHAnsi" w:hAnsiTheme="majorHAnsi" w:cstheme="majorHAnsi"/>
        </w:rPr>
        <w:t>features this anti-capitalist idea</w:t>
      </w:r>
      <w:r w:rsidRPr="00DE2B00">
        <w:rPr>
          <w:rFonts w:asciiTheme="majorHAnsi" w:hAnsiTheme="majorHAnsi" w:cstheme="majorHAnsi"/>
        </w:rPr>
        <w:t xml:space="preserve"> as well.2 The idea is especially prominent in discourse surrounding the environment, climate, and global poverty, where we face a nexus of problems of which capitalism is a key driver, including climate change, air and water pollution, the challenge of feeding the world, ensuring sustainable development for the world's poorest, and other interrelated challenges.</w:t>
      </w:r>
    </w:p>
    <w:p w14:paraId="69A0211D" w14:textId="77777777" w:rsidR="006C68A9" w:rsidRPr="00DE2B00" w:rsidRDefault="006C68A9" w:rsidP="006C68A9">
      <w:pPr>
        <w:rPr>
          <w:rFonts w:asciiTheme="majorHAnsi" w:hAnsiTheme="majorHAnsi" w:cstheme="majorHAnsi"/>
        </w:rPr>
      </w:pPr>
      <w:r w:rsidRPr="00DE2B00">
        <w:rPr>
          <w:rStyle w:val="StyleUnderline"/>
          <w:rFonts w:asciiTheme="majorHAnsi" w:hAnsiTheme="majorHAnsi" w:cstheme="majorHAnsi"/>
        </w:rPr>
        <w:t>It is</w:t>
      </w:r>
      <w:r w:rsidRPr="00DE2B00">
        <w:rPr>
          <w:rFonts w:asciiTheme="majorHAnsi" w:hAnsiTheme="majorHAnsi" w:cstheme="majorHAnsi"/>
        </w:rPr>
        <w:t xml:space="preserve"> therefore </w:t>
      </w:r>
      <w:r w:rsidRPr="00DE2B00">
        <w:rPr>
          <w:rStyle w:val="StyleUnderline"/>
          <w:rFonts w:asciiTheme="majorHAnsi" w:hAnsiTheme="majorHAnsi" w:cstheme="majorHAnsi"/>
        </w:rPr>
        <w:t xml:space="preserve">important to ask whether this anti-capitalist idea is justified by </w:t>
      </w:r>
      <w:r w:rsidRPr="00DE2B00">
        <w:rPr>
          <w:rStyle w:val="Emphasis"/>
          <w:rFonts w:asciiTheme="majorHAnsi" w:hAnsiTheme="majorHAnsi" w:cstheme="majorHAnsi"/>
        </w:rPr>
        <w:t>reason and evidence</w:t>
      </w:r>
      <w:r w:rsidRPr="00DE2B00">
        <w:rPr>
          <w:rFonts w:asciiTheme="majorHAnsi" w:hAnsiTheme="majorHAnsi" w:cstheme="majorHAnsi"/>
        </w:rPr>
        <w:t xml:space="preserve"> that is as strong as the degree of confidence placed in it by activists and many commentators on food ethics, global ethics, and political theory, more generally.</w:t>
      </w:r>
    </w:p>
    <w:p w14:paraId="3F234999" w14:textId="77777777" w:rsidR="006C68A9" w:rsidRPr="00DE2B00" w:rsidRDefault="006C68A9" w:rsidP="006C68A9">
      <w:pPr>
        <w:rPr>
          <w:rFonts w:asciiTheme="majorHAnsi" w:hAnsiTheme="majorHAnsi" w:cstheme="majorHAnsi"/>
        </w:rPr>
      </w:pPr>
      <w:r w:rsidRPr="00DE2B00">
        <w:rPr>
          <w:rFonts w:asciiTheme="majorHAnsi" w:hAnsiTheme="majorHAnsi" w:cstheme="majorHAnsi"/>
        </w:rPr>
        <w:t xml:space="preserve">In fact, many </w:t>
      </w:r>
      <w:r w:rsidRPr="00DE2B00">
        <w:rPr>
          <w:rStyle w:val="Emphasis"/>
          <w:rFonts w:asciiTheme="majorHAnsi" w:hAnsiTheme="majorHAnsi" w:cstheme="majorHAnsi"/>
        </w:rPr>
        <w:t>experts</w:t>
      </w:r>
      <w:r w:rsidRPr="00DE2B00">
        <w:rPr>
          <w:rFonts w:asciiTheme="majorHAnsi" w:hAnsiTheme="majorHAnsi" w:cstheme="majorHAnsi"/>
        </w:rPr>
        <w:t xml:space="preserve"> </w:t>
      </w:r>
      <w:r w:rsidRPr="00DE2B00">
        <w:rPr>
          <w:rStyle w:val="StyleUnderline"/>
          <w:rFonts w:asciiTheme="majorHAnsi" w:hAnsiTheme="majorHAnsi" w:cstheme="majorHAnsi"/>
        </w:rPr>
        <w:t xml:space="preserve">argue that this </w:t>
      </w:r>
      <w:r w:rsidRPr="003A2A6A">
        <w:rPr>
          <w:rStyle w:val="StyleUnderline"/>
          <w:rFonts w:asciiTheme="majorHAnsi" w:hAnsiTheme="majorHAnsi" w:cstheme="majorHAnsi"/>
          <w:highlight w:val="green"/>
        </w:rPr>
        <w:t xml:space="preserve">anti-capitalist idea </w:t>
      </w:r>
      <w:r w:rsidRPr="00DE2B00">
        <w:rPr>
          <w:rStyle w:val="StyleUnderline"/>
          <w:rFonts w:asciiTheme="majorHAnsi" w:hAnsiTheme="majorHAnsi" w:cstheme="majorHAnsi"/>
        </w:rPr>
        <w:t xml:space="preserve">is </w:t>
      </w:r>
      <w:r w:rsidRPr="003A2A6A">
        <w:rPr>
          <w:rStyle w:val="Emphasis"/>
          <w:rFonts w:asciiTheme="majorHAnsi" w:hAnsiTheme="majorHAnsi" w:cstheme="majorHAnsi"/>
          <w:highlight w:val="green"/>
        </w:rPr>
        <w:t>not supported</w:t>
      </w:r>
      <w:r w:rsidRPr="00DE2B00">
        <w:rPr>
          <w:rStyle w:val="Emphasis"/>
          <w:rFonts w:asciiTheme="majorHAnsi" w:hAnsiTheme="majorHAnsi" w:cstheme="majorHAnsi"/>
        </w:rPr>
        <w:t xml:space="preserve"> by reason and argument and is actually wrong</w:t>
      </w:r>
      <w:r w:rsidRPr="00DE2B00">
        <w:rPr>
          <w:rFonts w:asciiTheme="majorHAnsi" w:hAnsiTheme="majorHAnsi" w:cstheme="majorHAnsi"/>
        </w:rPr>
        <w:t xml:space="preserve">. The main contribution of this essay is to explain the structure of the leading arguments against the anti-capitalist idea, and in favor of the opposite conclusion. </w:t>
      </w:r>
      <w:r w:rsidRPr="00DE2B00">
        <w:rPr>
          <w:rStyle w:val="StyleUnderline"/>
          <w:rFonts w:asciiTheme="majorHAnsi" w:hAnsiTheme="majorHAnsi" w:cstheme="majorHAnsi"/>
        </w:rPr>
        <w:t>I</w:t>
      </w:r>
      <w:r w:rsidRPr="00DE2B00">
        <w:rPr>
          <w:rFonts w:asciiTheme="majorHAnsi" w:hAnsiTheme="majorHAnsi" w:cstheme="majorHAnsi"/>
        </w:rPr>
        <w:t xml:space="preserve"> begin by </w:t>
      </w:r>
      <w:r w:rsidRPr="00DE2B00">
        <w:rPr>
          <w:rStyle w:val="StyleUnderline"/>
          <w:rFonts w:asciiTheme="majorHAnsi" w:hAnsiTheme="majorHAnsi" w:cstheme="majorHAnsi"/>
        </w:rPr>
        <w:t>focus</w:t>
      </w:r>
      <w:r w:rsidRPr="00DE2B00">
        <w:rPr>
          <w:rFonts w:asciiTheme="majorHAnsi" w:hAnsiTheme="majorHAnsi" w:cstheme="majorHAnsi"/>
        </w:rPr>
        <w:t xml:space="preserve">ing </w:t>
      </w:r>
      <w:r w:rsidRPr="00DE2B00">
        <w:rPr>
          <w:rStyle w:val="StyleUnderline"/>
          <w:rFonts w:asciiTheme="majorHAnsi" w:hAnsiTheme="majorHAnsi" w:cstheme="majorHAnsi"/>
        </w:rPr>
        <w:t>on</w:t>
      </w:r>
      <w:r w:rsidRPr="00DE2B00">
        <w:rPr>
          <w:rFonts w:asciiTheme="majorHAnsi" w:hAnsiTheme="majorHAnsi" w:cstheme="majorHAnsi"/>
        </w:rPr>
        <w:t xml:space="preserve"> the general argument in favor of </w:t>
      </w:r>
      <w:r w:rsidRPr="00DE2B00">
        <w:rPr>
          <w:rStyle w:val="Emphasis"/>
          <w:rFonts w:asciiTheme="majorHAnsi" w:hAnsiTheme="majorHAnsi" w:cstheme="majorHAnsi"/>
        </w:rPr>
        <w:t>well-regulated globalized capitalism</w:t>
      </w:r>
      <w:r w:rsidRPr="00DE2B00">
        <w:rPr>
          <w:rStyle w:val="StyleUnderline"/>
          <w:rFonts w:asciiTheme="majorHAnsi" w:hAnsiTheme="majorHAnsi" w:cstheme="majorHAnsi"/>
        </w:rPr>
        <w:t xml:space="preserve"> as the key to a </w:t>
      </w:r>
      <w:r w:rsidRPr="00DE2B00">
        <w:rPr>
          <w:rStyle w:val="Emphasis"/>
          <w:rFonts w:asciiTheme="majorHAnsi" w:hAnsiTheme="majorHAnsi" w:cstheme="majorHAnsi"/>
        </w:rPr>
        <w:t>just, flourishing, and environmentally healthy world</w:t>
      </w:r>
      <w:r w:rsidRPr="00DE2B00">
        <w:rPr>
          <w:rStyle w:val="StyleUnderline"/>
          <w:rFonts w:asciiTheme="majorHAnsi" w:hAnsiTheme="majorHAnsi" w:cstheme="majorHAnsi"/>
        </w:rPr>
        <w:t>. This is</w:t>
      </w:r>
      <w:r w:rsidRPr="00DE2B00">
        <w:rPr>
          <w:rFonts w:asciiTheme="majorHAnsi" w:hAnsiTheme="majorHAnsi" w:cstheme="majorHAnsi"/>
        </w:rPr>
        <w:t xml:space="preserve"> the most important of all of the arguments in terms of its consequences for health, wellbeing, and justice, and it is </w:t>
      </w:r>
      <w:r w:rsidRPr="00DE2B00">
        <w:rPr>
          <w:rStyle w:val="StyleUnderline"/>
          <w:rFonts w:asciiTheme="majorHAnsi" w:hAnsiTheme="majorHAnsi" w:cstheme="majorHAnsi"/>
        </w:rPr>
        <w:t xml:space="preserve">endorsed by experts in the </w:t>
      </w:r>
      <w:r w:rsidRPr="00DE2B00">
        <w:rPr>
          <w:rStyle w:val="Emphasis"/>
          <w:rFonts w:asciiTheme="majorHAnsi" w:hAnsiTheme="majorHAnsi" w:cstheme="majorHAnsi"/>
        </w:rPr>
        <w:t>empirically minded disciplines</w:t>
      </w:r>
      <w:r w:rsidRPr="00DE2B00">
        <w:rPr>
          <w:rFonts w:asciiTheme="majorHAnsi" w:hAnsiTheme="majorHAnsi" w:cstheme="majorHAnsi"/>
        </w:rPr>
        <w:t xml:space="preserve"> best placed to analyze the issue, </w:t>
      </w:r>
      <w:r w:rsidRPr="00DE2B00">
        <w:rPr>
          <w:rStyle w:val="StyleUnderline"/>
          <w:rFonts w:asciiTheme="majorHAnsi" w:hAnsiTheme="majorHAnsi" w:cstheme="majorHAnsi"/>
        </w:rPr>
        <w:t>including experts in long-run global development, human health, wellbeing, economics, law, public policy, and other related disciplines</w:t>
      </w:r>
      <w:r w:rsidRPr="00DE2B00">
        <w:rPr>
          <w:rFonts w:asciiTheme="majorHAnsi" w:hAnsiTheme="majorHAnsi" w:cstheme="majorHAnsi"/>
        </w:rPr>
        <w:t xml:space="preserve">. On the basis of the arguments outlined below, </w:t>
      </w:r>
      <w:r w:rsidRPr="00DE2B00">
        <w:rPr>
          <w:rStyle w:val="StyleUnderline"/>
          <w:rFonts w:asciiTheme="majorHAnsi" w:hAnsiTheme="majorHAnsi" w:cstheme="majorHAnsi"/>
        </w:rPr>
        <w:t>well-regulated capitalism has been endorsed</w:t>
      </w:r>
      <w:r w:rsidRPr="00DE2B00">
        <w:rPr>
          <w:rFonts w:asciiTheme="majorHAnsi" w:hAnsiTheme="majorHAnsi" w:cstheme="majorHAnsi"/>
        </w:rPr>
        <w:t xml:space="preserve"> by recent Democratic presidents of the United States such as Barack Obama, and </w:t>
      </w:r>
      <w:r w:rsidRPr="00DE2B00">
        <w:rPr>
          <w:rStyle w:val="StyleUnderline"/>
          <w:rFonts w:asciiTheme="majorHAnsi" w:hAnsiTheme="majorHAnsi" w:cstheme="majorHAnsi"/>
        </w:rPr>
        <w:t>by progressive Nobel laureates</w:t>
      </w:r>
      <w:r w:rsidRPr="00DE2B00">
        <w:rPr>
          <w:rFonts w:asciiTheme="majorHAnsi" w:hAnsiTheme="majorHAnsi" w:cstheme="majorHAnsi"/>
        </w:rPr>
        <w:t xml:space="preserve"> who have devoted their lives to human development and more equitable societies, </w:t>
      </w:r>
      <w:r w:rsidRPr="00DE2B00">
        <w:rPr>
          <w:rStyle w:val="StyleUnderline"/>
          <w:rFonts w:asciiTheme="majorHAnsi" w:hAnsiTheme="majorHAnsi" w:cstheme="majorHAnsi"/>
        </w:rPr>
        <w:t>as well as by</w:t>
      </w:r>
      <w:r w:rsidRPr="00DE2B00">
        <w:rPr>
          <w:rFonts w:asciiTheme="majorHAnsi" w:hAnsiTheme="majorHAnsi" w:cstheme="majorHAnsi"/>
        </w:rPr>
        <w:t xml:space="preserve"> a wide range of </w:t>
      </w:r>
      <w:r w:rsidRPr="00DE2B00">
        <w:rPr>
          <w:rStyle w:val="StyleUnderline"/>
          <w:rFonts w:asciiTheme="majorHAnsi" w:hAnsiTheme="majorHAnsi" w:cstheme="majorHAnsi"/>
        </w:rPr>
        <w:t xml:space="preserve">experts in government and leading </w:t>
      </w:r>
      <w:r w:rsidRPr="00DE2B00">
        <w:rPr>
          <w:rStyle w:val="Emphasis"/>
          <w:rFonts w:asciiTheme="majorHAnsi" w:hAnsiTheme="majorHAnsi" w:cstheme="majorHAnsi"/>
        </w:rPr>
        <w:t>n</w:t>
      </w:r>
      <w:r w:rsidRPr="00DE2B00">
        <w:rPr>
          <w:rFonts w:asciiTheme="majorHAnsi" w:hAnsiTheme="majorHAnsi" w:cstheme="majorHAnsi"/>
        </w:rPr>
        <w:t>on</w:t>
      </w:r>
      <w:r w:rsidRPr="00DE2B00">
        <w:rPr>
          <w:rStyle w:val="Emphasis"/>
          <w:rFonts w:asciiTheme="majorHAnsi" w:hAnsiTheme="majorHAnsi" w:cstheme="majorHAnsi"/>
        </w:rPr>
        <w:t>g</w:t>
      </w:r>
      <w:r w:rsidRPr="00DE2B00">
        <w:rPr>
          <w:rFonts w:asciiTheme="majorHAnsi" w:hAnsiTheme="majorHAnsi" w:cstheme="majorHAnsi"/>
        </w:rPr>
        <w:t xml:space="preserve">overnmental </w:t>
      </w:r>
      <w:r w:rsidRPr="00DE2B00">
        <w:rPr>
          <w:rStyle w:val="Emphasis"/>
          <w:rFonts w:asciiTheme="majorHAnsi" w:hAnsiTheme="majorHAnsi" w:cstheme="majorHAnsi"/>
        </w:rPr>
        <w:t>o</w:t>
      </w:r>
      <w:r w:rsidRPr="00DE2B00">
        <w:rPr>
          <w:rFonts w:asciiTheme="majorHAnsi" w:hAnsiTheme="majorHAnsi" w:cstheme="majorHAnsi"/>
        </w:rPr>
        <w:t>rganization</w:t>
      </w:r>
      <w:r w:rsidRPr="00DE2B00">
        <w:rPr>
          <w:rStyle w:val="Emphasis"/>
          <w:rFonts w:asciiTheme="majorHAnsi" w:hAnsiTheme="majorHAnsi" w:cstheme="majorHAnsi"/>
        </w:rPr>
        <w:t>s</w:t>
      </w:r>
      <w:r w:rsidRPr="00DE2B00">
        <w:rPr>
          <w:rFonts w:asciiTheme="majorHAnsi" w:hAnsiTheme="majorHAnsi" w:cstheme="majorHAnsi"/>
        </w:rPr>
        <w:t>.</w:t>
      </w:r>
    </w:p>
    <w:p w14:paraId="47CB5A48" w14:textId="77777777" w:rsidR="006C68A9" w:rsidRPr="00DE2B00" w:rsidRDefault="006C68A9" w:rsidP="006C68A9">
      <w:pPr>
        <w:rPr>
          <w:rFonts w:asciiTheme="majorHAnsi" w:hAnsiTheme="majorHAnsi" w:cstheme="majorHAnsi"/>
          <w:szCs w:val="16"/>
        </w:rPr>
      </w:pPr>
      <w:r w:rsidRPr="00DE2B00">
        <w:rPr>
          <w:rFonts w:asciiTheme="majorHAnsi" w:hAnsiTheme="majorHAnsi" w:cstheme="majorHAnsi"/>
          <w:szCs w:val="16"/>
        </w:rPr>
        <w:t>The goal of this essay is to make the structure and importance of these arguments clear, and thereby highlight that discourse on global ethics and political theory should engage carefully with them. The goal is not to endorse them as necessarily sound and correct. The essay will begin by examining general arguments for and against capitalism, and then turn to implications for food, the environment, climate change, and beyond.</w:t>
      </w:r>
    </w:p>
    <w:p w14:paraId="5F5364FB" w14:textId="77777777" w:rsidR="006C68A9" w:rsidRPr="00DE2B00" w:rsidRDefault="006C68A9" w:rsidP="006C68A9">
      <w:pPr>
        <w:rPr>
          <w:rFonts w:asciiTheme="majorHAnsi" w:hAnsiTheme="majorHAnsi" w:cstheme="majorHAnsi"/>
          <w:szCs w:val="16"/>
        </w:rPr>
      </w:pPr>
      <w:r w:rsidRPr="00DE2B00">
        <w:rPr>
          <w:rFonts w:asciiTheme="majorHAnsi" w:hAnsiTheme="majorHAnsi" w:cstheme="majorHAnsi"/>
          <w:szCs w:val="16"/>
        </w:rPr>
        <w:t>Arguments for and against Forms of Capitalism</w:t>
      </w:r>
    </w:p>
    <w:p w14:paraId="1D55CF72" w14:textId="77777777" w:rsidR="006C68A9" w:rsidRPr="00DE2B00" w:rsidRDefault="006C68A9" w:rsidP="006C68A9">
      <w:pPr>
        <w:rPr>
          <w:rFonts w:asciiTheme="majorHAnsi" w:hAnsiTheme="majorHAnsi" w:cstheme="majorHAnsi"/>
          <w:szCs w:val="16"/>
        </w:rPr>
      </w:pPr>
      <w:r w:rsidRPr="00DE2B00">
        <w:rPr>
          <w:rFonts w:asciiTheme="majorHAnsi" w:hAnsiTheme="majorHAnsi" w:cstheme="majorHAnsi"/>
          <w:szCs w:val="16"/>
        </w:rPr>
        <w:t>The Argument against Capitalism</w:t>
      </w:r>
    </w:p>
    <w:p w14:paraId="00040F3A" w14:textId="77777777" w:rsidR="006C68A9" w:rsidRPr="00DE2B00" w:rsidRDefault="006C68A9" w:rsidP="006C68A9">
      <w:pPr>
        <w:rPr>
          <w:rFonts w:asciiTheme="majorHAnsi" w:hAnsiTheme="majorHAnsi" w:cstheme="majorHAnsi"/>
        </w:rPr>
      </w:pPr>
      <w:r w:rsidRPr="00DE2B00">
        <w:rPr>
          <w:rStyle w:val="StyleUnderline"/>
          <w:rFonts w:asciiTheme="majorHAnsi" w:hAnsiTheme="majorHAnsi" w:cstheme="majorHAnsi"/>
        </w:rPr>
        <w:t>Capitalism is</w:t>
      </w:r>
      <w:r w:rsidRPr="00DE2B00">
        <w:rPr>
          <w:rFonts w:asciiTheme="majorHAnsi" w:hAnsiTheme="majorHAnsi" w:cstheme="majorHAnsi"/>
        </w:rPr>
        <w:t xml:space="preserve"> often </w:t>
      </w:r>
      <w:r w:rsidRPr="00DE2B00">
        <w:rPr>
          <w:rStyle w:val="StyleUnderline"/>
          <w:rFonts w:asciiTheme="majorHAnsi" w:hAnsiTheme="majorHAnsi" w:cstheme="majorHAnsi"/>
        </w:rPr>
        <w:t>argued to be a key driver of many of society's ills: inequalities, pollution</w:t>
      </w:r>
      <w:r w:rsidRPr="00DE2B00">
        <w:rPr>
          <w:rFonts w:asciiTheme="majorHAnsi" w:hAnsiTheme="majorHAnsi" w:cstheme="majorHAnsi"/>
        </w:rPr>
        <w:t xml:space="preserve">, land use changes, </w:t>
      </w:r>
      <w:r w:rsidRPr="00DE2B00">
        <w:rPr>
          <w:rStyle w:val="StyleUnderline"/>
          <w:rFonts w:asciiTheme="majorHAnsi" w:hAnsiTheme="majorHAnsi" w:cstheme="majorHAnsi"/>
        </w:rPr>
        <w:t>and incentives that cause people to live differently than in their ideal dreams</w:t>
      </w:r>
      <w:r w:rsidRPr="00DE2B00">
        <w:rPr>
          <w:rFonts w:asciiTheme="majorHAnsi" w:hAnsiTheme="majorHAnsi" w:cstheme="majorHAnsi"/>
        </w:rPr>
        <w:t>. Capitalism can sometimes deepen injustices. These negative consequences are easy to see—resting, as they do, at the center of many of society's greatest challenges.3</w:t>
      </w:r>
    </w:p>
    <w:p w14:paraId="36C8CA23" w14:textId="77777777" w:rsidR="006C68A9" w:rsidRPr="00DE2B00" w:rsidRDefault="006C68A9" w:rsidP="006C68A9">
      <w:pPr>
        <w:rPr>
          <w:rFonts w:asciiTheme="majorHAnsi" w:hAnsiTheme="majorHAnsi" w:cstheme="majorHAnsi"/>
          <w:szCs w:val="16"/>
        </w:rPr>
      </w:pPr>
      <w:r w:rsidRPr="00DE2B00">
        <w:rPr>
          <w:rFonts w:asciiTheme="majorHAnsi" w:hAnsiTheme="majorHAnsi" w:cstheme="majorHAnsi"/>
          <w:szCs w:val="16"/>
        </w:rPr>
        <w:t>And at the same time, it is often difficult to see the positive consequences of capitalism.4 What are the positive consequences of allowing private interests to clear-cut forests and plant crops, especially if those private interests are rich multinational corporations and the forests are in poor, developing countries whose citizens do not receive the profits from deforestation? Why give private companies the right to exploit resources at all, since exploitation almost always has some negative consequences such as those listed above? These are the right questions to ask, and they highlight genuine challenges to capitalism. And in light of these challenges, it is reasonable to consider the possibility that perhaps a different economic system altogether would be more equitable and beneficial to the global population.</w:t>
      </w:r>
    </w:p>
    <w:p w14:paraId="4FFF5EAE" w14:textId="77777777" w:rsidR="006C68A9" w:rsidRPr="00DE2B00" w:rsidRDefault="006C68A9" w:rsidP="006C68A9">
      <w:pPr>
        <w:rPr>
          <w:rFonts w:asciiTheme="majorHAnsi" w:hAnsiTheme="majorHAnsi" w:cstheme="majorHAnsi"/>
          <w:szCs w:val="16"/>
        </w:rPr>
      </w:pPr>
      <w:r w:rsidRPr="00DE2B00">
        <w:rPr>
          <w:rFonts w:asciiTheme="majorHAnsi" w:hAnsiTheme="majorHAnsi" w:cstheme="majorHAnsi"/>
          <w:szCs w:val="16"/>
        </w:rPr>
        <w:t>The Argument for Well-Regulated Capitalism</w:t>
      </w:r>
    </w:p>
    <w:p w14:paraId="12E0293B" w14:textId="77777777" w:rsidR="006C68A9" w:rsidRPr="00DE2B00" w:rsidRDefault="006C68A9" w:rsidP="006C68A9">
      <w:pPr>
        <w:rPr>
          <w:rFonts w:asciiTheme="majorHAnsi" w:hAnsiTheme="majorHAnsi" w:cstheme="majorHAnsi"/>
        </w:rPr>
      </w:pPr>
      <w:r w:rsidRPr="00DE2B00">
        <w:rPr>
          <w:rFonts w:asciiTheme="majorHAnsi" w:hAnsiTheme="majorHAnsi" w:cstheme="majorHAnsi"/>
        </w:rPr>
        <w:t xml:space="preserve">However, </w:t>
      </w:r>
      <w:r w:rsidRPr="00DE2B00">
        <w:rPr>
          <w:rStyle w:val="Emphasis"/>
          <w:rFonts w:asciiTheme="majorHAnsi" w:hAnsiTheme="majorHAnsi" w:cstheme="majorHAnsi"/>
        </w:rPr>
        <w:t>things are more complicated than the arguments above would suggest</w:t>
      </w:r>
      <w:r w:rsidRPr="00DE2B00">
        <w:rPr>
          <w:rFonts w:asciiTheme="majorHAnsi" w:hAnsiTheme="majorHAnsi" w:cstheme="majorHAnsi"/>
        </w:rPr>
        <w:t xml:space="preserve">, and </w:t>
      </w:r>
      <w:r w:rsidRPr="00DE2B00">
        <w:rPr>
          <w:rStyle w:val="StyleUnderline"/>
          <w:rFonts w:asciiTheme="majorHAnsi" w:hAnsiTheme="majorHAnsi" w:cstheme="majorHAnsi"/>
        </w:rPr>
        <w:t>the benefits of capitalism</w:t>
      </w:r>
      <w:r w:rsidRPr="00DE2B00">
        <w:rPr>
          <w:rFonts w:asciiTheme="majorHAnsi" w:hAnsiTheme="majorHAnsi" w:cstheme="majorHAnsi"/>
        </w:rPr>
        <w:t xml:space="preserve">, especially for the world's poorest and most vulnerable people, </w:t>
      </w:r>
      <w:r w:rsidRPr="00DE2B00">
        <w:rPr>
          <w:rStyle w:val="StyleUnderline"/>
          <w:rFonts w:asciiTheme="majorHAnsi" w:hAnsiTheme="majorHAnsi" w:cstheme="majorHAnsi"/>
        </w:rPr>
        <w:t>are</w:t>
      </w:r>
      <w:r w:rsidRPr="00DE2B00">
        <w:rPr>
          <w:rFonts w:asciiTheme="majorHAnsi" w:hAnsiTheme="majorHAnsi" w:cstheme="majorHAnsi"/>
        </w:rPr>
        <w:t xml:space="preserve"> in fact myriad and </w:t>
      </w:r>
      <w:r w:rsidRPr="00DE2B00">
        <w:rPr>
          <w:rStyle w:val="Emphasis"/>
          <w:rFonts w:asciiTheme="majorHAnsi" w:hAnsiTheme="majorHAnsi" w:cstheme="majorHAnsi"/>
        </w:rPr>
        <w:t>significant</w:t>
      </w:r>
      <w:r w:rsidRPr="00DE2B00">
        <w:rPr>
          <w:rFonts w:asciiTheme="majorHAnsi" w:hAnsiTheme="majorHAnsi" w:cstheme="majorHAnsi"/>
        </w:rPr>
        <w:t xml:space="preserve">. In addition, as we will see in this section, many experts argue that </w:t>
      </w:r>
      <w:r w:rsidRPr="003A2A6A">
        <w:rPr>
          <w:rStyle w:val="Emphasis"/>
          <w:rFonts w:asciiTheme="majorHAnsi" w:hAnsiTheme="majorHAnsi" w:cstheme="majorHAnsi"/>
          <w:highlight w:val="green"/>
        </w:rPr>
        <w:t xml:space="preserve">capitalism is not the </w:t>
      </w:r>
      <w:r w:rsidRPr="00DE2B00">
        <w:rPr>
          <w:rStyle w:val="Emphasis"/>
          <w:rFonts w:asciiTheme="majorHAnsi" w:hAnsiTheme="majorHAnsi" w:cstheme="majorHAnsi"/>
        </w:rPr>
        <w:t xml:space="preserve">fundamental </w:t>
      </w:r>
      <w:r w:rsidRPr="003A2A6A">
        <w:rPr>
          <w:rStyle w:val="Emphasis"/>
          <w:rFonts w:asciiTheme="majorHAnsi" w:hAnsiTheme="majorHAnsi" w:cstheme="majorHAnsi"/>
          <w:highlight w:val="green"/>
        </w:rPr>
        <w:t xml:space="preserve">cause of </w:t>
      </w:r>
      <w:r w:rsidRPr="00DE2B00">
        <w:rPr>
          <w:rStyle w:val="Emphasis"/>
          <w:rFonts w:asciiTheme="majorHAnsi" w:hAnsiTheme="majorHAnsi" w:cstheme="majorHAnsi"/>
        </w:rPr>
        <w:t>the</w:t>
      </w:r>
      <w:r w:rsidRPr="00DE2B00">
        <w:rPr>
          <w:rFonts w:asciiTheme="majorHAnsi" w:hAnsiTheme="majorHAnsi" w:cstheme="majorHAnsi"/>
        </w:rPr>
        <w:t xml:space="preserve"> previously described </w:t>
      </w:r>
      <w:r w:rsidRPr="003A2A6A">
        <w:rPr>
          <w:rStyle w:val="Emphasis"/>
          <w:rFonts w:asciiTheme="majorHAnsi" w:hAnsiTheme="majorHAnsi" w:cstheme="majorHAnsi"/>
          <w:highlight w:val="green"/>
        </w:rPr>
        <w:t>problems</w:t>
      </w:r>
      <w:r w:rsidRPr="003A2A6A">
        <w:rPr>
          <w:rFonts w:asciiTheme="majorHAnsi" w:hAnsiTheme="majorHAnsi" w:cstheme="majorHAnsi"/>
          <w:highlight w:val="green"/>
        </w:rPr>
        <w:t xml:space="preserve"> </w:t>
      </w:r>
      <w:r w:rsidRPr="003A2A6A">
        <w:rPr>
          <w:rStyle w:val="StyleUnderline"/>
          <w:rFonts w:asciiTheme="majorHAnsi" w:hAnsiTheme="majorHAnsi" w:cstheme="majorHAnsi"/>
          <w:highlight w:val="green"/>
        </w:rPr>
        <w:t>but</w:t>
      </w:r>
      <w:r w:rsidRPr="003A2A6A">
        <w:rPr>
          <w:rFonts w:asciiTheme="majorHAnsi" w:hAnsiTheme="majorHAnsi" w:cstheme="majorHAnsi"/>
          <w:highlight w:val="green"/>
        </w:rPr>
        <w:t xml:space="preserve"> </w:t>
      </w:r>
      <w:r w:rsidRPr="00DE2B00">
        <w:rPr>
          <w:rFonts w:asciiTheme="majorHAnsi" w:hAnsiTheme="majorHAnsi" w:cstheme="majorHAnsi"/>
        </w:rPr>
        <w:t xml:space="preserve">rather </w:t>
      </w:r>
      <w:r w:rsidRPr="00DE2B00">
        <w:rPr>
          <w:rStyle w:val="StyleUnderline"/>
          <w:rFonts w:asciiTheme="majorHAnsi" w:hAnsiTheme="majorHAnsi" w:cstheme="majorHAnsi"/>
        </w:rPr>
        <w:t xml:space="preserve">an essential component of the </w:t>
      </w:r>
      <w:r w:rsidRPr="003A2A6A">
        <w:rPr>
          <w:rStyle w:val="Emphasis"/>
          <w:rFonts w:asciiTheme="majorHAnsi" w:hAnsiTheme="majorHAnsi" w:cstheme="majorHAnsi"/>
          <w:highlight w:val="green"/>
        </w:rPr>
        <w:t>best solution</w:t>
      </w:r>
      <w:r w:rsidRPr="00DE2B00">
        <w:rPr>
          <w:rStyle w:val="Emphasis"/>
          <w:rFonts w:asciiTheme="majorHAnsi" w:hAnsiTheme="majorHAnsi" w:cstheme="majorHAnsi"/>
        </w:rPr>
        <w:t>s</w:t>
      </w:r>
      <w:r w:rsidRPr="00DE2B00">
        <w:rPr>
          <w:rFonts w:asciiTheme="majorHAnsi" w:hAnsiTheme="majorHAnsi" w:cstheme="majorHAnsi"/>
        </w:rPr>
        <w:t xml:space="preserve"> to them </w:t>
      </w:r>
      <w:r w:rsidRPr="00DE2B00">
        <w:rPr>
          <w:rStyle w:val="StyleUnderline"/>
          <w:rFonts w:asciiTheme="majorHAnsi" w:hAnsiTheme="majorHAnsi" w:cstheme="majorHAnsi"/>
        </w:rPr>
        <w:t>and</w:t>
      </w:r>
      <w:r w:rsidRPr="00DE2B00">
        <w:rPr>
          <w:rFonts w:asciiTheme="majorHAnsi" w:hAnsiTheme="majorHAnsi" w:cstheme="majorHAnsi"/>
        </w:rPr>
        <w:t xml:space="preserve"> of </w:t>
      </w:r>
      <w:r w:rsidRPr="00DE2B00">
        <w:rPr>
          <w:rStyle w:val="StyleUnderline"/>
          <w:rFonts w:asciiTheme="majorHAnsi" w:hAnsiTheme="majorHAnsi" w:cstheme="majorHAnsi"/>
        </w:rPr>
        <w:t>the best methods for promoting our goals of health, well-being, and justice</w:t>
      </w:r>
      <w:r w:rsidRPr="00DE2B00">
        <w:rPr>
          <w:rFonts w:asciiTheme="majorHAnsi" w:hAnsiTheme="majorHAnsi" w:cstheme="majorHAnsi"/>
        </w:rPr>
        <w:t>.</w:t>
      </w:r>
    </w:p>
    <w:p w14:paraId="3C9A851D" w14:textId="77777777" w:rsidR="006C68A9" w:rsidRPr="00DE2B00" w:rsidRDefault="006C68A9" w:rsidP="006C68A9">
      <w:pPr>
        <w:rPr>
          <w:rFonts w:asciiTheme="majorHAnsi" w:hAnsiTheme="majorHAnsi" w:cstheme="majorHAnsi"/>
        </w:rPr>
      </w:pPr>
      <w:r w:rsidRPr="00DE2B00">
        <w:rPr>
          <w:rFonts w:asciiTheme="majorHAnsi" w:hAnsiTheme="majorHAnsi" w:cstheme="majorHAnsi"/>
        </w:rPr>
        <w:t xml:space="preserve">To see where the defenders of capitalism are coming from, </w:t>
      </w:r>
      <w:r w:rsidRPr="00DE2B00">
        <w:rPr>
          <w:rStyle w:val="StyleUnderline"/>
          <w:rFonts w:asciiTheme="majorHAnsi" w:hAnsiTheme="majorHAnsi" w:cstheme="majorHAnsi"/>
        </w:rPr>
        <w:t>consider</w:t>
      </w:r>
      <w:r w:rsidRPr="00DE2B00">
        <w:rPr>
          <w:rFonts w:asciiTheme="majorHAnsi" w:hAnsiTheme="majorHAnsi" w:cstheme="majorHAnsi"/>
        </w:rPr>
        <w:t xml:space="preserve"> an analogy involving </w:t>
      </w:r>
      <w:r w:rsidRPr="00DE2B00">
        <w:rPr>
          <w:rStyle w:val="StyleUnderline"/>
          <w:rFonts w:asciiTheme="majorHAnsi" w:hAnsiTheme="majorHAnsi" w:cstheme="majorHAnsi"/>
        </w:rPr>
        <w:t>a response to a pandemic: if a country administered a rushed</w:t>
      </w:r>
      <w:r w:rsidRPr="00DE2B00">
        <w:rPr>
          <w:rFonts w:asciiTheme="majorHAnsi" w:hAnsiTheme="majorHAnsi" w:cstheme="majorHAnsi"/>
        </w:rPr>
        <w:t xml:space="preserve"> and untested </w:t>
      </w:r>
      <w:r w:rsidRPr="00DE2B00">
        <w:rPr>
          <w:rStyle w:val="StyleUnderline"/>
          <w:rFonts w:asciiTheme="majorHAnsi" w:hAnsiTheme="majorHAnsi" w:cstheme="majorHAnsi"/>
        </w:rPr>
        <w:t>vaccine</w:t>
      </w:r>
      <w:r w:rsidRPr="00DE2B00">
        <w:rPr>
          <w:rFonts w:asciiTheme="majorHAnsi" w:hAnsiTheme="majorHAnsi" w:cstheme="majorHAnsi"/>
        </w:rPr>
        <w:t xml:space="preserve"> to its population that ended up killing people, </w:t>
      </w:r>
      <w:r w:rsidRPr="00DE2B00">
        <w:rPr>
          <w:rStyle w:val="StyleUnderline"/>
          <w:rFonts w:asciiTheme="majorHAnsi" w:hAnsiTheme="majorHAnsi" w:cstheme="majorHAnsi"/>
        </w:rPr>
        <w:t>we would not say that vaccines were the problem. Instead, the problem would be the</w:t>
      </w:r>
      <w:r w:rsidRPr="00DE2B00">
        <w:rPr>
          <w:rFonts w:asciiTheme="majorHAnsi" w:hAnsiTheme="majorHAnsi" w:cstheme="majorHAnsi"/>
        </w:rPr>
        <w:t xml:space="preserve"> flawed and sloppy policies of vaccine </w:t>
      </w:r>
      <w:r w:rsidRPr="00DE2B00">
        <w:rPr>
          <w:rStyle w:val="StyleUnderline"/>
          <w:rFonts w:asciiTheme="majorHAnsi" w:hAnsiTheme="majorHAnsi" w:cstheme="majorHAnsi"/>
        </w:rPr>
        <w:t>implementation. Vaccines might</w:t>
      </w:r>
      <w:r w:rsidRPr="00DE2B00">
        <w:rPr>
          <w:rFonts w:asciiTheme="majorHAnsi" w:hAnsiTheme="majorHAnsi" w:cstheme="majorHAnsi"/>
        </w:rPr>
        <w:t xml:space="preserve"> easily </w:t>
      </w:r>
      <w:r w:rsidRPr="00DE2B00">
        <w:rPr>
          <w:rStyle w:val="Emphasis"/>
          <w:rFonts w:asciiTheme="majorHAnsi" w:hAnsiTheme="majorHAnsi" w:cstheme="majorHAnsi"/>
        </w:rPr>
        <w:t>remain</w:t>
      </w:r>
      <w:r w:rsidRPr="00DE2B00">
        <w:rPr>
          <w:rFonts w:asciiTheme="majorHAnsi" w:hAnsiTheme="majorHAnsi" w:cstheme="majorHAnsi"/>
        </w:rPr>
        <w:t xml:space="preserve"> absolutely </w:t>
      </w:r>
      <w:r w:rsidRPr="00DE2B00">
        <w:rPr>
          <w:rStyle w:val="Emphasis"/>
          <w:rFonts w:asciiTheme="majorHAnsi" w:hAnsiTheme="majorHAnsi" w:cstheme="majorHAnsi"/>
        </w:rPr>
        <w:t>essential</w:t>
      </w:r>
      <w:r w:rsidRPr="00DE2B00">
        <w:rPr>
          <w:rFonts w:asciiTheme="majorHAnsi" w:hAnsiTheme="majorHAnsi" w:cstheme="majorHAnsi"/>
        </w:rPr>
        <w:t xml:space="preserve"> to the correct response to such a pandemic </w:t>
      </w:r>
      <w:r w:rsidRPr="00DE2B00">
        <w:rPr>
          <w:rStyle w:val="StyleUnderline"/>
          <w:rFonts w:asciiTheme="majorHAnsi" w:hAnsiTheme="majorHAnsi" w:cstheme="majorHAnsi"/>
        </w:rPr>
        <w:t>and could</w:t>
      </w:r>
      <w:r w:rsidRPr="00DE2B00">
        <w:rPr>
          <w:rFonts w:asciiTheme="majorHAnsi" w:hAnsiTheme="majorHAnsi" w:cstheme="majorHAnsi"/>
        </w:rPr>
        <w:t xml:space="preserve"> </w:t>
      </w:r>
      <w:r w:rsidRPr="00DE2B00">
        <w:rPr>
          <w:rStyle w:val="StyleUnderline"/>
          <w:rFonts w:asciiTheme="majorHAnsi" w:hAnsiTheme="majorHAnsi" w:cstheme="majorHAnsi"/>
        </w:rPr>
        <w:t>also be essential to promoting health</w:t>
      </w:r>
      <w:r w:rsidRPr="00DE2B00">
        <w:rPr>
          <w:rFonts w:asciiTheme="majorHAnsi" w:hAnsiTheme="majorHAnsi" w:cstheme="majorHAnsi"/>
        </w:rPr>
        <w:t xml:space="preserve"> and flourishing, more generally.</w:t>
      </w:r>
    </w:p>
    <w:p w14:paraId="0EF18AB8" w14:textId="77777777" w:rsidR="006C68A9" w:rsidRPr="00DE2B00" w:rsidRDefault="006C68A9" w:rsidP="006C68A9">
      <w:pPr>
        <w:rPr>
          <w:rFonts w:asciiTheme="majorHAnsi" w:hAnsiTheme="majorHAnsi" w:cstheme="majorHAnsi"/>
        </w:rPr>
      </w:pPr>
      <w:r w:rsidRPr="00DE2B00">
        <w:rPr>
          <w:rStyle w:val="StyleUnderline"/>
          <w:rFonts w:asciiTheme="majorHAnsi" w:hAnsiTheme="majorHAnsi" w:cstheme="majorHAnsi"/>
        </w:rPr>
        <w:t>The argument is similar with capitalism</w:t>
      </w:r>
      <w:r w:rsidRPr="00DE2B00">
        <w:rPr>
          <w:rFonts w:asciiTheme="majorHAnsi" w:hAnsiTheme="majorHAnsi" w:cstheme="majorHAnsi"/>
        </w:rPr>
        <w:t xml:space="preserve"> according to the leading mainstream arguments in favor of it: </w:t>
      </w:r>
      <w:r w:rsidRPr="00DE2B00">
        <w:rPr>
          <w:rStyle w:val="StyleUnderline"/>
          <w:rFonts w:asciiTheme="majorHAnsi" w:hAnsiTheme="majorHAnsi" w:cstheme="majorHAnsi"/>
        </w:rPr>
        <w:t>Capitalism is an essential part of the best society we could have</w:t>
      </w:r>
      <w:r w:rsidRPr="00DE2B00">
        <w:rPr>
          <w:rFonts w:asciiTheme="majorHAnsi" w:hAnsiTheme="majorHAnsi" w:cstheme="majorHAnsi"/>
        </w:rPr>
        <w:t xml:space="preserve">, just like vaccines are an essential part of the best response to a pandemic such as COVID-19. </w:t>
      </w:r>
      <w:r w:rsidRPr="00DE2B00">
        <w:rPr>
          <w:rStyle w:val="StyleUnderline"/>
          <w:rFonts w:asciiTheme="majorHAnsi" w:hAnsiTheme="majorHAnsi" w:cstheme="majorHAnsi"/>
        </w:rPr>
        <w:t>But</w:t>
      </w:r>
      <w:r w:rsidRPr="00DE2B00">
        <w:rPr>
          <w:rFonts w:asciiTheme="majorHAnsi" w:hAnsiTheme="majorHAnsi" w:cstheme="majorHAnsi"/>
        </w:rPr>
        <w:t xml:space="preserve"> of course both </w:t>
      </w:r>
      <w:r w:rsidRPr="003A2A6A">
        <w:rPr>
          <w:rStyle w:val="StyleUnderline"/>
          <w:rFonts w:asciiTheme="majorHAnsi" w:hAnsiTheme="majorHAnsi" w:cstheme="majorHAnsi"/>
          <w:highlight w:val="green"/>
        </w:rPr>
        <w:t>cap</w:t>
      </w:r>
      <w:r w:rsidRPr="00DE2B00">
        <w:rPr>
          <w:rStyle w:val="StyleUnderline"/>
          <w:rFonts w:asciiTheme="majorHAnsi" w:hAnsiTheme="majorHAnsi" w:cstheme="majorHAnsi"/>
        </w:rPr>
        <w:t>italism</w:t>
      </w:r>
      <w:r w:rsidRPr="00DE2B00">
        <w:rPr>
          <w:rFonts w:asciiTheme="majorHAnsi" w:hAnsiTheme="majorHAnsi" w:cstheme="majorHAnsi"/>
        </w:rPr>
        <w:t xml:space="preserve"> and vaccines </w:t>
      </w:r>
      <w:r w:rsidRPr="00DE2B00">
        <w:rPr>
          <w:rStyle w:val="StyleUnderline"/>
          <w:rFonts w:asciiTheme="majorHAnsi" w:hAnsiTheme="majorHAnsi" w:cstheme="majorHAnsi"/>
        </w:rPr>
        <w:t xml:space="preserve">can be </w:t>
      </w:r>
      <w:r w:rsidRPr="003A2A6A">
        <w:rPr>
          <w:rStyle w:val="StyleUnderline"/>
          <w:rFonts w:asciiTheme="majorHAnsi" w:hAnsiTheme="majorHAnsi" w:cstheme="majorHAnsi"/>
          <w:highlight w:val="green"/>
        </w:rPr>
        <w:t>implemented poorly</w:t>
      </w:r>
      <w:r w:rsidRPr="00DE2B00">
        <w:rPr>
          <w:rFonts w:asciiTheme="majorHAnsi" w:hAnsiTheme="majorHAnsi" w:cstheme="majorHAnsi"/>
        </w:rPr>
        <w:t xml:space="preserve">, and can even do harm, especially when combined with other incorrect policy decisions. But </w:t>
      </w:r>
      <w:r w:rsidRPr="00DE2B00">
        <w:rPr>
          <w:rStyle w:val="Emphasis"/>
          <w:rFonts w:asciiTheme="majorHAnsi" w:hAnsiTheme="majorHAnsi" w:cstheme="majorHAnsi"/>
        </w:rPr>
        <w:t xml:space="preserve">that </w:t>
      </w:r>
      <w:r w:rsidRPr="003A2A6A">
        <w:rPr>
          <w:rStyle w:val="Emphasis"/>
          <w:rFonts w:asciiTheme="majorHAnsi" w:hAnsiTheme="majorHAnsi" w:cstheme="majorHAnsi"/>
          <w:highlight w:val="green"/>
        </w:rPr>
        <w:t xml:space="preserve">does not mean </w:t>
      </w:r>
      <w:r w:rsidRPr="00DE2B00">
        <w:rPr>
          <w:rStyle w:val="Emphasis"/>
          <w:rFonts w:asciiTheme="majorHAnsi" w:hAnsiTheme="majorHAnsi" w:cstheme="majorHAnsi"/>
        </w:rPr>
        <w:t xml:space="preserve">that </w:t>
      </w:r>
      <w:r w:rsidRPr="003A2A6A">
        <w:rPr>
          <w:rStyle w:val="Emphasis"/>
          <w:rFonts w:asciiTheme="majorHAnsi" w:hAnsiTheme="majorHAnsi" w:cstheme="majorHAnsi"/>
          <w:highlight w:val="green"/>
        </w:rPr>
        <w:t xml:space="preserve">we should turn against </w:t>
      </w:r>
      <w:r w:rsidRPr="00DE2B00">
        <w:rPr>
          <w:rStyle w:val="Emphasis"/>
          <w:rFonts w:asciiTheme="majorHAnsi" w:hAnsiTheme="majorHAnsi" w:cstheme="majorHAnsi"/>
        </w:rPr>
        <w:t>them</w:t>
      </w:r>
      <w:r w:rsidRPr="00DE2B00">
        <w:rPr>
          <w:rFonts w:asciiTheme="majorHAnsi" w:hAnsiTheme="majorHAnsi" w:cstheme="majorHAnsi"/>
        </w:rPr>
        <w:t xml:space="preserve">—quite the opposite. </w:t>
      </w:r>
      <w:r w:rsidRPr="00DE2B00">
        <w:rPr>
          <w:rStyle w:val="StyleUnderline"/>
          <w:rFonts w:asciiTheme="majorHAnsi" w:hAnsiTheme="majorHAnsi" w:cstheme="majorHAnsi"/>
        </w:rPr>
        <w:t xml:space="preserve">Instead, we should </w:t>
      </w:r>
      <w:r w:rsidRPr="00DE2B00">
        <w:rPr>
          <w:rStyle w:val="Emphasis"/>
          <w:rFonts w:asciiTheme="majorHAnsi" w:hAnsiTheme="majorHAnsi" w:cstheme="majorHAnsi"/>
        </w:rPr>
        <w:t>embrace them as essential</w:t>
      </w:r>
      <w:r w:rsidRPr="00DE2B00">
        <w:rPr>
          <w:rFonts w:asciiTheme="majorHAnsi" w:hAnsiTheme="majorHAnsi" w:cstheme="majorHAnsi"/>
        </w:rPr>
        <w:t xml:space="preserve"> to the best and most just outcomes for society, </w:t>
      </w:r>
      <w:r w:rsidRPr="00DE2B00">
        <w:rPr>
          <w:rStyle w:val="StyleUnderline"/>
          <w:rFonts w:asciiTheme="majorHAnsi" w:hAnsiTheme="majorHAnsi" w:cstheme="majorHAnsi"/>
        </w:rPr>
        <w:t>and educate ourselves</w:t>
      </w:r>
      <w:r w:rsidRPr="00DE2B00">
        <w:rPr>
          <w:rFonts w:asciiTheme="majorHAnsi" w:hAnsiTheme="majorHAnsi" w:cstheme="majorHAnsi"/>
        </w:rPr>
        <w:t xml:space="preserve"> and others </w:t>
      </w:r>
      <w:r w:rsidRPr="00DE2B00">
        <w:rPr>
          <w:rStyle w:val="StyleUnderline"/>
          <w:rFonts w:asciiTheme="majorHAnsi" w:hAnsiTheme="majorHAnsi" w:cstheme="majorHAnsi"/>
        </w:rPr>
        <w:t>on</w:t>
      </w:r>
      <w:r w:rsidRPr="00DE2B00">
        <w:rPr>
          <w:rFonts w:asciiTheme="majorHAnsi" w:hAnsiTheme="majorHAnsi" w:cstheme="majorHAnsi"/>
        </w:rPr>
        <w:t xml:space="preserve"> their importance and on </w:t>
      </w:r>
      <w:r w:rsidRPr="00DE2B00">
        <w:rPr>
          <w:rStyle w:val="StyleUnderline"/>
          <w:rFonts w:asciiTheme="majorHAnsi" w:hAnsiTheme="majorHAnsi" w:cstheme="majorHAnsi"/>
        </w:rPr>
        <w:t xml:space="preserve">how they must be </w:t>
      </w:r>
      <w:r w:rsidRPr="00DE2B00">
        <w:rPr>
          <w:rStyle w:val="Emphasis"/>
          <w:rFonts w:asciiTheme="majorHAnsi" w:hAnsiTheme="majorHAnsi" w:cstheme="majorHAnsi"/>
        </w:rPr>
        <w:t>properly designed and implemented</w:t>
      </w:r>
      <w:r w:rsidRPr="00DE2B00">
        <w:rPr>
          <w:rFonts w:asciiTheme="majorHAnsi" w:hAnsiTheme="majorHAnsi" w:cstheme="majorHAnsi"/>
        </w:rPr>
        <w:t xml:space="preserve"> with other policies in order to best help us all. In fact, </w:t>
      </w:r>
      <w:r w:rsidRPr="00DE2B00">
        <w:rPr>
          <w:rStyle w:val="StyleUnderline"/>
          <w:rFonts w:asciiTheme="majorHAnsi" w:hAnsiTheme="majorHAnsi" w:cstheme="majorHAnsi"/>
        </w:rPr>
        <w:t>the argument in favor of capitalism is even more dramatic because it claims that much more is at stake than even what is at stake in response to a global pandemic</w:t>
      </w:r>
      <w:r w:rsidRPr="00DE2B00">
        <w:rPr>
          <w:rFonts w:asciiTheme="majorHAnsi" w:hAnsiTheme="majorHAnsi" w:cstheme="majorHAnsi"/>
        </w:rPr>
        <w:t>—</w:t>
      </w:r>
      <w:r w:rsidRPr="00DE2B00">
        <w:rPr>
          <w:rStyle w:val="StyleUnderline"/>
          <w:rFonts w:asciiTheme="majorHAnsi" w:hAnsiTheme="majorHAnsi" w:cstheme="majorHAnsi"/>
        </w:rPr>
        <w:t>what is at stake with capitalism is</w:t>
      </w:r>
      <w:r w:rsidRPr="00DE2B00">
        <w:rPr>
          <w:rFonts w:asciiTheme="majorHAnsi" w:hAnsiTheme="majorHAnsi" w:cstheme="majorHAnsi"/>
        </w:rPr>
        <w:t xml:space="preserve"> nothing less than </w:t>
      </w:r>
      <w:r w:rsidRPr="00DE2B00">
        <w:rPr>
          <w:rStyle w:val="Emphasis"/>
          <w:rFonts w:asciiTheme="majorHAnsi" w:hAnsiTheme="majorHAnsi" w:cstheme="majorHAnsi"/>
        </w:rPr>
        <w:t>whether the world's poorest and most vulnerable billion people will remain in conditions of poverty and oppression</w:t>
      </w:r>
      <w:r w:rsidRPr="00DE2B00">
        <w:rPr>
          <w:rFonts w:asciiTheme="majorHAnsi" w:hAnsiTheme="majorHAnsi" w:cstheme="majorHAnsi"/>
        </w:rPr>
        <w:t>, or if they will instead finally gain access to what is minimally necessary for basic health and wellbeing and become increasingly affluent and empowered. The argument in favor of capitalism proceeds as follows:</w:t>
      </w:r>
    </w:p>
    <w:p w14:paraId="63637EDF" w14:textId="77777777" w:rsidR="006C68A9" w:rsidRPr="00DE2B00" w:rsidRDefault="006C68A9" w:rsidP="006C68A9">
      <w:pPr>
        <w:rPr>
          <w:rFonts w:asciiTheme="majorHAnsi" w:hAnsiTheme="majorHAnsi" w:cstheme="majorHAnsi"/>
        </w:rPr>
      </w:pPr>
      <w:r w:rsidRPr="00DE2B00">
        <w:rPr>
          <w:rFonts w:asciiTheme="majorHAnsi" w:hAnsiTheme="majorHAnsi" w:cstheme="majorHAnsi"/>
        </w:rPr>
        <w:t xml:space="preserve">Premise 1. Development and the past. </w:t>
      </w:r>
      <w:r w:rsidRPr="00DE2B00">
        <w:rPr>
          <w:rStyle w:val="StyleUnderline"/>
          <w:rFonts w:asciiTheme="majorHAnsi" w:hAnsiTheme="majorHAnsi" w:cstheme="majorHAnsi"/>
        </w:rPr>
        <w:t>Over</w:t>
      </w:r>
      <w:r w:rsidRPr="00DE2B00">
        <w:rPr>
          <w:rFonts w:asciiTheme="majorHAnsi" w:hAnsiTheme="majorHAnsi" w:cstheme="majorHAnsi"/>
        </w:rPr>
        <w:t xml:space="preserve"> the course of </w:t>
      </w:r>
      <w:r w:rsidRPr="00DE2B00">
        <w:rPr>
          <w:rStyle w:val="StyleUnderline"/>
          <w:rFonts w:asciiTheme="majorHAnsi" w:hAnsiTheme="majorHAnsi" w:cstheme="majorHAnsi"/>
        </w:rPr>
        <w:t>recorded</w:t>
      </w:r>
      <w:r w:rsidRPr="00DE2B00">
        <w:rPr>
          <w:rFonts w:asciiTheme="majorHAnsi" w:hAnsiTheme="majorHAnsi" w:cstheme="majorHAnsi"/>
        </w:rPr>
        <w:t xml:space="preserve"> human </w:t>
      </w:r>
      <w:r w:rsidRPr="00DE2B00">
        <w:rPr>
          <w:rStyle w:val="StyleUnderline"/>
          <w:rFonts w:asciiTheme="majorHAnsi" w:hAnsiTheme="majorHAnsi" w:cstheme="majorHAnsi"/>
        </w:rPr>
        <w:t xml:space="preserve">history, the majority of </w:t>
      </w:r>
      <w:r w:rsidRPr="003A2A6A">
        <w:rPr>
          <w:rStyle w:val="StyleUnderline"/>
          <w:rFonts w:asciiTheme="majorHAnsi" w:hAnsiTheme="majorHAnsi" w:cstheme="majorHAnsi"/>
          <w:highlight w:val="green"/>
        </w:rPr>
        <w:t>historical increases in health</w:t>
      </w:r>
      <w:r w:rsidRPr="00DE2B00">
        <w:rPr>
          <w:rStyle w:val="StyleUnderline"/>
          <w:rFonts w:asciiTheme="majorHAnsi" w:hAnsiTheme="majorHAnsi" w:cstheme="majorHAnsi"/>
        </w:rPr>
        <w:t>, wellbeing, and justice have occurred in the last two centuries</w:t>
      </w:r>
      <w:r w:rsidRPr="00DE2B00">
        <w:rPr>
          <w:rFonts w:asciiTheme="majorHAnsi" w:hAnsiTheme="majorHAnsi" w:cstheme="majorHAnsi"/>
        </w:rPr>
        <w:t xml:space="preserve">, largely </w:t>
      </w:r>
      <w:r w:rsidRPr="00DE2B00">
        <w:rPr>
          <w:rStyle w:val="StyleUnderline"/>
          <w:rFonts w:asciiTheme="majorHAnsi" w:hAnsiTheme="majorHAnsi" w:cstheme="majorHAnsi"/>
        </w:rPr>
        <w:t>as a result of</w:t>
      </w:r>
      <w:r w:rsidRPr="00DE2B00">
        <w:rPr>
          <w:rFonts w:asciiTheme="majorHAnsi" w:hAnsiTheme="majorHAnsi" w:cstheme="majorHAnsi"/>
        </w:rPr>
        <w:t xml:space="preserve"> societies adopting or moving toward </w:t>
      </w:r>
      <w:r w:rsidRPr="00DE2B00">
        <w:rPr>
          <w:rStyle w:val="Emphasis"/>
          <w:rFonts w:asciiTheme="majorHAnsi" w:hAnsiTheme="majorHAnsi" w:cstheme="majorHAnsi"/>
        </w:rPr>
        <w:t>capitalism</w:t>
      </w:r>
      <w:r w:rsidRPr="00DE2B00">
        <w:rPr>
          <w:rFonts w:asciiTheme="majorHAnsi" w:hAnsiTheme="majorHAnsi" w:cstheme="majorHAnsi"/>
        </w:rPr>
        <w:t xml:space="preserve">. </w:t>
      </w:r>
      <w:r w:rsidRPr="00DE2B00">
        <w:rPr>
          <w:rStyle w:val="StyleUnderline"/>
          <w:rFonts w:asciiTheme="majorHAnsi" w:hAnsiTheme="majorHAnsi" w:cstheme="majorHAnsi"/>
        </w:rPr>
        <w:t>Capitalism is a relevant cause of these improvements</w:t>
      </w:r>
      <w:r w:rsidRPr="00DE2B00">
        <w:rPr>
          <w:rFonts w:asciiTheme="majorHAnsi" w:hAnsiTheme="majorHAnsi" w:cstheme="majorHAnsi"/>
        </w:rPr>
        <w:t xml:space="preserve">, in the sense that </w:t>
      </w:r>
      <w:r w:rsidRPr="00DE2B00">
        <w:rPr>
          <w:rStyle w:val="StyleUnderline"/>
          <w:rFonts w:asciiTheme="majorHAnsi" w:hAnsiTheme="majorHAnsi" w:cstheme="majorHAnsi"/>
        </w:rPr>
        <w:t xml:space="preserve">they </w:t>
      </w:r>
      <w:r w:rsidRPr="003A2A6A">
        <w:rPr>
          <w:rStyle w:val="StyleUnderline"/>
          <w:rFonts w:asciiTheme="majorHAnsi" w:hAnsiTheme="majorHAnsi" w:cstheme="majorHAnsi"/>
          <w:highlight w:val="green"/>
        </w:rPr>
        <w:t>could not have happened</w:t>
      </w:r>
      <w:r w:rsidRPr="003A2A6A">
        <w:rPr>
          <w:rFonts w:asciiTheme="majorHAnsi" w:hAnsiTheme="majorHAnsi" w:cstheme="majorHAnsi"/>
          <w:highlight w:val="green"/>
        </w:rPr>
        <w:t xml:space="preserve"> </w:t>
      </w:r>
      <w:r w:rsidRPr="00DE2B00">
        <w:rPr>
          <w:rFonts w:asciiTheme="majorHAnsi" w:hAnsiTheme="majorHAnsi" w:cstheme="majorHAnsi"/>
        </w:rPr>
        <w:t xml:space="preserve">to such a degree </w:t>
      </w:r>
      <w:r w:rsidRPr="00DE2B00">
        <w:rPr>
          <w:rStyle w:val="StyleUnderline"/>
          <w:rFonts w:asciiTheme="majorHAnsi" w:hAnsiTheme="majorHAnsi" w:cstheme="majorHAnsi"/>
        </w:rPr>
        <w:t xml:space="preserve">if it were not for capitalism and would </w:t>
      </w:r>
      <w:r w:rsidRPr="00DE2B00">
        <w:rPr>
          <w:rStyle w:val="Emphasis"/>
          <w:rFonts w:asciiTheme="majorHAnsi" w:hAnsiTheme="majorHAnsi" w:cstheme="majorHAnsi"/>
        </w:rPr>
        <w:t xml:space="preserve">not have happened to the same degree </w:t>
      </w:r>
      <w:r w:rsidRPr="003A2A6A">
        <w:rPr>
          <w:rStyle w:val="Emphasis"/>
          <w:rFonts w:asciiTheme="majorHAnsi" w:hAnsiTheme="majorHAnsi" w:cstheme="majorHAnsi"/>
          <w:highlight w:val="green"/>
        </w:rPr>
        <w:t>under any alt</w:t>
      </w:r>
      <w:r w:rsidRPr="00DE2B00">
        <w:rPr>
          <w:rStyle w:val="Emphasis"/>
          <w:rFonts w:asciiTheme="majorHAnsi" w:hAnsiTheme="majorHAnsi" w:cstheme="majorHAnsi"/>
        </w:rPr>
        <w:t>ernative</w:t>
      </w:r>
      <w:r w:rsidRPr="00DE2B00">
        <w:rPr>
          <w:rFonts w:asciiTheme="majorHAnsi" w:hAnsiTheme="majorHAnsi" w:cstheme="majorHAnsi"/>
        </w:rPr>
        <w:t xml:space="preserve"> noncapitalist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DE2B00">
        <w:rPr>
          <w:rStyle w:val="StyleUnderline"/>
          <w:rFonts w:asciiTheme="majorHAnsi" w:hAnsiTheme="majorHAnsi" w:cstheme="majorHAnsi"/>
        </w:rPr>
        <w:t xml:space="preserve">health, wellbeing, and justice are largely driven by increasing investments in public goods. The scale of increased wealth necessary to maximize these investments requires </w:t>
      </w:r>
      <w:r w:rsidRPr="00DE2B00">
        <w:rPr>
          <w:rStyle w:val="Emphasis"/>
          <w:rFonts w:asciiTheme="majorHAnsi" w:hAnsiTheme="majorHAnsi" w:cstheme="majorHAnsi"/>
        </w:rPr>
        <w:t>capitalism</w:t>
      </w:r>
      <w:r w:rsidRPr="00DE2B00">
        <w:rPr>
          <w:rFonts w:asciiTheme="majorHAnsi" w:hAnsiTheme="majorHAnsi" w:cstheme="majorHAnsi"/>
        </w:rPr>
        <w:t xml:space="preserve">. Thus, </w:t>
      </w:r>
      <w:r w:rsidRPr="00DE2B00">
        <w:rPr>
          <w:rStyle w:val="StyleUnderline"/>
          <w:rFonts w:asciiTheme="majorHAnsi" w:hAnsiTheme="majorHAnsi" w:cstheme="majorHAnsi"/>
        </w:rPr>
        <w:t>as capitalist societies have become dramatically wealthier</w:t>
      </w:r>
      <w:r w:rsidRPr="00DE2B00">
        <w:rPr>
          <w:rFonts w:asciiTheme="majorHAnsi" w:hAnsiTheme="majorHAnsi" w:cstheme="majorHAnsi"/>
        </w:rPr>
        <w:t xml:space="preserve"> over the past hundred years (and wealthier than societies with alternative systems), </w:t>
      </w:r>
      <w:r w:rsidRPr="00DE2B00">
        <w:rPr>
          <w:rStyle w:val="StyleUnderline"/>
          <w:rFonts w:asciiTheme="majorHAnsi" w:hAnsiTheme="majorHAnsi" w:cstheme="majorHAnsi"/>
        </w:rPr>
        <w:t xml:space="preserve">this has allowed </w:t>
      </w:r>
      <w:r w:rsidRPr="00DE2B00">
        <w:rPr>
          <w:rStyle w:val="Emphasis"/>
          <w:rFonts w:asciiTheme="majorHAnsi" w:hAnsiTheme="majorHAnsi" w:cstheme="majorHAnsi"/>
        </w:rPr>
        <w:t>larger investments in public goods</w:t>
      </w:r>
      <w:r w:rsidRPr="00DE2B00">
        <w:rPr>
          <w:rStyle w:val="StyleUnderline"/>
          <w:rFonts w:asciiTheme="majorHAnsi" w:hAnsiTheme="majorHAnsi" w:cstheme="majorHAnsi"/>
        </w:rPr>
        <w:t>,</w:t>
      </w:r>
      <w:r w:rsidRPr="00DE2B00">
        <w:rPr>
          <w:rFonts w:asciiTheme="majorHAnsi" w:hAnsiTheme="majorHAnsi" w:cstheme="majorHAnsi"/>
        </w:rPr>
        <w:t xml:space="preserve"> which simply has not been possible in a sustained way in societies without the greater wealth that capitalism makes possible. Important </w:t>
      </w:r>
      <w:r w:rsidRPr="00DE2B00">
        <w:rPr>
          <w:rStyle w:val="StyleUnderline"/>
          <w:rFonts w:asciiTheme="majorHAnsi" w:hAnsiTheme="majorHAnsi" w:cstheme="majorHAnsi"/>
        </w:rPr>
        <w:t>investments in public goods include</w:t>
      </w:r>
      <w:r w:rsidRPr="00DE2B00">
        <w:rPr>
          <w:rFonts w:asciiTheme="majorHAnsi" w:hAnsiTheme="majorHAnsi" w:cstheme="majorHAnsi"/>
        </w:rPr>
        <w:t xml:space="preserve"> investments in basic </w:t>
      </w:r>
      <w:r w:rsidRPr="00DE2B00">
        <w:rPr>
          <w:rStyle w:val="Emphasis"/>
          <w:rFonts w:asciiTheme="majorHAnsi" w:hAnsiTheme="majorHAnsi" w:cstheme="majorHAnsi"/>
        </w:rPr>
        <w:t>medical knowledge</w:t>
      </w:r>
      <w:r w:rsidRPr="00DE2B00">
        <w:rPr>
          <w:rFonts w:asciiTheme="majorHAnsi" w:hAnsiTheme="majorHAnsi" w:cstheme="majorHAnsi"/>
        </w:rPr>
        <w:t xml:space="preserve">, in health and nutrition programs, </w:t>
      </w:r>
      <w:r w:rsidRPr="00DE2B00">
        <w:rPr>
          <w:rStyle w:val="StyleUnderline"/>
          <w:rFonts w:asciiTheme="majorHAnsi" w:hAnsiTheme="majorHAnsi" w:cstheme="majorHAnsi"/>
        </w:rPr>
        <w:t>and</w:t>
      </w:r>
      <w:r w:rsidRPr="00DE2B00">
        <w:rPr>
          <w:rFonts w:asciiTheme="majorHAnsi" w:hAnsiTheme="majorHAnsi" w:cstheme="majorHAnsi"/>
        </w:rPr>
        <w:t xml:space="preserve"> in the institutional </w:t>
      </w:r>
      <w:r w:rsidRPr="00DE2B00">
        <w:rPr>
          <w:rStyle w:val="StyleUnderline"/>
          <w:rFonts w:asciiTheme="majorHAnsi" w:hAnsiTheme="majorHAnsi" w:cstheme="majorHAnsi"/>
        </w:rPr>
        <w:t>capacity</w:t>
      </w:r>
      <w:r w:rsidRPr="00DE2B00">
        <w:rPr>
          <w:rFonts w:asciiTheme="majorHAnsi" w:hAnsiTheme="majorHAnsi" w:cstheme="majorHAnsi"/>
        </w:rPr>
        <w:t xml:space="preserve"> and know-how </w:t>
      </w:r>
      <w:r w:rsidRPr="00DE2B00">
        <w:rPr>
          <w:rStyle w:val="StyleUnderline"/>
          <w:rFonts w:asciiTheme="majorHAnsi" w:hAnsiTheme="majorHAnsi" w:cstheme="majorHAnsi"/>
        </w:rPr>
        <w:t xml:space="preserve">to </w:t>
      </w:r>
      <w:r w:rsidRPr="00DE2B00">
        <w:rPr>
          <w:rStyle w:val="Emphasis"/>
          <w:rFonts w:asciiTheme="majorHAnsi" w:hAnsiTheme="majorHAnsi" w:cstheme="majorHAnsi"/>
        </w:rPr>
        <w:t>regulate</w:t>
      </w:r>
      <w:r w:rsidRPr="00DE2B00">
        <w:rPr>
          <w:rFonts w:asciiTheme="majorHAnsi" w:hAnsiTheme="majorHAnsi" w:cstheme="majorHAnsi"/>
        </w:rPr>
        <w:t xml:space="preserve"> society and </w:t>
      </w:r>
      <w:r w:rsidRPr="00DE2B00">
        <w:rPr>
          <w:rStyle w:val="Emphasis"/>
          <w:rFonts w:asciiTheme="majorHAnsi" w:hAnsiTheme="majorHAnsi" w:cstheme="majorHAnsi"/>
        </w:rPr>
        <w:t>capitalism</w:t>
      </w:r>
      <w:r w:rsidRPr="00DE2B00">
        <w:rPr>
          <w:rStyle w:val="StyleUnderline"/>
          <w:rFonts w:asciiTheme="majorHAnsi" w:hAnsiTheme="majorHAnsi" w:cstheme="majorHAnsi"/>
        </w:rPr>
        <w:t xml:space="preserve"> itself</w:t>
      </w:r>
      <w:r w:rsidRPr="00DE2B00">
        <w:rPr>
          <w:rFonts w:asciiTheme="majorHAnsi" w:hAnsiTheme="majorHAnsi" w:cstheme="majorHAnsi"/>
        </w:rPr>
        <w:t xml:space="preserve">. As a result, </w:t>
      </w:r>
      <w:r w:rsidRPr="003A2A6A">
        <w:rPr>
          <w:rStyle w:val="StyleUnderline"/>
          <w:rFonts w:asciiTheme="majorHAnsi" w:hAnsiTheme="majorHAnsi" w:cstheme="majorHAnsi"/>
          <w:highlight w:val="green"/>
        </w:rPr>
        <w:t>cap</w:t>
      </w:r>
      <w:r w:rsidRPr="00DE2B00">
        <w:rPr>
          <w:rStyle w:val="StyleUnderline"/>
          <w:rFonts w:asciiTheme="majorHAnsi" w:hAnsiTheme="majorHAnsi" w:cstheme="majorHAnsi"/>
        </w:rPr>
        <w:t xml:space="preserve">italism </w:t>
      </w:r>
      <w:r w:rsidRPr="003A2A6A">
        <w:rPr>
          <w:rStyle w:val="StyleUnderline"/>
          <w:rFonts w:asciiTheme="majorHAnsi" w:hAnsiTheme="majorHAnsi" w:cstheme="majorHAnsi"/>
          <w:highlight w:val="green"/>
        </w:rPr>
        <w:t xml:space="preserve">is a </w:t>
      </w:r>
      <w:r w:rsidRPr="00DE2B00">
        <w:rPr>
          <w:rStyle w:val="Emphasis"/>
          <w:rFonts w:asciiTheme="majorHAnsi" w:hAnsiTheme="majorHAnsi" w:cstheme="majorHAnsi"/>
        </w:rPr>
        <w:t xml:space="preserve">primary </w:t>
      </w:r>
      <w:r w:rsidRPr="003A2A6A">
        <w:rPr>
          <w:rStyle w:val="Emphasis"/>
          <w:rFonts w:asciiTheme="majorHAnsi" w:hAnsiTheme="majorHAnsi" w:cstheme="majorHAnsi"/>
          <w:highlight w:val="green"/>
        </w:rPr>
        <w:t>driver</w:t>
      </w:r>
      <w:r w:rsidRPr="003A2A6A">
        <w:rPr>
          <w:rStyle w:val="StyleUnderline"/>
          <w:rFonts w:asciiTheme="majorHAnsi" w:hAnsiTheme="majorHAnsi" w:cstheme="majorHAnsi"/>
          <w:highlight w:val="green"/>
        </w:rPr>
        <w:t xml:space="preserve"> of </w:t>
      </w:r>
      <w:r w:rsidRPr="00DE2B00">
        <w:rPr>
          <w:rStyle w:val="StyleUnderline"/>
          <w:rFonts w:asciiTheme="majorHAnsi" w:hAnsiTheme="majorHAnsi" w:cstheme="majorHAnsi"/>
        </w:rPr>
        <w:t xml:space="preserve">positive outcomes in </w:t>
      </w:r>
      <w:r w:rsidRPr="00DE2B00">
        <w:rPr>
          <w:rStyle w:val="Emphasis"/>
          <w:rFonts w:asciiTheme="majorHAnsi" w:hAnsiTheme="majorHAnsi" w:cstheme="majorHAnsi"/>
        </w:rPr>
        <w:t>health and wellbeing</w:t>
      </w:r>
      <w:r w:rsidRPr="00DE2B00">
        <w:rPr>
          <w:rFonts w:asciiTheme="majorHAnsi" w:hAnsiTheme="majorHAnsi" w:cstheme="majorHAnsi"/>
        </w:rPr>
        <w:t xml:space="preserve"> (</w:t>
      </w:r>
      <w:r w:rsidRPr="00DE2B00">
        <w:rPr>
          <w:rStyle w:val="StyleUnderline"/>
          <w:rFonts w:asciiTheme="majorHAnsi" w:hAnsiTheme="majorHAnsi" w:cstheme="majorHAnsi"/>
        </w:rPr>
        <w:t>such as</w:t>
      </w:r>
      <w:r w:rsidRPr="00DE2B00">
        <w:rPr>
          <w:rFonts w:asciiTheme="majorHAnsi" w:hAnsiTheme="majorHAnsi" w:cstheme="majorHAnsi"/>
        </w:rPr>
        <w:t xml:space="preserve"> increased </w:t>
      </w:r>
      <w:r w:rsidRPr="003A2A6A">
        <w:rPr>
          <w:rStyle w:val="Emphasis"/>
          <w:rFonts w:asciiTheme="majorHAnsi" w:hAnsiTheme="majorHAnsi" w:cstheme="majorHAnsi"/>
          <w:highlight w:val="green"/>
        </w:rPr>
        <w:t>life expectancy</w:t>
      </w:r>
      <w:r w:rsidRPr="00DE2B00">
        <w:rPr>
          <w:rFonts w:asciiTheme="majorHAnsi" w:hAnsiTheme="majorHAnsi" w:cstheme="majorHAnsi"/>
        </w:rPr>
        <w:t xml:space="preserve">, </w:t>
      </w:r>
      <w:r w:rsidRPr="003A2A6A">
        <w:rPr>
          <w:rStyle w:val="Emphasis"/>
          <w:rFonts w:asciiTheme="majorHAnsi" w:hAnsiTheme="majorHAnsi" w:cstheme="majorHAnsi"/>
          <w:highlight w:val="green"/>
        </w:rPr>
        <w:t xml:space="preserve">lowered </w:t>
      </w:r>
      <w:r w:rsidRPr="00DE2B00">
        <w:rPr>
          <w:rStyle w:val="Emphasis"/>
          <w:rFonts w:asciiTheme="majorHAnsi" w:hAnsiTheme="majorHAnsi" w:cstheme="majorHAnsi"/>
        </w:rPr>
        <w:t xml:space="preserve">child and maternal </w:t>
      </w:r>
      <w:r w:rsidRPr="003A2A6A">
        <w:rPr>
          <w:rStyle w:val="Emphasis"/>
          <w:rFonts w:asciiTheme="majorHAnsi" w:hAnsiTheme="majorHAnsi" w:cstheme="majorHAnsi"/>
          <w:highlight w:val="green"/>
        </w:rPr>
        <w:t>mortality</w:t>
      </w:r>
      <w:r w:rsidRPr="00DE2B00">
        <w:rPr>
          <w:rFonts w:asciiTheme="majorHAnsi" w:hAnsiTheme="majorHAnsi" w:cstheme="majorHAnsi"/>
        </w:rPr>
        <w:t xml:space="preserve">, </w:t>
      </w:r>
      <w:r w:rsidRPr="003A2A6A">
        <w:rPr>
          <w:rStyle w:val="StyleUnderline"/>
          <w:rFonts w:asciiTheme="majorHAnsi" w:hAnsiTheme="majorHAnsi" w:cstheme="majorHAnsi"/>
          <w:highlight w:val="green"/>
        </w:rPr>
        <w:t xml:space="preserve">adequate calories </w:t>
      </w:r>
      <w:r w:rsidRPr="00DE2B00">
        <w:rPr>
          <w:rStyle w:val="StyleUnderline"/>
          <w:rFonts w:asciiTheme="majorHAnsi" w:hAnsiTheme="majorHAnsi" w:cstheme="majorHAnsi"/>
        </w:rPr>
        <w:t xml:space="preserve">per day, </w:t>
      </w:r>
      <w:r w:rsidRPr="003A2A6A">
        <w:rPr>
          <w:rStyle w:val="Emphasis"/>
          <w:rFonts w:asciiTheme="majorHAnsi" w:hAnsiTheme="majorHAnsi" w:cstheme="majorHAnsi"/>
          <w:highlight w:val="green"/>
        </w:rPr>
        <w:t xml:space="preserve">minimized </w:t>
      </w:r>
      <w:r w:rsidRPr="00DE2B00">
        <w:rPr>
          <w:rStyle w:val="Emphasis"/>
          <w:rFonts w:asciiTheme="majorHAnsi" w:hAnsiTheme="majorHAnsi" w:cstheme="majorHAnsi"/>
        </w:rPr>
        <w:t xml:space="preserve">infectious </w:t>
      </w:r>
      <w:r w:rsidRPr="003A2A6A">
        <w:rPr>
          <w:rStyle w:val="Emphasis"/>
          <w:rFonts w:asciiTheme="majorHAnsi" w:hAnsiTheme="majorHAnsi" w:cstheme="majorHAnsi"/>
          <w:highlight w:val="green"/>
        </w:rPr>
        <w:t xml:space="preserve">disease </w:t>
      </w:r>
      <w:r w:rsidRPr="00DE2B00">
        <w:rPr>
          <w:rStyle w:val="Emphasis"/>
          <w:rFonts w:asciiTheme="majorHAnsi" w:hAnsiTheme="majorHAnsi" w:cstheme="majorHAnsi"/>
        </w:rPr>
        <w:t>rates</w:t>
      </w:r>
      <w:r w:rsidRPr="00DE2B00">
        <w:rPr>
          <w:rStyle w:val="StyleUnderline"/>
          <w:rFonts w:asciiTheme="majorHAnsi" w:hAnsiTheme="majorHAnsi" w:cstheme="majorHAnsi"/>
        </w:rPr>
        <w:t xml:space="preserve">, a </w:t>
      </w:r>
      <w:r w:rsidRPr="003A2A6A">
        <w:rPr>
          <w:rStyle w:val="StyleUnderline"/>
          <w:rFonts w:asciiTheme="majorHAnsi" w:hAnsiTheme="majorHAnsi" w:cstheme="majorHAnsi"/>
          <w:highlight w:val="green"/>
        </w:rPr>
        <w:t xml:space="preserve">lower </w:t>
      </w:r>
      <w:r w:rsidRPr="00DE2B00">
        <w:rPr>
          <w:rStyle w:val="StyleUnderline"/>
          <w:rFonts w:asciiTheme="majorHAnsi" w:hAnsiTheme="majorHAnsi" w:cstheme="majorHAnsi"/>
        </w:rPr>
        <w:t xml:space="preserve">percentage and number of people in </w:t>
      </w:r>
      <w:r w:rsidRPr="003A2A6A">
        <w:rPr>
          <w:rStyle w:val="Emphasis"/>
          <w:rFonts w:asciiTheme="majorHAnsi" w:hAnsiTheme="majorHAnsi" w:cstheme="majorHAnsi"/>
          <w:highlight w:val="green"/>
        </w:rPr>
        <w:t>poverty</w:t>
      </w:r>
      <w:r w:rsidRPr="00DE2B00">
        <w:rPr>
          <w:rStyle w:val="StyleUnderline"/>
          <w:rFonts w:asciiTheme="majorHAnsi" w:hAnsiTheme="majorHAnsi" w:cstheme="majorHAnsi"/>
        </w:rPr>
        <w:t xml:space="preserve">, and more reported </w:t>
      </w:r>
      <w:r w:rsidRPr="003A2A6A">
        <w:rPr>
          <w:rStyle w:val="Emphasis"/>
          <w:rFonts w:asciiTheme="majorHAnsi" w:hAnsiTheme="majorHAnsi" w:cstheme="majorHAnsi"/>
          <w:highlight w:val="green"/>
        </w:rPr>
        <w:t>happiness</w:t>
      </w:r>
      <w:r w:rsidRPr="00DE2B00">
        <w:rPr>
          <w:rFonts w:asciiTheme="majorHAnsi" w:hAnsiTheme="majorHAnsi" w:cstheme="majorHAnsi"/>
        </w:rPr>
        <w:t xml:space="preserve">);5 </w:t>
      </w:r>
      <w:r w:rsidRPr="00DE2B00">
        <w:rPr>
          <w:rStyle w:val="StyleUnderline"/>
          <w:rFonts w:asciiTheme="majorHAnsi" w:hAnsiTheme="majorHAnsi" w:cstheme="majorHAnsi"/>
        </w:rPr>
        <w:t xml:space="preserve">and in </w:t>
      </w:r>
      <w:r w:rsidRPr="00DE2B00">
        <w:rPr>
          <w:rStyle w:val="Emphasis"/>
          <w:rFonts w:asciiTheme="majorHAnsi" w:hAnsiTheme="majorHAnsi" w:cstheme="majorHAnsi"/>
        </w:rPr>
        <w:t>justice</w:t>
      </w:r>
      <w:r w:rsidRPr="00DE2B00">
        <w:rPr>
          <w:rFonts w:asciiTheme="majorHAnsi" w:hAnsiTheme="majorHAnsi" w:cstheme="majorHAnsi"/>
        </w:rPr>
        <w:t xml:space="preserve"> (</w:t>
      </w:r>
      <w:r w:rsidRPr="00DE2B00">
        <w:rPr>
          <w:rStyle w:val="StyleUnderline"/>
          <w:rFonts w:asciiTheme="majorHAnsi" w:hAnsiTheme="majorHAnsi" w:cstheme="majorHAnsi"/>
        </w:rPr>
        <w:t xml:space="preserve">such as </w:t>
      </w:r>
      <w:r w:rsidRPr="003A2A6A">
        <w:rPr>
          <w:rStyle w:val="StyleUnderline"/>
          <w:rFonts w:asciiTheme="majorHAnsi" w:hAnsiTheme="majorHAnsi" w:cstheme="majorHAnsi"/>
          <w:highlight w:val="green"/>
        </w:rPr>
        <w:t xml:space="preserve">reduced </w:t>
      </w:r>
      <w:r w:rsidRPr="00DE2B00">
        <w:rPr>
          <w:rStyle w:val="StyleUnderline"/>
          <w:rFonts w:asciiTheme="majorHAnsi" w:hAnsiTheme="majorHAnsi" w:cstheme="majorHAnsi"/>
        </w:rPr>
        <w:t xml:space="preserve">deaths from </w:t>
      </w:r>
      <w:r w:rsidRPr="003A2A6A">
        <w:rPr>
          <w:rStyle w:val="Emphasis"/>
          <w:rFonts w:asciiTheme="majorHAnsi" w:hAnsiTheme="majorHAnsi" w:cstheme="majorHAnsi"/>
          <w:highlight w:val="green"/>
        </w:rPr>
        <w:t>war</w:t>
      </w:r>
      <w:r w:rsidRPr="003A2A6A">
        <w:rPr>
          <w:rStyle w:val="StyleUnderline"/>
          <w:rFonts w:asciiTheme="majorHAnsi" w:hAnsiTheme="majorHAnsi" w:cstheme="majorHAnsi"/>
          <w:highlight w:val="green"/>
        </w:rPr>
        <w:t xml:space="preserve"> </w:t>
      </w:r>
      <w:r w:rsidRPr="00DE2B00">
        <w:rPr>
          <w:rStyle w:val="StyleUnderline"/>
          <w:rFonts w:asciiTheme="majorHAnsi" w:hAnsiTheme="majorHAnsi" w:cstheme="majorHAnsi"/>
        </w:rPr>
        <w:t xml:space="preserve">and homicide; </w:t>
      </w:r>
      <w:r w:rsidRPr="003A2A6A">
        <w:rPr>
          <w:rStyle w:val="StyleUnderline"/>
          <w:rFonts w:asciiTheme="majorHAnsi" w:hAnsiTheme="majorHAnsi" w:cstheme="majorHAnsi"/>
          <w:highlight w:val="green"/>
        </w:rPr>
        <w:t>higher</w:t>
      </w:r>
      <w:r w:rsidRPr="003A2A6A">
        <w:rPr>
          <w:rFonts w:asciiTheme="majorHAnsi" w:hAnsiTheme="majorHAnsi" w:cstheme="majorHAnsi"/>
          <w:highlight w:val="green"/>
        </w:rPr>
        <w:t xml:space="preserve"> </w:t>
      </w:r>
      <w:r w:rsidRPr="00DE2B00">
        <w:rPr>
          <w:rFonts w:asciiTheme="majorHAnsi" w:hAnsiTheme="majorHAnsi" w:cstheme="majorHAnsi"/>
        </w:rPr>
        <w:t xml:space="preserve">rankings in </w:t>
      </w:r>
      <w:r w:rsidRPr="00DE2B00">
        <w:rPr>
          <w:rStyle w:val="Emphasis"/>
          <w:rFonts w:asciiTheme="majorHAnsi" w:hAnsiTheme="majorHAnsi" w:cstheme="majorHAnsi"/>
        </w:rPr>
        <w:t xml:space="preserve">human </w:t>
      </w:r>
      <w:r w:rsidRPr="003A2A6A">
        <w:rPr>
          <w:rStyle w:val="Emphasis"/>
          <w:rFonts w:asciiTheme="majorHAnsi" w:hAnsiTheme="majorHAnsi" w:cstheme="majorHAnsi"/>
          <w:highlight w:val="green"/>
        </w:rPr>
        <w:t>rights</w:t>
      </w:r>
      <w:r w:rsidRPr="003A2A6A">
        <w:rPr>
          <w:rFonts w:asciiTheme="majorHAnsi" w:hAnsiTheme="majorHAnsi" w:cstheme="majorHAnsi"/>
          <w:highlight w:val="green"/>
        </w:rPr>
        <w:t xml:space="preserve"> </w:t>
      </w:r>
      <w:r w:rsidRPr="00DE2B00">
        <w:rPr>
          <w:rFonts w:asciiTheme="majorHAnsi" w:hAnsiTheme="majorHAnsi" w:cstheme="majorHAnsi"/>
        </w:rPr>
        <w:t xml:space="preserve">indices; the </w:t>
      </w:r>
      <w:r w:rsidRPr="003A2A6A">
        <w:rPr>
          <w:rStyle w:val="StyleUnderline"/>
          <w:rFonts w:asciiTheme="majorHAnsi" w:hAnsiTheme="majorHAnsi" w:cstheme="majorHAnsi"/>
          <w:highlight w:val="green"/>
        </w:rPr>
        <w:t>reduced</w:t>
      </w:r>
      <w:r w:rsidRPr="003A2A6A">
        <w:rPr>
          <w:rFonts w:asciiTheme="majorHAnsi" w:hAnsiTheme="majorHAnsi" w:cstheme="majorHAnsi"/>
          <w:highlight w:val="green"/>
        </w:rPr>
        <w:t xml:space="preserve"> </w:t>
      </w:r>
      <w:r w:rsidRPr="00DE2B00">
        <w:rPr>
          <w:rFonts w:asciiTheme="majorHAnsi" w:hAnsiTheme="majorHAnsi" w:cstheme="majorHAnsi"/>
        </w:rPr>
        <w:t xml:space="preserve">prevalence of </w:t>
      </w:r>
      <w:r w:rsidRPr="003A2A6A">
        <w:rPr>
          <w:rStyle w:val="Emphasis"/>
          <w:rFonts w:asciiTheme="majorHAnsi" w:hAnsiTheme="majorHAnsi" w:cstheme="majorHAnsi"/>
          <w:highlight w:val="green"/>
        </w:rPr>
        <w:t>racist</w:t>
      </w:r>
      <w:r w:rsidRPr="00DE2B00">
        <w:rPr>
          <w:rStyle w:val="Emphasis"/>
          <w:rFonts w:asciiTheme="majorHAnsi" w:hAnsiTheme="majorHAnsi" w:cstheme="majorHAnsi"/>
        </w:rPr>
        <w:t xml:space="preserve">, sexist, homophobic </w:t>
      </w:r>
      <w:r w:rsidRPr="003A2A6A">
        <w:rPr>
          <w:rStyle w:val="Emphasis"/>
          <w:rFonts w:asciiTheme="majorHAnsi" w:hAnsiTheme="majorHAnsi" w:cstheme="majorHAnsi"/>
          <w:highlight w:val="green"/>
        </w:rPr>
        <w:t>opinions</w:t>
      </w:r>
      <w:r w:rsidRPr="00DE2B00">
        <w:rPr>
          <w:rFonts w:asciiTheme="majorHAnsi" w:hAnsiTheme="majorHAnsi" w:cstheme="majorHAnsi"/>
        </w:rPr>
        <w:t xml:space="preserve"> in surveys; </w:t>
      </w:r>
      <w:r w:rsidRPr="003A2A6A">
        <w:rPr>
          <w:rStyle w:val="StyleUnderline"/>
          <w:rFonts w:asciiTheme="majorHAnsi" w:hAnsiTheme="majorHAnsi" w:cstheme="majorHAnsi"/>
          <w:highlight w:val="green"/>
        </w:rPr>
        <w:t xml:space="preserve">and </w:t>
      </w:r>
      <w:r w:rsidRPr="00DE2B00">
        <w:rPr>
          <w:rStyle w:val="StyleUnderline"/>
          <w:rFonts w:asciiTheme="majorHAnsi" w:hAnsiTheme="majorHAnsi" w:cstheme="majorHAnsi"/>
        </w:rPr>
        <w:t xml:space="preserve">higher </w:t>
      </w:r>
      <w:r w:rsidRPr="003A2A6A">
        <w:rPr>
          <w:rStyle w:val="StyleUnderline"/>
          <w:rFonts w:asciiTheme="majorHAnsi" w:hAnsiTheme="majorHAnsi" w:cstheme="majorHAnsi"/>
          <w:highlight w:val="green"/>
        </w:rPr>
        <w:t>literacy</w:t>
      </w:r>
      <w:r w:rsidRPr="003A2A6A">
        <w:rPr>
          <w:rFonts w:asciiTheme="majorHAnsi" w:hAnsiTheme="majorHAnsi" w:cstheme="majorHAnsi"/>
          <w:highlight w:val="green"/>
        </w:rPr>
        <w:t xml:space="preserve"> </w:t>
      </w:r>
      <w:r w:rsidRPr="00DE2B00">
        <w:rPr>
          <w:rFonts w:asciiTheme="majorHAnsi" w:hAnsiTheme="majorHAnsi" w:cstheme="majorHAnsi"/>
        </w:rPr>
        <w:t xml:space="preserve">rates).6 These </w:t>
      </w:r>
      <w:r w:rsidRPr="003A2A6A">
        <w:rPr>
          <w:rStyle w:val="Emphasis"/>
          <w:rFonts w:asciiTheme="majorHAnsi" w:hAnsiTheme="majorHAnsi" w:cstheme="majorHAnsi"/>
          <w:highlight w:val="green"/>
        </w:rPr>
        <w:t xml:space="preserve">quantifiable </w:t>
      </w:r>
      <w:r w:rsidRPr="00DE2B00">
        <w:rPr>
          <w:rStyle w:val="Emphasis"/>
          <w:rFonts w:asciiTheme="majorHAnsi" w:hAnsiTheme="majorHAnsi" w:cstheme="majorHAnsi"/>
        </w:rPr>
        <w:t xml:space="preserve">positive </w:t>
      </w:r>
      <w:r w:rsidRPr="003A2A6A">
        <w:rPr>
          <w:rStyle w:val="Emphasis"/>
          <w:rFonts w:asciiTheme="majorHAnsi" w:hAnsiTheme="majorHAnsi" w:cstheme="majorHAnsi"/>
          <w:highlight w:val="green"/>
        </w:rPr>
        <w:t xml:space="preserve">consequences </w:t>
      </w:r>
      <w:r w:rsidRPr="00DE2B00">
        <w:rPr>
          <w:rStyle w:val="Emphasis"/>
          <w:rFonts w:asciiTheme="majorHAnsi" w:hAnsiTheme="majorHAnsi" w:cstheme="majorHAnsi"/>
        </w:rPr>
        <w:t>of global capitalism</w:t>
      </w:r>
      <w:r w:rsidRPr="00DE2B00">
        <w:rPr>
          <w:rFonts w:asciiTheme="majorHAnsi" w:hAnsiTheme="majorHAnsi" w:cstheme="majorHAnsi"/>
        </w:rPr>
        <w:t xml:space="preserve"> dramatically </w:t>
      </w:r>
      <w:r w:rsidRPr="003A2A6A">
        <w:rPr>
          <w:rStyle w:val="Emphasis"/>
          <w:rFonts w:asciiTheme="majorHAnsi" w:hAnsiTheme="majorHAnsi" w:cstheme="majorHAnsi"/>
          <w:highlight w:val="green"/>
        </w:rPr>
        <w:t>outweigh</w:t>
      </w:r>
      <w:r w:rsidRPr="003A2A6A">
        <w:rPr>
          <w:rStyle w:val="StyleUnderline"/>
          <w:rFonts w:asciiTheme="majorHAnsi" w:hAnsiTheme="majorHAnsi" w:cstheme="majorHAnsi"/>
          <w:highlight w:val="green"/>
        </w:rPr>
        <w:t xml:space="preserve"> </w:t>
      </w:r>
      <w:r w:rsidRPr="00DE2B00">
        <w:rPr>
          <w:rStyle w:val="StyleUnderline"/>
          <w:rFonts w:asciiTheme="majorHAnsi" w:hAnsiTheme="majorHAnsi" w:cstheme="majorHAnsi"/>
        </w:rPr>
        <w:t>the negative consequences</w:t>
      </w:r>
      <w:r w:rsidRPr="00DE2B00">
        <w:rPr>
          <w:rFonts w:asciiTheme="majorHAnsi" w:hAnsiTheme="majorHAnsi" w:cstheme="majorHAnsi"/>
        </w:rPr>
        <w:t xml:space="preserve"> (such as deaths from pollution in the course of development), with the result that </w:t>
      </w:r>
      <w:r w:rsidRPr="00DE2B00">
        <w:rPr>
          <w:rStyle w:val="StyleUnderline"/>
          <w:rFonts w:asciiTheme="majorHAnsi" w:hAnsiTheme="majorHAnsi" w:cstheme="majorHAnsi"/>
        </w:rPr>
        <w:t>the net benefits from capitalism in terms of health, wellbeing, and justice have been greater than they would have been under any known noncapitalist approach</w:t>
      </w:r>
      <w:r w:rsidRPr="00DE2B00">
        <w:rPr>
          <w:rFonts w:asciiTheme="majorHAnsi" w:hAnsiTheme="majorHAnsi" w:cstheme="majorHAnsi"/>
        </w:rPr>
        <w:t xml:space="preserve"> to structuring society.7</w:t>
      </w:r>
    </w:p>
    <w:p w14:paraId="7B071C88" w14:textId="77777777" w:rsidR="006C68A9" w:rsidRPr="00DE2B00" w:rsidRDefault="006C68A9" w:rsidP="006C68A9">
      <w:pPr>
        <w:rPr>
          <w:rFonts w:asciiTheme="majorHAnsi" w:hAnsiTheme="majorHAnsi" w:cstheme="majorHAnsi"/>
        </w:rPr>
      </w:pPr>
      <w:r w:rsidRPr="00DE2B00">
        <w:rPr>
          <w:rFonts w:asciiTheme="majorHAnsi" w:hAnsiTheme="majorHAnsi" w:cstheme="majorHAnsi"/>
        </w:rPr>
        <w:t xml:space="preserve">Premise 2. Economics, ethics, and policy. </w:t>
      </w:r>
      <w:r w:rsidRPr="00DE2B00">
        <w:rPr>
          <w:rStyle w:val="StyleUnderline"/>
          <w:rFonts w:asciiTheme="majorHAnsi" w:hAnsiTheme="majorHAnsi" w:cstheme="majorHAnsi"/>
        </w:rPr>
        <w:t>Although capitalism has often been ill-regulated</w:t>
      </w:r>
      <w:r w:rsidRPr="00DE2B00">
        <w:rPr>
          <w:rFonts w:asciiTheme="majorHAnsi" w:hAnsiTheme="majorHAnsi" w:cstheme="majorHAnsi"/>
        </w:rPr>
        <w:t xml:space="preserve"> and therefore failed to maximize net benefits for health, wellbeing, and justice, </w:t>
      </w:r>
      <w:r w:rsidRPr="00DE2B00">
        <w:rPr>
          <w:rStyle w:val="Emphasis"/>
          <w:rFonts w:asciiTheme="majorHAnsi" w:hAnsiTheme="majorHAnsi" w:cstheme="majorHAnsi"/>
        </w:rPr>
        <w:t>it can become well-regulated</w:t>
      </w:r>
      <w:r w:rsidRPr="00DE2B00">
        <w:rPr>
          <w:rFonts w:asciiTheme="majorHAnsi" w:hAnsiTheme="majorHAnsi" w:cstheme="majorHAnsi"/>
        </w:rPr>
        <w:t xml:space="preserve"> so that it maximizes these societal goals, </w:t>
      </w:r>
      <w:r w:rsidRPr="00DE2B00">
        <w:rPr>
          <w:rStyle w:val="StyleUnderline"/>
          <w:rFonts w:asciiTheme="majorHAnsi" w:hAnsiTheme="majorHAnsi" w:cstheme="majorHAnsi"/>
        </w:rPr>
        <w:t>by including mechanisms</w:t>
      </w:r>
      <w:r w:rsidRPr="00DE2B00">
        <w:rPr>
          <w:rFonts w:asciiTheme="majorHAnsi" w:hAnsiTheme="majorHAnsi" w:cstheme="majorHAnsi"/>
        </w:rPr>
        <w:t xml:space="preserve"> identified by economists and other policy experts </w:t>
      </w:r>
      <w:r w:rsidRPr="00DE2B00">
        <w:rPr>
          <w:rStyle w:val="StyleUnderline"/>
          <w:rFonts w:asciiTheme="majorHAnsi" w:hAnsiTheme="majorHAnsi" w:cstheme="majorHAnsi"/>
        </w:rPr>
        <w:t>that do the following</w:t>
      </w:r>
      <w:r w:rsidRPr="00DE2B00">
        <w:rPr>
          <w:rFonts w:asciiTheme="majorHAnsi" w:hAnsiTheme="majorHAnsi" w:cstheme="majorHAnsi"/>
        </w:rPr>
        <w:t>:</w:t>
      </w:r>
    </w:p>
    <w:p w14:paraId="5ADE8058" w14:textId="77777777" w:rsidR="006C68A9" w:rsidRPr="00DE2B00" w:rsidRDefault="006C68A9" w:rsidP="006C68A9">
      <w:pPr>
        <w:pStyle w:val="ListParagraph"/>
        <w:numPr>
          <w:ilvl w:val="0"/>
          <w:numId w:val="11"/>
        </w:numPr>
        <w:rPr>
          <w:rFonts w:asciiTheme="majorHAnsi" w:hAnsiTheme="majorHAnsi" w:cstheme="majorHAnsi"/>
        </w:rPr>
      </w:pPr>
      <w:r w:rsidRPr="00DE2B00">
        <w:rPr>
          <w:rFonts w:asciiTheme="majorHAnsi" w:hAnsiTheme="majorHAnsi" w:cstheme="majorHAnsi"/>
        </w:rPr>
        <w:t xml:space="preserve">optimally8 </w:t>
      </w:r>
      <w:r w:rsidRPr="00DE2B00">
        <w:rPr>
          <w:rStyle w:val="Emphasis"/>
          <w:rFonts w:asciiTheme="majorHAnsi" w:hAnsiTheme="majorHAnsi" w:cstheme="majorHAnsi"/>
        </w:rPr>
        <w:t>regulate negative effects</w:t>
      </w:r>
      <w:r w:rsidRPr="00DE2B00">
        <w:rPr>
          <w:rFonts w:asciiTheme="majorHAnsi" w:hAnsiTheme="majorHAnsi" w:cstheme="majorHAnsi"/>
        </w:rPr>
        <w:t xml:space="preserve"> such as pollution and monopoly power, </w:t>
      </w:r>
      <w:r w:rsidRPr="00DE2B00">
        <w:rPr>
          <w:rStyle w:val="StyleUnderline"/>
          <w:rFonts w:asciiTheme="majorHAnsi" w:hAnsiTheme="majorHAnsi" w:cstheme="majorHAnsi"/>
        </w:rPr>
        <w:t>and invest in public goods</w:t>
      </w:r>
      <w:r w:rsidRPr="00DE2B00">
        <w:rPr>
          <w:rFonts w:asciiTheme="majorHAnsi" w:hAnsiTheme="majorHAnsi" w:cstheme="majorHAnsi"/>
        </w:rPr>
        <w:t xml:space="preserve"> such as education, basic healthcare, and fundamental research including biomedical knowledge (more generally, policies that correct the failures of free markets that economists have long recognized will arise from “externalities” in the absence of regulation);9</w:t>
      </w:r>
    </w:p>
    <w:p w14:paraId="24EEA263" w14:textId="77777777" w:rsidR="006C68A9" w:rsidRPr="00DE2B00" w:rsidRDefault="006C68A9" w:rsidP="006C68A9">
      <w:pPr>
        <w:pStyle w:val="ListParagraph"/>
        <w:numPr>
          <w:ilvl w:val="0"/>
          <w:numId w:val="11"/>
        </w:numPr>
        <w:rPr>
          <w:rFonts w:asciiTheme="majorHAnsi" w:hAnsiTheme="majorHAnsi" w:cstheme="majorHAnsi"/>
        </w:rPr>
      </w:pPr>
      <w:r w:rsidRPr="00DE2B00">
        <w:rPr>
          <w:rStyle w:val="StyleUnderline"/>
          <w:rFonts w:asciiTheme="majorHAnsi" w:hAnsiTheme="majorHAnsi" w:cstheme="majorHAnsi"/>
        </w:rPr>
        <w:t>ensure equity and distributive justice</w:t>
      </w:r>
      <w:r w:rsidRPr="00DE2B00">
        <w:rPr>
          <w:rFonts w:asciiTheme="majorHAnsi" w:hAnsiTheme="majorHAnsi" w:cstheme="majorHAnsi"/>
        </w:rPr>
        <w:t xml:space="preserve"> (for example, via wealth redistribution);10</w:t>
      </w:r>
    </w:p>
    <w:p w14:paraId="71D87173" w14:textId="77777777" w:rsidR="006C68A9" w:rsidRPr="00DE2B00" w:rsidRDefault="006C68A9" w:rsidP="006C68A9">
      <w:pPr>
        <w:pStyle w:val="ListParagraph"/>
        <w:numPr>
          <w:ilvl w:val="0"/>
          <w:numId w:val="11"/>
        </w:numPr>
        <w:rPr>
          <w:rFonts w:asciiTheme="majorHAnsi" w:hAnsiTheme="majorHAnsi" w:cstheme="majorHAnsi"/>
        </w:rPr>
      </w:pPr>
      <w:r w:rsidRPr="00DE2B00">
        <w:rPr>
          <w:rStyle w:val="StyleUnderline"/>
          <w:rFonts w:asciiTheme="majorHAnsi" w:hAnsiTheme="majorHAnsi" w:cstheme="majorHAnsi"/>
        </w:rPr>
        <w:t>ensure basic rights</w:t>
      </w:r>
      <w:r w:rsidRPr="00DE2B00">
        <w:rPr>
          <w:rFonts w:asciiTheme="majorHAnsi" w:hAnsiTheme="majorHAnsi" w:cstheme="majorHAnsi"/>
        </w:rPr>
        <w:t xml:space="preserve">,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w:t>
      </w:r>
      <w:r w:rsidRPr="00DE2B00">
        <w:rPr>
          <w:rStyle w:val="StyleUnderline"/>
          <w:rFonts w:asciiTheme="majorHAnsi" w:hAnsiTheme="majorHAnsi" w:cstheme="majorHAnsi"/>
        </w:rPr>
        <w:t>and</w:t>
      </w:r>
    </w:p>
    <w:p w14:paraId="17853F8B" w14:textId="77777777" w:rsidR="006C68A9" w:rsidRPr="00DE2B00" w:rsidRDefault="006C68A9" w:rsidP="006C68A9">
      <w:pPr>
        <w:pStyle w:val="ListParagraph"/>
        <w:numPr>
          <w:ilvl w:val="0"/>
          <w:numId w:val="11"/>
        </w:numPr>
        <w:rPr>
          <w:rFonts w:asciiTheme="majorHAnsi" w:hAnsiTheme="majorHAnsi" w:cstheme="majorHAnsi"/>
        </w:rPr>
      </w:pPr>
      <w:r w:rsidRPr="00DE2B00">
        <w:rPr>
          <w:rStyle w:val="StyleUnderline"/>
          <w:rFonts w:asciiTheme="majorHAnsi" w:hAnsiTheme="majorHAnsi" w:cstheme="majorHAnsi"/>
        </w:rPr>
        <w:t>ensure that there is no alternative way of structuring society that is more efficient</w:t>
      </w:r>
      <w:r w:rsidRPr="00DE2B00">
        <w:rPr>
          <w:rFonts w:asciiTheme="majorHAnsi" w:hAnsiTheme="majorHAnsi" w:cstheme="majorHAnsi"/>
        </w:rPr>
        <w:t xml:space="preserve"> or better promotes the equity, justice, and fairness goals outlined above (by allowing free exchange given the regulations mentioned).12</w:t>
      </w:r>
    </w:p>
    <w:p w14:paraId="6DE36739" w14:textId="77777777" w:rsidR="006C68A9" w:rsidRPr="00DE2B00" w:rsidRDefault="006C68A9" w:rsidP="006C68A9">
      <w:pPr>
        <w:rPr>
          <w:rFonts w:asciiTheme="majorHAnsi" w:hAnsiTheme="majorHAnsi" w:cstheme="majorHAnsi"/>
        </w:rPr>
      </w:pPr>
      <w:r w:rsidRPr="00DE2B00">
        <w:rPr>
          <w:rFonts w:asciiTheme="majorHAnsi" w:hAnsiTheme="majorHAnsi" w:cstheme="majorHAnsi"/>
        </w:rPr>
        <w:t xml:space="preserve">To summarize the implication of the first two premises, </w:t>
      </w:r>
      <w:r w:rsidRPr="00DE2B00">
        <w:rPr>
          <w:rStyle w:val="Emphasis"/>
          <w:rFonts w:asciiTheme="majorHAnsi" w:hAnsiTheme="majorHAnsi" w:cstheme="majorHAnsi"/>
        </w:rPr>
        <w:t>well-</w:t>
      </w:r>
      <w:r w:rsidRPr="003A2A6A">
        <w:rPr>
          <w:rStyle w:val="Emphasis"/>
          <w:rFonts w:asciiTheme="majorHAnsi" w:hAnsiTheme="majorHAnsi" w:cstheme="majorHAnsi"/>
          <w:highlight w:val="green"/>
        </w:rPr>
        <w:t>regulated cap</w:t>
      </w:r>
      <w:r w:rsidRPr="00DE2B00">
        <w:rPr>
          <w:rStyle w:val="Emphasis"/>
          <w:rFonts w:asciiTheme="majorHAnsi" w:hAnsiTheme="majorHAnsi" w:cstheme="majorHAnsi"/>
        </w:rPr>
        <w:t>italism</w:t>
      </w:r>
      <w:r w:rsidRPr="00DE2B00">
        <w:rPr>
          <w:rStyle w:val="StyleUnderline"/>
          <w:rFonts w:asciiTheme="majorHAnsi" w:hAnsiTheme="majorHAnsi" w:cstheme="majorHAnsi"/>
        </w:rPr>
        <w:t xml:space="preserve"> </w:t>
      </w:r>
      <w:r w:rsidRPr="003A2A6A">
        <w:rPr>
          <w:rStyle w:val="StyleUnderline"/>
          <w:rFonts w:asciiTheme="majorHAnsi" w:hAnsiTheme="majorHAnsi" w:cstheme="majorHAnsi"/>
          <w:highlight w:val="green"/>
        </w:rPr>
        <w:t xml:space="preserve">is </w:t>
      </w:r>
      <w:r w:rsidRPr="003A2A6A">
        <w:rPr>
          <w:rStyle w:val="Emphasis"/>
          <w:rFonts w:asciiTheme="majorHAnsi" w:hAnsiTheme="majorHAnsi" w:cstheme="majorHAnsi"/>
          <w:highlight w:val="green"/>
        </w:rPr>
        <w:t>essential</w:t>
      </w:r>
      <w:r w:rsidRPr="003A2A6A">
        <w:rPr>
          <w:rFonts w:asciiTheme="majorHAnsi" w:hAnsiTheme="majorHAnsi" w:cstheme="majorHAnsi"/>
          <w:highlight w:val="green"/>
        </w:rPr>
        <w:t xml:space="preserve"> </w:t>
      </w:r>
      <w:r w:rsidRPr="003A2A6A">
        <w:rPr>
          <w:rStyle w:val="StyleUnderline"/>
          <w:rFonts w:asciiTheme="majorHAnsi" w:hAnsiTheme="majorHAnsi" w:cstheme="majorHAnsi"/>
          <w:highlight w:val="green"/>
        </w:rPr>
        <w:t xml:space="preserve">to </w:t>
      </w:r>
      <w:r w:rsidRPr="00DE2B00">
        <w:rPr>
          <w:rStyle w:val="StyleUnderline"/>
          <w:rFonts w:asciiTheme="majorHAnsi" w:hAnsiTheme="majorHAnsi" w:cstheme="majorHAnsi"/>
        </w:rPr>
        <w:t>best achieving our ethical goals</w:t>
      </w:r>
      <w:r w:rsidRPr="00DE2B00">
        <w:rPr>
          <w:rFonts w:asciiTheme="majorHAnsi" w:hAnsiTheme="majorHAnsi" w:cstheme="majorHAnsi"/>
        </w:rPr>
        <w:t xml:space="preserve">—which is true even though capitalism has certainly not always been well regulated historically. Society can still do much better </w:t>
      </w:r>
      <w:r w:rsidRPr="00DE2B00">
        <w:rPr>
          <w:rStyle w:val="StyleUnderline"/>
          <w:rFonts w:asciiTheme="majorHAnsi" w:hAnsiTheme="majorHAnsi" w:cstheme="majorHAnsi"/>
        </w:rPr>
        <w:t xml:space="preserve">and </w:t>
      </w:r>
      <w:r w:rsidRPr="003A2A6A">
        <w:rPr>
          <w:rStyle w:val="Emphasis"/>
          <w:rFonts w:asciiTheme="majorHAnsi" w:hAnsiTheme="majorHAnsi" w:cstheme="majorHAnsi"/>
          <w:highlight w:val="green"/>
        </w:rPr>
        <w:t xml:space="preserve">remove </w:t>
      </w:r>
      <w:r w:rsidRPr="00DE2B00">
        <w:rPr>
          <w:rStyle w:val="Emphasis"/>
          <w:rFonts w:asciiTheme="majorHAnsi" w:hAnsiTheme="majorHAnsi" w:cstheme="majorHAnsi"/>
        </w:rPr>
        <w:t xml:space="preserve">the large </w:t>
      </w:r>
      <w:r w:rsidRPr="003A2A6A">
        <w:rPr>
          <w:rStyle w:val="Emphasis"/>
          <w:rFonts w:asciiTheme="majorHAnsi" w:hAnsiTheme="majorHAnsi" w:cstheme="majorHAnsi"/>
          <w:highlight w:val="green"/>
        </w:rPr>
        <w:t>deficits</w:t>
      </w:r>
      <w:r w:rsidRPr="003A2A6A">
        <w:rPr>
          <w:rFonts w:asciiTheme="majorHAnsi" w:hAnsiTheme="majorHAnsi" w:cstheme="majorHAnsi"/>
          <w:highlight w:val="green"/>
        </w:rPr>
        <w:t xml:space="preserve"> </w:t>
      </w:r>
      <w:r w:rsidRPr="00DE2B00">
        <w:rPr>
          <w:rFonts w:asciiTheme="majorHAnsi" w:hAnsiTheme="majorHAnsi" w:cstheme="majorHAnsi"/>
        </w:rPr>
        <w:t xml:space="preserve">in terms of health, wellbeing, and justice </w:t>
      </w:r>
      <w:r w:rsidRPr="00DE2B00">
        <w:rPr>
          <w:rStyle w:val="Emphasis"/>
          <w:rFonts w:asciiTheme="majorHAnsi" w:hAnsiTheme="majorHAnsi" w:cstheme="majorHAnsi"/>
        </w:rPr>
        <w:t>that exist under</w:t>
      </w:r>
      <w:r w:rsidRPr="00DE2B00">
        <w:rPr>
          <w:rFonts w:asciiTheme="majorHAnsi" w:hAnsiTheme="majorHAnsi" w:cstheme="majorHAnsi"/>
        </w:rPr>
        <w:t xml:space="preserve"> the current inferior and </w:t>
      </w:r>
      <w:r w:rsidRPr="00DE2B00">
        <w:rPr>
          <w:rStyle w:val="Emphasis"/>
          <w:rFonts w:asciiTheme="majorHAnsi" w:hAnsiTheme="majorHAnsi" w:cstheme="majorHAnsi"/>
        </w:rPr>
        <w:t>imperfect</w:t>
      </w:r>
      <w:r w:rsidRPr="00DE2B00">
        <w:rPr>
          <w:rFonts w:asciiTheme="majorHAnsi" w:hAnsiTheme="majorHAnsi" w:cstheme="majorHAnsi"/>
        </w:rPr>
        <w:t xml:space="preserve"> versions of </w:t>
      </w:r>
      <w:r w:rsidRPr="00DE2B00">
        <w:rPr>
          <w:rStyle w:val="Emphasis"/>
          <w:rFonts w:asciiTheme="majorHAnsi" w:hAnsiTheme="majorHAnsi" w:cstheme="majorHAnsi"/>
        </w:rPr>
        <w:t>capitalism</w:t>
      </w:r>
      <w:r w:rsidRPr="00DE2B00">
        <w:rPr>
          <w:rFonts w:asciiTheme="majorHAnsi" w:hAnsiTheme="majorHAnsi" w:cstheme="majorHAnsi"/>
        </w:rPr>
        <w:t>.</w:t>
      </w:r>
    </w:p>
    <w:p w14:paraId="47FBEA98" w14:textId="77777777" w:rsidR="006C68A9" w:rsidRPr="00DE2B00" w:rsidRDefault="006C68A9" w:rsidP="006C68A9">
      <w:pPr>
        <w:rPr>
          <w:rFonts w:asciiTheme="majorHAnsi" w:hAnsiTheme="majorHAnsi" w:cstheme="majorHAnsi"/>
        </w:rPr>
      </w:pPr>
      <w:r w:rsidRPr="00DE2B00">
        <w:rPr>
          <w:rFonts w:asciiTheme="majorHAnsi" w:hAnsiTheme="majorHAnsi" w:cstheme="majorHAnsi"/>
        </w:rPr>
        <w:t xml:space="preserve">Premise 3. Development and the future. </w:t>
      </w:r>
      <w:r w:rsidRPr="00DE2B00">
        <w:rPr>
          <w:rStyle w:val="StyleUnderline"/>
          <w:rFonts w:asciiTheme="majorHAnsi" w:hAnsiTheme="majorHAnsi" w:cstheme="majorHAnsi"/>
        </w:rPr>
        <w:t>If</w:t>
      </w:r>
      <w:r w:rsidRPr="00DE2B00">
        <w:rPr>
          <w:rFonts w:asciiTheme="majorHAnsi" w:hAnsiTheme="majorHAnsi" w:cstheme="majorHAnsi"/>
        </w:rPr>
        <w:t xml:space="preserve"> the global spread of </w:t>
      </w:r>
      <w:r w:rsidRPr="00DE2B00">
        <w:rPr>
          <w:rStyle w:val="StyleUnderline"/>
          <w:rFonts w:asciiTheme="majorHAnsi" w:hAnsiTheme="majorHAnsi" w:cstheme="majorHAnsi"/>
        </w:rPr>
        <w:t>capitalism is allowed to continue</w:t>
      </w:r>
      <w:r w:rsidRPr="00DE2B00">
        <w:rPr>
          <w:rFonts w:asciiTheme="majorHAnsi" w:hAnsiTheme="majorHAnsi" w:cstheme="majorHAnsi"/>
        </w:rPr>
        <w:t xml:space="preserve">, desperate </w:t>
      </w:r>
      <w:r w:rsidRPr="00DE2B00">
        <w:rPr>
          <w:rStyle w:val="Emphasis"/>
          <w:rFonts w:asciiTheme="majorHAnsi" w:hAnsiTheme="majorHAnsi" w:cstheme="majorHAnsi"/>
        </w:rPr>
        <w:t>poverty can be</w:t>
      </w:r>
      <w:r w:rsidRPr="00DE2B00">
        <w:rPr>
          <w:rFonts w:asciiTheme="majorHAnsi" w:hAnsiTheme="majorHAnsi" w:cstheme="majorHAnsi"/>
        </w:rPr>
        <w:t xml:space="preserve"> essentially </w:t>
      </w:r>
      <w:r w:rsidRPr="00DE2B00">
        <w:rPr>
          <w:rStyle w:val="Emphasis"/>
          <w:rFonts w:asciiTheme="majorHAnsi" w:hAnsiTheme="majorHAnsi" w:cstheme="majorHAnsi"/>
        </w:rPr>
        <w:t>eliminated</w:t>
      </w:r>
      <w:r w:rsidRPr="00DE2B00">
        <w:rPr>
          <w:rFonts w:asciiTheme="majorHAnsi" w:hAnsiTheme="majorHAnsi" w:cstheme="majorHAnsi"/>
        </w:rPr>
        <w:t xml:space="preserve"> in our lifetimes. Furthermore, </w:t>
      </w:r>
      <w:r w:rsidRPr="00DE2B00">
        <w:rPr>
          <w:rStyle w:val="StyleUnderline"/>
          <w:rFonts w:asciiTheme="majorHAnsi" w:hAnsiTheme="majorHAnsi" w:cstheme="majorHAnsi"/>
        </w:rPr>
        <w:t xml:space="preserve">this can be accomplished </w:t>
      </w:r>
      <w:r w:rsidRPr="00DE2B00">
        <w:rPr>
          <w:rStyle w:val="Emphasis"/>
          <w:rFonts w:asciiTheme="majorHAnsi" w:hAnsiTheme="majorHAnsi" w:cstheme="majorHAnsi"/>
        </w:rPr>
        <w:t>faster</w:t>
      </w:r>
      <w:r w:rsidRPr="00DE2B00">
        <w:rPr>
          <w:rFonts w:asciiTheme="majorHAnsi" w:hAnsiTheme="majorHAnsi" w:cstheme="majorHAnsi"/>
        </w:rPr>
        <w:t xml:space="preserve"> and in a more just way </w:t>
      </w:r>
      <w:r w:rsidRPr="00DE2B00">
        <w:rPr>
          <w:rStyle w:val="StyleUnderline"/>
          <w:rFonts w:asciiTheme="majorHAnsi" w:hAnsiTheme="majorHAnsi" w:cstheme="majorHAnsi"/>
        </w:rPr>
        <w:t xml:space="preserve">via </w:t>
      </w:r>
      <w:r w:rsidRPr="00DE2B00">
        <w:rPr>
          <w:rStyle w:val="Emphasis"/>
          <w:rFonts w:asciiTheme="majorHAnsi" w:hAnsiTheme="majorHAnsi" w:cstheme="majorHAnsi"/>
        </w:rPr>
        <w:t>well-regulated</w:t>
      </w:r>
      <w:r w:rsidRPr="00DE2B00">
        <w:rPr>
          <w:rFonts w:asciiTheme="majorHAnsi" w:hAnsiTheme="majorHAnsi" w:cstheme="majorHAnsi"/>
        </w:rPr>
        <w:t xml:space="preserve"> global </w:t>
      </w:r>
      <w:r w:rsidRPr="00DE2B00">
        <w:rPr>
          <w:rStyle w:val="Emphasis"/>
          <w:rFonts w:asciiTheme="majorHAnsi" w:hAnsiTheme="majorHAnsi" w:cstheme="majorHAnsi"/>
        </w:rPr>
        <w:t>capitalism</w:t>
      </w:r>
      <w:r w:rsidRPr="00DE2B00">
        <w:rPr>
          <w:rFonts w:asciiTheme="majorHAnsi" w:hAnsiTheme="majorHAnsi" w:cstheme="majorHAnsi"/>
        </w:rPr>
        <w:t xml:space="preserve"> </w:t>
      </w:r>
      <w:r w:rsidRPr="00DE2B00">
        <w:rPr>
          <w:rStyle w:val="StyleUnderline"/>
          <w:rFonts w:asciiTheme="majorHAnsi" w:hAnsiTheme="majorHAnsi" w:cstheme="majorHAnsi"/>
        </w:rPr>
        <w:t xml:space="preserve">than by </w:t>
      </w:r>
      <w:r w:rsidRPr="00DE2B00">
        <w:rPr>
          <w:rStyle w:val="Emphasis"/>
          <w:rFonts w:asciiTheme="majorHAnsi" w:hAnsiTheme="majorHAnsi" w:cstheme="majorHAnsi"/>
        </w:rPr>
        <w:t>any alternatives</w:t>
      </w:r>
      <w:r w:rsidRPr="00DE2B00">
        <w:rPr>
          <w:rStyle w:val="StyleUnderline"/>
          <w:rFonts w:asciiTheme="majorHAnsi" w:hAnsiTheme="majorHAnsi" w:cstheme="majorHAnsi"/>
        </w:rPr>
        <w:t xml:space="preserve">. </w:t>
      </w:r>
      <w:r w:rsidRPr="003A2A6A">
        <w:rPr>
          <w:rStyle w:val="StyleUnderline"/>
          <w:rFonts w:asciiTheme="majorHAnsi" w:hAnsiTheme="majorHAnsi" w:cstheme="majorHAnsi"/>
          <w:highlight w:val="green"/>
        </w:rPr>
        <w:t xml:space="preserve">If </w:t>
      </w:r>
      <w:r w:rsidRPr="00DE2B00">
        <w:rPr>
          <w:rStyle w:val="StyleUnderline"/>
          <w:rFonts w:asciiTheme="majorHAnsi" w:hAnsiTheme="majorHAnsi" w:cstheme="majorHAnsi"/>
        </w:rPr>
        <w:t>we</w:t>
      </w:r>
      <w:r w:rsidRPr="00DE2B00">
        <w:rPr>
          <w:rFonts w:asciiTheme="majorHAnsi" w:hAnsiTheme="majorHAnsi" w:cstheme="majorHAnsi"/>
        </w:rPr>
        <w:t xml:space="preserve"> instead </w:t>
      </w:r>
      <w:r w:rsidRPr="00DE2B00">
        <w:rPr>
          <w:rStyle w:val="StyleUnderline"/>
          <w:rFonts w:asciiTheme="majorHAnsi" w:hAnsiTheme="majorHAnsi" w:cstheme="majorHAnsi"/>
        </w:rPr>
        <w:t xml:space="preserve">opt for </w:t>
      </w:r>
      <w:r w:rsidRPr="003A2A6A">
        <w:rPr>
          <w:rStyle w:val="Emphasis"/>
          <w:rFonts w:asciiTheme="majorHAnsi" w:hAnsiTheme="majorHAnsi" w:cstheme="majorHAnsi"/>
          <w:highlight w:val="green"/>
        </w:rPr>
        <w:t>less cap</w:t>
      </w:r>
      <w:r w:rsidRPr="00DE2B00">
        <w:rPr>
          <w:rStyle w:val="Emphasis"/>
          <w:rFonts w:asciiTheme="majorHAnsi" w:hAnsiTheme="majorHAnsi" w:cstheme="majorHAnsi"/>
        </w:rPr>
        <w:t>italism</w:t>
      </w:r>
      <w:r w:rsidRPr="00DE2B00">
        <w:rPr>
          <w:rFonts w:asciiTheme="majorHAnsi" w:hAnsiTheme="majorHAnsi" w:cstheme="majorHAnsi"/>
        </w:rPr>
        <w:t xml:space="preserve">, less growth, and less globalization, then desperate </w:t>
      </w:r>
      <w:r w:rsidRPr="003A2A6A">
        <w:rPr>
          <w:rStyle w:val="Emphasis"/>
          <w:rFonts w:asciiTheme="majorHAnsi" w:hAnsiTheme="majorHAnsi" w:cstheme="majorHAnsi"/>
          <w:highlight w:val="green"/>
        </w:rPr>
        <w:t xml:space="preserve">poverty will </w:t>
      </w:r>
      <w:r w:rsidRPr="00DE2B00">
        <w:rPr>
          <w:rStyle w:val="Emphasis"/>
          <w:rFonts w:asciiTheme="majorHAnsi" w:hAnsiTheme="majorHAnsi" w:cstheme="majorHAnsi"/>
        </w:rPr>
        <w:t>continue</w:t>
      </w:r>
      <w:r w:rsidRPr="00DE2B00">
        <w:rPr>
          <w:rFonts w:asciiTheme="majorHAnsi" w:hAnsiTheme="majorHAnsi" w:cstheme="majorHAnsi"/>
        </w:rPr>
        <w:t xml:space="preserve"> to exist for a significant portion of the world's population into the further future, </w:t>
      </w:r>
      <w:r w:rsidRPr="00DE2B00">
        <w:rPr>
          <w:rStyle w:val="StyleUnderline"/>
          <w:rFonts w:asciiTheme="majorHAnsi" w:hAnsiTheme="majorHAnsi" w:cstheme="majorHAnsi"/>
        </w:rPr>
        <w:t xml:space="preserve">and the world will </w:t>
      </w:r>
      <w:r w:rsidRPr="003A2A6A">
        <w:rPr>
          <w:rStyle w:val="StyleUnderline"/>
          <w:rFonts w:asciiTheme="majorHAnsi" w:hAnsiTheme="majorHAnsi" w:cstheme="majorHAnsi"/>
          <w:highlight w:val="green"/>
        </w:rPr>
        <w:t>be</w:t>
      </w:r>
      <w:r w:rsidRPr="003A2A6A">
        <w:rPr>
          <w:rFonts w:asciiTheme="majorHAnsi" w:hAnsiTheme="majorHAnsi" w:cstheme="majorHAnsi"/>
          <w:highlight w:val="green"/>
        </w:rPr>
        <w:t xml:space="preserve"> </w:t>
      </w:r>
      <w:r w:rsidRPr="00DE2B00">
        <w:rPr>
          <w:rFonts w:asciiTheme="majorHAnsi" w:hAnsiTheme="majorHAnsi" w:cstheme="majorHAnsi"/>
        </w:rPr>
        <w:t xml:space="preserve">a </w:t>
      </w:r>
      <w:r w:rsidRPr="003A2A6A">
        <w:rPr>
          <w:rStyle w:val="Emphasis"/>
          <w:rFonts w:asciiTheme="majorHAnsi" w:hAnsiTheme="majorHAnsi" w:cstheme="majorHAnsi"/>
          <w:highlight w:val="green"/>
        </w:rPr>
        <w:t xml:space="preserve">worse </w:t>
      </w:r>
      <w:r w:rsidRPr="00DE2B00">
        <w:rPr>
          <w:rStyle w:val="Emphasis"/>
          <w:rFonts w:asciiTheme="majorHAnsi" w:hAnsiTheme="majorHAnsi" w:cstheme="majorHAnsi"/>
        </w:rPr>
        <w:t>and less equitable</w:t>
      </w:r>
      <w:r w:rsidRPr="00DE2B00">
        <w:rPr>
          <w:rFonts w:asciiTheme="majorHAnsi" w:hAnsiTheme="majorHAnsi" w:cstheme="majorHAnsi"/>
        </w:rPr>
        <w:t xml:space="preserve"> place than it would have been with more capitalism. For example, </w:t>
      </w:r>
      <w:r w:rsidRPr="00DE2B00">
        <w:rPr>
          <w:rStyle w:val="StyleUnderline"/>
          <w:rFonts w:asciiTheme="majorHAnsi" w:hAnsiTheme="majorHAnsi" w:cstheme="majorHAnsi"/>
        </w:rPr>
        <w:t xml:space="preserve">in a world with less capitalism, </w:t>
      </w:r>
      <w:r w:rsidRPr="003A2A6A">
        <w:rPr>
          <w:rStyle w:val="StyleUnderline"/>
          <w:rFonts w:asciiTheme="majorHAnsi" w:hAnsiTheme="majorHAnsi" w:cstheme="majorHAnsi"/>
          <w:highlight w:val="green"/>
        </w:rPr>
        <w:t>there would be</w:t>
      </w:r>
      <w:r w:rsidRPr="00DE2B00">
        <w:rPr>
          <w:rStyle w:val="StyleUnderline"/>
          <w:rFonts w:asciiTheme="majorHAnsi" w:hAnsiTheme="majorHAnsi" w:cstheme="majorHAnsi"/>
        </w:rPr>
        <w:t xml:space="preserve"> more </w:t>
      </w:r>
      <w:r w:rsidRPr="003A2A6A">
        <w:rPr>
          <w:rStyle w:val="Emphasis"/>
          <w:rFonts w:asciiTheme="majorHAnsi" w:hAnsiTheme="majorHAnsi" w:cstheme="majorHAnsi"/>
          <w:highlight w:val="green"/>
        </w:rPr>
        <w:t>overpop</w:t>
      </w:r>
      <w:r w:rsidRPr="00DE2B00">
        <w:rPr>
          <w:rStyle w:val="Emphasis"/>
          <w:rFonts w:asciiTheme="majorHAnsi" w:hAnsiTheme="majorHAnsi" w:cstheme="majorHAnsi"/>
        </w:rPr>
        <w:t xml:space="preserve">ulation, </w:t>
      </w:r>
      <w:r w:rsidRPr="003A2A6A">
        <w:rPr>
          <w:rStyle w:val="Emphasis"/>
          <w:rFonts w:asciiTheme="majorHAnsi" w:hAnsiTheme="majorHAnsi" w:cstheme="majorHAnsi"/>
          <w:highlight w:val="green"/>
        </w:rPr>
        <w:t>food insecurity</w:t>
      </w:r>
      <w:r w:rsidRPr="00DE2B00">
        <w:rPr>
          <w:rFonts w:asciiTheme="majorHAnsi" w:hAnsiTheme="majorHAnsi" w:cstheme="majorHAnsi"/>
        </w:rPr>
        <w:t xml:space="preserve">, air </w:t>
      </w:r>
      <w:r w:rsidRPr="003A2A6A">
        <w:rPr>
          <w:rStyle w:val="Emphasis"/>
          <w:rFonts w:asciiTheme="majorHAnsi" w:hAnsiTheme="majorHAnsi" w:cstheme="majorHAnsi"/>
          <w:highlight w:val="green"/>
        </w:rPr>
        <w:t>pollution</w:t>
      </w:r>
      <w:r w:rsidRPr="00DE2B00">
        <w:rPr>
          <w:rFonts w:asciiTheme="majorHAnsi" w:hAnsiTheme="majorHAnsi" w:cstheme="majorHAnsi"/>
        </w:rPr>
        <w:t xml:space="preserve">, ill health, injustice, </w:t>
      </w:r>
      <w:r w:rsidRPr="003A2A6A">
        <w:rPr>
          <w:rStyle w:val="StyleUnderline"/>
          <w:rFonts w:asciiTheme="majorHAnsi" w:hAnsiTheme="majorHAnsi" w:cstheme="majorHAnsi"/>
          <w:highlight w:val="green"/>
        </w:rPr>
        <w:t xml:space="preserve">and </w:t>
      </w:r>
      <w:r w:rsidRPr="00DE2B00">
        <w:rPr>
          <w:rStyle w:val="StyleUnderline"/>
          <w:rFonts w:asciiTheme="majorHAnsi" w:hAnsiTheme="majorHAnsi" w:cstheme="majorHAnsi"/>
        </w:rPr>
        <w:t>other problems</w:t>
      </w:r>
      <w:r w:rsidRPr="00DE2B00">
        <w:rPr>
          <w:rFonts w:asciiTheme="majorHAnsi" w:hAnsiTheme="majorHAnsi" w:cstheme="majorHAnsi"/>
        </w:rPr>
        <w:t xml:space="preserve">. In part, this is because of the factors identified by premise 1, which connect a turn away from capitalism with a turn away from continuing improvements in health, wellbeing, and justice, especially for the developing world. In addition, </w:t>
      </w:r>
      <w:r w:rsidRPr="00DE2B00">
        <w:rPr>
          <w:rStyle w:val="StyleUnderline"/>
          <w:rFonts w:asciiTheme="majorHAnsi" w:hAnsiTheme="majorHAnsi" w:cstheme="majorHAnsi"/>
        </w:rPr>
        <w:t xml:space="preserve">fertility declines are also a consequence of increased wealth, and the size of the population is a primary determinant of </w:t>
      </w:r>
      <w:r w:rsidRPr="00DE2B00">
        <w:rPr>
          <w:rStyle w:val="Emphasis"/>
          <w:rFonts w:asciiTheme="majorHAnsi" w:hAnsiTheme="majorHAnsi" w:cstheme="majorHAnsi"/>
        </w:rPr>
        <w:t xml:space="preserve">food demand and other </w:t>
      </w:r>
      <w:r w:rsidRPr="003A2A6A">
        <w:rPr>
          <w:rStyle w:val="Emphasis"/>
          <w:rFonts w:asciiTheme="majorHAnsi" w:hAnsiTheme="majorHAnsi" w:cstheme="majorHAnsi"/>
          <w:highlight w:val="green"/>
        </w:rPr>
        <w:t>environmental stressors</w:t>
      </w:r>
      <w:r w:rsidRPr="00DE2B00">
        <w:rPr>
          <w:rFonts w:asciiTheme="majorHAnsi" w:hAnsiTheme="majorHAnsi" w:cstheme="majorHAnsi"/>
        </w:rPr>
        <w:t xml:space="preserve">.13 Finally, as discussed at length in the next section of the essay, </w:t>
      </w:r>
      <w:r w:rsidRPr="00DE2B00">
        <w:rPr>
          <w:rStyle w:val="StyleUnderline"/>
          <w:rFonts w:asciiTheme="majorHAnsi" w:hAnsiTheme="majorHAnsi" w:cstheme="majorHAnsi"/>
        </w:rPr>
        <w:t xml:space="preserve">capitalism can be naturally combined with optimal </w:t>
      </w:r>
      <w:r w:rsidRPr="00DE2B00">
        <w:rPr>
          <w:rStyle w:val="Emphasis"/>
          <w:rFonts w:asciiTheme="majorHAnsi" w:hAnsiTheme="majorHAnsi" w:cstheme="majorHAnsi"/>
        </w:rPr>
        <w:t>environmental regulations</w:t>
      </w:r>
      <w:r w:rsidRPr="00DE2B00">
        <w:rPr>
          <w:rFonts w:asciiTheme="majorHAnsi" w:hAnsiTheme="majorHAnsi" w:cstheme="majorHAnsi"/>
        </w:rPr>
        <w:t xml:space="preserve">.14 </w:t>
      </w:r>
      <w:r w:rsidRPr="00DE2B00">
        <w:rPr>
          <w:rStyle w:val="StyleUnderline"/>
          <w:rFonts w:asciiTheme="majorHAnsi" w:hAnsiTheme="majorHAnsi" w:cstheme="majorHAnsi"/>
        </w:rPr>
        <w:t>Even bracketing</w:t>
      </w:r>
      <w:r w:rsidRPr="00DE2B00">
        <w:rPr>
          <w:rFonts w:asciiTheme="majorHAnsi" w:hAnsiTheme="majorHAnsi" w:cstheme="majorHAnsi"/>
        </w:rPr>
        <w:t xml:space="preserve"> anything like optimal </w:t>
      </w:r>
      <w:r w:rsidRPr="00DE2B00">
        <w:rPr>
          <w:rStyle w:val="StyleUnderline"/>
          <w:rFonts w:asciiTheme="majorHAnsi" w:hAnsiTheme="majorHAnsi" w:cstheme="majorHAnsi"/>
        </w:rPr>
        <w:t>regulation</w:t>
      </w:r>
      <w:r w:rsidRPr="00DE2B00">
        <w:rPr>
          <w:rFonts w:asciiTheme="majorHAnsi" w:hAnsiTheme="majorHAnsi" w:cstheme="majorHAnsi"/>
        </w:rPr>
        <w:t xml:space="preserve">, it remains true that sufficiently </w:t>
      </w:r>
      <w:r w:rsidRPr="00DE2B00">
        <w:rPr>
          <w:rStyle w:val="Emphasis"/>
          <w:rFonts w:asciiTheme="majorHAnsi" w:hAnsiTheme="majorHAnsi" w:cstheme="majorHAnsi"/>
        </w:rPr>
        <w:t>wealthy nations reduce environmental degradation</w:t>
      </w:r>
      <w:r w:rsidRPr="00DE2B00">
        <w:rPr>
          <w:rFonts w:asciiTheme="majorHAnsi" w:hAnsiTheme="majorHAnsi" w:cstheme="majorHAnsi"/>
        </w:rPr>
        <w:t xml:space="preserve"> as they become wealthier, </w:t>
      </w:r>
      <w:r w:rsidRPr="00DE2B00">
        <w:rPr>
          <w:rStyle w:val="StyleUnderline"/>
          <w:rFonts w:asciiTheme="majorHAnsi" w:hAnsiTheme="majorHAnsi" w:cstheme="majorHAnsi"/>
        </w:rPr>
        <w:t xml:space="preserve">whereas developing nations that are nearing peak degradation will remain </w:t>
      </w:r>
      <w:r w:rsidRPr="00DE2B00">
        <w:rPr>
          <w:rStyle w:val="Emphasis"/>
          <w:rFonts w:asciiTheme="majorHAnsi" w:hAnsiTheme="majorHAnsi" w:cstheme="majorHAnsi"/>
        </w:rPr>
        <w:t>stuck at the worst levels of degradation if we stall growth</w:t>
      </w:r>
      <w:r w:rsidRPr="00DE2B00">
        <w:rPr>
          <w:rStyle w:val="StyleUnderline"/>
          <w:rFonts w:asciiTheme="majorHAnsi" w:hAnsiTheme="majorHAnsi" w:cstheme="majorHAnsi"/>
        </w:rPr>
        <w:t>, rather than allowing them to transition</w:t>
      </w:r>
      <w:r w:rsidRPr="00DE2B00">
        <w:rPr>
          <w:rFonts w:asciiTheme="majorHAnsi" w:hAnsiTheme="majorHAnsi" w:cstheme="majorHAnsi"/>
        </w:rPr>
        <w:t xml:space="preserve"> to less and less degradation in the future </w:t>
      </w:r>
      <w:r w:rsidRPr="00DE2B00">
        <w:rPr>
          <w:rStyle w:val="StyleUnderline"/>
          <w:rFonts w:asciiTheme="majorHAnsi" w:hAnsiTheme="majorHAnsi" w:cstheme="majorHAnsi"/>
        </w:rPr>
        <w:t>via capitalism</w:t>
      </w:r>
      <w:r w:rsidRPr="00DE2B00">
        <w:rPr>
          <w:rFonts w:asciiTheme="majorHAnsi" w:hAnsiTheme="majorHAnsi" w:cstheme="majorHAnsi"/>
        </w:rPr>
        <w:t xml:space="preserve"> and economic growth.15 In contrast, </w:t>
      </w:r>
      <w:r w:rsidRPr="00DE2B00">
        <w:rPr>
          <w:rStyle w:val="StyleUnderline"/>
          <w:rFonts w:asciiTheme="majorHAnsi" w:hAnsiTheme="majorHAnsi" w:cstheme="majorHAnsi"/>
        </w:rPr>
        <w:t xml:space="preserve">well-regulated </w:t>
      </w:r>
      <w:r w:rsidRPr="003A2A6A">
        <w:rPr>
          <w:rStyle w:val="StyleUnderline"/>
          <w:rFonts w:asciiTheme="majorHAnsi" w:hAnsiTheme="majorHAnsi" w:cstheme="majorHAnsi"/>
          <w:highlight w:val="green"/>
        </w:rPr>
        <w:t>cap</w:t>
      </w:r>
      <w:r w:rsidRPr="00DE2B00">
        <w:rPr>
          <w:rStyle w:val="StyleUnderline"/>
          <w:rFonts w:asciiTheme="majorHAnsi" w:hAnsiTheme="majorHAnsi" w:cstheme="majorHAnsi"/>
        </w:rPr>
        <w:t xml:space="preserve">italism </w:t>
      </w:r>
      <w:r w:rsidRPr="003A2A6A">
        <w:rPr>
          <w:rStyle w:val="StyleUnderline"/>
          <w:rFonts w:asciiTheme="majorHAnsi" w:hAnsiTheme="majorHAnsi" w:cstheme="majorHAnsi"/>
          <w:highlight w:val="green"/>
        </w:rPr>
        <w:t>is a key part of</w:t>
      </w:r>
      <w:r w:rsidRPr="003A2A6A">
        <w:rPr>
          <w:rFonts w:asciiTheme="majorHAnsi" w:hAnsiTheme="majorHAnsi" w:cstheme="majorHAnsi"/>
          <w:highlight w:val="green"/>
        </w:rPr>
        <w:t xml:space="preserve"> </w:t>
      </w:r>
      <w:r w:rsidRPr="00DE2B00">
        <w:rPr>
          <w:rFonts w:asciiTheme="majorHAnsi" w:hAnsiTheme="majorHAnsi" w:cstheme="majorHAnsi"/>
        </w:rPr>
        <w:t xml:space="preserve">the best way of coping with these problems, as well as a key part of </w:t>
      </w:r>
      <w:r w:rsidRPr="003A2A6A">
        <w:rPr>
          <w:rStyle w:val="Emphasis"/>
          <w:rFonts w:asciiTheme="majorHAnsi" w:hAnsiTheme="majorHAnsi" w:cstheme="majorHAnsi"/>
          <w:highlight w:val="green"/>
        </w:rPr>
        <w:t>dealing with climate change</w:t>
      </w:r>
      <w:r w:rsidRPr="00DE2B00">
        <w:rPr>
          <w:rFonts w:asciiTheme="majorHAnsi" w:hAnsiTheme="majorHAnsi" w:cstheme="majorHAnsi"/>
        </w:rPr>
        <w:t xml:space="preserve">, global </w:t>
      </w:r>
      <w:r w:rsidRPr="00DE2B00">
        <w:rPr>
          <w:rStyle w:val="Emphasis"/>
          <w:rFonts w:asciiTheme="majorHAnsi" w:hAnsiTheme="majorHAnsi" w:cstheme="majorHAnsi"/>
        </w:rPr>
        <w:t>food production</w:t>
      </w:r>
      <w:r w:rsidRPr="00DE2B00">
        <w:rPr>
          <w:rStyle w:val="StyleUnderline"/>
          <w:rFonts w:asciiTheme="majorHAnsi" w:hAnsiTheme="majorHAnsi" w:cstheme="majorHAnsi"/>
        </w:rPr>
        <w:t>, and other</w:t>
      </w:r>
      <w:r w:rsidRPr="00DE2B00">
        <w:rPr>
          <w:rFonts w:asciiTheme="majorHAnsi" w:hAnsiTheme="majorHAnsi" w:cstheme="majorHAnsi"/>
        </w:rPr>
        <w:t xml:space="preserve"> specific </w:t>
      </w:r>
      <w:r w:rsidRPr="00DE2B00">
        <w:rPr>
          <w:rStyle w:val="StyleUnderline"/>
          <w:rFonts w:asciiTheme="majorHAnsi" w:hAnsiTheme="majorHAnsi" w:cstheme="majorHAnsi"/>
        </w:rPr>
        <w:t>challenges</w:t>
      </w:r>
      <w:r w:rsidRPr="00DE2B00">
        <w:rPr>
          <w:rFonts w:asciiTheme="majorHAnsi" w:hAnsiTheme="majorHAnsi" w:cstheme="majorHAnsi"/>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2663B0D9" w14:textId="77777777" w:rsidR="006C68A9" w:rsidRPr="00DE2B00" w:rsidRDefault="006C68A9" w:rsidP="006C68A9">
      <w:pPr>
        <w:rPr>
          <w:rFonts w:asciiTheme="majorHAnsi" w:hAnsiTheme="majorHAnsi" w:cstheme="majorHAnsi"/>
        </w:rPr>
      </w:pPr>
      <w:r w:rsidRPr="00DE2B00">
        <w:rPr>
          <w:rFonts w:asciiTheme="majorHAnsi" w:hAnsiTheme="majorHAnsi" w:cstheme="majorHAnsi"/>
        </w:rPr>
        <w:t xml:space="preserve">Conclusion. </w:t>
      </w:r>
      <w:r w:rsidRPr="00DE2B00">
        <w:rPr>
          <w:rStyle w:val="StyleUnderline"/>
          <w:rFonts w:asciiTheme="majorHAnsi" w:hAnsiTheme="majorHAnsi" w:cstheme="majorHAnsi"/>
        </w:rPr>
        <w:t>Therefore, we should be in favor of capitalism over noncapitalism</w:t>
      </w:r>
      <w:r w:rsidRPr="00DE2B00">
        <w:rPr>
          <w:rFonts w:asciiTheme="majorHAnsi" w:hAnsiTheme="majorHAnsi" w:cstheme="majorHAnsi"/>
        </w:rPr>
        <w:t>, and we should especially favor well-regulated capitalism, which is the ethically optimal economic system and is essential to any just basic structure for society.</w:t>
      </w:r>
    </w:p>
    <w:p w14:paraId="59843053" w14:textId="77777777" w:rsidR="006C68A9" w:rsidRPr="00DE2B00" w:rsidRDefault="006C68A9" w:rsidP="006C68A9">
      <w:pPr>
        <w:rPr>
          <w:rFonts w:asciiTheme="majorHAnsi" w:hAnsiTheme="majorHAnsi" w:cstheme="majorHAnsi"/>
        </w:rPr>
      </w:pPr>
      <w:r w:rsidRPr="00DE2B00">
        <w:rPr>
          <w:rStyle w:val="StyleUnderline"/>
          <w:rFonts w:asciiTheme="majorHAnsi" w:hAnsiTheme="majorHAnsi" w:cstheme="majorHAnsi"/>
        </w:rPr>
        <w:t>This</w:t>
      </w:r>
      <w:r w:rsidRPr="00DE2B00">
        <w:rPr>
          <w:rFonts w:asciiTheme="majorHAnsi" w:hAnsiTheme="majorHAnsi" w:cstheme="majorHAnsi"/>
        </w:rPr>
        <w:t xml:space="preserve"> argument is impressive because, as stated earlier in the essay, it </w:t>
      </w:r>
      <w:r w:rsidRPr="00DE2B00">
        <w:rPr>
          <w:rStyle w:val="StyleUnderline"/>
          <w:rFonts w:asciiTheme="majorHAnsi" w:hAnsiTheme="majorHAnsi" w:cstheme="majorHAnsi"/>
        </w:rPr>
        <w:t xml:space="preserve">is based on </w:t>
      </w:r>
      <w:r w:rsidRPr="00DE2B00">
        <w:rPr>
          <w:rStyle w:val="Emphasis"/>
          <w:rFonts w:asciiTheme="majorHAnsi" w:hAnsiTheme="majorHAnsi" w:cstheme="majorHAnsi"/>
        </w:rPr>
        <w:t>evidence</w:t>
      </w:r>
      <w:r w:rsidRPr="00DE2B00">
        <w:rPr>
          <w:rFonts w:asciiTheme="majorHAnsi" w:hAnsiTheme="majorHAnsi" w:cstheme="majorHAnsi"/>
        </w:rPr>
        <w:t xml:space="preserve"> that is so striking that it leads a bipartisan range of open-minded thinkers and activists to endorse well-regulated capitalism, including many of those who were not initially attracted to the view because of a reasonable concern for the societal ills with which we began. To better understand why such a range of thinkers could agree that well-regulated capitalism is best, it may help to clarify some things that are not assumed or implied by the argument for it, which could be invoked by other bad arguments for capitalism.</w:t>
      </w:r>
    </w:p>
    <w:p w14:paraId="3F3EC289" w14:textId="77777777" w:rsidR="006C68A9" w:rsidRPr="00DE2B00" w:rsidRDefault="006C68A9" w:rsidP="006C68A9">
      <w:pPr>
        <w:rPr>
          <w:rFonts w:asciiTheme="majorHAnsi" w:hAnsiTheme="majorHAnsi" w:cstheme="majorHAnsi"/>
        </w:rPr>
      </w:pPr>
      <w:r w:rsidRPr="00DE2B00">
        <w:rPr>
          <w:rFonts w:asciiTheme="majorHAnsi" w:hAnsiTheme="majorHAnsi" w:cstheme="majorHAnsi"/>
        </w:rPr>
        <w:t xml:space="preserve">One thing the argument above does not assume is that health, wellbeing, or justice are the same thing as wealth, because, in fact, they are not. Instead, </w:t>
      </w:r>
      <w:r w:rsidRPr="00DE2B00">
        <w:rPr>
          <w:rStyle w:val="StyleUnderline"/>
          <w:rFonts w:asciiTheme="majorHAnsi" w:hAnsiTheme="majorHAnsi" w:cstheme="majorHAnsi"/>
        </w:rPr>
        <w:t>the argument</w:t>
      </w:r>
      <w:r w:rsidRPr="00DE2B00">
        <w:rPr>
          <w:rFonts w:asciiTheme="majorHAnsi" w:hAnsiTheme="majorHAnsi" w:cstheme="majorHAnsi"/>
        </w:rPr>
        <w:t xml:space="preserve"> above </w:t>
      </w:r>
      <w:r w:rsidRPr="00DE2B00">
        <w:rPr>
          <w:rStyle w:val="StyleUnderline"/>
          <w:rFonts w:asciiTheme="majorHAnsi" w:hAnsiTheme="majorHAnsi" w:cstheme="majorHAnsi"/>
        </w:rPr>
        <w:t>relies on</w:t>
      </w:r>
      <w:r w:rsidRPr="00DE2B00">
        <w:rPr>
          <w:rFonts w:asciiTheme="majorHAnsi" w:hAnsiTheme="majorHAnsi" w:cstheme="majorHAnsi"/>
        </w:rPr>
        <w:t xml:space="preserve"> well-accepted, </w:t>
      </w:r>
      <w:r w:rsidRPr="003A2A6A">
        <w:rPr>
          <w:rStyle w:val="Emphasis"/>
          <w:rFonts w:asciiTheme="majorHAnsi" w:hAnsiTheme="majorHAnsi" w:cstheme="majorHAnsi"/>
          <w:highlight w:val="green"/>
        </w:rPr>
        <w:t>measurable indicators</w:t>
      </w:r>
      <w:r w:rsidRPr="003A2A6A">
        <w:rPr>
          <w:rFonts w:asciiTheme="majorHAnsi" w:hAnsiTheme="majorHAnsi" w:cstheme="majorHAnsi"/>
          <w:highlight w:val="green"/>
        </w:rPr>
        <w:t xml:space="preserve"> </w:t>
      </w:r>
      <w:r w:rsidRPr="00DE2B00">
        <w:rPr>
          <w:rFonts w:asciiTheme="majorHAnsi" w:hAnsiTheme="majorHAnsi" w:cstheme="majorHAnsi"/>
        </w:rPr>
        <w:t xml:space="preserve">of health and wellbeing, such as increased lifespan; </w:t>
      </w:r>
      <w:r w:rsidRPr="00DE2B00">
        <w:rPr>
          <w:rStyle w:val="StyleUnderline"/>
          <w:rFonts w:asciiTheme="majorHAnsi" w:hAnsiTheme="majorHAnsi" w:cstheme="majorHAnsi"/>
        </w:rPr>
        <w:t>decreased early childhood mortality; adequate nutrition; and other empirically measurable</w:t>
      </w:r>
      <w:r w:rsidRPr="00DE2B00">
        <w:rPr>
          <w:rFonts w:asciiTheme="majorHAnsi" w:hAnsiTheme="majorHAnsi" w:cstheme="majorHAnsi"/>
        </w:rPr>
        <w:t xml:space="preserve"> leading </w:t>
      </w:r>
      <w:r w:rsidRPr="00DE2B00">
        <w:rPr>
          <w:rStyle w:val="StyleUnderline"/>
          <w:rFonts w:asciiTheme="majorHAnsi" w:hAnsiTheme="majorHAnsi" w:cstheme="majorHAnsi"/>
        </w:rPr>
        <w:t>indicators</w:t>
      </w:r>
      <w:r w:rsidRPr="00DE2B00">
        <w:rPr>
          <w:rFonts w:asciiTheme="majorHAnsi" w:hAnsiTheme="majorHAnsi" w:cstheme="majorHAnsi"/>
        </w:rPr>
        <w:t xml:space="preserve"> of health, wellbeing, and justice.17 Similarly, </w:t>
      </w:r>
      <w:r w:rsidRPr="00DE2B00">
        <w:rPr>
          <w:rStyle w:val="StyleUnderline"/>
          <w:rFonts w:asciiTheme="majorHAnsi" w:hAnsiTheme="majorHAnsi" w:cstheme="majorHAnsi"/>
        </w:rPr>
        <w:t xml:space="preserve">the argument that </w:t>
      </w:r>
      <w:r w:rsidRPr="003A2A6A">
        <w:rPr>
          <w:rStyle w:val="StyleUnderline"/>
          <w:rFonts w:asciiTheme="majorHAnsi" w:hAnsiTheme="majorHAnsi" w:cstheme="majorHAnsi"/>
          <w:highlight w:val="green"/>
        </w:rPr>
        <w:t>cap</w:t>
      </w:r>
      <w:r w:rsidRPr="00DE2B00">
        <w:rPr>
          <w:rStyle w:val="StyleUnderline"/>
          <w:rFonts w:asciiTheme="majorHAnsi" w:hAnsiTheme="majorHAnsi" w:cstheme="majorHAnsi"/>
        </w:rPr>
        <w:t xml:space="preserve">italism </w:t>
      </w:r>
      <w:r w:rsidRPr="003A2A6A">
        <w:rPr>
          <w:rStyle w:val="StyleUnderline"/>
          <w:rFonts w:asciiTheme="majorHAnsi" w:hAnsiTheme="majorHAnsi" w:cstheme="majorHAnsi"/>
          <w:highlight w:val="green"/>
        </w:rPr>
        <w:t xml:space="preserve">promotes </w:t>
      </w:r>
      <w:r w:rsidRPr="00DE2B00">
        <w:rPr>
          <w:rStyle w:val="StyleUnderline"/>
          <w:rFonts w:asciiTheme="majorHAnsi" w:hAnsiTheme="majorHAnsi" w:cstheme="majorHAnsi"/>
        </w:rPr>
        <w:t xml:space="preserve">justice, </w:t>
      </w:r>
      <w:r w:rsidRPr="003A2A6A">
        <w:rPr>
          <w:rStyle w:val="Emphasis"/>
          <w:rFonts w:asciiTheme="majorHAnsi" w:hAnsiTheme="majorHAnsi" w:cstheme="majorHAnsi"/>
          <w:highlight w:val="green"/>
        </w:rPr>
        <w:t>peace</w:t>
      </w:r>
      <w:r w:rsidRPr="00DE2B00">
        <w:rPr>
          <w:rStyle w:val="StyleUnderline"/>
          <w:rFonts w:asciiTheme="majorHAnsi" w:hAnsiTheme="majorHAnsi" w:cstheme="majorHAnsi"/>
        </w:rPr>
        <w:t>, freedom, human rights, and tolerance relies on empirical metrics</w:t>
      </w:r>
      <w:r w:rsidRPr="00DE2B00">
        <w:rPr>
          <w:rFonts w:asciiTheme="majorHAnsi" w:hAnsiTheme="majorHAnsi" w:cstheme="majorHAnsi"/>
        </w:rPr>
        <w:t xml:space="preserve"> for each of these.18</w:t>
      </w:r>
    </w:p>
    <w:p w14:paraId="65B9C833" w14:textId="77777777" w:rsidR="006C68A9" w:rsidRPr="00DE2B00" w:rsidRDefault="006C68A9" w:rsidP="006C68A9">
      <w:pPr>
        <w:rPr>
          <w:rFonts w:asciiTheme="majorHAnsi" w:hAnsiTheme="majorHAnsi" w:cstheme="majorHAnsi"/>
        </w:rPr>
      </w:pPr>
      <w:r w:rsidRPr="00DE2B00">
        <w:rPr>
          <w:rFonts w:asciiTheme="majorHAnsi" w:hAnsiTheme="majorHAnsi" w:cstheme="majorHAnsi"/>
        </w:rPr>
        <w:t xml:space="preserve">Furthermore, the argument does not assume that because these indicators of health, wellbeing, and justice are highly correlated with high degrees of capitalism, that therefore capitalism is the direct cause of these good outcomes. Rather, the analyses suggest instead that something other than capitalism is the direct cause of societal improvements (such as improvements in knowledge and technology, public infrastructure, and good governance), and that </w:t>
      </w:r>
      <w:r w:rsidRPr="00DE2B00">
        <w:rPr>
          <w:rStyle w:val="StyleUnderline"/>
          <w:rFonts w:asciiTheme="majorHAnsi" w:hAnsiTheme="majorHAnsi" w:cstheme="majorHAnsi"/>
        </w:rPr>
        <w:t>capitalism is</w:t>
      </w:r>
      <w:r w:rsidRPr="00DE2B00">
        <w:rPr>
          <w:rFonts w:asciiTheme="majorHAnsi" w:hAnsiTheme="majorHAnsi" w:cstheme="majorHAnsi"/>
        </w:rPr>
        <w:t xml:space="preserve"> simply </w:t>
      </w:r>
      <w:r w:rsidRPr="00DE2B00">
        <w:rPr>
          <w:rStyle w:val="StyleUnderline"/>
          <w:rFonts w:asciiTheme="majorHAnsi" w:hAnsiTheme="majorHAnsi" w:cstheme="majorHAnsi"/>
        </w:rPr>
        <w:t xml:space="preserve">a </w:t>
      </w:r>
      <w:r w:rsidRPr="00DE2B00">
        <w:rPr>
          <w:rStyle w:val="Emphasis"/>
          <w:rFonts w:asciiTheme="majorHAnsi" w:hAnsiTheme="majorHAnsi" w:cstheme="majorHAnsi"/>
        </w:rPr>
        <w:t>necessary condition</w:t>
      </w:r>
      <w:r w:rsidRPr="00DE2B00">
        <w:rPr>
          <w:rStyle w:val="StyleUnderline"/>
          <w:rFonts w:asciiTheme="majorHAnsi" w:hAnsiTheme="majorHAnsi" w:cstheme="majorHAnsi"/>
        </w:rPr>
        <w:t xml:space="preserve"> for these improvements</w:t>
      </w:r>
      <w:r w:rsidRPr="00DE2B00">
        <w:rPr>
          <w:rFonts w:asciiTheme="majorHAnsi" w:hAnsiTheme="majorHAnsi" w:cstheme="majorHAnsi"/>
        </w:rPr>
        <w:t xml:space="preserve"> to happen.19 In other words, the richer a society is, the more it is able to invest in all of these and other things that are the direct causes of health, wellbeing, and justice. But, </w:t>
      </w:r>
      <w:r w:rsidRPr="00DE2B00">
        <w:rPr>
          <w:rStyle w:val="StyleUnderline"/>
          <w:rFonts w:asciiTheme="majorHAnsi" w:hAnsiTheme="majorHAnsi" w:cstheme="majorHAnsi"/>
        </w:rPr>
        <w:t>to maximize investment</w:t>
      </w:r>
      <w:r w:rsidRPr="00DE2B00">
        <w:rPr>
          <w:rFonts w:asciiTheme="majorHAnsi" w:hAnsiTheme="majorHAnsi" w:cstheme="majorHAnsi"/>
        </w:rPr>
        <w:t xml:space="preserve"> in these things </w:t>
      </w:r>
      <w:r w:rsidRPr="00DE2B00">
        <w:rPr>
          <w:rStyle w:val="StyleUnderline"/>
          <w:rFonts w:asciiTheme="majorHAnsi" w:hAnsiTheme="majorHAnsi" w:cstheme="majorHAnsi"/>
        </w:rPr>
        <w:t>societies need well-regulated capitalism</w:t>
      </w:r>
      <w:r w:rsidRPr="00DE2B00">
        <w:rPr>
          <w:rFonts w:asciiTheme="majorHAnsi" w:hAnsiTheme="majorHAnsi" w:cstheme="majorHAnsi"/>
        </w:rPr>
        <w:t>.</w:t>
      </w:r>
    </w:p>
    <w:p w14:paraId="234242D7" w14:textId="77777777" w:rsidR="006C68A9" w:rsidRPr="00DE2B00" w:rsidRDefault="006C68A9" w:rsidP="006C68A9">
      <w:pPr>
        <w:rPr>
          <w:rStyle w:val="StyleUnderline"/>
          <w:rFonts w:asciiTheme="majorHAnsi" w:hAnsiTheme="majorHAnsi" w:cstheme="majorHAnsi"/>
        </w:rPr>
      </w:pPr>
      <w:r w:rsidRPr="00DE2B00">
        <w:rPr>
          <w:rFonts w:asciiTheme="majorHAnsi" w:hAnsiTheme="majorHAnsi" w:cstheme="majorHAnsi"/>
        </w:rPr>
        <w:t xml:space="preserve">As part of these analyses, </w:t>
      </w:r>
      <w:r w:rsidRPr="00DE2B00">
        <w:rPr>
          <w:rStyle w:val="StyleUnderline"/>
          <w:rFonts w:asciiTheme="majorHAnsi" w:hAnsiTheme="majorHAnsi" w:cstheme="majorHAnsi"/>
        </w:rPr>
        <w:t>it is often stressed that current forms of capitalism</w:t>
      </w:r>
      <w:r w:rsidRPr="00DE2B00">
        <w:rPr>
          <w:rFonts w:asciiTheme="majorHAnsi" w:hAnsiTheme="majorHAnsi" w:cstheme="majorHAnsi"/>
        </w:rPr>
        <w:t xml:space="preserve"> around the world </w:t>
      </w:r>
      <w:r w:rsidRPr="00DE2B00">
        <w:rPr>
          <w:rStyle w:val="StyleUnderline"/>
          <w:rFonts w:asciiTheme="majorHAnsi" w:hAnsiTheme="majorHAnsi" w:cstheme="majorHAnsi"/>
        </w:rPr>
        <w:t>are</w:t>
      </w:r>
      <w:r w:rsidRPr="00DE2B00">
        <w:rPr>
          <w:rFonts w:asciiTheme="majorHAnsi" w:hAnsiTheme="majorHAnsi" w:cstheme="majorHAnsi"/>
        </w:rPr>
        <w:t xml:space="preserve"> highly </w:t>
      </w:r>
      <w:r w:rsidRPr="00DE2B00">
        <w:rPr>
          <w:rStyle w:val="StyleUnderline"/>
          <w:rFonts w:asciiTheme="majorHAnsi" w:hAnsiTheme="majorHAnsi" w:cstheme="majorHAnsi"/>
        </w:rPr>
        <w:t>defective</w:t>
      </w:r>
      <w:r w:rsidRPr="00DE2B00">
        <w:rPr>
          <w:rFonts w:asciiTheme="majorHAnsi" w:hAnsiTheme="majorHAnsi" w:cstheme="majorHAnsi"/>
        </w:rPr>
        <w:t xml:space="preserve"> and must be reformed in the direction of well-regulated capitalism because they lack investments in public goods, such as basic knowledge, healthcare, nutrition, other safety nets, and good governance.20 </w:t>
      </w:r>
      <w:r w:rsidRPr="00DE2B00">
        <w:rPr>
          <w:rStyle w:val="StyleUnderline"/>
          <w:rFonts w:asciiTheme="majorHAnsi" w:hAnsiTheme="majorHAnsi" w:cstheme="majorHAnsi"/>
        </w:rPr>
        <w:t>In this way, an argument for</w:t>
      </w:r>
      <w:r w:rsidRPr="00DE2B00">
        <w:rPr>
          <w:rFonts w:asciiTheme="majorHAnsi" w:hAnsiTheme="majorHAnsi" w:cstheme="majorHAnsi"/>
        </w:rPr>
        <w:t xml:space="preserve"> a particular kind of </w:t>
      </w:r>
      <w:r w:rsidRPr="00DE2B00">
        <w:rPr>
          <w:rStyle w:val="Emphasis"/>
          <w:rFonts w:asciiTheme="majorHAnsi" w:hAnsiTheme="majorHAnsi" w:cstheme="majorHAnsi"/>
        </w:rPr>
        <w:t>progressive reformism</w:t>
      </w:r>
      <w:r w:rsidRPr="00DE2B00">
        <w:rPr>
          <w:rStyle w:val="StyleUnderline"/>
          <w:rFonts w:asciiTheme="majorHAnsi" w:hAnsiTheme="majorHAnsi" w:cstheme="majorHAnsi"/>
        </w:rPr>
        <w:t xml:space="preserve"> is an essential</w:t>
      </w:r>
      <w:r w:rsidRPr="00DE2B00">
        <w:rPr>
          <w:rFonts w:asciiTheme="majorHAnsi" w:hAnsiTheme="majorHAnsi" w:cstheme="majorHAnsi"/>
        </w:rPr>
        <w:t xml:space="preserve"> part of the analyses </w:t>
      </w:r>
      <w:r w:rsidRPr="00DE2B00">
        <w:rPr>
          <w:rStyle w:val="StyleUnderline"/>
          <w:rFonts w:asciiTheme="majorHAnsi" w:hAnsiTheme="majorHAnsi" w:cstheme="majorHAnsi"/>
        </w:rPr>
        <w:t>that lead many to endorse the more general argument for well-regulated capitalism.</w:t>
      </w:r>
    </w:p>
    <w:p w14:paraId="400B04AD" w14:textId="77777777" w:rsidR="006C68A9" w:rsidRDefault="006C68A9" w:rsidP="006C68A9">
      <w:pPr>
        <w:rPr>
          <w:rFonts w:asciiTheme="majorHAnsi" w:hAnsiTheme="majorHAnsi" w:cstheme="majorHAnsi"/>
        </w:rPr>
      </w:pPr>
      <w:r w:rsidRPr="00DE2B00">
        <w:rPr>
          <w:rFonts w:asciiTheme="majorHAnsi" w:hAnsiTheme="majorHAnsi" w:cstheme="majorHAnsi"/>
        </w:rPr>
        <w:t xml:space="preserve">Although these analyses are nuanced, and appropriately so, it remains the case that the things that directly lead to health, wellbeing, and justice require resources, and the best path toward generating those resources is well-regulated capitalism. And on the flip side, according to the analyses behind premise 1 described above, </w:t>
      </w:r>
      <w:r w:rsidRPr="003A2A6A">
        <w:rPr>
          <w:rStyle w:val="StyleUnderline"/>
          <w:rFonts w:asciiTheme="majorHAnsi" w:hAnsiTheme="majorHAnsi" w:cstheme="majorHAnsi"/>
          <w:highlight w:val="green"/>
        </w:rPr>
        <w:t xml:space="preserve">an anti-capitalist system </w:t>
      </w:r>
      <w:r w:rsidRPr="00DE2B00">
        <w:rPr>
          <w:rStyle w:val="StyleUnderline"/>
          <w:rFonts w:asciiTheme="majorHAnsi" w:hAnsiTheme="majorHAnsi" w:cstheme="majorHAnsi"/>
        </w:rPr>
        <w:t xml:space="preserve">would not produce the resources that are needed, and </w:t>
      </w:r>
      <w:r w:rsidRPr="003A2A6A">
        <w:rPr>
          <w:rStyle w:val="StyleUnderline"/>
          <w:rFonts w:asciiTheme="majorHAnsi" w:hAnsiTheme="majorHAnsi" w:cstheme="majorHAnsi"/>
          <w:highlight w:val="green"/>
        </w:rPr>
        <w:t xml:space="preserve">would </w:t>
      </w:r>
      <w:r w:rsidRPr="00DE2B00">
        <w:rPr>
          <w:rStyle w:val="StyleUnderline"/>
          <w:rFonts w:asciiTheme="majorHAnsi" w:hAnsiTheme="majorHAnsi" w:cstheme="majorHAnsi"/>
        </w:rPr>
        <w:t xml:space="preserve">thus </w:t>
      </w:r>
      <w:r w:rsidRPr="003A2A6A">
        <w:rPr>
          <w:rStyle w:val="StyleUnderline"/>
          <w:rFonts w:asciiTheme="majorHAnsi" w:hAnsiTheme="majorHAnsi" w:cstheme="majorHAnsi"/>
          <w:highlight w:val="green"/>
        </w:rPr>
        <w:t xml:space="preserve">be a </w:t>
      </w:r>
      <w:r w:rsidRPr="003A2A6A">
        <w:rPr>
          <w:rStyle w:val="Emphasis"/>
          <w:rFonts w:asciiTheme="majorHAnsi" w:hAnsiTheme="majorHAnsi" w:cstheme="majorHAnsi"/>
          <w:highlight w:val="green"/>
        </w:rPr>
        <w:t>disaster</w:t>
      </w:r>
      <w:r w:rsidRPr="00DE2B00">
        <w:rPr>
          <w:rStyle w:val="StyleUnderline"/>
          <w:rFonts w:asciiTheme="majorHAnsi" w:hAnsiTheme="majorHAnsi" w:cstheme="majorHAnsi"/>
        </w:rPr>
        <w:t xml:space="preserve">, especially for the </w:t>
      </w:r>
      <w:r w:rsidRPr="00DE2B00">
        <w:rPr>
          <w:rStyle w:val="Emphasis"/>
          <w:rFonts w:asciiTheme="majorHAnsi" w:hAnsiTheme="majorHAnsi" w:cstheme="majorHAnsi"/>
        </w:rPr>
        <w:t>poorest billion</w:t>
      </w:r>
      <w:r w:rsidRPr="00DE2B00">
        <w:rPr>
          <w:rFonts w:asciiTheme="majorHAnsi" w:hAnsiTheme="majorHAnsi" w:cstheme="majorHAnsi"/>
        </w:rPr>
        <w:t xml:space="preserve"> people who are most desperately in need of the resources that capitalism can create and direct, to escape from extreme poverty.21 </w:t>
      </w:r>
    </w:p>
    <w:p w14:paraId="5F426CBF" w14:textId="77777777" w:rsidR="006C68A9" w:rsidRDefault="006C68A9" w:rsidP="006C68A9">
      <w:pPr>
        <w:pStyle w:val="Heading4"/>
      </w:pPr>
      <w:r>
        <w:t xml:space="preserve">BUT, degrowth </w:t>
      </w:r>
      <w:r w:rsidRPr="007C3E7D">
        <w:rPr>
          <w:u w:val="single"/>
        </w:rPr>
        <w:t>hammers</w:t>
      </w:r>
      <w:r>
        <w:t xml:space="preserve"> the third-world and causes global poverty to </w:t>
      </w:r>
      <w:r w:rsidRPr="007C3E7D">
        <w:rPr>
          <w:u w:val="single"/>
        </w:rPr>
        <w:t>skyrocket</w:t>
      </w:r>
      <w:r>
        <w:t xml:space="preserve">. Growth </w:t>
      </w:r>
      <w:r w:rsidRPr="00EF7EE8">
        <w:rPr>
          <w:u w:val="single"/>
        </w:rPr>
        <w:t>can’t be decoupled</w:t>
      </w:r>
      <w:r>
        <w:t xml:space="preserve"> from quality of life.</w:t>
      </w:r>
    </w:p>
    <w:p w14:paraId="1252D2D3" w14:textId="77777777" w:rsidR="006C68A9" w:rsidRPr="003B127A" w:rsidRDefault="006C68A9" w:rsidP="006C68A9">
      <w:r w:rsidRPr="003B127A">
        <w:rPr>
          <w:rStyle w:val="Style13ptBold"/>
        </w:rPr>
        <w:t>Piper 21</w:t>
      </w:r>
      <w:r w:rsidRPr="003B127A">
        <w:t>, *Kelsey Piper, a Staff Writer for Vox's new vertical; (August 3rd, 2021,“Can we save the planet by shrinking the economy?”, https://www.vox.com/future-perfect/22408556/save-planet-shrink-economy-degrowth)</w:t>
      </w:r>
    </w:p>
    <w:p w14:paraId="0E6EB0A9" w14:textId="77777777" w:rsidR="006C68A9" w:rsidRPr="007C3E7D" w:rsidRDefault="006C68A9" w:rsidP="006C68A9">
      <w:pPr>
        <w:rPr>
          <w:sz w:val="16"/>
          <w:szCs w:val="16"/>
        </w:rPr>
      </w:pPr>
      <w:r w:rsidRPr="007C3E7D">
        <w:rPr>
          <w:sz w:val="16"/>
          <w:szCs w:val="16"/>
        </w:rPr>
        <w:t>The tension at the heart of degrowth: Can we fix global poverty without economic growth?</w:t>
      </w:r>
    </w:p>
    <w:p w14:paraId="477C0C3A" w14:textId="77777777" w:rsidR="006C68A9" w:rsidRPr="007C3E7D" w:rsidRDefault="006C68A9" w:rsidP="006C68A9">
      <w:pPr>
        <w:rPr>
          <w:sz w:val="16"/>
        </w:rPr>
      </w:pPr>
      <w:r w:rsidRPr="003B127A">
        <w:rPr>
          <w:rStyle w:val="StyleUnderline"/>
        </w:rPr>
        <w:t xml:space="preserve">One big </w:t>
      </w:r>
      <w:r w:rsidRPr="003B127A">
        <w:rPr>
          <w:rStyle w:val="Emphasis"/>
        </w:rPr>
        <w:t>problem</w:t>
      </w:r>
      <w:r w:rsidRPr="003B127A">
        <w:rPr>
          <w:rStyle w:val="StyleUnderline"/>
        </w:rPr>
        <w:t xml:space="preserve"> with </w:t>
      </w:r>
      <w:r w:rsidRPr="003B127A">
        <w:rPr>
          <w:rStyle w:val="Emphasis"/>
        </w:rPr>
        <w:t>degrowth</w:t>
      </w:r>
      <w:r w:rsidRPr="007C3E7D">
        <w:rPr>
          <w:sz w:val="16"/>
        </w:rPr>
        <w:t xml:space="preserve"> </w:t>
      </w:r>
      <w:r w:rsidRPr="003B127A">
        <w:rPr>
          <w:rStyle w:val="StyleUnderline"/>
        </w:rPr>
        <w:t>is this simple fact</w:t>
      </w:r>
      <w:r w:rsidRPr="007C3E7D">
        <w:rPr>
          <w:sz w:val="16"/>
        </w:rPr>
        <w:t xml:space="preserve">: In the coming </w:t>
      </w:r>
      <w:r w:rsidRPr="005B3B39">
        <w:rPr>
          <w:sz w:val="16"/>
        </w:rPr>
        <w:t xml:space="preserve">decades, </w:t>
      </w:r>
      <w:r w:rsidRPr="005B3B39">
        <w:rPr>
          <w:rStyle w:val="StyleUnderline"/>
        </w:rPr>
        <w:t xml:space="preserve">most carbon emissions won’t be coming from </w:t>
      </w:r>
      <w:r w:rsidRPr="005B3B39">
        <w:rPr>
          <w:rStyle w:val="Emphasis"/>
        </w:rPr>
        <w:t>rich countries</w:t>
      </w:r>
      <w:r w:rsidRPr="005B3B39">
        <w:rPr>
          <w:rStyle w:val="StyleUnderline"/>
        </w:rPr>
        <w:t xml:space="preserve"> like the US — they’ll be happening in newly </w:t>
      </w:r>
      <w:r w:rsidRPr="005B3B39">
        <w:rPr>
          <w:rStyle w:val="Emphasis"/>
        </w:rPr>
        <w:t>middle-income</w:t>
      </w:r>
      <w:r w:rsidRPr="005B3B39">
        <w:rPr>
          <w:rStyle w:val="StyleUnderline"/>
        </w:rPr>
        <w:t xml:space="preserve"> countries</w:t>
      </w:r>
      <w:r w:rsidRPr="005B3B39">
        <w:rPr>
          <w:sz w:val="16"/>
        </w:rPr>
        <w:t>, like India, China, or Indonesia. Alr</w:t>
      </w:r>
      <w:r w:rsidRPr="007C3E7D">
        <w:rPr>
          <w:sz w:val="16"/>
        </w:rPr>
        <w:t xml:space="preserve">eady, </w:t>
      </w:r>
      <w:r w:rsidRPr="003A2A6A">
        <w:rPr>
          <w:rStyle w:val="StyleUnderline"/>
          <w:highlight w:val="green"/>
        </w:rPr>
        <w:t xml:space="preserve">developing nations account for </w:t>
      </w:r>
      <w:r w:rsidRPr="003A2A6A">
        <w:rPr>
          <w:rStyle w:val="Emphasis"/>
          <w:highlight w:val="green"/>
        </w:rPr>
        <w:t>63 percent</w:t>
      </w:r>
      <w:r w:rsidRPr="003A2A6A">
        <w:rPr>
          <w:sz w:val="16"/>
          <w:highlight w:val="green"/>
        </w:rPr>
        <w:t xml:space="preserve"> </w:t>
      </w:r>
      <w:r w:rsidRPr="003A2A6A">
        <w:rPr>
          <w:rStyle w:val="StyleUnderline"/>
          <w:highlight w:val="green"/>
        </w:rPr>
        <w:t>of emissions</w:t>
      </w:r>
      <w:r w:rsidRPr="007C3E7D">
        <w:rPr>
          <w:sz w:val="16"/>
        </w:rPr>
        <w:t xml:space="preserve">, and </w:t>
      </w:r>
      <w:r w:rsidRPr="003B127A">
        <w:rPr>
          <w:rStyle w:val="StyleUnderline"/>
        </w:rPr>
        <w:t xml:space="preserve">they’re expected to account for </w:t>
      </w:r>
      <w:r w:rsidRPr="003B127A">
        <w:rPr>
          <w:rStyle w:val="Emphasis"/>
        </w:rPr>
        <w:t>even more</w:t>
      </w:r>
      <w:r w:rsidRPr="007C3E7D">
        <w:rPr>
          <w:sz w:val="16"/>
        </w:rPr>
        <w:t xml:space="preserve"> </w:t>
      </w:r>
      <w:r w:rsidRPr="003B127A">
        <w:rPr>
          <w:rStyle w:val="StyleUnderline"/>
        </w:rPr>
        <w:t>as they develop further</w:t>
      </w:r>
      <w:r w:rsidRPr="007C3E7D">
        <w:rPr>
          <w:sz w:val="16"/>
        </w:rPr>
        <w:t xml:space="preserve"> and as the rich world decarbonizes. </w:t>
      </w:r>
    </w:p>
    <w:p w14:paraId="7CEDD5D3" w14:textId="77777777" w:rsidR="006C68A9" w:rsidRPr="007C3E7D" w:rsidRDefault="006C68A9" w:rsidP="006C68A9">
      <w:pPr>
        <w:rPr>
          <w:sz w:val="16"/>
          <w:szCs w:val="16"/>
        </w:rPr>
      </w:pPr>
      <w:r w:rsidRPr="007C3E7D">
        <w:rPr>
          <w:sz w:val="16"/>
          <w:szCs w:val="16"/>
        </w:rPr>
        <w:t>Even if emissions in rich countries go to zero very soon, climate change is set to worsen as poorer countries increase their own emissions.</w:t>
      </w:r>
    </w:p>
    <w:p w14:paraId="4B30E7CD" w14:textId="77777777" w:rsidR="006C68A9" w:rsidRPr="007C3E7D" w:rsidRDefault="006C68A9" w:rsidP="006C68A9">
      <w:pPr>
        <w:rPr>
          <w:sz w:val="16"/>
        </w:rPr>
      </w:pPr>
      <w:r w:rsidRPr="007C3E7D">
        <w:rPr>
          <w:sz w:val="16"/>
        </w:rPr>
        <w:t xml:space="preserve">That will, of course, have deeply negative climate impacts. </w:t>
      </w:r>
      <w:r w:rsidRPr="005B3B39">
        <w:rPr>
          <w:sz w:val="16"/>
        </w:rPr>
        <w:t xml:space="preserve">But </w:t>
      </w:r>
      <w:r w:rsidRPr="005B3B39">
        <w:rPr>
          <w:rStyle w:val="StyleUnderline"/>
        </w:rPr>
        <w:t>the alternative is a nonstarter</w:t>
      </w:r>
      <w:r w:rsidRPr="005B3B39">
        <w:rPr>
          <w:sz w:val="16"/>
        </w:rPr>
        <w:t xml:space="preserve"> —</w:t>
      </w:r>
      <w:r w:rsidRPr="007C3E7D">
        <w:rPr>
          <w:sz w:val="16"/>
        </w:rPr>
        <w:t xml:space="preserve"> </w:t>
      </w:r>
      <w:r w:rsidRPr="003A2A6A">
        <w:rPr>
          <w:rStyle w:val="StyleUnderline"/>
          <w:highlight w:val="green"/>
        </w:rPr>
        <w:t>should the world</w:t>
      </w:r>
      <w:r w:rsidRPr="003B127A">
        <w:rPr>
          <w:rStyle w:val="StyleUnderline"/>
        </w:rPr>
        <w:t xml:space="preserve"> really </w:t>
      </w:r>
      <w:r w:rsidRPr="003A2A6A">
        <w:rPr>
          <w:rStyle w:val="StyleUnderline"/>
          <w:highlight w:val="green"/>
        </w:rPr>
        <w:t>prioritize</w:t>
      </w:r>
      <w:r w:rsidRPr="003A2A6A">
        <w:rPr>
          <w:sz w:val="16"/>
          <w:highlight w:val="green"/>
        </w:rPr>
        <w:t xml:space="preserve"> </w:t>
      </w:r>
      <w:r w:rsidRPr="003A2A6A">
        <w:rPr>
          <w:rStyle w:val="Emphasis"/>
          <w:highlight w:val="green"/>
        </w:rPr>
        <w:t>curbing emissions</w:t>
      </w:r>
      <w:r w:rsidRPr="007C3E7D">
        <w:rPr>
          <w:sz w:val="16"/>
        </w:rPr>
        <w:t xml:space="preserve"> </w:t>
      </w:r>
      <w:r w:rsidRPr="003B127A">
        <w:rPr>
          <w:rStyle w:val="StyleUnderline"/>
        </w:rPr>
        <w:t xml:space="preserve">and economic growth </w:t>
      </w:r>
      <w:r w:rsidRPr="003A2A6A">
        <w:rPr>
          <w:rStyle w:val="StyleUnderline"/>
          <w:highlight w:val="green"/>
        </w:rPr>
        <w:t xml:space="preserve">if it meant </w:t>
      </w:r>
      <w:r w:rsidRPr="003A2A6A">
        <w:rPr>
          <w:rStyle w:val="Emphasis"/>
          <w:highlight w:val="green"/>
        </w:rPr>
        <w:t>suppressing</w:t>
      </w:r>
      <w:r w:rsidRPr="003B127A">
        <w:rPr>
          <w:rStyle w:val="StyleUnderline"/>
        </w:rPr>
        <w:t xml:space="preserve"> the </w:t>
      </w:r>
      <w:r w:rsidRPr="003A2A6A">
        <w:rPr>
          <w:rStyle w:val="Emphasis"/>
          <w:highlight w:val="green"/>
        </w:rPr>
        <w:t>growth</w:t>
      </w:r>
      <w:r w:rsidRPr="003A2A6A">
        <w:rPr>
          <w:rStyle w:val="StyleUnderline"/>
          <w:highlight w:val="green"/>
        </w:rPr>
        <w:t xml:space="preserve"> of those countries</w:t>
      </w:r>
      <w:r w:rsidRPr="003B127A">
        <w:rPr>
          <w:rStyle w:val="StyleUnderline"/>
        </w:rPr>
        <w:t>?</w:t>
      </w:r>
    </w:p>
    <w:p w14:paraId="2E398FE5" w14:textId="77777777" w:rsidR="006C68A9" w:rsidRPr="00EB0AFF" w:rsidRDefault="006C68A9" w:rsidP="006C68A9">
      <w:pPr>
        <w:rPr>
          <w:sz w:val="16"/>
        </w:rPr>
      </w:pPr>
      <w:r w:rsidRPr="007C3E7D">
        <w:rPr>
          <w:sz w:val="16"/>
        </w:rPr>
        <w:t xml:space="preserve">Degrowthers see no dilemma here. </w:t>
      </w:r>
      <w:r w:rsidRPr="00EB0AFF">
        <w:rPr>
          <w:rStyle w:val="StyleUnderline"/>
        </w:rPr>
        <w:t>What Hickel envisions is</w:t>
      </w:r>
      <w:r w:rsidRPr="00EB0AFF">
        <w:rPr>
          <w:sz w:val="16"/>
        </w:rPr>
        <w:t xml:space="preserve"> global </w:t>
      </w:r>
      <w:r w:rsidRPr="00EB0AFF">
        <w:rPr>
          <w:rStyle w:val="StyleUnderline"/>
        </w:rPr>
        <w:t>movement in two directions</w:t>
      </w:r>
      <w:r w:rsidRPr="00EB0AFF">
        <w:rPr>
          <w:sz w:val="16"/>
        </w:rPr>
        <w:t xml:space="preserve">: </w:t>
      </w:r>
      <w:r w:rsidRPr="00EB0AFF">
        <w:rPr>
          <w:rStyle w:val="StyleUnderline"/>
        </w:rPr>
        <w:t>Poor countries could develop</w:t>
      </w:r>
      <w:r w:rsidRPr="00EB0AFF">
        <w:rPr>
          <w:sz w:val="16"/>
        </w:rPr>
        <w:t xml:space="preserve"> up to a certain level of prosperity and </w:t>
      </w:r>
      <w:r w:rsidRPr="00EB0AFF">
        <w:rPr>
          <w:rStyle w:val="StyleUnderline"/>
        </w:rPr>
        <w:t>then stop</w:t>
      </w:r>
      <w:r w:rsidRPr="00EB0AFF">
        <w:rPr>
          <w:sz w:val="16"/>
        </w:rPr>
        <w:t xml:space="preserve">; </w:t>
      </w:r>
      <w:r w:rsidRPr="00EB0AFF">
        <w:rPr>
          <w:rStyle w:val="StyleUnderline"/>
        </w:rPr>
        <w:t>rich countries could develop down</w:t>
      </w:r>
      <w:r w:rsidRPr="00EB0AFF">
        <w:rPr>
          <w:sz w:val="16"/>
        </w:rPr>
        <w:t xml:space="preserve"> to that level and </w:t>
      </w:r>
      <w:r w:rsidRPr="00EB0AFF">
        <w:rPr>
          <w:rStyle w:val="StyleUnderline"/>
        </w:rPr>
        <w:t>then stop</w:t>
      </w:r>
      <w:r w:rsidRPr="00EB0AFF">
        <w:rPr>
          <w:sz w:val="16"/>
        </w:rPr>
        <w:t>. Thus, climate catastrophe could be averted, all while making the world’s poor more prosperous.</w:t>
      </w:r>
    </w:p>
    <w:p w14:paraId="715217A9" w14:textId="77777777" w:rsidR="006C68A9" w:rsidRPr="00EB0AFF" w:rsidRDefault="006C68A9" w:rsidP="006C68A9">
      <w:pPr>
        <w:rPr>
          <w:sz w:val="16"/>
          <w:szCs w:val="16"/>
        </w:rPr>
      </w:pPr>
      <w:r w:rsidRPr="00EB0AFF">
        <w:rPr>
          <w:sz w:val="16"/>
          <w:szCs w:val="16"/>
        </w:rPr>
        <w:t>“Rich countries urgently need to reduce their excess energy and resource use to sustainable levels so our sisters and brothers in the global South can live well too,” Hickel put it. “We live on an abundant planet and we can all flourish on it together, but to do so we have to share it more fairly, and build economies that are designed around meeting human needs rather than around perpetual growth.”</w:t>
      </w:r>
    </w:p>
    <w:p w14:paraId="75629591" w14:textId="77777777" w:rsidR="006C68A9" w:rsidRPr="007C3E7D" w:rsidRDefault="006C68A9" w:rsidP="006C68A9">
      <w:pPr>
        <w:rPr>
          <w:sz w:val="16"/>
        </w:rPr>
      </w:pPr>
      <w:r w:rsidRPr="00EB0AFF">
        <w:rPr>
          <w:rStyle w:val="StyleUnderline"/>
        </w:rPr>
        <w:t>From a climate change perspective</w:t>
      </w:r>
      <w:r w:rsidRPr="00EB0AFF">
        <w:rPr>
          <w:sz w:val="16"/>
        </w:rPr>
        <w:t xml:space="preserve">, </w:t>
      </w:r>
      <w:r w:rsidRPr="00EB0AFF">
        <w:rPr>
          <w:rStyle w:val="StyleUnderline"/>
        </w:rPr>
        <w:t xml:space="preserve">though, there’s a </w:t>
      </w:r>
      <w:r w:rsidRPr="00EB0AFF">
        <w:rPr>
          <w:rStyle w:val="Emphasis"/>
        </w:rPr>
        <w:t>problem</w:t>
      </w:r>
      <w:r w:rsidRPr="00EB0AFF">
        <w:rPr>
          <w:sz w:val="16"/>
        </w:rPr>
        <w:t>. First</w:t>
      </w:r>
      <w:r w:rsidRPr="007C3E7D">
        <w:rPr>
          <w:sz w:val="16"/>
        </w:rPr>
        <w:t xml:space="preserve">, </w:t>
      </w:r>
      <w:r w:rsidRPr="003A2A6A">
        <w:rPr>
          <w:rStyle w:val="StyleUnderline"/>
          <w:highlight w:val="green"/>
        </w:rPr>
        <w:t>it means</w:t>
      </w:r>
      <w:r w:rsidRPr="003B127A">
        <w:rPr>
          <w:rStyle w:val="StyleUnderline"/>
        </w:rPr>
        <w:t xml:space="preserve"> that </w:t>
      </w:r>
      <w:r w:rsidRPr="003A2A6A">
        <w:rPr>
          <w:rStyle w:val="Emphasis"/>
          <w:highlight w:val="green"/>
        </w:rPr>
        <w:t>degrowth</w:t>
      </w:r>
      <w:r w:rsidRPr="003A2A6A">
        <w:rPr>
          <w:sz w:val="16"/>
          <w:highlight w:val="green"/>
        </w:rPr>
        <w:t xml:space="preserve"> </w:t>
      </w:r>
      <w:r w:rsidRPr="003A2A6A">
        <w:rPr>
          <w:rStyle w:val="StyleUnderline"/>
          <w:highlight w:val="green"/>
        </w:rPr>
        <w:t xml:space="preserve">would do </w:t>
      </w:r>
      <w:r w:rsidRPr="003A2A6A">
        <w:rPr>
          <w:rStyle w:val="Emphasis"/>
          <w:highlight w:val="green"/>
        </w:rPr>
        <w:t>nothing</w:t>
      </w:r>
      <w:r w:rsidRPr="003A2A6A">
        <w:rPr>
          <w:sz w:val="16"/>
          <w:highlight w:val="green"/>
        </w:rPr>
        <w:t xml:space="preserve"> </w:t>
      </w:r>
      <w:r w:rsidRPr="003A2A6A">
        <w:rPr>
          <w:rStyle w:val="StyleUnderline"/>
          <w:highlight w:val="green"/>
        </w:rPr>
        <w:t>about</w:t>
      </w:r>
      <w:r w:rsidRPr="003B127A">
        <w:rPr>
          <w:rStyle w:val="StyleUnderline"/>
        </w:rPr>
        <w:t xml:space="preserve"> the bulk of </w:t>
      </w:r>
      <w:r w:rsidRPr="003A2A6A">
        <w:rPr>
          <w:rStyle w:val="StyleUnderline"/>
          <w:highlight w:val="green"/>
        </w:rPr>
        <w:t>emissions</w:t>
      </w:r>
      <w:r w:rsidRPr="007C3E7D">
        <w:rPr>
          <w:sz w:val="16"/>
        </w:rPr>
        <w:t xml:space="preserve">, </w:t>
      </w:r>
      <w:hyperlink r:id="rId11" w:history="1">
        <w:r w:rsidRPr="007C3E7D">
          <w:rPr>
            <w:rStyle w:val="Hyperlink"/>
            <w:sz w:val="16"/>
          </w:rPr>
          <w:t>which are occurring in developing countries</w:t>
        </w:r>
      </w:hyperlink>
      <w:r w:rsidRPr="007C3E7D">
        <w:rPr>
          <w:sz w:val="16"/>
        </w:rPr>
        <w:t>.</w:t>
      </w:r>
    </w:p>
    <w:p w14:paraId="6210E086" w14:textId="77777777" w:rsidR="006C68A9" w:rsidRPr="003B127A" w:rsidRDefault="006C68A9" w:rsidP="006C68A9">
      <w:pPr>
        <w:rPr>
          <w:rStyle w:val="StyleUnderline"/>
        </w:rPr>
      </w:pPr>
      <w:r w:rsidRPr="00EB0AFF">
        <w:rPr>
          <w:sz w:val="16"/>
        </w:rPr>
        <w:t xml:space="preserve">Second, </w:t>
      </w:r>
      <w:r w:rsidRPr="003A2A6A">
        <w:rPr>
          <w:rStyle w:val="StyleUnderline"/>
          <w:highlight w:val="green"/>
        </w:rPr>
        <w:t>the</w:t>
      </w:r>
      <w:r w:rsidRPr="003B127A">
        <w:rPr>
          <w:rStyle w:val="StyleUnderline"/>
        </w:rPr>
        <w:t xml:space="preserve"> global </w:t>
      </w:r>
      <w:r w:rsidRPr="003A2A6A">
        <w:rPr>
          <w:rStyle w:val="StyleUnderline"/>
          <w:highlight w:val="green"/>
        </w:rPr>
        <w:t>economy is</w:t>
      </w:r>
      <w:r w:rsidRPr="003B127A">
        <w:rPr>
          <w:rStyle w:val="StyleUnderline"/>
        </w:rPr>
        <w:t xml:space="preserve"> more </w:t>
      </w:r>
      <w:r w:rsidRPr="003A2A6A">
        <w:rPr>
          <w:rStyle w:val="Emphasis"/>
          <w:highlight w:val="green"/>
        </w:rPr>
        <w:t>interconnected</w:t>
      </w:r>
      <w:r w:rsidRPr="003B127A">
        <w:rPr>
          <w:rStyle w:val="StyleUnderline"/>
        </w:rPr>
        <w:t xml:space="preserve"> than Hickel implies</w:t>
      </w:r>
      <w:r w:rsidRPr="00EB0AFF">
        <w:rPr>
          <w:sz w:val="16"/>
        </w:rPr>
        <w:t xml:space="preserve">. </w:t>
      </w:r>
      <w:r w:rsidRPr="003A2A6A">
        <w:rPr>
          <w:rStyle w:val="StyleUnderline"/>
          <w:highlight w:val="green"/>
        </w:rPr>
        <w:t>When Covid-19 hit</w:t>
      </w:r>
      <w:r w:rsidRPr="00EB0AFF">
        <w:rPr>
          <w:sz w:val="16"/>
        </w:rPr>
        <w:t xml:space="preserve">, </w:t>
      </w:r>
      <w:r w:rsidRPr="003A2A6A">
        <w:rPr>
          <w:rStyle w:val="StyleUnderline"/>
          <w:highlight w:val="green"/>
        </w:rPr>
        <w:t xml:space="preserve">poor countries were </w:t>
      </w:r>
      <w:r w:rsidRPr="003A2A6A">
        <w:rPr>
          <w:rStyle w:val="Emphasis"/>
          <w:highlight w:val="green"/>
        </w:rPr>
        <w:t>devastated</w:t>
      </w:r>
      <w:r w:rsidRPr="003B127A">
        <w:rPr>
          <w:rStyle w:val="StyleUnderline"/>
        </w:rPr>
        <w:t xml:space="preserve"> not just </w:t>
      </w:r>
      <w:r w:rsidRPr="003A2A6A">
        <w:rPr>
          <w:rStyle w:val="StyleUnderline"/>
          <w:highlight w:val="green"/>
        </w:rPr>
        <w:t>by</w:t>
      </w:r>
      <w:r w:rsidRPr="003B127A">
        <w:rPr>
          <w:rStyle w:val="StyleUnderline"/>
        </w:rPr>
        <w:t xml:space="preserve"> the virus but by the </w:t>
      </w:r>
      <w:hyperlink r:id="rId12" w:history="1">
        <w:r w:rsidRPr="003A2A6A">
          <w:rPr>
            <w:rStyle w:val="Emphasis"/>
            <w:highlight w:val="green"/>
          </w:rPr>
          <w:t>aftershocks</w:t>
        </w:r>
        <w:r w:rsidRPr="003A2A6A">
          <w:rPr>
            <w:rStyle w:val="StyleUnderline"/>
            <w:highlight w:val="green"/>
          </w:rPr>
          <w:t xml:space="preserve"> of virus-induced </w:t>
        </w:r>
        <w:r w:rsidRPr="003A2A6A">
          <w:rPr>
            <w:rStyle w:val="Emphasis"/>
            <w:highlight w:val="green"/>
          </w:rPr>
          <w:t>slowdowns</w:t>
        </w:r>
        <w:r w:rsidRPr="003A2A6A">
          <w:rPr>
            <w:rStyle w:val="StyleUnderline"/>
            <w:highlight w:val="green"/>
          </w:rPr>
          <w:t xml:space="preserve"> in </w:t>
        </w:r>
        <w:r w:rsidRPr="003A2A6A">
          <w:rPr>
            <w:rStyle w:val="Emphasis"/>
            <w:highlight w:val="green"/>
          </w:rPr>
          <w:t>consumption</w:t>
        </w:r>
        <w:r w:rsidRPr="003A2A6A">
          <w:rPr>
            <w:rStyle w:val="StyleUnderline"/>
            <w:highlight w:val="green"/>
          </w:rPr>
          <w:t xml:space="preserve"> in rich countries</w:t>
        </w:r>
      </w:hyperlink>
      <w:r w:rsidRPr="003A2A6A">
        <w:rPr>
          <w:rStyle w:val="StyleUnderline"/>
          <w:highlight w:val="green"/>
        </w:rPr>
        <w:t>.</w:t>
      </w:r>
      <w:r w:rsidRPr="003B127A">
        <w:rPr>
          <w:rStyle w:val="StyleUnderline"/>
        </w:rPr>
        <w:t xml:space="preserve"> </w:t>
      </w:r>
    </w:p>
    <w:p w14:paraId="3C825078" w14:textId="77777777" w:rsidR="006C68A9" w:rsidRPr="007C3E7D" w:rsidRDefault="006C68A9" w:rsidP="006C68A9">
      <w:pPr>
        <w:rPr>
          <w:sz w:val="16"/>
        </w:rPr>
      </w:pPr>
      <w:r w:rsidRPr="007C3E7D">
        <w:rPr>
          <w:sz w:val="16"/>
        </w:rPr>
        <w:t xml:space="preserve">There’s some genuine appeal to the idea of an end to “consumerism,” but </w:t>
      </w:r>
      <w:r w:rsidRPr="003B127A">
        <w:rPr>
          <w:rStyle w:val="StyleUnderline"/>
        </w:rPr>
        <w:t xml:space="preserve">the pandemic offered a taste of how </w:t>
      </w:r>
      <w:r w:rsidRPr="003A2A6A">
        <w:rPr>
          <w:rStyle w:val="StyleUnderline"/>
          <w:highlight w:val="green"/>
        </w:rPr>
        <w:t xml:space="preserve">a </w:t>
      </w:r>
      <w:r w:rsidRPr="003A2A6A">
        <w:rPr>
          <w:rStyle w:val="Emphasis"/>
          <w:highlight w:val="green"/>
        </w:rPr>
        <w:t>sudden drop</w:t>
      </w:r>
      <w:r w:rsidRPr="003A2A6A">
        <w:rPr>
          <w:sz w:val="16"/>
          <w:highlight w:val="green"/>
        </w:rPr>
        <w:t xml:space="preserve"> </w:t>
      </w:r>
      <w:r w:rsidRPr="003A2A6A">
        <w:rPr>
          <w:rStyle w:val="StyleUnderline"/>
          <w:highlight w:val="green"/>
        </w:rPr>
        <w:t>in</w:t>
      </w:r>
      <w:r w:rsidRPr="003B127A">
        <w:rPr>
          <w:rStyle w:val="StyleUnderline"/>
        </w:rPr>
        <w:t xml:space="preserve"> rich-world </w:t>
      </w:r>
      <w:r w:rsidRPr="003A2A6A">
        <w:rPr>
          <w:rStyle w:val="StyleUnderline"/>
          <w:highlight w:val="green"/>
        </w:rPr>
        <w:t>consumption would</w:t>
      </w:r>
      <w:r w:rsidRPr="003B127A">
        <w:rPr>
          <w:rStyle w:val="StyleUnderline"/>
        </w:rPr>
        <w:t xml:space="preserve"> actually </w:t>
      </w:r>
      <w:r w:rsidRPr="003A2A6A">
        <w:rPr>
          <w:rStyle w:val="Emphasis"/>
          <w:highlight w:val="green"/>
        </w:rPr>
        <w:t>affect</w:t>
      </w:r>
      <w:r w:rsidRPr="003A2A6A">
        <w:rPr>
          <w:rStyle w:val="StyleUnderline"/>
          <w:highlight w:val="green"/>
        </w:rPr>
        <w:t xml:space="preserve"> the </w:t>
      </w:r>
      <w:r w:rsidRPr="003A2A6A">
        <w:rPr>
          <w:rStyle w:val="Emphasis"/>
          <w:highlight w:val="green"/>
        </w:rPr>
        <w:t>developing world</w:t>
      </w:r>
      <w:r w:rsidRPr="007C3E7D">
        <w:rPr>
          <w:sz w:val="16"/>
        </w:rPr>
        <w:t xml:space="preserve">. </w:t>
      </w:r>
      <w:r w:rsidRPr="003B127A">
        <w:rPr>
          <w:rStyle w:val="StyleUnderline"/>
        </w:rPr>
        <w:t xml:space="preserve">Covid-19 </w:t>
      </w:r>
      <w:hyperlink r:id="rId13" w:history="1">
        <w:r w:rsidRPr="003B127A">
          <w:rPr>
            <w:rStyle w:val="StyleUnderline"/>
          </w:rPr>
          <w:t xml:space="preserve">dramatically curtailed Western </w:t>
        </w:r>
        <w:r w:rsidRPr="003B127A">
          <w:rPr>
            <w:rStyle w:val="Emphasis"/>
          </w:rPr>
          <w:t>imports</w:t>
        </w:r>
        <w:r w:rsidRPr="003B127A">
          <w:rPr>
            <w:rStyle w:val="StyleUnderline"/>
          </w:rPr>
          <w:t xml:space="preserve"> and </w:t>
        </w:r>
        <w:r w:rsidRPr="003B127A">
          <w:rPr>
            <w:rStyle w:val="Emphasis"/>
          </w:rPr>
          <w:t>tourism</w:t>
        </w:r>
        <w:r w:rsidRPr="003B127A">
          <w:rPr>
            <w:rStyle w:val="StyleUnderline"/>
          </w:rPr>
          <w:t xml:space="preserve"> for a time</w:t>
        </w:r>
      </w:hyperlink>
      <w:r w:rsidRPr="007C3E7D">
        <w:rPr>
          <w:sz w:val="16"/>
        </w:rPr>
        <w:t xml:space="preserve">. </w:t>
      </w:r>
      <w:r w:rsidRPr="003B127A">
        <w:rPr>
          <w:rStyle w:val="StyleUnderline"/>
        </w:rPr>
        <w:t xml:space="preserve">The consequences in poor countries were </w:t>
      </w:r>
      <w:r w:rsidRPr="003B127A">
        <w:rPr>
          <w:rStyle w:val="Emphasis"/>
        </w:rPr>
        <w:t>devastating</w:t>
      </w:r>
      <w:r w:rsidRPr="007C3E7D">
        <w:rPr>
          <w:sz w:val="16"/>
        </w:rPr>
        <w:t xml:space="preserve">. </w:t>
      </w:r>
      <w:r w:rsidRPr="003A2A6A">
        <w:rPr>
          <w:rStyle w:val="StyleUnderline"/>
          <w:highlight w:val="green"/>
        </w:rPr>
        <w:t>Hunger rose</w:t>
      </w:r>
      <w:r w:rsidRPr="003A2A6A">
        <w:rPr>
          <w:sz w:val="16"/>
          <w:highlight w:val="green"/>
        </w:rPr>
        <w:t xml:space="preserve">, </w:t>
      </w:r>
      <w:r w:rsidRPr="003A2A6A">
        <w:rPr>
          <w:rStyle w:val="StyleUnderline"/>
          <w:highlight w:val="green"/>
        </w:rPr>
        <w:t>and</w:t>
      </w:r>
      <w:r w:rsidRPr="003B127A">
        <w:rPr>
          <w:rStyle w:val="StyleUnderline"/>
        </w:rPr>
        <w:t xml:space="preserve"> child </w:t>
      </w:r>
      <w:r w:rsidRPr="003A2A6A">
        <w:rPr>
          <w:rStyle w:val="StyleUnderline"/>
          <w:highlight w:val="green"/>
        </w:rPr>
        <w:t>mortality followed</w:t>
      </w:r>
      <w:r w:rsidRPr="007C3E7D">
        <w:rPr>
          <w:sz w:val="16"/>
        </w:rPr>
        <w:t xml:space="preserve">. </w:t>
      </w:r>
    </w:p>
    <w:p w14:paraId="6E55D2A0" w14:textId="77777777" w:rsidR="006C68A9" w:rsidRPr="007C3E7D" w:rsidRDefault="006C68A9" w:rsidP="006C68A9">
      <w:pPr>
        <w:rPr>
          <w:sz w:val="16"/>
        </w:rPr>
      </w:pPr>
      <w:r w:rsidRPr="007C3E7D">
        <w:rPr>
          <w:sz w:val="16"/>
        </w:rPr>
        <w:t xml:space="preserve">Covid-19, of course, wreaked direct economic havoc at the same time, with lockdowns having an </w:t>
      </w:r>
      <w:hyperlink r:id="rId14" w:history="1">
        <w:r w:rsidRPr="007C3E7D">
          <w:rPr>
            <w:rStyle w:val="Hyperlink"/>
            <w:sz w:val="16"/>
          </w:rPr>
          <w:t>especially negative impact on some poor countries</w:t>
        </w:r>
      </w:hyperlink>
      <w:r w:rsidRPr="007C3E7D">
        <w:rPr>
          <w:sz w:val="16"/>
        </w:rPr>
        <w:t xml:space="preserve">; the effects of the pandemic and international demand shock were combined, and in some cases they’re hard to separate. But </w:t>
      </w:r>
      <w:r w:rsidRPr="003B127A">
        <w:rPr>
          <w:rStyle w:val="StyleUnderline"/>
        </w:rPr>
        <w:t>the United Nations</w:t>
      </w:r>
      <w:r w:rsidRPr="007C3E7D">
        <w:rPr>
          <w:sz w:val="16"/>
        </w:rPr>
        <w:t xml:space="preserve">, </w:t>
      </w:r>
      <w:r w:rsidRPr="003B127A">
        <w:rPr>
          <w:rStyle w:val="StyleUnderline"/>
        </w:rPr>
        <w:t xml:space="preserve">the </w:t>
      </w:r>
      <w:hyperlink r:id="rId15" w:history="1">
        <w:r w:rsidRPr="003B127A">
          <w:rPr>
            <w:rStyle w:val="StyleUnderline"/>
          </w:rPr>
          <w:t>World Bank</w:t>
        </w:r>
      </w:hyperlink>
      <w:r w:rsidRPr="007C3E7D">
        <w:rPr>
          <w:sz w:val="16"/>
        </w:rPr>
        <w:t xml:space="preserve">, </w:t>
      </w:r>
      <w:r w:rsidRPr="003B127A">
        <w:rPr>
          <w:rStyle w:val="StyleUnderline"/>
        </w:rPr>
        <w:t xml:space="preserve">and expert analyses point to the </w:t>
      </w:r>
      <w:r w:rsidRPr="003B127A">
        <w:rPr>
          <w:rStyle w:val="Emphasis"/>
        </w:rPr>
        <w:t>decline</w:t>
      </w:r>
      <w:r w:rsidRPr="007C3E7D">
        <w:rPr>
          <w:sz w:val="16"/>
        </w:rPr>
        <w:t xml:space="preserve"> </w:t>
      </w:r>
      <w:r w:rsidRPr="003B127A">
        <w:rPr>
          <w:rStyle w:val="StyleUnderline"/>
        </w:rPr>
        <w:t xml:space="preserve">in global </w:t>
      </w:r>
      <w:r w:rsidRPr="003B127A">
        <w:rPr>
          <w:rStyle w:val="Emphasis"/>
        </w:rPr>
        <w:t>consumption</w:t>
      </w:r>
      <w:r w:rsidRPr="007C3E7D">
        <w:rPr>
          <w:sz w:val="16"/>
        </w:rPr>
        <w:t xml:space="preserve"> </w:t>
      </w:r>
      <w:r w:rsidRPr="003B127A">
        <w:rPr>
          <w:rStyle w:val="StyleUnderline"/>
        </w:rPr>
        <w:t xml:space="preserve">as a </w:t>
      </w:r>
      <w:r w:rsidRPr="003B127A">
        <w:rPr>
          <w:rStyle w:val="Emphasis"/>
        </w:rPr>
        <w:t>significant part</w:t>
      </w:r>
      <w:r w:rsidRPr="003B127A">
        <w:rPr>
          <w:rStyle w:val="StyleUnderline"/>
        </w:rPr>
        <w:t xml:space="preserve"> of the </w:t>
      </w:r>
      <w:r w:rsidRPr="003B127A">
        <w:rPr>
          <w:rStyle w:val="Emphasis"/>
        </w:rPr>
        <w:t>picture</w:t>
      </w:r>
      <w:r w:rsidRPr="007C3E7D">
        <w:rPr>
          <w:sz w:val="16"/>
        </w:rPr>
        <w:t>.</w:t>
      </w:r>
    </w:p>
    <w:p w14:paraId="6D7E2574" w14:textId="77777777" w:rsidR="006C68A9" w:rsidRPr="007C3E7D" w:rsidRDefault="006C68A9" w:rsidP="006C68A9">
      <w:pPr>
        <w:rPr>
          <w:sz w:val="16"/>
          <w:szCs w:val="16"/>
        </w:rPr>
      </w:pPr>
      <w:r w:rsidRPr="007C3E7D">
        <w:rPr>
          <w:sz w:val="16"/>
          <w:szCs w:val="16"/>
        </w:rPr>
        <w:t xml:space="preserve">Degrowthers reject this concern on two fronts: First, they argue that a sustained, deliberate reduction in consumption wouldn’t be anything like a recession. Recessions, they agree, are really bad, but that’s because consumption falls in affected sectors, instead of being targeted at things that don’t improve well-being. Degrowth, they say, would be different. </w:t>
      </w:r>
    </w:p>
    <w:p w14:paraId="1B6FD18C" w14:textId="77777777" w:rsidR="006C68A9" w:rsidRPr="007C3E7D" w:rsidRDefault="006C68A9" w:rsidP="006C68A9">
      <w:pPr>
        <w:rPr>
          <w:sz w:val="16"/>
          <w:szCs w:val="16"/>
        </w:rPr>
      </w:pPr>
      <w:r w:rsidRPr="007C3E7D">
        <w:rPr>
          <w:sz w:val="16"/>
          <w:szCs w:val="16"/>
        </w:rPr>
        <w:t xml:space="preserve">Second, they contend that there is some path to economic growth in poor countries that doesn’t rely on trade with rich ones — certainly some countries managed economic growth when the whole world was poor, after all. </w:t>
      </w:r>
    </w:p>
    <w:p w14:paraId="2BC6ABD2" w14:textId="77777777" w:rsidR="006C68A9" w:rsidRPr="00EF7EE8" w:rsidRDefault="006C68A9" w:rsidP="006C68A9">
      <w:pPr>
        <w:rPr>
          <w:sz w:val="16"/>
        </w:rPr>
      </w:pPr>
      <w:r w:rsidRPr="007C3E7D">
        <w:rPr>
          <w:sz w:val="16"/>
        </w:rPr>
        <w:t xml:space="preserve">Hickel’s perspective is that most trade between rich and poor countries is extractive, not mutually beneficial — and that maybe when that dynamic ceases, poor countries will have the chance for the catch-up growth they merit. That’s one take. But it means that </w:t>
      </w:r>
      <w:r w:rsidRPr="003A2A6A">
        <w:rPr>
          <w:rStyle w:val="StyleUnderline"/>
          <w:highlight w:val="green"/>
        </w:rPr>
        <w:t xml:space="preserve">degrowth’s case for not </w:t>
      </w:r>
      <w:r w:rsidRPr="003A2A6A">
        <w:rPr>
          <w:rStyle w:val="Emphasis"/>
          <w:highlight w:val="green"/>
        </w:rPr>
        <w:t>crushing</w:t>
      </w:r>
      <w:r w:rsidRPr="003A2A6A">
        <w:rPr>
          <w:rStyle w:val="StyleUnderline"/>
          <w:highlight w:val="green"/>
        </w:rPr>
        <w:t xml:space="preserve"> the </w:t>
      </w:r>
      <w:r w:rsidRPr="003A2A6A">
        <w:rPr>
          <w:rStyle w:val="Emphasis"/>
          <w:highlight w:val="green"/>
        </w:rPr>
        <w:t>poor world</w:t>
      </w:r>
      <w:r w:rsidRPr="003A2A6A">
        <w:rPr>
          <w:sz w:val="16"/>
          <w:highlight w:val="green"/>
        </w:rPr>
        <w:t xml:space="preserve"> </w:t>
      </w:r>
      <w:r w:rsidRPr="003A2A6A">
        <w:rPr>
          <w:rStyle w:val="StyleUnderline"/>
          <w:highlight w:val="green"/>
        </w:rPr>
        <w:t xml:space="preserve">is predicated on a </w:t>
      </w:r>
      <w:r w:rsidRPr="003A2A6A">
        <w:rPr>
          <w:rStyle w:val="Emphasis"/>
          <w:highlight w:val="green"/>
        </w:rPr>
        <w:t>speculative take</w:t>
      </w:r>
      <w:r w:rsidRPr="003A2A6A">
        <w:rPr>
          <w:rStyle w:val="StyleUnderline"/>
          <w:highlight w:val="green"/>
        </w:rPr>
        <w:t xml:space="preserve"> on how</w:t>
      </w:r>
      <w:r w:rsidRPr="003B127A">
        <w:rPr>
          <w:rStyle w:val="StyleUnderline"/>
        </w:rPr>
        <w:t xml:space="preserve"> those </w:t>
      </w:r>
      <w:r w:rsidRPr="003A2A6A">
        <w:rPr>
          <w:rStyle w:val="StyleUnderline"/>
          <w:highlight w:val="green"/>
        </w:rPr>
        <w:t>countries can grow</w:t>
      </w:r>
      <w:r w:rsidRPr="007C3E7D">
        <w:rPr>
          <w:sz w:val="16"/>
        </w:rPr>
        <w:t xml:space="preserve"> — </w:t>
      </w:r>
      <w:r w:rsidRPr="003A2A6A">
        <w:rPr>
          <w:rStyle w:val="StyleUnderline"/>
          <w:highlight w:val="green"/>
        </w:rPr>
        <w:t>one</w:t>
      </w:r>
      <w:r w:rsidRPr="003B127A">
        <w:rPr>
          <w:rStyle w:val="StyleUnderline"/>
        </w:rPr>
        <w:t xml:space="preserve"> that democratically elected </w:t>
      </w:r>
      <w:r w:rsidRPr="003A2A6A">
        <w:rPr>
          <w:rStyle w:val="StyleUnderline"/>
          <w:highlight w:val="green"/>
        </w:rPr>
        <w:t>leaders in those countries</w:t>
      </w:r>
      <w:r w:rsidRPr="003B127A">
        <w:rPr>
          <w:rStyle w:val="StyleUnderline"/>
        </w:rPr>
        <w:t xml:space="preserve"> largely </w:t>
      </w:r>
      <w:r w:rsidRPr="003A2A6A">
        <w:rPr>
          <w:rStyle w:val="Emphasis"/>
          <w:highlight w:val="green"/>
        </w:rPr>
        <w:t>don’t share</w:t>
      </w:r>
      <w:r w:rsidRPr="007C3E7D">
        <w:rPr>
          <w:sz w:val="16"/>
        </w:rPr>
        <w:t>.</w:t>
      </w:r>
    </w:p>
    <w:p w14:paraId="7FBA6775" w14:textId="77777777" w:rsidR="006C68A9" w:rsidRPr="00EF7EE8" w:rsidRDefault="006C68A9" w:rsidP="006C68A9">
      <w:pPr>
        <w:rPr>
          <w:sz w:val="16"/>
          <w:szCs w:val="16"/>
        </w:rPr>
      </w:pPr>
      <w:r w:rsidRPr="00EF7EE8">
        <w:rPr>
          <w:sz w:val="16"/>
          <w:szCs w:val="16"/>
        </w:rPr>
        <w:t xml:space="preserve">What GDP doesn’t capture — and what it can tell us </w:t>
      </w:r>
    </w:p>
    <w:p w14:paraId="2D200158" w14:textId="77777777" w:rsidR="006C68A9" w:rsidRPr="00EF7EE8" w:rsidRDefault="006C68A9" w:rsidP="006C68A9">
      <w:pPr>
        <w:rPr>
          <w:sz w:val="16"/>
          <w:szCs w:val="16"/>
        </w:rPr>
      </w:pPr>
      <w:r w:rsidRPr="00EF7EE8">
        <w:rPr>
          <w:sz w:val="16"/>
          <w:szCs w:val="16"/>
        </w:rPr>
        <w:t xml:space="preserve">In a way, the debate over degrowth is a debate over the meaning of one economic indicator: gross domestic product (GDP). </w:t>
      </w:r>
    </w:p>
    <w:p w14:paraId="3FE060F7" w14:textId="77777777" w:rsidR="006C68A9" w:rsidRPr="00EF7EE8" w:rsidRDefault="006C68A9" w:rsidP="006C68A9">
      <w:pPr>
        <w:rPr>
          <w:sz w:val="16"/>
          <w:szCs w:val="16"/>
        </w:rPr>
      </w:pPr>
      <w:r w:rsidRPr="00EF7EE8">
        <w:rPr>
          <w:sz w:val="16"/>
          <w:szCs w:val="16"/>
        </w:rPr>
        <w:t xml:space="preserve">GDP measures the transactions within an economy — all the occasions when money changes hands in exchange for goods and services. It’s not wealth, but it’s one of the primary ways we measure wealth. </w:t>
      </w:r>
    </w:p>
    <w:p w14:paraId="1DF4AEF6" w14:textId="77777777" w:rsidR="006C68A9" w:rsidRPr="00EF7EE8" w:rsidRDefault="006C68A9" w:rsidP="006C68A9">
      <w:pPr>
        <w:rPr>
          <w:sz w:val="16"/>
          <w:szCs w:val="16"/>
        </w:rPr>
      </w:pPr>
      <w:r w:rsidRPr="00EF7EE8">
        <w:rPr>
          <w:sz w:val="16"/>
          <w:szCs w:val="16"/>
        </w:rPr>
        <w:t xml:space="preserve">It certainly doesn’t capture everything of value. When parents spend a quiet weekend at home teaching their children to read, for example, nothing GDP-generating has happened — but value has certainly been created. </w:t>
      </w:r>
    </w:p>
    <w:p w14:paraId="4EE8D4EE" w14:textId="77777777" w:rsidR="006C68A9" w:rsidRPr="00EF7EE8" w:rsidRDefault="006C68A9" w:rsidP="006C68A9">
      <w:pPr>
        <w:rPr>
          <w:sz w:val="16"/>
          <w:szCs w:val="16"/>
        </w:rPr>
      </w:pPr>
      <w:r w:rsidRPr="00EF7EE8">
        <w:rPr>
          <w:sz w:val="16"/>
          <w:szCs w:val="16"/>
        </w:rPr>
        <w:t xml:space="preserve">Degrowth articles burst with such examples. GDP, they love to point out, includes the production of things like nerve gas, even though that has no social value. And it doesn’t include storytelling, singing, gardening, and other simple human pleasures. </w:t>
      </w:r>
    </w:p>
    <w:p w14:paraId="553D85D4" w14:textId="77777777" w:rsidR="006C68A9" w:rsidRPr="00EF7EE8" w:rsidRDefault="006C68A9" w:rsidP="006C68A9">
      <w:pPr>
        <w:rPr>
          <w:sz w:val="16"/>
          <w:szCs w:val="16"/>
        </w:rPr>
      </w:pPr>
      <w:r w:rsidRPr="00EF7EE8">
        <w:rPr>
          <w:sz w:val="16"/>
          <w:szCs w:val="16"/>
        </w:rPr>
        <w:t xml:space="preserve">“If our washing machines, fridges, and phones lasted twice as long, we would consume half as many (thus the output of those industries would decline), but with zero reduction in our access to those goods,” Hickel told me. If everyone worked half the hours they currently do, and made half the income, they might mostly be better off — at least, assuming that their basic needs were still met. </w:t>
      </w:r>
    </w:p>
    <w:p w14:paraId="3443E7EA" w14:textId="77777777" w:rsidR="006C68A9" w:rsidRPr="00EF7EE8" w:rsidRDefault="006C68A9" w:rsidP="006C68A9">
      <w:pPr>
        <w:rPr>
          <w:sz w:val="16"/>
          <w:szCs w:val="16"/>
        </w:rPr>
      </w:pPr>
      <w:r w:rsidRPr="00EF7EE8">
        <w:rPr>
          <w:sz w:val="16"/>
          <w:szCs w:val="16"/>
        </w:rPr>
        <w:t>“We propose policies like a living wage, a maximum income ratio, wealth taxes, etc. to accomplish this,” Hickel told me. “Given all of this, the language of poverty really gets it wrong: longer-lasting products, living wages, shorter working weeks, better access to public services and affordable housing — we are calling for the opposite of poverty. Yes, industries like SUVs and fast fashion would decline, but that doesn’t mean poverty. We can replace them with public transportation and longer-lasting fashion, thus meeting everyone’s needs.”</w:t>
      </w:r>
    </w:p>
    <w:p w14:paraId="2C24C3F1" w14:textId="77777777" w:rsidR="006C68A9" w:rsidRPr="00EF7EE8" w:rsidRDefault="006C68A9" w:rsidP="006C68A9">
      <w:pPr>
        <w:rPr>
          <w:sz w:val="16"/>
        </w:rPr>
      </w:pPr>
      <w:r w:rsidRPr="00EF7EE8">
        <w:rPr>
          <w:sz w:val="16"/>
        </w:rPr>
        <w:t xml:space="preserve">There’s a lot of speculation here, and a lot of what degrowth’s critics would call hand-waving. </w:t>
      </w:r>
      <w:r w:rsidRPr="003A2A6A">
        <w:rPr>
          <w:rStyle w:val="StyleUnderline"/>
          <w:highlight w:val="green"/>
        </w:rPr>
        <w:t>Degrowth is</w:t>
      </w:r>
      <w:r w:rsidRPr="00EF7EE8">
        <w:rPr>
          <w:sz w:val="16"/>
        </w:rPr>
        <w:t xml:space="preserve"> fundamentally </w:t>
      </w:r>
      <w:r w:rsidRPr="007C3E7D">
        <w:rPr>
          <w:rStyle w:val="StyleUnderline"/>
        </w:rPr>
        <w:t>premised on the claim</w:t>
      </w:r>
      <w:r w:rsidRPr="00EF7EE8">
        <w:rPr>
          <w:sz w:val="16"/>
        </w:rPr>
        <w:t xml:space="preserve"> that </w:t>
      </w:r>
      <w:r w:rsidRPr="007C3E7D">
        <w:rPr>
          <w:rStyle w:val="StyleUnderline"/>
        </w:rPr>
        <w:t>we can cease to focus on growth while getting better</w:t>
      </w:r>
      <w:r w:rsidRPr="00EF7EE8">
        <w:rPr>
          <w:sz w:val="16"/>
        </w:rPr>
        <w:t xml:space="preserve"> than ever </w:t>
      </w:r>
      <w:r w:rsidRPr="007C3E7D">
        <w:rPr>
          <w:rStyle w:val="StyleUnderline"/>
        </w:rPr>
        <w:t>at addressing human needs</w:t>
      </w:r>
      <w:r w:rsidRPr="00EF7EE8">
        <w:rPr>
          <w:sz w:val="16"/>
        </w:rPr>
        <w:t xml:space="preserve">. If that’s true, then that would certainly be great news. </w:t>
      </w:r>
    </w:p>
    <w:p w14:paraId="197DB66A" w14:textId="77777777" w:rsidR="006C68A9" w:rsidRPr="00EF7EE8" w:rsidRDefault="006C68A9" w:rsidP="006C68A9">
      <w:pPr>
        <w:rPr>
          <w:sz w:val="16"/>
        </w:rPr>
      </w:pPr>
      <w:r w:rsidRPr="00EF7EE8">
        <w:rPr>
          <w:sz w:val="16"/>
        </w:rPr>
        <w:t xml:space="preserve">But in many ways, </w:t>
      </w:r>
      <w:r w:rsidRPr="00EF7EE8">
        <w:rPr>
          <w:rStyle w:val="StyleUnderline"/>
        </w:rPr>
        <w:t>it’s a vision</w:t>
      </w:r>
      <w:r w:rsidRPr="007C3E7D">
        <w:rPr>
          <w:rStyle w:val="StyleUnderline"/>
        </w:rPr>
        <w:t xml:space="preserve"> more </w:t>
      </w:r>
      <w:r w:rsidRPr="003A2A6A">
        <w:rPr>
          <w:rStyle w:val="Emphasis"/>
          <w:highlight w:val="green"/>
        </w:rPr>
        <w:t>wildly optimistic</w:t>
      </w:r>
      <w:r w:rsidRPr="00EF7EE8">
        <w:rPr>
          <w:sz w:val="16"/>
        </w:rPr>
        <w:t xml:space="preserve"> — </w:t>
      </w:r>
      <w:r w:rsidRPr="003A2A6A">
        <w:rPr>
          <w:rStyle w:val="Emphasis"/>
          <w:highlight w:val="green"/>
        </w:rPr>
        <w:t>disconnected</w:t>
      </w:r>
      <w:r w:rsidRPr="003A2A6A">
        <w:rPr>
          <w:sz w:val="16"/>
          <w:highlight w:val="green"/>
        </w:rPr>
        <w:t xml:space="preserve"> </w:t>
      </w:r>
      <w:r w:rsidRPr="003A2A6A">
        <w:rPr>
          <w:rStyle w:val="StyleUnderline"/>
          <w:highlight w:val="green"/>
        </w:rPr>
        <w:t>from</w:t>
      </w:r>
      <w:r w:rsidRPr="007C3E7D">
        <w:rPr>
          <w:rStyle w:val="StyleUnderline"/>
        </w:rPr>
        <w:t xml:space="preserve"> actual </w:t>
      </w:r>
      <w:r w:rsidRPr="003A2A6A">
        <w:rPr>
          <w:rStyle w:val="Emphasis"/>
          <w:highlight w:val="green"/>
        </w:rPr>
        <w:t>policy results</w:t>
      </w:r>
      <w:r w:rsidRPr="00EF7EE8">
        <w:rPr>
          <w:sz w:val="16"/>
        </w:rPr>
        <w:t xml:space="preserve"> — </w:t>
      </w:r>
      <w:r w:rsidRPr="007C3E7D">
        <w:rPr>
          <w:rStyle w:val="StyleUnderline"/>
        </w:rPr>
        <w:t>than</w:t>
      </w:r>
      <w:r w:rsidRPr="00EF7EE8">
        <w:rPr>
          <w:sz w:val="16"/>
        </w:rPr>
        <w:t xml:space="preserve"> any of the more standard “</w:t>
      </w:r>
      <w:r w:rsidRPr="007C3E7D">
        <w:rPr>
          <w:rStyle w:val="StyleUnderline"/>
        </w:rPr>
        <w:t>sustainable development</w:t>
      </w:r>
      <w:r w:rsidRPr="00EF7EE8">
        <w:rPr>
          <w:sz w:val="16"/>
        </w:rPr>
        <w:t xml:space="preserve">” </w:t>
      </w:r>
      <w:r w:rsidRPr="007C3E7D">
        <w:rPr>
          <w:rStyle w:val="StyleUnderline"/>
        </w:rPr>
        <w:t xml:space="preserve">models degrowthers criticize for being </w:t>
      </w:r>
      <w:r w:rsidRPr="007C3E7D">
        <w:rPr>
          <w:rStyle w:val="Emphasis"/>
        </w:rPr>
        <w:t>out of touch</w:t>
      </w:r>
      <w:r w:rsidRPr="00EF7EE8">
        <w:rPr>
          <w:sz w:val="16"/>
        </w:rPr>
        <w:t>.</w:t>
      </w:r>
    </w:p>
    <w:p w14:paraId="06CBCD63" w14:textId="77777777" w:rsidR="006C68A9" w:rsidRPr="00EF7EE8" w:rsidRDefault="006C68A9" w:rsidP="006C68A9">
      <w:pPr>
        <w:rPr>
          <w:sz w:val="16"/>
        </w:rPr>
      </w:pPr>
      <w:r w:rsidRPr="00EF7EE8">
        <w:rPr>
          <w:sz w:val="16"/>
        </w:rPr>
        <w:t xml:space="preserve">First, </w:t>
      </w:r>
      <w:r w:rsidRPr="007C3E7D">
        <w:rPr>
          <w:rStyle w:val="StyleUnderline"/>
        </w:rPr>
        <w:t>in the world</w:t>
      </w:r>
      <w:r w:rsidRPr="00EF7EE8">
        <w:rPr>
          <w:sz w:val="16"/>
        </w:rPr>
        <w:t xml:space="preserve"> today, </w:t>
      </w:r>
      <w:r w:rsidRPr="003A2A6A">
        <w:rPr>
          <w:rStyle w:val="StyleUnderline"/>
          <w:highlight w:val="green"/>
        </w:rPr>
        <w:t xml:space="preserve">there’s an extremely </w:t>
      </w:r>
      <w:r w:rsidRPr="003A2A6A">
        <w:rPr>
          <w:rStyle w:val="Emphasis"/>
          <w:highlight w:val="green"/>
        </w:rPr>
        <w:t>strong association</w:t>
      </w:r>
      <w:r w:rsidRPr="003A2A6A">
        <w:rPr>
          <w:sz w:val="16"/>
          <w:highlight w:val="green"/>
        </w:rPr>
        <w:t xml:space="preserve"> </w:t>
      </w:r>
      <w:r w:rsidRPr="003A2A6A">
        <w:rPr>
          <w:rStyle w:val="StyleUnderline"/>
          <w:highlight w:val="green"/>
        </w:rPr>
        <w:t>between growth and welfare</w:t>
      </w:r>
      <w:r w:rsidRPr="007C3E7D">
        <w:rPr>
          <w:rStyle w:val="StyleUnderline"/>
        </w:rPr>
        <w:t xml:space="preserve"> outcomes</w:t>
      </w:r>
      <w:r w:rsidRPr="00EF7EE8">
        <w:rPr>
          <w:sz w:val="16"/>
        </w:rPr>
        <w:t xml:space="preserve"> of every kind. </w:t>
      </w:r>
      <w:r w:rsidRPr="003A2A6A">
        <w:rPr>
          <w:rStyle w:val="StyleUnderline"/>
          <w:highlight w:val="green"/>
        </w:rPr>
        <w:t>GDP</w:t>
      </w:r>
      <w:r w:rsidRPr="00EF7EE8">
        <w:rPr>
          <w:sz w:val="16"/>
        </w:rPr>
        <w:t xml:space="preserve">, while imperfect, </w:t>
      </w:r>
      <w:r w:rsidRPr="003A2A6A">
        <w:rPr>
          <w:rStyle w:val="StyleUnderline"/>
          <w:highlight w:val="green"/>
        </w:rPr>
        <w:t xml:space="preserve">is a </w:t>
      </w:r>
      <w:r w:rsidRPr="003A2A6A">
        <w:rPr>
          <w:rStyle w:val="Emphasis"/>
          <w:highlight w:val="green"/>
        </w:rPr>
        <w:t>better predictor</w:t>
      </w:r>
      <w:r w:rsidRPr="003A2A6A">
        <w:rPr>
          <w:rStyle w:val="StyleUnderline"/>
          <w:highlight w:val="green"/>
        </w:rPr>
        <w:t xml:space="preserve"> of</w:t>
      </w:r>
      <w:r w:rsidRPr="007C3E7D">
        <w:rPr>
          <w:rStyle w:val="StyleUnderline"/>
        </w:rPr>
        <w:t xml:space="preserve"> a country’s </w:t>
      </w:r>
      <w:r w:rsidRPr="003A2A6A">
        <w:rPr>
          <w:rStyle w:val="Emphasis"/>
          <w:highlight w:val="green"/>
        </w:rPr>
        <w:t>welfare state</w:t>
      </w:r>
      <w:r w:rsidRPr="00EF7EE8">
        <w:rPr>
          <w:sz w:val="16"/>
        </w:rPr>
        <w:t xml:space="preserve">, </w:t>
      </w:r>
      <w:r w:rsidRPr="003A2A6A">
        <w:rPr>
          <w:rStyle w:val="Emphasis"/>
          <w:highlight w:val="green"/>
        </w:rPr>
        <w:t>outcomes</w:t>
      </w:r>
      <w:r w:rsidRPr="007C3E7D">
        <w:rPr>
          <w:rStyle w:val="StyleUnderline"/>
        </w:rPr>
        <w:t xml:space="preserve"> for poor citizens</w:t>
      </w:r>
      <w:r w:rsidRPr="00EF7EE8">
        <w:rPr>
          <w:sz w:val="16"/>
        </w:rPr>
        <w:t xml:space="preserve"> in that country, </w:t>
      </w:r>
      <w:r w:rsidRPr="003A2A6A">
        <w:rPr>
          <w:rStyle w:val="StyleUnderline"/>
          <w:highlight w:val="green"/>
        </w:rPr>
        <w:t xml:space="preserve">and </w:t>
      </w:r>
      <w:r w:rsidRPr="003A2A6A">
        <w:rPr>
          <w:rStyle w:val="Emphasis"/>
          <w:highlight w:val="green"/>
        </w:rPr>
        <w:t>well-being</w:t>
      </w:r>
      <w:r w:rsidRPr="007C3E7D">
        <w:rPr>
          <w:rStyle w:val="StyleUnderline"/>
        </w:rPr>
        <w:t xml:space="preserve"> measures</w:t>
      </w:r>
      <w:r w:rsidRPr="00EF7EE8">
        <w:rPr>
          <w:sz w:val="16"/>
        </w:rPr>
        <w:t xml:space="preserve"> like leisure time and life expectancy than any other measure. </w:t>
      </w:r>
    </w:p>
    <w:p w14:paraId="53931060" w14:textId="77777777" w:rsidR="006C68A9" w:rsidRPr="00EF7EE8" w:rsidRDefault="006C68A9" w:rsidP="006C68A9">
      <w:pPr>
        <w:rPr>
          <w:sz w:val="16"/>
          <w:szCs w:val="16"/>
        </w:rPr>
      </w:pPr>
      <w:r w:rsidRPr="00EF7EE8">
        <w:rPr>
          <w:sz w:val="16"/>
          <w:szCs w:val="16"/>
        </w:rPr>
        <w:t xml:space="preserve">“GDP does leave out non-commercialized activities that are welfare-enhancing,” economist Branko Milanovic writes in a </w:t>
      </w:r>
      <w:hyperlink r:id="rId16" w:history="1">
        <w:r w:rsidRPr="00EF7EE8">
          <w:rPr>
            <w:rStyle w:val="Hyperlink"/>
            <w:sz w:val="16"/>
            <w:szCs w:val="16"/>
          </w:rPr>
          <w:t>rebuttal of degrowth</w:t>
        </w:r>
      </w:hyperlink>
      <w:r w:rsidRPr="00EF7EE8">
        <w:rPr>
          <w:sz w:val="16"/>
          <w:szCs w:val="16"/>
        </w:rPr>
        <w:t>:</w:t>
      </w:r>
    </w:p>
    <w:p w14:paraId="4BE822AB" w14:textId="77777777" w:rsidR="006C68A9" w:rsidRPr="00EF7EE8" w:rsidRDefault="006C68A9" w:rsidP="006C68A9">
      <w:pPr>
        <w:rPr>
          <w:sz w:val="16"/>
        </w:rPr>
      </w:pPr>
      <w:r w:rsidRPr="00EF7EE8">
        <w:rPr>
          <w:sz w:val="16"/>
        </w:rPr>
        <w:t xml:space="preserve">It is, like every other measure, imperfect and one-dimensional. But ... </w:t>
      </w:r>
      <w:r w:rsidRPr="007C3E7D">
        <w:rPr>
          <w:rStyle w:val="StyleUnderline"/>
        </w:rPr>
        <w:t xml:space="preserve">it is </w:t>
      </w:r>
      <w:r w:rsidRPr="007C3E7D">
        <w:rPr>
          <w:rStyle w:val="Emphasis"/>
        </w:rPr>
        <w:t>imperfect</w:t>
      </w:r>
      <w:r w:rsidRPr="007C3E7D">
        <w:rPr>
          <w:rStyle w:val="StyleUnderline"/>
        </w:rPr>
        <w:t xml:space="preserve"> at the </w:t>
      </w:r>
      <w:r w:rsidRPr="007C3E7D">
        <w:rPr>
          <w:rStyle w:val="Emphasis"/>
        </w:rPr>
        <w:t>edges</w:t>
      </w:r>
      <w:r w:rsidRPr="007C3E7D">
        <w:rPr>
          <w:rStyle w:val="StyleUnderline"/>
        </w:rPr>
        <w:t xml:space="preserve"> while fairly </w:t>
      </w:r>
      <w:r w:rsidRPr="007C3E7D">
        <w:rPr>
          <w:rStyle w:val="Emphasis"/>
        </w:rPr>
        <w:t>accurate overall</w:t>
      </w:r>
      <w:r w:rsidRPr="00EF7EE8">
        <w:rPr>
          <w:sz w:val="16"/>
        </w:rPr>
        <w:t xml:space="preserve">. </w:t>
      </w:r>
      <w:r w:rsidRPr="007C3E7D">
        <w:rPr>
          <w:rStyle w:val="StyleUnderline"/>
        </w:rPr>
        <w:t xml:space="preserve">Richer countries are countries that are generally </w:t>
      </w:r>
      <w:r w:rsidRPr="007C3E7D">
        <w:rPr>
          <w:rStyle w:val="Emphasis"/>
        </w:rPr>
        <w:t>better-off</w:t>
      </w:r>
      <w:r w:rsidRPr="007C3E7D">
        <w:rPr>
          <w:rStyle w:val="StyleUnderline"/>
        </w:rPr>
        <w:t xml:space="preserve"> in almost </w:t>
      </w:r>
      <w:r w:rsidRPr="007C3E7D">
        <w:rPr>
          <w:rStyle w:val="Emphasis"/>
        </w:rPr>
        <w:t>all metrics</w:t>
      </w:r>
      <w:r w:rsidRPr="00EF7EE8">
        <w:rPr>
          <w:sz w:val="16"/>
        </w:rPr>
        <w:t xml:space="preserve">, from education, life expectancy, child mortality to women’s employment etc. Not only that: </w:t>
      </w:r>
      <w:r w:rsidRPr="007C3E7D">
        <w:rPr>
          <w:rStyle w:val="StyleUnderline"/>
        </w:rPr>
        <w:t>richer people are also on average healthier</w:t>
      </w:r>
      <w:r w:rsidRPr="00EF7EE8">
        <w:rPr>
          <w:sz w:val="16"/>
        </w:rPr>
        <w:t xml:space="preserve">, </w:t>
      </w:r>
      <w:r w:rsidRPr="007C3E7D">
        <w:rPr>
          <w:rStyle w:val="StyleUnderline"/>
        </w:rPr>
        <w:t>better educated</w:t>
      </w:r>
      <w:r w:rsidRPr="00EF7EE8">
        <w:rPr>
          <w:sz w:val="16"/>
        </w:rPr>
        <w:t xml:space="preserve">, </w:t>
      </w:r>
      <w:r w:rsidRPr="007C3E7D">
        <w:rPr>
          <w:rStyle w:val="StyleUnderline"/>
        </w:rPr>
        <w:t>and happier</w:t>
      </w:r>
      <w:r w:rsidRPr="00EF7EE8">
        <w:rPr>
          <w:sz w:val="16"/>
        </w:rPr>
        <w:t xml:space="preserve">. </w:t>
      </w:r>
      <w:r w:rsidRPr="007C3E7D">
        <w:rPr>
          <w:rStyle w:val="StyleUnderline"/>
        </w:rPr>
        <w:t xml:space="preserve">Income indeed buys you </w:t>
      </w:r>
      <w:r w:rsidRPr="007C3E7D">
        <w:rPr>
          <w:rStyle w:val="Emphasis"/>
        </w:rPr>
        <w:t>health</w:t>
      </w:r>
      <w:r w:rsidRPr="007C3E7D">
        <w:rPr>
          <w:rStyle w:val="StyleUnderline"/>
        </w:rPr>
        <w:t xml:space="preserve"> and </w:t>
      </w:r>
      <w:r w:rsidRPr="007C3E7D">
        <w:rPr>
          <w:rStyle w:val="Emphasis"/>
        </w:rPr>
        <w:t>happiness</w:t>
      </w:r>
      <w:r w:rsidRPr="00EF7EE8">
        <w:rPr>
          <w:sz w:val="16"/>
        </w:rPr>
        <w:t xml:space="preserve">. (It does not guarantee that you are a better person; but that’s a different topic.) The metric of income or GDP is strongly associated with positive outcomes, whether we compare countries to each other, or people (within a country) to each other. </w:t>
      </w:r>
    </w:p>
    <w:p w14:paraId="2386D443" w14:textId="77777777" w:rsidR="006C68A9" w:rsidRPr="00EF7EE8" w:rsidRDefault="006C68A9" w:rsidP="006C68A9">
      <w:pPr>
        <w:rPr>
          <w:sz w:val="16"/>
        </w:rPr>
      </w:pPr>
      <w:r w:rsidRPr="003A2A6A">
        <w:rPr>
          <w:rStyle w:val="StyleUnderline"/>
          <w:highlight w:val="green"/>
        </w:rPr>
        <w:t>The things degrowthers care about</w:t>
      </w:r>
      <w:r w:rsidRPr="00EF7EE8">
        <w:rPr>
          <w:sz w:val="16"/>
        </w:rPr>
        <w:t xml:space="preserve"> — </w:t>
      </w:r>
      <w:r w:rsidRPr="007C3E7D">
        <w:rPr>
          <w:rStyle w:val="StyleUnderline"/>
        </w:rPr>
        <w:t xml:space="preserve">leisure </w:t>
      </w:r>
      <w:r w:rsidRPr="00EB0AFF">
        <w:rPr>
          <w:rStyle w:val="StyleUnderline"/>
        </w:rPr>
        <w:t>time</w:t>
      </w:r>
      <w:r w:rsidRPr="00EB0AFF">
        <w:rPr>
          <w:sz w:val="16"/>
        </w:rPr>
        <w:t xml:space="preserve">, </w:t>
      </w:r>
      <w:r w:rsidRPr="00EB0AFF">
        <w:rPr>
          <w:rStyle w:val="StyleUnderline"/>
        </w:rPr>
        <w:t>health care</w:t>
      </w:r>
      <w:r w:rsidRPr="00EB0AFF">
        <w:rPr>
          <w:sz w:val="16"/>
        </w:rPr>
        <w:t xml:space="preserve">, </w:t>
      </w:r>
      <w:r w:rsidRPr="00EB0AFF">
        <w:rPr>
          <w:rStyle w:val="StyleUnderline"/>
        </w:rPr>
        <w:t>life expectancy</w:t>
      </w:r>
      <w:r w:rsidRPr="00EB0AFF">
        <w:rPr>
          <w:sz w:val="16"/>
        </w:rPr>
        <w:t xml:space="preserve"> —</w:t>
      </w:r>
      <w:r w:rsidRPr="00EF7EE8">
        <w:rPr>
          <w:sz w:val="16"/>
        </w:rPr>
        <w:t xml:space="preserve"> </w:t>
      </w:r>
      <w:r w:rsidRPr="003A2A6A">
        <w:rPr>
          <w:rStyle w:val="StyleUnderline"/>
          <w:highlight w:val="green"/>
        </w:rPr>
        <w:t>are</w:t>
      </w:r>
      <w:r w:rsidRPr="003A2A6A">
        <w:rPr>
          <w:sz w:val="16"/>
          <w:highlight w:val="green"/>
        </w:rPr>
        <w:t xml:space="preserve"> </w:t>
      </w:r>
      <w:r w:rsidRPr="003A2A6A">
        <w:rPr>
          <w:rStyle w:val="Emphasis"/>
          <w:highlight w:val="green"/>
        </w:rPr>
        <w:t>strongly correlated</w:t>
      </w:r>
      <w:r w:rsidRPr="003A2A6A">
        <w:rPr>
          <w:rStyle w:val="StyleUnderline"/>
          <w:highlight w:val="green"/>
        </w:rPr>
        <w:t xml:space="preserve"> with</w:t>
      </w:r>
      <w:r w:rsidRPr="007C3E7D">
        <w:rPr>
          <w:rStyle w:val="StyleUnderline"/>
        </w:rPr>
        <w:t xml:space="preserve"> </w:t>
      </w:r>
      <w:r w:rsidRPr="007C3E7D">
        <w:rPr>
          <w:rStyle w:val="Emphasis"/>
        </w:rPr>
        <w:t xml:space="preserve">societal </w:t>
      </w:r>
      <w:r w:rsidRPr="003A2A6A">
        <w:rPr>
          <w:rStyle w:val="Emphasis"/>
          <w:highlight w:val="green"/>
        </w:rPr>
        <w:t>wealth</w:t>
      </w:r>
      <w:r w:rsidRPr="00EF7EE8">
        <w:rPr>
          <w:sz w:val="16"/>
        </w:rPr>
        <w:t xml:space="preserve">. The </w:t>
      </w:r>
      <w:r w:rsidRPr="007C3E7D">
        <w:rPr>
          <w:rStyle w:val="StyleUnderline"/>
        </w:rPr>
        <w:t xml:space="preserve">generosity of a </w:t>
      </w:r>
      <w:r w:rsidRPr="007C3E7D">
        <w:rPr>
          <w:rStyle w:val="Emphasis"/>
        </w:rPr>
        <w:t>welfare state</w:t>
      </w:r>
      <w:r w:rsidRPr="007C3E7D">
        <w:rPr>
          <w:rStyle w:val="StyleUnderline"/>
        </w:rPr>
        <w:t xml:space="preserve"> </w:t>
      </w:r>
      <w:r w:rsidRPr="00EF7EE8">
        <w:rPr>
          <w:sz w:val="16"/>
        </w:rPr>
        <w:t xml:space="preserve">and the availability of transfers to a state’s poorest people </w:t>
      </w:r>
      <w:r w:rsidRPr="007C3E7D">
        <w:rPr>
          <w:rStyle w:val="StyleUnderline"/>
        </w:rPr>
        <w:t xml:space="preserve">are also </w:t>
      </w:r>
      <w:r w:rsidRPr="007C3E7D">
        <w:rPr>
          <w:rStyle w:val="Emphasis"/>
        </w:rPr>
        <w:t>strongly correlated</w:t>
      </w:r>
      <w:r w:rsidRPr="007C3E7D">
        <w:rPr>
          <w:rStyle w:val="StyleUnderline"/>
        </w:rPr>
        <w:t xml:space="preserve"> with societal wealth</w:t>
      </w:r>
      <w:r w:rsidRPr="00EF7EE8">
        <w:rPr>
          <w:sz w:val="16"/>
        </w:rPr>
        <w:t xml:space="preserve">. Innovation, discovery, invention, and medical technology improvements are also strongly correlated with societal wealth. </w:t>
      </w:r>
    </w:p>
    <w:p w14:paraId="0689D587" w14:textId="77777777" w:rsidR="006C68A9" w:rsidRPr="00EF7EE8" w:rsidRDefault="006C68A9" w:rsidP="006C68A9">
      <w:pPr>
        <w:rPr>
          <w:sz w:val="16"/>
        </w:rPr>
      </w:pPr>
      <w:r w:rsidRPr="00EF7EE8">
        <w:rPr>
          <w:sz w:val="16"/>
        </w:rPr>
        <w:t xml:space="preserve">The strong correlation between child mortality and GDP per capita is apparent on the above graph. There are some outliers — some countries outperform or underperform their GDP somewhat, in terms of preventing child deaths — but in general, </w:t>
      </w:r>
      <w:r w:rsidRPr="00EF7EE8">
        <w:rPr>
          <w:rStyle w:val="StyleUnderline"/>
        </w:rPr>
        <w:t>wealth</w:t>
      </w:r>
      <w:r w:rsidRPr="007C3E7D">
        <w:rPr>
          <w:rStyle w:val="StyleUnderline"/>
        </w:rPr>
        <w:t xml:space="preserve"> </w:t>
      </w:r>
      <w:r w:rsidRPr="007C3E7D">
        <w:rPr>
          <w:rStyle w:val="Emphasis"/>
        </w:rPr>
        <w:t>strongly predicts</w:t>
      </w:r>
      <w:r w:rsidRPr="007C3E7D">
        <w:rPr>
          <w:rStyle w:val="StyleUnderline"/>
        </w:rPr>
        <w:t xml:space="preserve"> child survival</w:t>
      </w:r>
      <w:r w:rsidRPr="00EF7EE8">
        <w:rPr>
          <w:sz w:val="16"/>
        </w:rPr>
        <w:t xml:space="preserve">. No single, simple medical intervention causes the difference. </w:t>
      </w:r>
      <w:r w:rsidRPr="003A2A6A">
        <w:rPr>
          <w:rStyle w:val="StyleUnderline"/>
          <w:highlight w:val="green"/>
        </w:rPr>
        <w:t>Wealthier societies</w:t>
      </w:r>
      <w:r w:rsidRPr="007C3E7D">
        <w:rPr>
          <w:rStyle w:val="StyleUnderline"/>
        </w:rPr>
        <w:t xml:space="preserve"> on average </w:t>
      </w:r>
      <w:r w:rsidRPr="003A2A6A">
        <w:rPr>
          <w:rStyle w:val="StyleUnderline"/>
          <w:highlight w:val="green"/>
        </w:rPr>
        <w:t xml:space="preserve">get </w:t>
      </w:r>
      <w:r w:rsidRPr="003A2A6A">
        <w:rPr>
          <w:rStyle w:val="Emphasis"/>
          <w:highlight w:val="green"/>
        </w:rPr>
        <w:t>better health outcomes</w:t>
      </w:r>
      <w:r w:rsidRPr="003A2A6A">
        <w:rPr>
          <w:sz w:val="16"/>
          <w:highlight w:val="green"/>
        </w:rPr>
        <w:t xml:space="preserve"> </w:t>
      </w:r>
      <w:r w:rsidRPr="003A2A6A">
        <w:rPr>
          <w:rStyle w:val="StyleUnderline"/>
          <w:highlight w:val="green"/>
        </w:rPr>
        <w:t>across the board</w:t>
      </w:r>
      <w:r w:rsidRPr="003A2A6A">
        <w:rPr>
          <w:sz w:val="16"/>
          <w:highlight w:val="green"/>
        </w:rPr>
        <w:t>.</w:t>
      </w:r>
      <w:r w:rsidRPr="00EF7EE8">
        <w:rPr>
          <w:sz w:val="16"/>
        </w:rPr>
        <w:t xml:space="preserve"> </w:t>
      </w:r>
    </w:p>
    <w:p w14:paraId="70D13E95" w14:textId="77777777" w:rsidR="006C68A9" w:rsidRPr="00EF7EE8" w:rsidRDefault="006C68A9" w:rsidP="006C68A9">
      <w:pPr>
        <w:rPr>
          <w:sz w:val="16"/>
          <w:szCs w:val="16"/>
        </w:rPr>
      </w:pPr>
      <w:r w:rsidRPr="00EF7EE8">
        <w:rPr>
          <w:sz w:val="16"/>
          <w:szCs w:val="16"/>
        </w:rPr>
        <w:t>This graph looks at child mortality not just by comparing rich countries to poor ones but also by comparing countries over time, as they get richer: Getting richer improves outcomes for children.</w:t>
      </w:r>
    </w:p>
    <w:p w14:paraId="265AD038" w14:textId="77777777" w:rsidR="006C68A9" w:rsidRPr="00EF7EE8" w:rsidRDefault="006C68A9" w:rsidP="006C68A9">
      <w:pPr>
        <w:rPr>
          <w:sz w:val="16"/>
          <w:szCs w:val="16"/>
        </w:rPr>
      </w:pPr>
      <w:r w:rsidRPr="00EF7EE8">
        <w:rPr>
          <w:sz w:val="16"/>
          <w:szCs w:val="16"/>
        </w:rPr>
        <w:t>Leisure time, too, has increased — and hours worked have declined — as the world has gotten wealthier.</w:t>
      </w:r>
    </w:p>
    <w:p w14:paraId="04F2B203" w14:textId="77777777" w:rsidR="006C68A9" w:rsidRPr="00EF7EE8" w:rsidRDefault="006C68A9" w:rsidP="006C68A9">
      <w:pPr>
        <w:rPr>
          <w:sz w:val="16"/>
        </w:rPr>
      </w:pPr>
      <w:r w:rsidRPr="007C3E7D">
        <w:rPr>
          <w:rStyle w:val="StyleUnderline"/>
        </w:rPr>
        <w:t>It might be possible in principle to do better</w:t>
      </w:r>
      <w:r w:rsidRPr="00EF7EE8">
        <w:rPr>
          <w:sz w:val="16"/>
        </w:rPr>
        <w:t xml:space="preserve"> — </w:t>
      </w:r>
      <w:r w:rsidRPr="007C3E7D">
        <w:rPr>
          <w:rStyle w:val="StyleUnderline"/>
        </w:rPr>
        <w:t>to decouple</w:t>
      </w:r>
      <w:r w:rsidRPr="00EF7EE8">
        <w:rPr>
          <w:sz w:val="16"/>
        </w:rPr>
        <w:t xml:space="preserve">, if you will, health and well-being from access to material resources, so that everyone is well-off with many fewer resources. </w:t>
      </w:r>
    </w:p>
    <w:p w14:paraId="6DA3E35F" w14:textId="77777777" w:rsidR="006C68A9" w:rsidRPr="00EF7EE8" w:rsidRDefault="006C68A9" w:rsidP="006C68A9">
      <w:pPr>
        <w:rPr>
          <w:sz w:val="16"/>
        </w:rPr>
      </w:pPr>
      <w:r w:rsidRPr="00EF7EE8">
        <w:rPr>
          <w:sz w:val="16"/>
        </w:rPr>
        <w:t xml:space="preserve">But </w:t>
      </w:r>
      <w:r w:rsidRPr="007C3E7D">
        <w:rPr>
          <w:rStyle w:val="StyleUnderline"/>
        </w:rPr>
        <w:t xml:space="preserve">the </w:t>
      </w:r>
      <w:r w:rsidRPr="00EF7EE8">
        <w:rPr>
          <w:rStyle w:val="StyleUnderline"/>
        </w:rPr>
        <w:t xml:space="preserve">examples degrowthers point to remain </w:t>
      </w:r>
      <w:r w:rsidRPr="00EF7EE8">
        <w:rPr>
          <w:rStyle w:val="Emphasis"/>
        </w:rPr>
        <w:t>speculative</w:t>
      </w:r>
      <w:r w:rsidRPr="007C3E7D">
        <w:rPr>
          <w:rStyle w:val="Emphasis"/>
        </w:rPr>
        <w:t xml:space="preserve"> ones</w:t>
      </w:r>
      <w:r w:rsidRPr="00EF7EE8">
        <w:rPr>
          <w:sz w:val="16"/>
        </w:rPr>
        <w:t xml:space="preserve">; if we ought to be skeptical, as degrowthers argue we should be, about the decoupling of wealth from ecological impact, </w:t>
      </w:r>
      <w:r w:rsidRPr="003A2A6A">
        <w:rPr>
          <w:rStyle w:val="StyleUnderline"/>
          <w:highlight w:val="green"/>
        </w:rPr>
        <w:t>we ought</w:t>
      </w:r>
      <w:r w:rsidRPr="007C3E7D">
        <w:rPr>
          <w:rStyle w:val="StyleUnderline"/>
        </w:rPr>
        <w:t xml:space="preserve"> to </w:t>
      </w:r>
      <w:r w:rsidRPr="003A2A6A">
        <w:rPr>
          <w:rStyle w:val="StyleUnderline"/>
          <w:highlight w:val="green"/>
        </w:rPr>
        <w:t xml:space="preserve">be </w:t>
      </w:r>
      <w:r w:rsidRPr="003A2A6A">
        <w:rPr>
          <w:rStyle w:val="Emphasis"/>
          <w:highlight w:val="green"/>
        </w:rPr>
        <w:t>at least as skeptical</w:t>
      </w:r>
      <w:r w:rsidRPr="003A2A6A">
        <w:rPr>
          <w:sz w:val="16"/>
          <w:highlight w:val="green"/>
        </w:rPr>
        <w:t xml:space="preserve"> </w:t>
      </w:r>
      <w:r w:rsidRPr="003A2A6A">
        <w:rPr>
          <w:rStyle w:val="StyleUnderline"/>
          <w:highlight w:val="green"/>
        </w:rPr>
        <w:t>about</w:t>
      </w:r>
      <w:r w:rsidRPr="007C3E7D">
        <w:rPr>
          <w:rStyle w:val="StyleUnderline"/>
        </w:rPr>
        <w:t xml:space="preserve"> the prospects of </w:t>
      </w:r>
      <w:r w:rsidRPr="003A2A6A">
        <w:rPr>
          <w:rStyle w:val="StyleUnderline"/>
          <w:highlight w:val="green"/>
        </w:rPr>
        <w:t xml:space="preserve">decoupling </w:t>
      </w:r>
      <w:r w:rsidRPr="003A2A6A">
        <w:rPr>
          <w:rStyle w:val="Emphasis"/>
          <w:highlight w:val="green"/>
        </w:rPr>
        <w:t>wealth</w:t>
      </w:r>
      <w:r w:rsidRPr="003A2A6A">
        <w:rPr>
          <w:rStyle w:val="StyleUnderline"/>
          <w:highlight w:val="green"/>
        </w:rPr>
        <w:t xml:space="preserve"> from </w:t>
      </w:r>
      <w:r w:rsidRPr="003A2A6A">
        <w:rPr>
          <w:rStyle w:val="Emphasis"/>
          <w:highlight w:val="green"/>
        </w:rPr>
        <w:t>living standards</w:t>
      </w:r>
      <w:r w:rsidRPr="00EF7EE8">
        <w:rPr>
          <w:sz w:val="16"/>
        </w:rPr>
        <w:t>.</w:t>
      </w:r>
    </w:p>
    <w:p w14:paraId="43569BE3" w14:textId="77777777" w:rsidR="006C68A9" w:rsidRPr="00EF7EE8" w:rsidRDefault="006C68A9" w:rsidP="006C68A9">
      <w:pPr>
        <w:rPr>
          <w:sz w:val="16"/>
        </w:rPr>
      </w:pPr>
      <w:r w:rsidRPr="00EF7EE8">
        <w:rPr>
          <w:sz w:val="16"/>
        </w:rPr>
        <w:t xml:space="preserve">“In the end, </w:t>
      </w:r>
      <w:r w:rsidRPr="00EF7EE8">
        <w:rPr>
          <w:rStyle w:val="StyleUnderline"/>
        </w:rPr>
        <w:t xml:space="preserve">economic growth is about the </w:t>
      </w:r>
      <w:r w:rsidRPr="00EF7EE8">
        <w:rPr>
          <w:rStyle w:val="Emphasis"/>
        </w:rPr>
        <w:t>production</w:t>
      </w:r>
      <w:r w:rsidRPr="00EF7EE8">
        <w:rPr>
          <w:sz w:val="16"/>
        </w:rPr>
        <w:t xml:space="preserve"> </w:t>
      </w:r>
      <w:r w:rsidRPr="00EF7EE8">
        <w:rPr>
          <w:rStyle w:val="StyleUnderline"/>
        </w:rPr>
        <w:t xml:space="preserve">of </w:t>
      </w:r>
      <w:r w:rsidRPr="00EF7EE8">
        <w:rPr>
          <w:rStyle w:val="Emphasis"/>
        </w:rPr>
        <w:t>stuff</w:t>
      </w:r>
      <w:r w:rsidRPr="00EF7EE8">
        <w:rPr>
          <w:sz w:val="16"/>
        </w:rPr>
        <w:t xml:space="preserve"> </w:t>
      </w:r>
      <w:r w:rsidRPr="00EF7EE8">
        <w:rPr>
          <w:rStyle w:val="StyleUnderline"/>
        </w:rPr>
        <w:t>that people need and</w:t>
      </w:r>
      <w:r w:rsidRPr="00EF7EE8">
        <w:rPr>
          <w:sz w:val="16"/>
        </w:rPr>
        <w:t xml:space="preserve"> then </w:t>
      </w:r>
      <w:r w:rsidRPr="00EF7EE8">
        <w:rPr>
          <w:rStyle w:val="StyleUnderline"/>
        </w:rPr>
        <w:t>the consumption of</w:t>
      </w:r>
      <w:r w:rsidRPr="00EF7EE8">
        <w:rPr>
          <w:sz w:val="16"/>
        </w:rPr>
        <w:t xml:space="preserve"> those </w:t>
      </w:r>
      <w:r w:rsidRPr="00EF7EE8">
        <w:rPr>
          <w:rStyle w:val="StyleUnderline"/>
        </w:rPr>
        <w:t>things by the people who need it</w:t>
      </w:r>
      <w:r w:rsidRPr="00EF7EE8">
        <w:rPr>
          <w:sz w:val="16"/>
        </w:rPr>
        <w:t>,” Max Roser at Our World in Data, a research institute focused on finding, visualizing, and communicating historical economic and health data, told me. He added:</w:t>
      </w:r>
    </w:p>
    <w:p w14:paraId="6CA72E5A" w14:textId="77777777" w:rsidR="006C68A9" w:rsidRDefault="006C68A9" w:rsidP="006C68A9">
      <w:pPr>
        <w:rPr>
          <w:sz w:val="16"/>
        </w:rPr>
      </w:pPr>
      <w:r w:rsidRPr="00EF7EE8">
        <w:rPr>
          <w:sz w:val="16"/>
        </w:rPr>
        <w:t xml:space="preserve">The money aspect, and the abstract concept of GDP, distract us and make it less obvious what it’s actually about. </w:t>
      </w:r>
      <w:r w:rsidRPr="003A2A6A">
        <w:rPr>
          <w:rStyle w:val="StyleUnderline"/>
          <w:highlight w:val="green"/>
        </w:rPr>
        <w:t>People want</w:t>
      </w:r>
      <w:r w:rsidRPr="00EF7EE8">
        <w:rPr>
          <w:rStyle w:val="StyleUnderline"/>
        </w:rPr>
        <w:t xml:space="preserve"> to have enough </w:t>
      </w:r>
      <w:r w:rsidRPr="003A2A6A">
        <w:rPr>
          <w:rStyle w:val="Emphasis"/>
          <w:highlight w:val="green"/>
        </w:rPr>
        <w:t>food</w:t>
      </w:r>
      <w:r w:rsidRPr="00EF7EE8">
        <w:rPr>
          <w:sz w:val="16"/>
        </w:rPr>
        <w:t xml:space="preserve">, </w:t>
      </w:r>
      <w:r w:rsidRPr="00EF7EE8">
        <w:rPr>
          <w:rStyle w:val="StyleUnderline"/>
        </w:rPr>
        <w:t xml:space="preserve">they </w:t>
      </w:r>
      <w:r w:rsidRPr="003A2A6A">
        <w:rPr>
          <w:rStyle w:val="StyleUnderline"/>
          <w:highlight w:val="green"/>
        </w:rPr>
        <w:t xml:space="preserve">need to go to the </w:t>
      </w:r>
      <w:r w:rsidRPr="003A2A6A">
        <w:rPr>
          <w:rStyle w:val="Emphasis"/>
          <w:highlight w:val="green"/>
        </w:rPr>
        <w:t>doctor</w:t>
      </w:r>
      <w:r w:rsidRPr="00EF7EE8">
        <w:rPr>
          <w:sz w:val="16"/>
        </w:rPr>
        <w:t xml:space="preserve">, </w:t>
      </w:r>
      <w:r w:rsidRPr="00EF7EE8">
        <w:rPr>
          <w:rStyle w:val="StyleUnderline"/>
        </w:rPr>
        <w:t xml:space="preserve">they </w:t>
      </w:r>
      <w:r w:rsidRPr="003A2A6A">
        <w:rPr>
          <w:rStyle w:val="StyleUnderline"/>
          <w:highlight w:val="green"/>
        </w:rPr>
        <w:t xml:space="preserve">need </w:t>
      </w:r>
      <w:r w:rsidRPr="003A2A6A">
        <w:rPr>
          <w:rStyle w:val="Emphasis"/>
          <w:highlight w:val="green"/>
        </w:rPr>
        <w:t>childcare</w:t>
      </w:r>
      <w:r w:rsidRPr="00EF7EE8">
        <w:rPr>
          <w:sz w:val="16"/>
        </w:rPr>
        <w:t xml:space="preserve">, </w:t>
      </w:r>
      <w:r w:rsidRPr="00EF7EE8">
        <w:rPr>
          <w:rStyle w:val="StyleUnderline"/>
        </w:rPr>
        <w:t xml:space="preserve">they want a </w:t>
      </w:r>
      <w:r w:rsidRPr="00EF7EE8">
        <w:rPr>
          <w:rStyle w:val="Emphasis"/>
        </w:rPr>
        <w:t>good education</w:t>
      </w:r>
      <w:r w:rsidRPr="00EF7EE8">
        <w:rPr>
          <w:sz w:val="16"/>
        </w:rPr>
        <w:t>. People need lots of stuff, and one thing that people care about are goods and services, and they need to be produced, and economic growth is about an increase in the quality and quantity of the goods and services that people need.</w:t>
      </w:r>
    </w:p>
    <w:p w14:paraId="7936FA14" w14:textId="77777777" w:rsidR="006C68A9" w:rsidRPr="00C11396" w:rsidRDefault="006C68A9" w:rsidP="006C68A9">
      <w:pPr>
        <w:pStyle w:val="Heading4"/>
      </w:pPr>
      <w:r>
        <w:t>Revolutions turn:</w:t>
      </w:r>
    </w:p>
    <w:p w14:paraId="4D24D849" w14:textId="77777777" w:rsidR="006C68A9" w:rsidRDefault="006C68A9" w:rsidP="006C68A9">
      <w:pPr>
        <w:pStyle w:val="Heading4"/>
      </w:pPr>
      <w:r>
        <w:t xml:space="preserve">It results in </w:t>
      </w:r>
      <w:r w:rsidRPr="00593364">
        <w:rPr>
          <w:u w:val="single"/>
        </w:rPr>
        <w:t>state sabotage</w:t>
      </w:r>
      <w:r>
        <w:t>.</w:t>
      </w:r>
    </w:p>
    <w:p w14:paraId="198A4EA6" w14:textId="77777777" w:rsidR="006C68A9" w:rsidRPr="00593364" w:rsidRDefault="006C68A9" w:rsidP="006C68A9">
      <w:r w:rsidRPr="00593364">
        <w:t xml:space="preserve">Emily </w:t>
      </w:r>
      <w:r w:rsidRPr="00593364">
        <w:rPr>
          <w:rStyle w:val="Style13ptBold"/>
        </w:rPr>
        <w:t>Schepers 17</w:t>
      </w:r>
      <w:r w:rsidRPr="00593364">
        <w:t>. Veteran civil and immigrant rights activist, doctorate in cultural anthropology from Northwestern University, September 18, 2017. “Agents provocateurs and the manipulation of the radical left.” https://www.peoplesworld.org/article/agents-provocateurs-and-the-manipulation-of-the-radical-left/.</w:t>
      </w:r>
    </w:p>
    <w:p w14:paraId="69F7FFE2" w14:textId="77777777" w:rsidR="006C68A9" w:rsidRPr="00593364" w:rsidRDefault="006C68A9" w:rsidP="006C68A9">
      <w:pPr>
        <w:rPr>
          <w:sz w:val="16"/>
        </w:rPr>
      </w:pPr>
      <w:r w:rsidRPr="00593364">
        <w:rPr>
          <w:sz w:val="16"/>
        </w:rPr>
        <w:t xml:space="preserve">Right now, there is considerable discussion going on about the best way to do all these things. </w:t>
      </w:r>
      <w:r w:rsidRPr="003A2A6A">
        <w:rPr>
          <w:rStyle w:val="Emphasis"/>
          <w:highlight w:val="green"/>
        </w:rPr>
        <w:t>Tactics</w:t>
      </w:r>
      <w:r w:rsidRPr="00593364">
        <w:rPr>
          <w:sz w:val="16"/>
        </w:rPr>
        <w:t xml:space="preserve"> </w:t>
      </w:r>
      <w:r w:rsidRPr="003A2A6A">
        <w:rPr>
          <w:rStyle w:val="StyleUnderline"/>
          <w:highlight w:val="green"/>
        </w:rPr>
        <w:t xml:space="preserve">that make us </w:t>
      </w:r>
      <w:r w:rsidRPr="003A2A6A">
        <w:rPr>
          <w:rStyle w:val="Emphasis"/>
          <w:highlight w:val="green"/>
        </w:rPr>
        <w:t>feel good</w:t>
      </w:r>
      <w:r w:rsidRPr="003A2A6A">
        <w:rPr>
          <w:rStyle w:val="StyleUnderline"/>
          <w:highlight w:val="green"/>
        </w:rPr>
        <w:t xml:space="preserve"> </w:t>
      </w:r>
      <w:r w:rsidRPr="00593364">
        <w:rPr>
          <w:rStyle w:val="StyleUnderline"/>
        </w:rPr>
        <w:t xml:space="preserve">because they are exhilarating </w:t>
      </w:r>
      <w:r w:rsidRPr="003A2A6A">
        <w:rPr>
          <w:rStyle w:val="StyleUnderline"/>
          <w:highlight w:val="green"/>
        </w:rPr>
        <w:t>are not</w:t>
      </w:r>
      <w:r w:rsidRPr="00593364">
        <w:rPr>
          <w:sz w:val="16"/>
        </w:rPr>
        <w:t xml:space="preserve"> necessarily </w:t>
      </w:r>
      <w:r w:rsidRPr="003A2A6A">
        <w:rPr>
          <w:rStyle w:val="StyleUnderline"/>
          <w:highlight w:val="green"/>
        </w:rPr>
        <w:t>the same as</w:t>
      </w:r>
      <w:r w:rsidRPr="00593364">
        <w:rPr>
          <w:sz w:val="16"/>
        </w:rPr>
        <w:t xml:space="preserve"> </w:t>
      </w:r>
      <w:r w:rsidRPr="003A2A6A">
        <w:rPr>
          <w:rStyle w:val="Emphasis"/>
          <w:highlight w:val="green"/>
        </w:rPr>
        <w:t>effective tactics</w:t>
      </w:r>
      <w:r w:rsidRPr="00593364">
        <w:rPr>
          <w:sz w:val="16"/>
        </w:rPr>
        <w:t xml:space="preserve">. </w:t>
      </w:r>
      <w:r w:rsidRPr="003A2A6A">
        <w:rPr>
          <w:rStyle w:val="StyleUnderline"/>
          <w:highlight w:val="green"/>
        </w:rPr>
        <w:t>They can</w:t>
      </w:r>
      <w:r w:rsidRPr="00593364">
        <w:rPr>
          <w:sz w:val="16"/>
        </w:rPr>
        <w:t xml:space="preserve">, in fact, </w:t>
      </w:r>
      <w:r w:rsidRPr="003A2A6A">
        <w:rPr>
          <w:rStyle w:val="StyleUnderline"/>
          <w:highlight w:val="green"/>
        </w:rPr>
        <w:t>be</w:t>
      </w:r>
      <w:r w:rsidRPr="00593364">
        <w:rPr>
          <w:sz w:val="16"/>
        </w:rPr>
        <w:t xml:space="preserve"> precisely </w:t>
      </w:r>
      <w:r w:rsidRPr="003A2A6A">
        <w:rPr>
          <w:rStyle w:val="Emphasis"/>
          <w:highlight w:val="green"/>
        </w:rPr>
        <w:t>the opposite</w:t>
      </w:r>
      <w:r w:rsidRPr="00593364">
        <w:rPr>
          <w:sz w:val="16"/>
        </w:rPr>
        <w:t xml:space="preserve">. History teaches us is that the ruling class, </w:t>
      </w:r>
      <w:r w:rsidRPr="003A2A6A">
        <w:rPr>
          <w:rStyle w:val="StyleUnderline"/>
          <w:highlight w:val="green"/>
        </w:rPr>
        <w:t>the</w:t>
      </w:r>
      <w:r w:rsidRPr="00593364">
        <w:rPr>
          <w:sz w:val="16"/>
        </w:rPr>
        <w:t xml:space="preserve"> </w:t>
      </w:r>
      <w:r w:rsidRPr="003A2A6A">
        <w:rPr>
          <w:rStyle w:val="Emphasis"/>
          <w:highlight w:val="green"/>
        </w:rPr>
        <w:t>state</w:t>
      </w:r>
      <w:r w:rsidRPr="00593364">
        <w:rPr>
          <w:sz w:val="16"/>
        </w:rPr>
        <w:t xml:space="preserve"> and non-state institutions it controls, as well as the right </w:t>
      </w:r>
      <w:r w:rsidRPr="003A2A6A">
        <w:rPr>
          <w:rStyle w:val="StyleUnderline"/>
          <w:highlight w:val="green"/>
        </w:rPr>
        <w:t>have learned</w:t>
      </w:r>
      <w:r w:rsidRPr="00593364">
        <w:rPr>
          <w:sz w:val="16"/>
        </w:rPr>
        <w:t xml:space="preserve"> the </w:t>
      </w:r>
      <w:r w:rsidRPr="003A2A6A">
        <w:rPr>
          <w:rStyle w:val="Emphasis"/>
          <w:highlight w:val="green"/>
        </w:rPr>
        <w:t>political judo</w:t>
      </w:r>
      <w:r w:rsidRPr="00593364">
        <w:rPr>
          <w:sz w:val="16"/>
        </w:rPr>
        <w:t xml:space="preserve"> </w:t>
      </w:r>
      <w:r w:rsidRPr="00593364">
        <w:rPr>
          <w:rStyle w:val="StyleUnderline"/>
        </w:rPr>
        <w:t xml:space="preserve">whereby the left’s actions may be </w:t>
      </w:r>
      <w:r w:rsidRPr="00593364">
        <w:rPr>
          <w:rStyle w:val="Emphasis"/>
        </w:rPr>
        <w:t>turned around</w:t>
      </w:r>
      <w:r w:rsidRPr="00593364">
        <w:rPr>
          <w:sz w:val="16"/>
        </w:rPr>
        <w:t xml:space="preserve"> </w:t>
      </w:r>
      <w:r w:rsidRPr="00593364">
        <w:rPr>
          <w:rStyle w:val="StyleUnderline"/>
        </w:rPr>
        <w:t xml:space="preserve">and used to </w:t>
      </w:r>
      <w:r w:rsidRPr="00593364">
        <w:rPr>
          <w:rStyle w:val="Emphasis"/>
        </w:rPr>
        <w:t>strengthen the right</w:t>
      </w:r>
      <w:r w:rsidRPr="00593364">
        <w:rPr>
          <w:sz w:val="16"/>
        </w:rPr>
        <w:t xml:space="preserve"> </w:t>
      </w:r>
      <w:r w:rsidRPr="00593364">
        <w:rPr>
          <w:rStyle w:val="StyleUnderline"/>
        </w:rPr>
        <w:t>and weaken the left</w:t>
      </w:r>
      <w:r w:rsidRPr="00593364">
        <w:rPr>
          <w:sz w:val="16"/>
        </w:rPr>
        <w:t xml:space="preserve">. Specifically, </w:t>
      </w:r>
      <w:r w:rsidRPr="00593364">
        <w:rPr>
          <w:rStyle w:val="StyleUnderline"/>
        </w:rPr>
        <w:t xml:space="preserve">we should learn from the history of the </w:t>
      </w:r>
      <w:r w:rsidRPr="00593364">
        <w:rPr>
          <w:rStyle w:val="Emphasis"/>
        </w:rPr>
        <w:t>agent provocateur</w:t>
      </w:r>
      <w:r w:rsidRPr="00593364">
        <w:rPr>
          <w:rStyle w:val="StyleUnderline"/>
        </w:rPr>
        <w:t xml:space="preserve">, a specialist in </w:t>
      </w:r>
      <w:r w:rsidRPr="00593364">
        <w:rPr>
          <w:rStyle w:val="Emphasis"/>
        </w:rPr>
        <w:t>manipulating conflict</w:t>
      </w:r>
      <w:r w:rsidRPr="00593364">
        <w:rPr>
          <w:rStyle w:val="StyleUnderline"/>
        </w:rPr>
        <w:t xml:space="preserve"> so as to benefit our enemies</w:t>
      </w:r>
      <w:r w:rsidRPr="00593364">
        <w:rPr>
          <w:sz w:val="16"/>
        </w:rPr>
        <w:t xml:space="preserve">. </w:t>
      </w:r>
      <w:r w:rsidRPr="00593364">
        <w:rPr>
          <w:rStyle w:val="Emphasis"/>
        </w:rPr>
        <w:t>Agents provocateurs</w:t>
      </w:r>
      <w:r w:rsidRPr="00593364">
        <w:rPr>
          <w:sz w:val="16"/>
        </w:rPr>
        <w:t xml:space="preserve"> </w:t>
      </w:r>
      <w:r w:rsidRPr="00593364">
        <w:rPr>
          <w:rStyle w:val="StyleUnderline"/>
        </w:rPr>
        <w:t>are not merely enemy spies</w:t>
      </w:r>
      <w:r w:rsidRPr="00593364">
        <w:rPr>
          <w:sz w:val="16"/>
        </w:rPr>
        <w:t xml:space="preserve"> within the people’s movement. </w:t>
      </w:r>
      <w:r w:rsidRPr="00593364">
        <w:rPr>
          <w:rStyle w:val="StyleUnderline"/>
        </w:rPr>
        <w:t>The</w:t>
      </w:r>
      <w:r w:rsidRPr="00593364">
        <w:rPr>
          <w:sz w:val="16"/>
        </w:rPr>
        <w:t xml:space="preserve"> </w:t>
      </w:r>
      <w:r w:rsidRPr="00593364">
        <w:rPr>
          <w:rStyle w:val="Emphasis"/>
        </w:rPr>
        <w:t>provocateur</w:t>
      </w:r>
      <w:r w:rsidRPr="00593364">
        <w:rPr>
          <w:sz w:val="16"/>
        </w:rPr>
        <w:t xml:space="preserve"> </w:t>
      </w:r>
      <w:r w:rsidRPr="00593364">
        <w:rPr>
          <w:rStyle w:val="StyleUnderline"/>
        </w:rPr>
        <w:t>has an</w:t>
      </w:r>
      <w:r w:rsidRPr="00593364">
        <w:rPr>
          <w:sz w:val="16"/>
        </w:rPr>
        <w:t xml:space="preserve"> even more </w:t>
      </w:r>
      <w:r w:rsidRPr="00593364">
        <w:rPr>
          <w:rStyle w:val="Emphasis"/>
        </w:rPr>
        <w:t>sinister mission</w:t>
      </w:r>
      <w:r w:rsidRPr="00593364">
        <w:rPr>
          <w:sz w:val="16"/>
        </w:rPr>
        <w:t>, which sometimes has deadly results. What</w:t>
      </w:r>
      <w:r w:rsidRPr="00593364">
        <w:rPr>
          <w:rStyle w:val="StyleUnderline"/>
        </w:rPr>
        <w:t xml:space="preserve"> the </w:t>
      </w:r>
      <w:r w:rsidRPr="00593364">
        <w:rPr>
          <w:rStyle w:val="Emphasis"/>
        </w:rPr>
        <w:t>provocateur</w:t>
      </w:r>
      <w:r w:rsidRPr="00593364">
        <w:rPr>
          <w:rStyle w:val="StyleUnderline"/>
        </w:rPr>
        <w:t xml:space="preserve"> frequently provokes is actions that either discredit the left or the people’s movement in the eyes of large numbers of people, or which </w:t>
      </w:r>
      <w:r w:rsidRPr="00593364">
        <w:rPr>
          <w:rStyle w:val="Emphasis"/>
        </w:rPr>
        <w:t>entrap</w:t>
      </w:r>
      <w:r w:rsidRPr="00593364">
        <w:rPr>
          <w:rStyle w:val="StyleUnderline"/>
        </w:rPr>
        <w:t xml:space="preserve"> the unwary into acts that will </w:t>
      </w:r>
      <w:r w:rsidRPr="00593364">
        <w:rPr>
          <w:rStyle w:val="Emphasis"/>
        </w:rPr>
        <w:t>allow police to pounce</w:t>
      </w:r>
      <w:r w:rsidRPr="00593364">
        <w:rPr>
          <w:rStyle w:val="StyleUnderline"/>
        </w:rPr>
        <w:t xml:space="preserve">, accuse activists of plotting violent or other anti-social acts, and then </w:t>
      </w:r>
      <w:r w:rsidRPr="00593364">
        <w:rPr>
          <w:rStyle w:val="Emphasis"/>
        </w:rPr>
        <w:t>lock them up</w:t>
      </w:r>
      <w:r w:rsidRPr="00593364">
        <w:rPr>
          <w:sz w:val="16"/>
        </w:rPr>
        <w:t xml:space="preserve">. Agents provocateurs have been known for well over a century, in many countries; the breed was especially rife in tsarist Russia in the late 1800s and early 1900s. In the United States, agents provocateurs often targeted labor union organizing efforts. Since the end of the Second World War and the beginning of the Cold War, </w:t>
      </w:r>
      <w:r w:rsidRPr="003A2A6A">
        <w:rPr>
          <w:rStyle w:val="StyleUnderline"/>
          <w:highlight w:val="green"/>
        </w:rPr>
        <w:t xml:space="preserve">there are </w:t>
      </w:r>
      <w:r w:rsidRPr="003A2A6A">
        <w:rPr>
          <w:rStyle w:val="Emphasis"/>
          <w:highlight w:val="green"/>
        </w:rPr>
        <w:t>many accounts</w:t>
      </w:r>
      <w:r w:rsidRPr="00593364">
        <w:rPr>
          <w:sz w:val="16"/>
        </w:rPr>
        <w:t xml:space="preserve"> </w:t>
      </w:r>
      <w:r w:rsidRPr="003A2A6A">
        <w:rPr>
          <w:rStyle w:val="StyleUnderline"/>
          <w:highlight w:val="green"/>
        </w:rPr>
        <w:t xml:space="preserve">of the </w:t>
      </w:r>
      <w:r w:rsidRPr="003A2A6A">
        <w:rPr>
          <w:rStyle w:val="Emphasis"/>
          <w:highlight w:val="green"/>
        </w:rPr>
        <w:t>FBI</w:t>
      </w:r>
      <w:r w:rsidRPr="00593364">
        <w:rPr>
          <w:sz w:val="16"/>
        </w:rPr>
        <w:t xml:space="preserve">, </w:t>
      </w:r>
      <w:r w:rsidRPr="00593364">
        <w:rPr>
          <w:rStyle w:val="StyleUnderline"/>
        </w:rPr>
        <w:t>other police bodies</w:t>
      </w:r>
      <w:r w:rsidRPr="00593364">
        <w:rPr>
          <w:sz w:val="16"/>
        </w:rPr>
        <w:t xml:space="preserve">, the military, and private right-wing vigilante groups </w:t>
      </w:r>
      <w:r w:rsidRPr="003A2A6A">
        <w:rPr>
          <w:rStyle w:val="StyleUnderline"/>
          <w:highlight w:val="green"/>
        </w:rPr>
        <w:t xml:space="preserve">sending agents provocateurs into </w:t>
      </w:r>
      <w:r w:rsidRPr="00593364">
        <w:rPr>
          <w:rStyle w:val="StyleUnderline"/>
        </w:rPr>
        <w:t xml:space="preserve">people’s </w:t>
      </w:r>
      <w:r w:rsidRPr="003A2A6A">
        <w:rPr>
          <w:rStyle w:val="Emphasis"/>
          <w:highlight w:val="green"/>
        </w:rPr>
        <w:t>organizations</w:t>
      </w:r>
      <w:r w:rsidRPr="00593364">
        <w:rPr>
          <w:sz w:val="16"/>
        </w:rPr>
        <w:t xml:space="preserve"> </w:t>
      </w:r>
      <w:r w:rsidRPr="003A2A6A">
        <w:rPr>
          <w:rStyle w:val="StyleUnderline"/>
          <w:highlight w:val="green"/>
        </w:rPr>
        <w:t xml:space="preserve">with the purpose of </w:t>
      </w:r>
      <w:r w:rsidRPr="003A2A6A">
        <w:rPr>
          <w:rStyle w:val="Emphasis"/>
          <w:highlight w:val="green"/>
        </w:rPr>
        <w:t>dividing, disrupting, and discrediting</w:t>
      </w:r>
      <w:r w:rsidRPr="00593364">
        <w:rPr>
          <w:sz w:val="16"/>
        </w:rPr>
        <w:t xml:space="preserve"> </w:t>
      </w:r>
      <w:r w:rsidRPr="003A2A6A">
        <w:rPr>
          <w:rStyle w:val="StyleUnderline"/>
          <w:highlight w:val="green"/>
        </w:rPr>
        <w:t>them</w:t>
      </w:r>
      <w:r w:rsidRPr="00593364">
        <w:rPr>
          <w:rStyle w:val="StyleUnderline"/>
        </w:rPr>
        <w:t xml:space="preserve"> and then laying them </w:t>
      </w:r>
      <w:r w:rsidRPr="00593364">
        <w:rPr>
          <w:rStyle w:val="Emphasis"/>
        </w:rPr>
        <w:t>open to arrest</w:t>
      </w:r>
      <w:r w:rsidRPr="00593364">
        <w:rPr>
          <w:sz w:val="16"/>
        </w:rPr>
        <w:t xml:space="preserve"> and prosecution, or worse. More radical than thou In the 1960s and 1970s, there was a great outpouring of grassroots rejection of the policies, domestic and international, of the Cold War. </w:t>
      </w:r>
      <w:r w:rsidRPr="003A2A6A">
        <w:rPr>
          <w:rStyle w:val="StyleUnderline"/>
          <w:highlight w:val="green"/>
        </w:rPr>
        <w:t xml:space="preserve">The </w:t>
      </w:r>
      <w:r w:rsidRPr="003A2A6A">
        <w:rPr>
          <w:rStyle w:val="Emphasis"/>
          <w:highlight w:val="green"/>
        </w:rPr>
        <w:t>Civil Rights Movement</w:t>
      </w:r>
      <w:r w:rsidRPr="00593364">
        <w:rPr>
          <w:sz w:val="16"/>
        </w:rPr>
        <w:t xml:space="preserve">, </w:t>
      </w:r>
      <w:r w:rsidRPr="00593364">
        <w:rPr>
          <w:rStyle w:val="StyleUnderline"/>
        </w:rPr>
        <w:t>plus the movement against the Vietnam War</w:t>
      </w:r>
      <w:r w:rsidRPr="00593364">
        <w:rPr>
          <w:sz w:val="16"/>
        </w:rPr>
        <w:t xml:space="preserve">, </w:t>
      </w:r>
      <w:r w:rsidRPr="00593364">
        <w:rPr>
          <w:rStyle w:val="StyleUnderline"/>
        </w:rPr>
        <w:t xml:space="preserve">brought millions into the streets protesting courageously against the many injustices of our society. The Cold Warriors and </w:t>
      </w:r>
      <w:r w:rsidRPr="003A2A6A">
        <w:rPr>
          <w:rStyle w:val="StyleUnderline"/>
          <w:highlight w:val="green"/>
        </w:rPr>
        <w:t>the</w:t>
      </w:r>
      <w:r w:rsidRPr="00593364">
        <w:rPr>
          <w:rStyle w:val="StyleUnderline"/>
        </w:rPr>
        <w:t xml:space="preserve"> </w:t>
      </w:r>
      <w:r w:rsidRPr="003A2A6A">
        <w:rPr>
          <w:rStyle w:val="Emphasis"/>
          <w:highlight w:val="green"/>
        </w:rPr>
        <w:t>ruling class</w:t>
      </w:r>
      <w:r w:rsidRPr="00593364">
        <w:rPr>
          <w:rStyle w:val="StyleUnderline"/>
        </w:rPr>
        <w:t xml:space="preserve"> did not like this, as they saw their interests </w:t>
      </w:r>
      <w:r w:rsidRPr="00593364">
        <w:rPr>
          <w:sz w:val="16"/>
        </w:rPr>
        <w:t xml:space="preserve">threatened. So they </w:t>
      </w:r>
      <w:r w:rsidRPr="003A2A6A">
        <w:rPr>
          <w:rStyle w:val="StyleUnderline"/>
          <w:highlight w:val="green"/>
        </w:rPr>
        <w:t>developed</w:t>
      </w:r>
      <w:r w:rsidRPr="00593364">
        <w:rPr>
          <w:sz w:val="16"/>
        </w:rPr>
        <w:t xml:space="preserve"> open and </w:t>
      </w:r>
      <w:r w:rsidRPr="003A2A6A">
        <w:rPr>
          <w:rStyle w:val="Emphasis"/>
          <w:highlight w:val="green"/>
        </w:rPr>
        <w:t>covert strategies</w:t>
      </w:r>
      <w:r w:rsidRPr="00593364">
        <w:rPr>
          <w:sz w:val="16"/>
        </w:rPr>
        <w:t xml:space="preserve"> </w:t>
      </w:r>
      <w:r w:rsidRPr="003A2A6A">
        <w:rPr>
          <w:rStyle w:val="StyleUnderline"/>
          <w:highlight w:val="green"/>
        </w:rPr>
        <w:t>for undermining the new radicalism</w:t>
      </w:r>
      <w:r w:rsidRPr="00593364">
        <w:rPr>
          <w:sz w:val="16"/>
        </w:rPr>
        <w:t xml:space="preserve"> as well as the “old left” (communists and socialists). </w:t>
      </w:r>
      <w:r w:rsidRPr="00593364">
        <w:rPr>
          <w:rStyle w:val="StyleUnderline"/>
        </w:rPr>
        <w:t>The idea was to make sure that the left did not continue to win over the support of the mass of the people of the United States to progressive and ultimately, revolutionary, socialist ideas.</w:t>
      </w:r>
      <w:r w:rsidRPr="00593364">
        <w:rPr>
          <w:sz w:val="16"/>
        </w:rPr>
        <w:t xml:space="preserve"> The “new left” tendencies that arose at this time included many positive features but had some dangerous flaws also. One flaw was that too often, a fetish was made of the absolute right of anybody involved in an organization to express his or her opinion no matter how divergent from the main goals of the organization, or to engage in any activity which was “radical” regardless of whether it helped or harmed the cause. This extreme liberalism laid many organizations open to manipulation of some of their weakest elements by agents provocateurs. </w:t>
      </w:r>
      <w:r w:rsidRPr="00593364">
        <w:rPr>
          <w:rStyle w:val="StyleUnderline"/>
        </w:rPr>
        <w:t xml:space="preserve">There was also a tendency to </w:t>
      </w:r>
      <w:r w:rsidRPr="00593364">
        <w:rPr>
          <w:rStyle w:val="Emphasis"/>
        </w:rPr>
        <w:t>compete to see who was most radical</w:t>
      </w:r>
      <w:r w:rsidRPr="00593364">
        <w:rPr>
          <w:rStyle w:val="StyleUnderline"/>
        </w:rPr>
        <w:t>. The competition for revolutionary “cred” was a godsend for agents provocateurs, who actively encouraged such competition</w:t>
      </w:r>
      <w:r w:rsidRPr="00593364">
        <w:rPr>
          <w:sz w:val="16"/>
        </w:rPr>
        <w:t xml:space="preserve">. The lack of connections, especially among campus-based white radicals, to the working class and its politics exacerbated this trend by eliminating an important reality check. Picking off leaders and undermining public support There also tended to be a cult of leadership within many radical organizations which put their leaders into a vulnerable position in which they could be targeted for neutralization so as to undermine the whole movement. J. Edgar Hoover’s FBI, for instance, put a huge amount of effort into neutralizing leaders. </w:t>
      </w:r>
      <w:r w:rsidRPr="00593364">
        <w:rPr>
          <w:rStyle w:val="StyleUnderline"/>
        </w:rPr>
        <w:t xml:space="preserve">The </w:t>
      </w:r>
      <w:r w:rsidRPr="003A2A6A">
        <w:rPr>
          <w:rStyle w:val="Emphasis"/>
          <w:highlight w:val="green"/>
        </w:rPr>
        <w:t>agents provocateurs</w:t>
      </w:r>
      <w:r w:rsidRPr="00593364">
        <w:rPr>
          <w:rStyle w:val="StyleUnderline"/>
        </w:rPr>
        <w:t xml:space="preserve"> were deployed in such a way as to discredit the leaders and their organizations, to create splits in the movement, and in some cases to provoke violence which would lead to physical elimination of leaders plus a societal repudiation of the movement.</w:t>
      </w:r>
      <w:r w:rsidRPr="00593364">
        <w:rPr>
          <w:sz w:val="16"/>
        </w:rPr>
        <w:t xml:space="preserve"> The 1960s campus-based movement against the Vietnam War was a top target for agents provocateurs. There were several at work, but one, known as “</w:t>
      </w:r>
      <w:hyperlink r:id="rId17" w:history="1">
        <w:r w:rsidRPr="00593364">
          <w:rPr>
            <w:rStyle w:val="Hyperlink"/>
            <w:sz w:val="16"/>
          </w:rPr>
          <w:t>Tommy the Traveler</w:t>
        </w:r>
      </w:hyperlink>
      <w:r w:rsidRPr="00593364">
        <w:rPr>
          <w:sz w:val="16"/>
        </w:rPr>
        <w:t xml:space="preserve">” was particularly memorable. He, too, </w:t>
      </w:r>
      <w:r w:rsidRPr="003A2A6A">
        <w:rPr>
          <w:rStyle w:val="StyleUnderline"/>
          <w:highlight w:val="green"/>
        </w:rPr>
        <w:t>concentrated on</w:t>
      </w:r>
      <w:r w:rsidRPr="00593364">
        <w:rPr>
          <w:sz w:val="16"/>
        </w:rPr>
        <w:t xml:space="preserve"> </w:t>
      </w:r>
      <w:r w:rsidRPr="003A2A6A">
        <w:rPr>
          <w:rStyle w:val="Emphasis"/>
          <w:highlight w:val="green"/>
        </w:rPr>
        <w:t>enticing</w:t>
      </w:r>
      <w:r w:rsidRPr="00593364">
        <w:rPr>
          <w:sz w:val="16"/>
        </w:rPr>
        <w:t xml:space="preserve"> impressionable young would-be “</w:t>
      </w:r>
      <w:r w:rsidRPr="003A2A6A">
        <w:rPr>
          <w:rStyle w:val="Emphasis"/>
          <w:highlight w:val="green"/>
        </w:rPr>
        <w:t>revolutionaries</w:t>
      </w:r>
      <w:r w:rsidRPr="00593364">
        <w:rPr>
          <w:sz w:val="16"/>
        </w:rPr>
        <w:t xml:space="preserve">” </w:t>
      </w:r>
      <w:r w:rsidRPr="003A2A6A">
        <w:rPr>
          <w:rStyle w:val="StyleUnderline"/>
          <w:highlight w:val="green"/>
        </w:rPr>
        <w:t>to commit acts that would divide the movement</w:t>
      </w:r>
      <w:r w:rsidRPr="00593364">
        <w:rPr>
          <w:sz w:val="16"/>
        </w:rPr>
        <w:t xml:space="preserve"> while </w:t>
      </w:r>
      <w:r w:rsidRPr="003A2A6A">
        <w:rPr>
          <w:rStyle w:val="StyleUnderline"/>
          <w:highlight w:val="green"/>
        </w:rPr>
        <w:t xml:space="preserve">landing them in </w:t>
      </w:r>
      <w:r w:rsidRPr="003A2A6A">
        <w:rPr>
          <w:rStyle w:val="Emphasis"/>
          <w:highlight w:val="green"/>
        </w:rPr>
        <w:t>jail</w:t>
      </w:r>
      <w:r w:rsidRPr="00593364">
        <w:rPr>
          <w:sz w:val="16"/>
        </w:rPr>
        <w:t xml:space="preserve">. Hoover, a crusading anti-communist and paranoid racist, paid particular attention to </w:t>
      </w:r>
      <w:r w:rsidRPr="003A2A6A">
        <w:rPr>
          <w:rStyle w:val="Emphasis"/>
          <w:highlight w:val="green"/>
        </w:rPr>
        <w:t>disrupting</w:t>
      </w:r>
      <w:r w:rsidRPr="00593364">
        <w:rPr>
          <w:sz w:val="16"/>
        </w:rPr>
        <w:t xml:space="preserve"> </w:t>
      </w:r>
      <w:r w:rsidRPr="003A2A6A">
        <w:rPr>
          <w:rStyle w:val="StyleUnderline"/>
          <w:highlight w:val="green"/>
        </w:rPr>
        <w:t>the</w:t>
      </w:r>
      <w:hyperlink r:id="rId18" w:history="1">
        <w:r w:rsidRPr="003A2A6A">
          <w:rPr>
            <w:rStyle w:val="StyleUnderline"/>
            <w:highlight w:val="green"/>
          </w:rPr>
          <w:t xml:space="preserve"> highly-effective</w:t>
        </w:r>
      </w:hyperlink>
      <w:r w:rsidRPr="003A2A6A">
        <w:rPr>
          <w:rStyle w:val="StyleUnderline"/>
          <w:highlight w:val="green"/>
        </w:rPr>
        <w:t xml:space="preserve"> African American people’s movement</w:t>
      </w:r>
      <w:r w:rsidRPr="00593364">
        <w:rPr>
          <w:sz w:val="16"/>
        </w:rPr>
        <w:t xml:space="preserve">, </w:t>
      </w:r>
      <w:r w:rsidRPr="00593364">
        <w:rPr>
          <w:rStyle w:val="StyleUnderline"/>
        </w:rPr>
        <w:t>often employing agents provocateurs to create friction within and between liberation organizations</w:t>
      </w:r>
      <w:r w:rsidRPr="00593364">
        <w:rPr>
          <w:sz w:val="16"/>
        </w:rPr>
        <w:t xml:space="preserve">. </w:t>
      </w:r>
      <w:r w:rsidRPr="00593364">
        <w:rPr>
          <w:rStyle w:val="StyleUnderline"/>
        </w:rPr>
        <w:t>This led to several murders</w:t>
      </w:r>
      <w:r w:rsidRPr="00593364">
        <w:rPr>
          <w:sz w:val="16"/>
        </w:rPr>
        <w:t xml:space="preserve">. In 1967, for example, agents provocateurs, especially a certain </w:t>
      </w:r>
      <w:hyperlink r:id="rId19" w:history="1">
        <w:r w:rsidRPr="00593364">
          <w:rPr>
            <w:rStyle w:val="Hyperlink"/>
            <w:sz w:val="16"/>
          </w:rPr>
          <w:t>William O’Neal</w:t>
        </w:r>
      </w:hyperlink>
      <w:r w:rsidRPr="00593364">
        <w:rPr>
          <w:sz w:val="16"/>
        </w:rPr>
        <w:t xml:space="preserve">, described in a Nation article as “infatuated with weapons,” played a role in the police murder of Illinois Black Panther Party leaders Fred Hampton and Mark Clark. Hampton had been suspicious of O’Neal because of his violent talk, but others did not see through him, with tragic results. O’Neal’s promotion of crackpot violent schemes should have been a giveaway. When O’Neal set up Hampton and Clark for a brutal murder by police acting under the orders of Cook County State’s Attorney Ed Hanrahan, the perpetrators were able to convince sectors of the public that the Panthers were prone to violence and shot first, which was untrue. Another example was the crime of Cerro Maravilla, in Puerto Rico, on July 25, 1978. An agent provocateur, </w:t>
      </w:r>
      <w:hyperlink r:id="rId20" w:history="1">
        <w:r w:rsidRPr="00593364">
          <w:rPr>
            <w:rStyle w:val="Hyperlink"/>
            <w:sz w:val="16"/>
          </w:rPr>
          <w:t>Alejandro González Malavé</w:t>
        </w:r>
      </w:hyperlink>
      <w:r w:rsidRPr="00593364">
        <w:rPr>
          <w:sz w:val="16"/>
        </w:rPr>
        <w:t xml:space="preserve">, working undercover for the Puerto Rican police, enticed two idealistic young supporters of independence for Puerto Rico into a reckless act that cost them their lives. One was Carlos Enrique Soto Areví, the son of one of Puerto Rico’s most important literary figures, the novelist Pedro Juan Soto. The second was a self-taught worker, Arnaldo Dario Rosado. Both were on fire with indignation at the colonialist treatment that Puerto Rico received at the hands of the United States (treatment which continues today). They wanted to demonstrate this indignation in some dramatic way. Their lack of practical political experience made them easy prey for González Malavé. He persuaded them that a noble act for their homeland would be to destroy some communications towers on the top of a hill called “Cerro Maravilla.” This was supposed to express solidarity with some imprisoned Puerto Rican independence fighters. The three kidnapped a taxi driver and forced him to drive them up to Cerro Maravilla. But when they arrived, they found they had been led into a police ambush. As the armed police approached, González Malavé identified himself as an agent, but Soto and Rosado were killed, and the “official” story was put out that they had been shot in a firefight with the cops. The right-wing, pro-statehood governor at the time, Carlos Romero Barceló, hailed the police as heroes, and the FBI helpfully pitched in to support the Puerto Rican Justice Department with the cover-up. However, the police had left a “loose end,” namely the taxi driver, who spoke to the press and revealed that in fact González Malavé was a police agent and that the two young men were still alive when he left the place. The police had entrapped the two men, then murdered them after they surrendered. This became a big scandal, and eventually led to prosecutions and the defeat of Romero Barceló’s party in the next elections. But the use of agents provocateurs to divide and isolate the Puerto Rican left has been unrelenting, both before and after that incident. Disrupting today’s movements Such </w:t>
      </w:r>
      <w:r w:rsidRPr="003A2A6A">
        <w:rPr>
          <w:rStyle w:val="Emphasis"/>
          <w:highlight w:val="green"/>
        </w:rPr>
        <w:t>agent provocateur</w:t>
      </w:r>
      <w:r w:rsidRPr="00593364">
        <w:rPr>
          <w:sz w:val="16"/>
        </w:rPr>
        <w:t xml:space="preserve"> </w:t>
      </w:r>
      <w:r w:rsidRPr="003A2A6A">
        <w:rPr>
          <w:rStyle w:val="StyleUnderline"/>
          <w:highlight w:val="green"/>
        </w:rPr>
        <w:t>tactics</w:t>
      </w:r>
      <w:r w:rsidRPr="00593364">
        <w:rPr>
          <w:sz w:val="16"/>
        </w:rPr>
        <w:t xml:space="preserve"> </w:t>
      </w:r>
      <w:r w:rsidRPr="003A2A6A">
        <w:rPr>
          <w:rStyle w:val="StyleUnderline"/>
          <w:highlight w:val="green"/>
        </w:rPr>
        <w:t>surfaced</w:t>
      </w:r>
      <w:r w:rsidRPr="00593364">
        <w:rPr>
          <w:sz w:val="16"/>
        </w:rPr>
        <w:t xml:space="preserve"> again </w:t>
      </w:r>
      <w:r w:rsidRPr="003A2A6A">
        <w:rPr>
          <w:rStyle w:val="StyleUnderline"/>
          <w:highlight w:val="green"/>
        </w:rPr>
        <w:t xml:space="preserve">during the protests against the </w:t>
      </w:r>
      <w:r w:rsidRPr="003A2A6A">
        <w:rPr>
          <w:rStyle w:val="Emphasis"/>
          <w:highlight w:val="green"/>
        </w:rPr>
        <w:t>Iraq War</w:t>
      </w:r>
      <w:r w:rsidRPr="003A2A6A">
        <w:rPr>
          <w:rStyle w:val="StyleUnderline"/>
          <w:highlight w:val="green"/>
        </w:rPr>
        <w:t>,</w:t>
      </w:r>
      <w:r w:rsidRPr="00593364">
        <w:rPr>
          <w:sz w:val="16"/>
        </w:rPr>
        <w:t xml:space="preserve"> </w:t>
      </w:r>
      <w:r w:rsidRPr="003A2A6A">
        <w:rPr>
          <w:rStyle w:val="StyleUnderline"/>
          <w:highlight w:val="green"/>
        </w:rPr>
        <w:t>and in</w:t>
      </w:r>
      <w:r w:rsidRPr="00593364">
        <w:rPr>
          <w:sz w:val="16"/>
        </w:rPr>
        <w:t xml:space="preserve"> the “</w:t>
      </w:r>
      <w:r w:rsidRPr="003A2A6A">
        <w:rPr>
          <w:rStyle w:val="Emphasis"/>
          <w:highlight w:val="green"/>
        </w:rPr>
        <w:t>Occupy</w:t>
      </w:r>
      <w:r w:rsidRPr="00593364">
        <w:rPr>
          <w:sz w:val="16"/>
        </w:rPr>
        <w:t xml:space="preserve">” movement. </w:t>
      </w:r>
      <w:r w:rsidRPr="00593364">
        <w:rPr>
          <w:rStyle w:val="StyleUnderline"/>
        </w:rPr>
        <w:t>In each case, glib charismatic strangers wormed their way into protest organizations, and then entrapped inexperienced young radicals to get involved in plans, which were sometimes really just talk, to engage in violence</w:t>
      </w:r>
      <w:r w:rsidRPr="00593364">
        <w:rPr>
          <w:sz w:val="16"/>
        </w:rPr>
        <w:t>. A typical case is that of the “</w:t>
      </w:r>
      <w:hyperlink r:id="rId21" w:history="1">
        <w:r w:rsidRPr="00593364">
          <w:rPr>
            <w:rStyle w:val="Hyperlink"/>
            <w:sz w:val="16"/>
          </w:rPr>
          <w:t>Cleveland bomb plot</w:t>
        </w:r>
      </w:hyperlink>
      <w:r w:rsidRPr="00593364">
        <w:rPr>
          <w:sz w:val="16"/>
        </w:rPr>
        <w:t xml:space="preserve">” of 2012. Another is the San Francisco </w:t>
      </w:r>
      <w:hyperlink r:id="rId22" w:history="1">
        <w:r w:rsidRPr="00593364">
          <w:rPr>
            <w:rStyle w:val="Hyperlink"/>
            <w:sz w:val="16"/>
          </w:rPr>
          <w:t>Mission District riot</w:t>
        </w:r>
      </w:hyperlink>
      <w:r w:rsidRPr="00593364">
        <w:rPr>
          <w:sz w:val="16"/>
        </w:rPr>
        <w:t xml:space="preserve"> of May 2012, when a mysterious black-clad contingent hijacked part of a peaceful “Occupy” demonstration and turned it toward random violence. In both cases, </w:t>
      </w:r>
      <w:r w:rsidRPr="00593364">
        <w:rPr>
          <w:rStyle w:val="StyleUnderline"/>
        </w:rPr>
        <w:t>the purpose of the provocateurs was to discredit the movement in the eyes of the public, which otherwise might have been receptive to Occupy’s “99 percent versus one percent” message</w:t>
      </w:r>
      <w:r w:rsidRPr="00593364">
        <w:rPr>
          <w:sz w:val="16"/>
        </w:rPr>
        <w:t xml:space="preserve">. </w:t>
      </w:r>
      <w:r w:rsidRPr="003A2A6A">
        <w:rPr>
          <w:rStyle w:val="StyleUnderline"/>
          <w:highlight w:val="green"/>
        </w:rPr>
        <w:t xml:space="preserve">This </w:t>
      </w:r>
      <w:r w:rsidRPr="00593364">
        <w:rPr>
          <w:rStyle w:val="StyleUnderline"/>
        </w:rPr>
        <w:t xml:space="preserve">kind of </w:t>
      </w:r>
      <w:r w:rsidRPr="003A2A6A">
        <w:rPr>
          <w:rStyle w:val="Emphasis"/>
          <w:highlight w:val="green"/>
        </w:rPr>
        <w:t>manipulation</w:t>
      </w:r>
      <w:r w:rsidRPr="00593364">
        <w:rPr>
          <w:sz w:val="16"/>
        </w:rPr>
        <w:t xml:space="preserve"> </w:t>
      </w:r>
      <w:r w:rsidRPr="003A2A6A">
        <w:rPr>
          <w:rStyle w:val="StyleUnderline"/>
          <w:highlight w:val="green"/>
        </w:rPr>
        <w:t>still continues</w:t>
      </w:r>
      <w:r w:rsidRPr="00593364">
        <w:rPr>
          <w:sz w:val="16"/>
        </w:rPr>
        <w:t xml:space="preserve"> by all accounts. </w:t>
      </w:r>
      <w:r w:rsidRPr="00593364">
        <w:rPr>
          <w:rStyle w:val="StyleUnderline"/>
        </w:rPr>
        <w:t>As before, the purpose is to discredit the movement, divide it, deprive it of allies, and set up leaders and organizations for repressive action while making sure that this repression will not produce a wave of public indignation</w:t>
      </w:r>
      <w:r w:rsidRPr="00593364">
        <w:rPr>
          <w:sz w:val="16"/>
        </w:rPr>
        <w:t xml:space="preserve">, as happened with the Cerro Maravilla case. The right and the ruling class always try to portray these people’s movements as violent, because this is the alchemy best suited to turn public opinion against them. This is the main lesson to be learned from the agent provocateur experiences of the past. In the conditions of our country today, </w:t>
      </w:r>
      <w:r w:rsidRPr="00593364">
        <w:rPr>
          <w:rStyle w:val="StyleUnderline"/>
        </w:rPr>
        <w:t>injecting violent tactics into the mass movement of protest undermines that movement and plays the enemy’s game</w:t>
      </w:r>
      <w:r w:rsidRPr="00593364">
        <w:rPr>
          <w:sz w:val="16"/>
        </w:rPr>
        <w:t>. Loose talk about violence can be just as dangerous. This danger is multiplied by the development of online communications and social media—there are no secrets now. Hijacking other people’s protest actions to “move them to a higher level,” meaning toward violent confrontations, is really a dirty kind of pseudo-left politics. What is needed now is to build the movement into a great wave of rejection against the reactionary policies of the ruling class, the right, and the Trump administration and its allies. Let us work on that basis and avoid tactics that undermine it.</w:t>
      </w:r>
    </w:p>
    <w:p w14:paraId="6A20692D" w14:textId="77777777" w:rsidR="006C68A9" w:rsidRDefault="006C68A9" w:rsidP="006C68A9">
      <w:pPr>
        <w:pStyle w:val="Heading4"/>
      </w:pPr>
      <w:r>
        <w:t xml:space="preserve">Military </w:t>
      </w:r>
      <w:r w:rsidRPr="00F3282A">
        <w:rPr>
          <w:u w:val="single"/>
        </w:rPr>
        <w:t>cracks down</w:t>
      </w:r>
      <w:r>
        <w:t xml:space="preserve"> and </w:t>
      </w:r>
      <w:r w:rsidRPr="00F3282A">
        <w:rPr>
          <w:u w:val="single"/>
        </w:rPr>
        <w:t>obliterates</w:t>
      </w:r>
      <w:r>
        <w:t xml:space="preserve"> the ALT.</w:t>
      </w:r>
    </w:p>
    <w:p w14:paraId="786FC8A6" w14:textId="77777777" w:rsidR="006C68A9" w:rsidRDefault="006C68A9" w:rsidP="006C68A9">
      <w:r>
        <w:t xml:space="preserve">Kevin </w:t>
      </w:r>
      <w:r w:rsidRPr="00F3282A">
        <w:rPr>
          <w:rStyle w:val="Style13ptBold"/>
        </w:rPr>
        <w:t>Flaherty 05</w:t>
      </w:r>
      <w:r>
        <w:t>, B.A. in International Relations from the University of South California; Cryptogon, “Militant Electronic Piracy: Non-Violent Insurgency Tactics Against the American Corporate State,” Cryptogon, 2005, http://cryptogon.com/docs/pirate_insurgency.html/</w:t>
      </w:r>
    </w:p>
    <w:p w14:paraId="73717852" w14:textId="77777777" w:rsidR="006C68A9" w:rsidRPr="00F3282A" w:rsidRDefault="006C68A9" w:rsidP="006C68A9">
      <w:pPr>
        <w:rPr>
          <w:sz w:val="16"/>
        </w:rPr>
      </w:pPr>
      <w:r w:rsidRPr="00F3282A">
        <w:rPr>
          <w:rStyle w:val="Emphasis"/>
        </w:rPr>
        <w:t xml:space="preserve">Any </w:t>
      </w:r>
      <w:r w:rsidRPr="003A2A6A">
        <w:rPr>
          <w:rStyle w:val="Emphasis"/>
          <w:highlight w:val="green"/>
        </w:rPr>
        <w:t>violent insurgency</w:t>
      </w:r>
      <w:r w:rsidRPr="003A2A6A">
        <w:rPr>
          <w:highlight w:val="green"/>
          <w:u w:val="single"/>
        </w:rPr>
        <w:t xml:space="preserve"> against the</w:t>
      </w:r>
      <w:r w:rsidRPr="00F3282A">
        <w:rPr>
          <w:rStyle w:val="StyleUnderline"/>
        </w:rPr>
        <w:t xml:space="preserve"> American Corporate </w:t>
      </w:r>
      <w:r w:rsidRPr="003A2A6A">
        <w:rPr>
          <w:rStyle w:val="StyleUnderline"/>
          <w:highlight w:val="green"/>
        </w:rPr>
        <w:t>State</w:t>
      </w:r>
      <w:r w:rsidRPr="003A2A6A">
        <w:rPr>
          <w:highlight w:val="green"/>
          <w:u w:val="single"/>
        </w:rPr>
        <w:t xml:space="preserve"> is sure to </w:t>
      </w:r>
      <w:r w:rsidRPr="003A2A6A">
        <w:rPr>
          <w:rStyle w:val="Emphasis"/>
          <w:highlight w:val="green"/>
        </w:rPr>
        <w:t>fail</w:t>
      </w:r>
      <w:r w:rsidRPr="003A2A6A">
        <w:rPr>
          <w:sz w:val="16"/>
          <w:highlight w:val="green"/>
        </w:rPr>
        <w:t xml:space="preserve"> </w:t>
      </w:r>
      <w:r w:rsidRPr="003A2A6A">
        <w:rPr>
          <w:highlight w:val="green"/>
          <w:u w:val="single"/>
        </w:rPr>
        <w:t xml:space="preserve">and will </w:t>
      </w:r>
      <w:r w:rsidRPr="003A2A6A">
        <w:rPr>
          <w:rStyle w:val="Emphasis"/>
          <w:highlight w:val="green"/>
        </w:rPr>
        <w:t>only</w:t>
      </w:r>
      <w:r w:rsidRPr="00F3282A">
        <w:rPr>
          <w:u w:val="single"/>
        </w:rPr>
        <w:t xml:space="preserve"> serve to </w:t>
      </w:r>
      <w:r w:rsidRPr="003A2A6A">
        <w:rPr>
          <w:highlight w:val="green"/>
          <w:u w:val="single"/>
        </w:rPr>
        <w:t>enhance</w:t>
      </w:r>
      <w:r w:rsidRPr="00F3282A">
        <w:rPr>
          <w:u w:val="single"/>
        </w:rPr>
        <w:t xml:space="preserve"> the </w:t>
      </w:r>
      <w:r w:rsidRPr="00F3282A">
        <w:rPr>
          <w:rStyle w:val="Emphasis"/>
        </w:rPr>
        <w:t xml:space="preserve">state's </w:t>
      </w:r>
      <w:r w:rsidRPr="003A2A6A">
        <w:rPr>
          <w:rStyle w:val="Emphasis"/>
          <w:highlight w:val="green"/>
        </w:rPr>
        <w:t>power</w:t>
      </w:r>
      <w:r w:rsidRPr="00F3282A">
        <w:rPr>
          <w:sz w:val="16"/>
        </w:rPr>
        <w:t xml:space="preserve">. The major flaw of violent insurgencies, both cell based (Weathermen Underground, Black Panthers, Aryan Nations etc.) and leaderless (Earth Liberation Front, People for the Ethical Treatment of Animals, etc.) is that they are attempting to attack the system </w:t>
      </w:r>
      <w:r w:rsidRPr="00F3282A">
        <w:rPr>
          <w:u w:val="single"/>
        </w:rPr>
        <w:t xml:space="preserve">using the same tactics </w:t>
      </w:r>
      <w:r w:rsidRPr="003A2A6A">
        <w:rPr>
          <w:highlight w:val="green"/>
          <w:u w:val="single"/>
        </w:rPr>
        <w:t>the</w:t>
      </w:r>
      <w:r w:rsidRPr="00F3282A">
        <w:rPr>
          <w:u w:val="single"/>
        </w:rPr>
        <w:t xml:space="preserve"> </w:t>
      </w:r>
      <w:r w:rsidRPr="00F3282A">
        <w:rPr>
          <w:rStyle w:val="StyleUnderline"/>
        </w:rPr>
        <w:t xml:space="preserve">American Corporate </w:t>
      </w:r>
      <w:r w:rsidRPr="003A2A6A">
        <w:rPr>
          <w:rStyle w:val="StyleUnderline"/>
          <w:highlight w:val="green"/>
        </w:rPr>
        <w:t>State</w:t>
      </w:r>
      <w:r w:rsidRPr="003A2A6A">
        <w:rPr>
          <w:highlight w:val="green"/>
          <w:u w:val="single"/>
        </w:rPr>
        <w:t xml:space="preserve"> has </w:t>
      </w:r>
      <w:r w:rsidRPr="00F3282A">
        <w:rPr>
          <w:rStyle w:val="Emphasis"/>
        </w:rPr>
        <w:t xml:space="preserve">already </w:t>
      </w:r>
      <w:r w:rsidRPr="003A2A6A">
        <w:rPr>
          <w:rStyle w:val="Emphasis"/>
          <w:highlight w:val="green"/>
        </w:rPr>
        <w:t>mastered</w:t>
      </w:r>
      <w:r w:rsidRPr="003A2A6A">
        <w:rPr>
          <w:highlight w:val="green"/>
          <w:u w:val="single"/>
        </w:rPr>
        <w:t xml:space="preserve">: terror and </w:t>
      </w:r>
      <w:r w:rsidRPr="003A2A6A">
        <w:rPr>
          <w:rStyle w:val="Emphasis"/>
          <w:highlight w:val="green"/>
        </w:rPr>
        <w:t>psy</w:t>
      </w:r>
      <w:r w:rsidRPr="00F3282A">
        <w:rPr>
          <w:rStyle w:val="Emphasis"/>
        </w:rPr>
        <w:t xml:space="preserve">chological </w:t>
      </w:r>
      <w:r w:rsidRPr="003A2A6A">
        <w:rPr>
          <w:rStyle w:val="Emphasis"/>
          <w:highlight w:val="green"/>
        </w:rPr>
        <w:t>op</w:t>
      </w:r>
      <w:r w:rsidRPr="00F3282A">
        <w:rPr>
          <w:rStyle w:val="Emphasis"/>
        </w:rPr>
        <w:t>eration</w:t>
      </w:r>
      <w:r w:rsidRPr="003A2A6A">
        <w:rPr>
          <w:rStyle w:val="Emphasis"/>
          <w:highlight w:val="green"/>
        </w:rPr>
        <w:t>s</w:t>
      </w:r>
      <w:r w:rsidRPr="003A2A6A">
        <w:rPr>
          <w:rStyle w:val="StyleUnderline"/>
          <w:highlight w:val="green"/>
        </w:rPr>
        <w:t>. The</w:t>
      </w:r>
      <w:r w:rsidRPr="00F3282A">
        <w:rPr>
          <w:u w:val="single"/>
        </w:rPr>
        <w:t xml:space="preserve"> </w:t>
      </w:r>
      <w:r w:rsidRPr="00F3282A">
        <w:rPr>
          <w:rStyle w:val="StyleUnderline"/>
        </w:rPr>
        <w:t xml:space="preserve">American Corporate </w:t>
      </w:r>
      <w:r w:rsidRPr="003A2A6A">
        <w:rPr>
          <w:rStyle w:val="StyleUnderline"/>
          <w:highlight w:val="green"/>
        </w:rPr>
        <w:t>State</w:t>
      </w:r>
      <w:r w:rsidRPr="00F3282A">
        <w:rPr>
          <w:sz w:val="16"/>
        </w:rPr>
        <w:t xml:space="preserve"> attained primacy through the effective application of terror and psychological operations. Therefore, it </w:t>
      </w:r>
      <w:r w:rsidRPr="003A2A6A">
        <w:rPr>
          <w:highlight w:val="green"/>
          <w:u w:val="single"/>
        </w:rPr>
        <w:t xml:space="preserve">has </w:t>
      </w:r>
      <w:r w:rsidRPr="00F3282A">
        <w:rPr>
          <w:rStyle w:val="Emphasis"/>
        </w:rPr>
        <w:t xml:space="preserve">far </w:t>
      </w:r>
      <w:r w:rsidRPr="003A2A6A">
        <w:rPr>
          <w:rStyle w:val="Emphasis"/>
          <w:highlight w:val="green"/>
        </w:rPr>
        <w:t>more</w:t>
      </w:r>
      <w:r w:rsidRPr="003A2A6A">
        <w:rPr>
          <w:highlight w:val="green"/>
          <w:u w:val="single"/>
        </w:rPr>
        <w:t xml:space="preserve"> skill</w:t>
      </w:r>
      <w:r w:rsidRPr="00F3282A">
        <w:rPr>
          <w:u w:val="single"/>
        </w:rPr>
        <w:t xml:space="preserve"> and experience in the use of these tactics </w:t>
      </w:r>
      <w:r w:rsidRPr="003A2A6A">
        <w:rPr>
          <w:highlight w:val="green"/>
          <w:u w:val="single"/>
        </w:rPr>
        <w:t xml:space="preserve">than </w:t>
      </w:r>
      <w:r w:rsidRPr="003A2A6A">
        <w:rPr>
          <w:rStyle w:val="Emphasis"/>
          <w:highlight w:val="green"/>
        </w:rPr>
        <w:t>any upstart</w:t>
      </w:r>
      <w:r w:rsidRPr="003A2A6A">
        <w:rPr>
          <w:highlight w:val="green"/>
          <w:u w:val="single"/>
        </w:rPr>
        <w:t xml:space="preserve"> could </w:t>
      </w:r>
      <w:r w:rsidRPr="00F3282A">
        <w:rPr>
          <w:rStyle w:val="Emphasis"/>
        </w:rPr>
        <w:t xml:space="preserve">ever </w:t>
      </w:r>
      <w:r w:rsidRPr="003A2A6A">
        <w:rPr>
          <w:rStyle w:val="Emphasis"/>
          <w:highlight w:val="green"/>
        </w:rPr>
        <w:t>hope</w:t>
      </w:r>
      <w:r w:rsidRPr="003A2A6A">
        <w:rPr>
          <w:highlight w:val="green"/>
          <w:u w:val="single"/>
        </w:rPr>
        <w:t xml:space="preserve"> </w:t>
      </w:r>
      <w:r w:rsidRPr="003A2A6A">
        <w:rPr>
          <w:rStyle w:val="StyleUnderline"/>
          <w:highlight w:val="green"/>
        </w:rPr>
        <w:t>to attain. This makes the</w:t>
      </w:r>
      <w:r w:rsidRPr="00F3282A">
        <w:rPr>
          <w:u w:val="single"/>
        </w:rPr>
        <w:t xml:space="preserve"> </w:t>
      </w:r>
      <w:r w:rsidRPr="00F3282A">
        <w:rPr>
          <w:rStyle w:val="StyleUnderline"/>
        </w:rPr>
        <w:t xml:space="preserve">American Corporate </w:t>
      </w:r>
      <w:r w:rsidRPr="003A2A6A">
        <w:rPr>
          <w:rStyle w:val="StyleUnderline"/>
          <w:highlight w:val="green"/>
        </w:rPr>
        <w:t>State</w:t>
      </w:r>
      <w:r w:rsidRPr="003A2A6A">
        <w:rPr>
          <w:highlight w:val="green"/>
          <w:u w:val="single"/>
        </w:rPr>
        <w:t xml:space="preserve"> </w:t>
      </w:r>
      <w:r w:rsidRPr="003A2A6A">
        <w:rPr>
          <w:rStyle w:val="Emphasis"/>
          <w:highlight w:val="green"/>
        </w:rPr>
        <w:t>impervious</w:t>
      </w:r>
      <w:r w:rsidRPr="003A2A6A">
        <w:rPr>
          <w:highlight w:val="green"/>
          <w:u w:val="single"/>
        </w:rPr>
        <w:t xml:space="preserve"> to</w:t>
      </w:r>
      <w:r w:rsidRPr="00F3282A">
        <w:rPr>
          <w:u w:val="single"/>
        </w:rPr>
        <w:t xml:space="preserve"> traditional </w:t>
      </w:r>
      <w:r w:rsidRPr="003A2A6A">
        <w:rPr>
          <w:rStyle w:val="Emphasis"/>
          <w:highlight w:val="green"/>
        </w:rPr>
        <w:t>insurgency</w:t>
      </w:r>
      <w:r w:rsidRPr="00F3282A">
        <w:rPr>
          <w:rStyle w:val="Emphasis"/>
        </w:rPr>
        <w:t xml:space="preserve"> tactics</w:t>
      </w:r>
      <w:r w:rsidRPr="00F3282A">
        <w:rPr>
          <w:u w:val="single"/>
        </w:rPr>
        <w:t xml:space="preserve">. </w:t>
      </w:r>
      <w:r w:rsidRPr="00F3282A">
        <w:rPr>
          <w:sz w:val="16"/>
        </w:rPr>
        <w:t xml:space="preserve"> </w:t>
      </w:r>
    </w:p>
    <w:p w14:paraId="6321D0E8" w14:textId="77777777" w:rsidR="006C68A9" w:rsidRPr="00F3282A" w:rsidRDefault="006C68A9" w:rsidP="006C68A9">
      <w:pPr>
        <w:rPr>
          <w:sz w:val="16"/>
        </w:rPr>
      </w:pPr>
      <w:r w:rsidRPr="00F3282A">
        <w:rPr>
          <w:sz w:val="16"/>
        </w:rPr>
        <w:t xml:space="preserve">- Political Activism and the ACS Counterinsurgency Apparatus  </w:t>
      </w:r>
    </w:p>
    <w:p w14:paraId="23583C82" w14:textId="77777777" w:rsidR="006C68A9" w:rsidRPr="00F3282A" w:rsidRDefault="006C68A9" w:rsidP="006C68A9">
      <w:pPr>
        <w:rPr>
          <w:sz w:val="16"/>
        </w:rPr>
      </w:pPr>
      <w:r w:rsidRPr="003A2A6A">
        <w:rPr>
          <w:highlight w:val="green"/>
          <w:u w:val="single"/>
        </w:rPr>
        <w:t>The</w:t>
      </w:r>
      <w:r w:rsidRPr="00F3282A">
        <w:rPr>
          <w:u w:val="single"/>
        </w:rPr>
        <w:t xml:space="preserve"> </w:t>
      </w:r>
      <w:r w:rsidRPr="00F3282A">
        <w:rPr>
          <w:rStyle w:val="StyleUnderline"/>
        </w:rPr>
        <w:t xml:space="preserve">American Corporate </w:t>
      </w:r>
      <w:r w:rsidRPr="003A2A6A">
        <w:rPr>
          <w:rStyle w:val="StyleUnderline"/>
          <w:highlight w:val="green"/>
        </w:rPr>
        <w:t>State</w:t>
      </w:r>
      <w:r w:rsidRPr="003A2A6A">
        <w:rPr>
          <w:highlight w:val="green"/>
          <w:u w:val="single"/>
        </w:rPr>
        <w:t xml:space="preserve"> employs</w:t>
      </w:r>
      <w:r w:rsidRPr="00F3282A">
        <w:rPr>
          <w:u w:val="single"/>
        </w:rPr>
        <w:t xml:space="preserve"> a </w:t>
      </w:r>
      <w:r w:rsidRPr="00F3282A">
        <w:rPr>
          <w:rStyle w:val="Emphasis"/>
        </w:rPr>
        <w:t xml:space="preserve">full-time </w:t>
      </w:r>
      <w:r w:rsidRPr="003A2A6A">
        <w:rPr>
          <w:rStyle w:val="Emphasis"/>
          <w:highlight w:val="green"/>
        </w:rPr>
        <w:t>counterinsurgency</w:t>
      </w:r>
      <w:r w:rsidRPr="003A2A6A">
        <w:rPr>
          <w:highlight w:val="green"/>
          <w:u w:val="single"/>
        </w:rPr>
        <w:t xml:space="preserve"> infrastructure with resources </w:t>
      </w:r>
      <w:r w:rsidRPr="00F3282A">
        <w:rPr>
          <w:u w:val="single"/>
        </w:rPr>
        <w:t xml:space="preserve">that are </w:t>
      </w:r>
      <w:r w:rsidRPr="003A2A6A">
        <w:rPr>
          <w:rStyle w:val="Emphasis"/>
          <w:highlight w:val="green"/>
        </w:rPr>
        <w:t>unimaginable</w:t>
      </w:r>
      <w:r w:rsidRPr="003A2A6A">
        <w:rPr>
          <w:highlight w:val="green"/>
          <w:u w:val="single"/>
        </w:rPr>
        <w:t xml:space="preserve"> to </w:t>
      </w:r>
      <w:r w:rsidRPr="00F3282A">
        <w:rPr>
          <w:u w:val="single"/>
        </w:rPr>
        <w:t xml:space="preserve">most would be </w:t>
      </w:r>
      <w:r w:rsidRPr="003A2A6A">
        <w:rPr>
          <w:highlight w:val="green"/>
          <w:u w:val="single"/>
        </w:rPr>
        <w:t>insurgents</w:t>
      </w:r>
      <w:r w:rsidRPr="00F3282A">
        <w:rPr>
          <w:sz w:val="16"/>
        </w:rPr>
        <w:t xml:space="preserve">. Quite simply, </w:t>
      </w:r>
      <w:r w:rsidRPr="00F3282A">
        <w:rPr>
          <w:rStyle w:val="Emphasis"/>
        </w:rPr>
        <w:t xml:space="preserve">violent </w:t>
      </w:r>
      <w:r w:rsidRPr="003A2A6A">
        <w:rPr>
          <w:rStyle w:val="Emphasis"/>
          <w:highlight w:val="green"/>
        </w:rPr>
        <w:t>insurgents</w:t>
      </w:r>
      <w:r w:rsidRPr="003A2A6A">
        <w:rPr>
          <w:highlight w:val="green"/>
          <w:u w:val="single"/>
        </w:rPr>
        <w:t xml:space="preserve"> have </w:t>
      </w:r>
      <w:r w:rsidRPr="003A2A6A">
        <w:rPr>
          <w:rStyle w:val="Emphasis"/>
          <w:highlight w:val="green"/>
        </w:rPr>
        <w:t>no idea</w:t>
      </w:r>
      <w:r w:rsidRPr="00F3282A">
        <w:rPr>
          <w:sz w:val="16"/>
        </w:rPr>
        <w:t xml:space="preserve"> </w:t>
      </w:r>
      <w:r w:rsidRPr="00F3282A">
        <w:rPr>
          <w:u w:val="single"/>
        </w:rPr>
        <w:t xml:space="preserve">of just </w:t>
      </w:r>
      <w:r w:rsidRPr="003A2A6A">
        <w:rPr>
          <w:highlight w:val="green"/>
          <w:u w:val="single"/>
        </w:rPr>
        <w:t xml:space="preserve">how </w:t>
      </w:r>
      <w:r w:rsidRPr="003A2A6A">
        <w:rPr>
          <w:rStyle w:val="Emphasis"/>
          <w:highlight w:val="green"/>
        </w:rPr>
        <w:t>powerful</w:t>
      </w:r>
      <w:r w:rsidRPr="003A2A6A">
        <w:rPr>
          <w:highlight w:val="green"/>
          <w:u w:val="single"/>
        </w:rPr>
        <w:t xml:space="preserve"> the foe</w:t>
      </w:r>
      <w:r w:rsidRPr="00F3282A">
        <w:rPr>
          <w:u w:val="single"/>
        </w:rPr>
        <w:t xml:space="preserve"> actually </w:t>
      </w:r>
      <w:r w:rsidRPr="003A2A6A">
        <w:rPr>
          <w:highlight w:val="green"/>
          <w:u w:val="single"/>
        </w:rPr>
        <w:t>is.</w:t>
      </w:r>
      <w:r w:rsidRPr="00F3282A">
        <w:rPr>
          <w:sz w:val="16"/>
        </w:rPr>
        <w:t xml:space="preserve"> Violent insurgents typically start out as peaceful, idealistic, political activists. Whether or not political activists know it, even with very mundane levels of political activity, they are engaging in low intensity conflict with the ACS.  </w:t>
      </w:r>
    </w:p>
    <w:p w14:paraId="0B16141B" w14:textId="77777777" w:rsidR="006C68A9" w:rsidRPr="00F3282A" w:rsidRDefault="006C68A9" w:rsidP="006C68A9">
      <w:pPr>
        <w:rPr>
          <w:sz w:val="16"/>
        </w:rPr>
      </w:pPr>
      <w:r w:rsidRPr="00F3282A">
        <w:rPr>
          <w:sz w:val="16"/>
        </w:rPr>
        <w:t xml:space="preserve">The U.S. military classifies political activism as “low intensity conflict.” The scale of warfare (in terms of intensity) begins with individuals distributing anti-government handbills and public gatherings with anti-government/anti-corporate themes. In the middle of the conflict intensity scale are what the military refers to as Operations Other than War; an example would be the situation the U.S. is facing in Iraq. At the upper right hand side of the graph is global thermonuclear war. What is important to remember is that the military is concerned with ALL points along this scale because they represent different types of threats to the ACS.  </w:t>
      </w:r>
    </w:p>
    <w:p w14:paraId="690E1138" w14:textId="77777777" w:rsidR="006C68A9" w:rsidRPr="00F3282A" w:rsidRDefault="006C68A9" w:rsidP="006C68A9">
      <w:pPr>
        <w:rPr>
          <w:sz w:val="16"/>
        </w:rPr>
      </w:pPr>
      <w:r w:rsidRPr="00F3282A">
        <w:rPr>
          <w:sz w:val="16"/>
        </w:rPr>
        <w:t xml:space="preserve">Making distinctions between civilian law enforcement and military forces, and foreign and domestic intelligence services is no longer necessary. After September 11, 2001, </w:t>
      </w:r>
      <w:r w:rsidRPr="003A2A6A">
        <w:rPr>
          <w:rStyle w:val="Emphasis"/>
          <w:highlight w:val="green"/>
        </w:rPr>
        <w:t>all</w:t>
      </w:r>
      <w:r w:rsidRPr="00F3282A">
        <w:rPr>
          <w:rStyle w:val="Emphasis"/>
        </w:rPr>
        <w:t xml:space="preserve"> national security </w:t>
      </w:r>
      <w:r w:rsidRPr="003A2A6A">
        <w:rPr>
          <w:rStyle w:val="Emphasis"/>
          <w:highlight w:val="green"/>
        </w:rPr>
        <w:t>assets</w:t>
      </w:r>
      <w:r w:rsidRPr="003A2A6A">
        <w:rPr>
          <w:highlight w:val="green"/>
          <w:u w:val="single"/>
        </w:rPr>
        <w:t xml:space="preserve"> would be brought to bear against </w:t>
      </w:r>
      <w:r w:rsidRPr="003A2A6A">
        <w:rPr>
          <w:rStyle w:val="Emphasis"/>
          <w:highlight w:val="green"/>
        </w:rPr>
        <w:t>any</w:t>
      </w:r>
      <w:r w:rsidRPr="00F3282A">
        <w:rPr>
          <w:rStyle w:val="Emphasis"/>
        </w:rPr>
        <w:t xml:space="preserve"> U.S. insurgency </w:t>
      </w:r>
      <w:r w:rsidRPr="003A2A6A">
        <w:rPr>
          <w:rStyle w:val="Emphasis"/>
          <w:highlight w:val="green"/>
        </w:rPr>
        <w:t>movement</w:t>
      </w:r>
      <w:r w:rsidRPr="00F3282A">
        <w:rPr>
          <w:sz w:val="16"/>
        </w:rPr>
        <w:t xml:space="preserve">. Additionally, the U.S. military established NORTHCOM which designated the U.S. as an active military operational area. </w:t>
      </w:r>
      <w:r w:rsidRPr="003A2A6A">
        <w:rPr>
          <w:highlight w:val="green"/>
          <w:u w:val="single"/>
        </w:rPr>
        <w:t>Crimes</w:t>
      </w:r>
      <w:r w:rsidRPr="00F3282A">
        <w:rPr>
          <w:sz w:val="16"/>
        </w:rPr>
        <w:t xml:space="preserve"> involving the loss of corporate profits </w:t>
      </w:r>
      <w:r w:rsidRPr="003A2A6A">
        <w:rPr>
          <w:highlight w:val="green"/>
          <w:u w:val="single"/>
        </w:rPr>
        <w:t>will</w:t>
      </w:r>
      <w:r w:rsidRPr="00F3282A">
        <w:rPr>
          <w:u w:val="single"/>
        </w:rPr>
        <w:t xml:space="preserve"> increasingly </w:t>
      </w:r>
      <w:r w:rsidRPr="003A2A6A">
        <w:rPr>
          <w:highlight w:val="green"/>
          <w:u w:val="single"/>
        </w:rPr>
        <w:t xml:space="preserve">be treated as </w:t>
      </w:r>
      <w:r w:rsidRPr="00F3282A">
        <w:rPr>
          <w:rStyle w:val="Emphasis"/>
        </w:rPr>
        <w:t xml:space="preserve">acts of </w:t>
      </w:r>
      <w:r w:rsidRPr="003A2A6A">
        <w:rPr>
          <w:rStyle w:val="Emphasis"/>
          <w:highlight w:val="green"/>
        </w:rPr>
        <w:t>terrorism</w:t>
      </w:r>
      <w:r w:rsidRPr="003A2A6A">
        <w:rPr>
          <w:highlight w:val="green"/>
          <w:u w:val="single"/>
        </w:rPr>
        <w:t xml:space="preserve"> and</w:t>
      </w:r>
      <w:r w:rsidRPr="00F3282A">
        <w:rPr>
          <w:u w:val="single"/>
        </w:rPr>
        <w:t xml:space="preserve"> could </w:t>
      </w:r>
      <w:r w:rsidRPr="003A2A6A">
        <w:rPr>
          <w:highlight w:val="green"/>
          <w:u w:val="single"/>
        </w:rPr>
        <w:t>garner</w:t>
      </w:r>
      <w:r w:rsidRPr="00F3282A">
        <w:rPr>
          <w:u w:val="single"/>
        </w:rPr>
        <w:t xml:space="preserve"> anything from a local law enforcement response to activation of regular </w:t>
      </w:r>
      <w:r w:rsidRPr="003A2A6A">
        <w:rPr>
          <w:rStyle w:val="Emphasis"/>
          <w:highlight w:val="green"/>
        </w:rPr>
        <w:t>military forces</w:t>
      </w:r>
      <w:r w:rsidRPr="00F3282A">
        <w:rPr>
          <w:sz w:val="16"/>
        </w:rPr>
        <w:t xml:space="preserve">.  </w:t>
      </w:r>
    </w:p>
    <w:p w14:paraId="5BB78123" w14:textId="77777777" w:rsidR="006C68A9" w:rsidRPr="00F3282A" w:rsidRDefault="006C68A9" w:rsidP="006C68A9">
      <w:pPr>
        <w:rPr>
          <w:sz w:val="16"/>
        </w:rPr>
      </w:pPr>
      <w:r w:rsidRPr="00F3282A">
        <w:rPr>
          <w:sz w:val="16"/>
        </w:rPr>
        <w:t xml:space="preserve">Most of what is commonly referred to as “political activism” is viewed by the corporate state's counterinsurgency apparatus as a useful and necessary component of political control. </w:t>
      </w:r>
    </w:p>
    <w:p w14:paraId="29E1F5DB" w14:textId="77777777" w:rsidR="006C68A9" w:rsidRPr="00F3282A" w:rsidRDefault="006C68A9" w:rsidP="006C68A9">
      <w:pPr>
        <w:rPr>
          <w:sz w:val="16"/>
        </w:rPr>
      </w:pPr>
      <w:r w:rsidRPr="00F3282A">
        <w:rPr>
          <w:sz w:val="16"/>
        </w:rPr>
        <w:t xml:space="preserve"> Letters-to-the-editor... </w:t>
      </w:r>
    </w:p>
    <w:p w14:paraId="5CA199BD" w14:textId="77777777" w:rsidR="006C68A9" w:rsidRPr="00F3282A" w:rsidRDefault="006C68A9" w:rsidP="006C68A9">
      <w:pPr>
        <w:rPr>
          <w:sz w:val="16"/>
        </w:rPr>
      </w:pPr>
      <w:r w:rsidRPr="00F3282A">
        <w:rPr>
          <w:sz w:val="16"/>
        </w:rPr>
        <w:t>Calls-to-elected-representatives...</w:t>
      </w:r>
    </w:p>
    <w:p w14:paraId="3E93D6EE" w14:textId="77777777" w:rsidR="006C68A9" w:rsidRPr="00F3282A" w:rsidRDefault="006C68A9" w:rsidP="006C68A9">
      <w:pPr>
        <w:rPr>
          <w:sz w:val="16"/>
        </w:rPr>
      </w:pPr>
      <w:r w:rsidRPr="00F3282A">
        <w:rPr>
          <w:sz w:val="16"/>
        </w:rPr>
        <w:t xml:space="preserve"> Waving banners... </w:t>
      </w:r>
    </w:p>
    <w:p w14:paraId="48A9382F" w14:textId="77777777" w:rsidR="006C68A9" w:rsidRPr="00F3282A" w:rsidRDefault="006C68A9" w:rsidP="006C68A9">
      <w:pPr>
        <w:rPr>
          <w:sz w:val="16"/>
        </w:rPr>
      </w:pPr>
      <w:r w:rsidRPr="00F3282A">
        <w:rPr>
          <w:sz w:val="16"/>
        </w:rPr>
        <w:t xml:space="preserve">“Third” party political activities... </w:t>
      </w:r>
    </w:p>
    <w:p w14:paraId="1EDD471B" w14:textId="77777777" w:rsidR="006C68A9" w:rsidRPr="00F3282A" w:rsidRDefault="006C68A9" w:rsidP="006C68A9">
      <w:pPr>
        <w:rPr>
          <w:sz w:val="16"/>
        </w:rPr>
      </w:pPr>
      <w:r w:rsidRPr="00F3282A">
        <w:rPr>
          <w:sz w:val="16"/>
        </w:rPr>
        <w:t xml:space="preserve">Taking beatings, rubber bullets and tear gas from riot police in free speech zones... </w:t>
      </w:r>
    </w:p>
    <w:p w14:paraId="29FD9D18" w14:textId="77777777" w:rsidR="006C68A9" w:rsidRPr="00F3282A" w:rsidRDefault="006C68A9" w:rsidP="006C68A9">
      <w:pPr>
        <w:rPr>
          <w:sz w:val="16"/>
        </w:rPr>
      </w:pPr>
      <w:r w:rsidRPr="00F3282A">
        <w:rPr>
          <w:sz w:val="16"/>
        </w:rPr>
        <w:t xml:space="preserve">Political activism amounts to an utterly useless waste of time, in terms of tangible power, which is all the ACS understands. Political activism is a cruel guise that is sold to people who are dissatisfied, but who have no concept of the nature of tangible power. Counterinsurgency teams routinely monitor these activities, attend the meetings, join the groups and take on leadership roles in the organizations.  </w:t>
      </w:r>
    </w:p>
    <w:p w14:paraId="018063BC" w14:textId="77777777" w:rsidR="006C68A9" w:rsidRPr="00F3282A" w:rsidRDefault="006C68A9" w:rsidP="006C68A9">
      <w:pPr>
        <w:rPr>
          <w:sz w:val="16"/>
        </w:rPr>
      </w:pPr>
      <w:r w:rsidRPr="00F3282A">
        <w:rPr>
          <w:sz w:val="16"/>
        </w:rPr>
        <w:t xml:space="preserve">It's only a matter of time before some individuals determine that political activism is a honeypot that accomplishes nothing and wastes their time. The corporate state knows that some small percentage of the peaceful, idealistic, political activists will eventually figure out the game. At this point, the clued-in activists will probably do one of two things; drop out or move to escalate the struggle in other ways.  </w:t>
      </w:r>
    </w:p>
    <w:p w14:paraId="357ED7BF" w14:textId="77777777" w:rsidR="006C68A9" w:rsidRPr="00F3282A" w:rsidRDefault="006C68A9" w:rsidP="006C68A9">
      <w:pPr>
        <w:rPr>
          <w:sz w:val="16"/>
        </w:rPr>
      </w:pPr>
      <w:r w:rsidRPr="00F3282A">
        <w:rPr>
          <w:sz w:val="16"/>
        </w:rPr>
        <w:t xml:space="preserve">If the clued-in activist drops his or her political activities, the ACS wins. </w:t>
      </w:r>
    </w:p>
    <w:p w14:paraId="5E2799EC" w14:textId="77777777" w:rsidR="006C68A9" w:rsidRDefault="006C68A9" w:rsidP="006C68A9">
      <w:pPr>
        <w:rPr>
          <w:u w:val="single"/>
        </w:rPr>
      </w:pPr>
      <w:r w:rsidRPr="00F3282A">
        <w:rPr>
          <w:sz w:val="16"/>
        </w:rPr>
        <w:t xml:space="preserve"> But what if the clued-in activist refuses to give up the struggle? Feeling powerless, desperation could set in and these individuals might become increasingly radicalized. </w:t>
      </w:r>
      <w:r w:rsidRPr="003A2A6A">
        <w:rPr>
          <w:highlight w:val="green"/>
          <w:u w:val="single"/>
        </w:rPr>
        <w:t>Because</w:t>
      </w:r>
      <w:r w:rsidRPr="00F3282A">
        <w:rPr>
          <w:u w:val="single"/>
        </w:rPr>
        <w:t xml:space="preserve"> the corporate state's counterinsurgency </w:t>
      </w:r>
      <w:r w:rsidRPr="003A2A6A">
        <w:rPr>
          <w:highlight w:val="green"/>
          <w:u w:val="single"/>
        </w:rPr>
        <w:t>operatives</w:t>
      </w:r>
      <w:r w:rsidRPr="00F3282A">
        <w:rPr>
          <w:u w:val="single"/>
        </w:rPr>
        <w:t xml:space="preserve"> have </w:t>
      </w:r>
      <w:r w:rsidRPr="003A2A6A">
        <w:rPr>
          <w:rStyle w:val="Emphasis"/>
          <w:highlight w:val="green"/>
        </w:rPr>
        <w:t>infiltrated</w:t>
      </w:r>
      <w:r w:rsidRPr="003A2A6A">
        <w:rPr>
          <w:highlight w:val="green"/>
          <w:u w:val="single"/>
        </w:rPr>
        <w:t xml:space="preserve"> most </w:t>
      </w:r>
      <w:r w:rsidRPr="00F3282A">
        <w:rPr>
          <w:rStyle w:val="Emphasis"/>
        </w:rPr>
        <w:t xml:space="preserve">political </w:t>
      </w:r>
      <w:r w:rsidRPr="003A2A6A">
        <w:rPr>
          <w:rStyle w:val="Emphasis"/>
          <w:highlight w:val="green"/>
        </w:rPr>
        <w:t>activism</w:t>
      </w:r>
      <w:r w:rsidRPr="003A2A6A">
        <w:rPr>
          <w:highlight w:val="green"/>
          <w:u w:val="single"/>
        </w:rPr>
        <w:t xml:space="preserve"> groups</w:t>
      </w:r>
      <w:r w:rsidRPr="00F3282A">
        <w:rPr>
          <w:u w:val="single"/>
        </w:rPr>
        <w:t xml:space="preserve">, the </w:t>
      </w:r>
      <w:r w:rsidRPr="00F3282A">
        <w:rPr>
          <w:rStyle w:val="Emphasis"/>
        </w:rPr>
        <w:t xml:space="preserve">radicalized </w:t>
      </w:r>
      <w:r w:rsidRPr="003A2A6A">
        <w:rPr>
          <w:rStyle w:val="Emphasis"/>
          <w:highlight w:val="green"/>
        </w:rPr>
        <w:t>members</w:t>
      </w:r>
      <w:r w:rsidRPr="003A2A6A">
        <w:rPr>
          <w:highlight w:val="green"/>
          <w:u w:val="single"/>
        </w:rPr>
        <w:t xml:space="preserve"> will be </w:t>
      </w:r>
      <w:r w:rsidRPr="00F3282A">
        <w:rPr>
          <w:rStyle w:val="Emphasis"/>
        </w:rPr>
        <w:t xml:space="preserve">easily </w:t>
      </w:r>
      <w:r w:rsidRPr="003A2A6A">
        <w:rPr>
          <w:rStyle w:val="Emphasis"/>
          <w:highlight w:val="green"/>
        </w:rPr>
        <w:t>identified</w:t>
      </w:r>
      <w:r w:rsidRPr="00F3282A">
        <w:rPr>
          <w:u w:val="single"/>
        </w:rPr>
        <w:t xml:space="preserve">, monitored </w:t>
      </w:r>
      <w:r w:rsidRPr="003A2A6A">
        <w:rPr>
          <w:highlight w:val="green"/>
          <w:u w:val="single"/>
        </w:rPr>
        <w:t>and</w:t>
      </w:r>
      <w:r w:rsidRPr="00F3282A">
        <w:rPr>
          <w:u w:val="single"/>
        </w:rPr>
        <w:t xml:space="preserve"> eventually </w:t>
      </w:r>
      <w:r w:rsidRPr="00F3282A">
        <w:rPr>
          <w:sz w:val="16"/>
        </w:rPr>
        <w:t xml:space="preserve">compromised/turned, arrested </w:t>
      </w:r>
      <w:r w:rsidRPr="00F3282A">
        <w:rPr>
          <w:u w:val="single"/>
        </w:rPr>
        <w:t xml:space="preserve">or </w:t>
      </w:r>
      <w:r w:rsidRPr="003A2A6A">
        <w:rPr>
          <w:rStyle w:val="Emphasis"/>
          <w:highlight w:val="green"/>
        </w:rPr>
        <w:t>executed</w:t>
      </w:r>
      <w:r w:rsidRPr="00F3282A">
        <w:rPr>
          <w:u w:val="single"/>
        </w:rPr>
        <w:t xml:space="preserve">. The ACS wins again. </w:t>
      </w:r>
    </w:p>
    <w:p w14:paraId="3048C861" w14:textId="77777777" w:rsidR="006C68A9" w:rsidRDefault="006C68A9" w:rsidP="006C68A9">
      <w:pPr>
        <w:pStyle w:val="Heading4"/>
      </w:pPr>
      <w:r>
        <w:t>Reject monocausal analyses.</w:t>
      </w:r>
    </w:p>
    <w:p w14:paraId="733BFC50" w14:textId="77777777" w:rsidR="006C68A9" w:rsidRDefault="006C68A9" w:rsidP="006C68A9">
      <w:r>
        <w:t xml:space="preserve">David Martin </w:t>
      </w:r>
      <w:r w:rsidRPr="00FB4C79">
        <w:rPr>
          <w:rStyle w:val="Style13ptBold"/>
        </w:rPr>
        <w:t>Jones 15</w:t>
      </w:r>
      <w:r>
        <w:t>, Visiting Professor in the Department of War Studies, King's College London and Associate Professor, School of Politics and International Studies at the University of Queensland; and M.L.R. Smith, Professor of Strategic Theory in the Department of War Studies, King's College London, September 2015, “Return to reason: reviving political realism in western foreign policy,” International Affairs, Vol. 91, No. 5, p. 933-952</w:t>
      </w:r>
    </w:p>
    <w:p w14:paraId="5F4B896A" w14:textId="77777777" w:rsidR="006C68A9" w:rsidRPr="00105B74" w:rsidRDefault="006C68A9" w:rsidP="006C68A9">
      <w:pPr>
        <w:rPr>
          <w:sz w:val="16"/>
        </w:rPr>
      </w:pPr>
      <w:r w:rsidRPr="009829C9">
        <w:rPr>
          <w:rStyle w:val="StyleUnderline"/>
        </w:rPr>
        <w:t>The dissolution of any prospect for enduring stability</w:t>
      </w:r>
      <w:r w:rsidRPr="00A24915">
        <w:rPr>
          <w:sz w:val="16"/>
        </w:rPr>
        <w:t xml:space="preserve">, whether </w:t>
      </w:r>
      <w:r w:rsidRPr="009829C9">
        <w:rPr>
          <w:rStyle w:val="StyleUnderline"/>
        </w:rPr>
        <w:t>in the Middle East, Africa or central and east Asia, exhibits</w:t>
      </w:r>
      <w:r w:rsidRPr="00A24915">
        <w:rPr>
          <w:sz w:val="16"/>
        </w:rPr>
        <w:t xml:space="preserve"> a condition of </w:t>
      </w:r>
      <w:r w:rsidRPr="009829C9">
        <w:rPr>
          <w:rStyle w:val="Emphasis"/>
        </w:rPr>
        <w:t>great complexity</w:t>
      </w:r>
      <w:r w:rsidRPr="009829C9">
        <w:rPr>
          <w:rStyle w:val="StyleUnderline"/>
        </w:rPr>
        <w:t>. What does this</w:t>
      </w:r>
      <w:r w:rsidRPr="00A24915">
        <w:rPr>
          <w:sz w:val="16"/>
        </w:rPr>
        <w:t xml:space="preserve"> complexity </w:t>
      </w:r>
      <w:r w:rsidRPr="00FB4C79">
        <w:rPr>
          <w:rStyle w:val="StyleUnderline"/>
        </w:rPr>
        <w:t>disclose about how</w:t>
      </w:r>
      <w:r w:rsidRPr="00A24915">
        <w:rPr>
          <w:sz w:val="16"/>
        </w:rPr>
        <w:t xml:space="preserve"> European states and </w:t>
      </w:r>
      <w:r w:rsidRPr="00FB4C79">
        <w:rPr>
          <w:rStyle w:val="StyleUnderline"/>
        </w:rPr>
        <w:t xml:space="preserve">the </w:t>
      </w:r>
      <w:r w:rsidRPr="00FB4C79">
        <w:rPr>
          <w:rStyle w:val="Emphasis"/>
        </w:rPr>
        <w:t>U</w:t>
      </w:r>
      <w:r w:rsidRPr="00A24915">
        <w:rPr>
          <w:sz w:val="16"/>
        </w:rPr>
        <w:t xml:space="preserve">nited </w:t>
      </w:r>
      <w:r w:rsidRPr="00FB4C79">
        <w:rPr>
          <w:rStyle w:val="Emphasis"/>
        </w:rPr>
        <w:t>S</w:t>
      </w:r>
      <w:r w:rsidRPr="00A24915">
        <w:rPr>
          <w:sz w:val="16"/>
        </w:rPr>
        <w:t xml:space="preserve">tates </w:t>
      </w:r>
      <w:r w:rsidRPr="00FB4C79">
        <w:rPr>
          <w:rStyle w:val="StyleUnderline"/>
        </w:rPr>
        <w:t>might respond?</w:t>
      </w:r>
      <w:r w:rsidRPr="00A24915">
        <w:rPr>
          <w:sz w:val="16"/>
        </w:rPr>
        <w:t xml:space="preserve"> First, it should be recognized that </w:t>
      </w:r>
      <w:r w:rsidRPr="003A2A6A">
        <w:rPr>
          <w:rStyle w:val="StyleUnderline"/>
          <w:highlight w:val="green"/>
        </w:rPr>
        <w:t xml:space="preserve">the </w:t>
      </w:r>
      <w:r w:rsidRPr="003A2A6A">
        <w:rPr>
          <w:rStyle w:val="Emphasis"/>
          <w:highlight w:val="green"/>
        </w:rPr>
        <w:t xml:space="preserve">search for a </w:t>
      </w:r>
      <w:r w:rsidRPr="003A2A6A">
        <w:rPr>
          <w:rStyle w:val="Emphasis"/>
          <w:szCs w:val="24"/>
          <w:highlight w:val="green"/>
        </w:rPr>
        <w:t>single root-cause</w:t>
      </w:r>
      <w:r w:rsidRPr="003A2A6A">
        <w:rPr>
          <w:rStyle w:val="StyleUnderline"/>
          <w:highlight w:val="green"/>
        </w:rPr>
        <w:t xml:space="preserve"> that identifies a</w:t>
      </w:r>
      <w:r w:rsidRPr="00A24915">
        <w:rPr>
          <w:rStyle w:val="StyleUnderline"/>
        </w:rPr>
        <w:t xml:space="preserve"> </w:t>
      </w:r>
      <w:r w:rsidRPr="00A24915">
        <w:rPr>
          <w:rStyle w:val="Emphasis"/>
        </w:rPr>
        <w:t xml:space="preserve">singular </w:t>
      </w:r>
      <w:r w:rsidRPr="003A2A6A">
        <w:rPr>
          <w:rStyle w:val="Emphasis"/>
          <w:highlight w:val="green"/>
        </w:rPr>
        <w:t>answer</w:t>
      </w:r>
      <w:r w:rsidRPr="003A2A6A">
        <w:rPr>
          <w:rStyle w:val="StyleUnderline"/>
          <w:highlight w:val="green"/>
        </w:rPr>
        <w:t xml:space="preserve"> is </w:t>
      </w:r>
      <w:r w:rsidRPr="00A24915">
        <w:rPr>
          <w:rStyle w:val="Emphasis"/>
          <w:szCs w:val="24"/>
        </w:rPr>
        <w:t xml:space="preserve">futile and </w:t>
      </w:r>
      <w:r w:rsidRPr="003A2A6A">
        <w:rPr>
          <w:rStyle w:val="Emphasis"/>
          <w:szCs w:val="24"/>
          <w:highlight w:val="green"/>
        </w:rPr>
        <w:t>counter-productive</w:t>
      </w:r>
      <w:r w:rsidRPr="003A2A6A">
        <w:rPr>
          <w:rStyle w:val="StyleUnderline"/>
          <w:highlight w:val="green"/>
        </w:rPr>
        <w:t>. Monolithic solutions present</w:t>
      </w:r>
      <w:r w:rsidRPr="0003355B">
        <w:rPr>
          <w:rStyle w:val="StyleUnderline"/>
        </w:rPr>
        <w:t xml:space="preserve"> themselves </w:t>
      </w:r>
      <w:r w:rsidRPr="007D6949">
        <w:rPr>
          <w:rStyle w:val="StyleUnderline"/>
        </w:rPr>
        <w:t xml:space="preserve">in </w:t>
      </w:r>
      <w:r w:rsidRPr="003A2A6A">
        <w:rPr>
          <w:rStyle w:val="StyleUnderline"/>
          <w:highlight w:val="green"/>
        </w:rPr>
        <w:t xml:space="preserve">a </w:t>
      </w:r>
      <w:r w:rsidRPr="003A2A6A">
        <w:rPr>
          <w:rStyle w:val="Emphasis"/>
          <w:highlight w:val="green"/>
        </w:rPr>
        <w:t>variety</w:t>
      </w:r>
      <w:r w:rsidRPr="00A24915">
        <w:rPr>
          <w:rStyle w:val="Emphasis"/>
        </w:rPr>
        <w:t xml:space="preserve"> of forms</w:t>
      </w:r>
      <w:r w:rsidRPr="00A24915">
        <w:rPr>
          <w:sz w:val="16"/>
        </w:rPr>
        <w:t xml:space="preserve">, ranging </w:t>
      </w:r>
      <w:r w:rsidRPr="009829C9">
        <w:rPr>
          <w:rStyle w:val="StyleUnderline"/>
        </w:rPr>
        <w:t>from pacifist utopianism through cosmopolitan transformational idealism to cynical conservative pessimism.</w:t>
      </w:r>
      <w:r w:rsidRPr="00A24915">
        <w:rPr>
          <w:sz w:val="16"/>
        </w:rPr>
        <w:t xml:space="preserve"> Yet </w:t>
      </w:r>
      <w:r w:rsidRPr="009829C9">
        <w:rPr>
          <w:rStyle w:val="StyleUnderline"/>
        </w:rPr>
        <w:t>even a superficial</w:t>
      </w:r>
      <w:r w:rsidRPr="0003355B">
        <w:rPr>
          <w:rStyle w:val="StyleUnderline"/>
        </w:rPr>
        <w:t xml:space="preserve"> </w:t>
      </w:r>
      <w:r w:rsidRPr="003A2A6A">
        <w:rPr>
          <w:rStyle w:val="StyleUnderline"/>
          <w:highlight w:val="green"/>
        </w:rPr>
        <w:t>examination of</w:t>
      </w:r>
      <w:r w:rsidRPr="00A24915">
        <w:rPr>
          <w:rStyle w:val="StyleUnderline"/>
        </w:rPr>
        <w:t xml:space="preserve"> international </w:t>
      </w:r>
      <w:r w:rsidRPr="003A2A6A">
        <w:rPr>
          <w:rStyle w:val="StyleUnderline"/>
          <w:highlight w:val="green"/>
        </w:rPr>
        <w:t xml:space="preserve">problems </w:t>
      </w:r>
      <w:r w:rsidRPr="003A2A6A">
        <w:rPr>
          <w:rStyle w:val="Emphasis"/>
          <w:highlight w:val="green"/>
        </w:rPr>
        <w:t>negates</w:t>
      </w:r>
      <w:r w:rsidRPr="0003355B">
        <w:rPr>
          <w:rStyle w:val="Emphasis"/>
        </w:rPr>
        <w:t xml:space="preserve"> such </w:t>
      </w:r>
      <w:r w:rsidRPr="003A2A6A">
        <w:rPr>
          <w:rStyle w:val="Emphasis"/>
          <w:highlight w:val="green"/>
        </w:rPr>
        <w:t>one-dimensional explanations</w:t>
      </w:r>
      <w:r w:rsidRPr="00A24915">
        <w:rPr>
          <w:rStyle w:val="StyleUnderline"/>
        </w:rPr>
        <w:t>. For example</w:t>
      </w:r>
      <w:r w:rsidRPr="00A24915">
        <w:rPr>
          <w:sz w:val="16"/>
        </w:rPr>
        <w:t xml:space="preserve">, the </w:t>
      </w:r>
      <w:r w:rsidRPr="00A24915">
        <w:rPr>
          <w:rStyle w:val="StyleUnderline"/>
        </w:rPr>
        <w:t>intense sectarian</w:t>
      </w:r>
      <w:r w:rsidRPr="00A24915">
        <w:rPr>
          <w:sz w:val="16"/>
        </w:rPr>
        <w:t xml:space="preserve"> and tribal </w:t>
      </w:r>
      <w:r w:rsidRPr="003A2A6A">
        <w:rPr>
          <w:rStyle w:val="StyleUnderline"/>
          <w:highlight w:val="green"/>
        </w:rPr>
        <w:t>divisions</w:t>
      </w:r>
      <w:r w:rsidRPr="0003355B">
        <w:rPr>
          <w:rStyle w:val="StyleUnderline"/>
        </w:rPr>
        <w:t xml:space="preserve"> and rivalries </w:t>
      </w:r>
      <w:r w:rsidRPr="003A2A6A">
        <w:rPr>
          <w:rStyle w:val="StyleUnderline"/>
          <w:highlight w:val="green"/>
        </w:rPr>
        <w:t>affect</w:t>
      </w:r>
      <w:r w:rsidRPr="00A24915">
        <w:rPr>
          <w:rStyle w:val="StyleUnderline"/>
        </w:rPr>
        <w:t xml:space="preserve">ing very </w:t>
      </w:r>
      <w:r w:rsidRPr="003A2A6A">
        <w:rPr>
          <w:rStyle w:val="Emphasis"/>
          <w:highlight w:val="green"/>
        </w:rPr>
        <w:t>different societies</w:t>
      </w:r>
      <w:r w:rsidRPr="0003355B">
        <w:rPr>
          <w:rStyle w:val="StyleUnderline"/>
        </w:rPr>
        <w:t xml:space="preserve"> in the Middle East or across the</w:t>
      </w:r>
      <w:r w:rsidRPr="00A24915">
        <w:rPr>
          <w:sz w:val="16"/>
        </w:rPr>
        <w:t xml:space="preserve"> wider and more diffuse ‘</w:t>
      </w:r>
      <w:r w:rsidRPr="0003355B">
        <w:rPr>
          <w:rStyle w:val="StyleUnderline"/>
        </w:rPr>
        <w:t xml:space="preserve">Muslim world’ </w:t>
      </w:r>
      <w:r w:rsidRPr="003A2A6A">
        <w:rPr>
          <w:rStyle w:val="StyleUnderline"/>
          <w:highlight w:val="green"/>
        </w:rPr>
        <w:t>exposes</w:t>
      </w:r>
      <w:r w:rsidRPr="0003355B">
        <w:rPr>
          <w:rStyle w:val="StyleUnderline"/>
        </w:rPr>
        <w:t xml:space="preserve"> the </w:t>
      </w:r>
      <w:r w:rsidRPr="00A24915">
        <w:rPr>
          <w:rStyle w:val="StyleUnderline"/>
        </w:rPr>
        <w:t xml:space="preserve">practical </w:t>
      </w:r>
      <w:r w:rsidRPr="003A2A6A">
        <w:rPr>
          <w:rStyle w:val="Emphasis"/>
          <w:highlight w:val="green"/>
        </w:rPr>
        <w:t>limitations</w:t>
      </w:r>
      <w:r w:rsidRPr="003A2A6A">
        <w:rPr>
          <w:rStyle w:val="StyleUnderline"/>
          <w:highlight w:val="green"/>
        </w:rPr>
        <w:t xml:space="preserve"> of any </w:t>
      </w:r>
      <w:r w:rsidRPr="003A2A6A">
        <w:rPr>
          <w:rStyle w:val="Emphasis"/>
          <w:highlight w:val="green"/>
        </w:rPr>
        <w:t>all-encompassing</w:t>
      </w:r>
      <w:r w:rsidRPr="0003355B">
        <w:rPr>
          <w:rStyle w:val="StyleUnderline"/>
        </w:rPr>
        <w:t xml:space="preserve"> rationalist or normative </w:t>
      </w:r>
      <w:r w:rsidRPr="003A2A6A">
        <w:rPr>
          <w:rStyle w:val="StyleUnderline"/>
          <w:highlight w:val="green"/>
        </w:rPr>
        <w:t>solution</w:t>
      </w:r>
      <w:r w:rsidRPr="00A24915">
        <w:rPr>
          <w:sz w:val="16"/>
        </w:rPr>
        <w:t xml:space="preserve">.28 Indeed, </w:t>
      </w:r>
      <w:r w:rsidRPr="0003355B">
        <w:rPr>
          <w:rStyle w:val="StyleUnderline"/>
        </w:rPr>
        <w:t xml:space="preserve">the </w:t>
      </w:r>
      <w:r w:rsidRPr="003A2A6A">
        <w:rPr>
          <w:rStyle w:val="StyleUnderline"/>
          <w:highlight w:val="green"/>
        </w:rPr>
        <w:t>diversity</w:t>
      </w:r>
      <w:r w:rsidRPr="0003355B">
        <w:rPr>
          <w:rStyle w:val="StyleUnderline"/>
        </w:rPr>
        <w:t xml:space="preserve"> of Islam both in its heartlands and across its diaspora </w:t>
      </w:r>
      <w:r w:rsidRPr="003A2A6A">
        <w:rPr>
          <w:rStyle w:val="StyleUnderline"/>
          <w:highlight w:val="green"/>
        </w:rPr>
        <w:t>illustrate</w:t>
      </w:r>
      <w:r w:rsidRPr="00A24915">
        <w:rPr>
          <w:rStyle w:val="StyleUnderline"/>
        </w:rPr>
        <w:t xml:space="preserve">s the </w:t>
      </w:r>
      <w:r w:rsidRPr="003A2A6A">
        <w:rPr>
          <w:rStyle w:val="StyleUnderline"/>
          <w:highlight w:val="green"/>
        </w:rPr>
        <w:t>difficulty of</w:t>
      </w:r>
      <w:r w:rsidRPr="0003355B">
        <w:rPr>
          <w:rStyle w:val="StyleUnderline"/>
        </w:rPr>
        <w:t xml:space="preserve"> trying to establish </w:t>
      </w:r>
      <w:r w:rsidRPr="003A2A6A">
        <w:rPr>
          <w:rStyle w:val="StyleUnderline"/>
          <w:highlight w:val="green"/>
        </w:rPr>
        <w:t>a</w:t>
      </w:r>
      <w:r w:rsidRPr="00A24915">
        <w:rPr>
          <w:rStyle w:val="StyleUnderline"/>
        </w:rPr>
        <w:t xml:space="preserve">n abstract </w:t>
      </w:r>
      <w:r w:rsidRPr="003A2A6A">
        <w:rPr>
          <w:rStyle w:val="StyleUnderline"/>
          <w:highlight w:val="green"/>
        </w:rPr>
        <w:t xml:space="preserve">monocausal explanation that </w:t>
      </w:r>
      <w:r w:rsidRPr="003A2A6A">
        <w:rPr>
          <w:rStyle w:val="Emphasis"/>
          <w:highlight w:val="green"/>
        </w:rPr>
        <w:t>magically reveals</w:t>
      </w:r>
      <w:r w:rsidRPr="0003355B">
        <w:rPr>
          <w:rStyle w:val="Emphasis"/>
        </w:rPr>
        <w:t xml:space="preserve"> a hidden </w:t>
      </w:r>
      <w:r w:rsidRPr="003A2A6A">
        <w:rPr>
          <w:rStyle w:val="Emphasis"/>
          <w:highlight w:val="green"/>
        </w:rPr>
        <w:t>interconnection between</w:t>
      </w:r>
      <w:r w:rsidRPr="00A24915">
        <w:rPr>
          <w:rStyle w:val="Emphasis"/>
        </w:rPr>
        <w:t xml:space="preserve"> very </w:t>
      </w:r>
      <w:r w:rsidRPr="003A2A6A">
        <w:rPr>
          <w:rStyle w:val="Emphasis"/>
          <w:highlight w:val="green"/>
        </w:rPr>
        <w:t>different</w:t>
      </w:r>
      <w:r w:rsidRPr="0003355B">
        <w:rPr>
          <w:rStyle w:val="Emphasis"/>
        </w:rPr>
        <w:t xml:space="preserve"> issues and </w:t>
      </w:r>
      <w:r w:rsidRPr="003A2A6A">
        <w:rPr>
          <w:rStyle w:val="Emphasis"/>
          <w:highlight w:val="green"/>
        </w:rPr>
        <w:t>conflicts</w:t>
      </w:r>
      <w:r w:rsidRPr="00A24915">
        <w:rPr>
          <w:sz w:val="16"/>
        </w:rPr>
        <w:t>.</w:t>
      </w:r>
    </w:p>
    <w:p w14:paraId="0C92EDB4" w14:textId="77777777" w:rsidR="006C68A9" w:rsidRPr="006C68A9" w:rsidRDefault="006C68A9" w:rsidP="006C68A9"/>
    <w:sectPr w:rsidR="006C68A9" w:rsidRPr="006C68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F92C12"/>
    <w:multiLevelType w:val="hybridMultilevel"/>
    <w:tmpl w:val="CD76D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73D5C"/>
    <w:multiLevelType w:val="hybridMultilevel"/>
    <w:tmpl w:val="79A65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A2188"/>
    <w:multiLevelType w:val="hybridMultilevel"/>
    <w:tmpl w:val="FC54A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687754479088"/>
    <w:docVar w:name="VerbatimVersion" w:val="5.1"/>
  </w:docVars>
  <w:rsids>
    <w:rsidRoot w:val="00C10E2B"/>
    <w:rsid w:val="000139A3"/>
    <w:rsid w:val="0007499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B2A55"/>
    <w:rsid w:val="004C60E8"/>
    <w:rsid w:val="004E3579"/>
    <w:rsid w:val="004E728B"/>
    <w:rsid w:val="004F39E0"/>
    <w:rsid w:val="00537BD5"/>
    <w:rsid w:val="0057268A"/>
    <w:rsid w:val="005D2912"/>
    <w:rsid w:val="006065BD"/>
    <w:rsid w:val="006146AC"/>
    <w:rsid w:val="00636588"/>
    <w:rsid w:val="00645FA9"/>
    <w:rsid w:val="00647866"/>
    <w:rsid w:val="00665003"/>
    <w:rsid w:val="006A2AD0"/>
    <w:rsid w:val="006C2375"/>
    <w:rsid w:val="006C68A9"/>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0E2B"/>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FA0B8"/>
  <w15:chartTrackingRefBased/>
  <w15:docId w15:val="{C760EB46-EF04-4AC1-A18F-3839237A8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0E2B"/>
    <w:rPr>
      <w:rFonts w:ascii="Calibri" w:hAnsi="Calibri" w:cs="Calibri"/>
    </w:rPr>
  </w:style>
  <w:style w:type="paragraph" w:styleId="Heading1">
    <w:name w:val="heading 1"/>
    <w:aliases w:val="Pocket"/>
    <w:basedOn w:val="Normal"/>
    <w:next w:val="Normal"/>
    <w:link w:val="Heading1Char"/>
    <w:qFormat/>
    <w:rsid w:val="00C10E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0E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Cites,no"/>
    <w:basedOn w:val="Normal"/>
    <w:next w:val="Normal"/>
    <w:link w:val="Heading3Char"/>
    <w:uiPriority w:val="2"/>
    <w:unhideWhenUsed/>
    <w:qFormat/>
    <w:rsid w:val="00C10E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unhideWhenUsed/>
    <w:qFormat/>
    <w:rsid w:val="00C10E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0E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0E2B"/>
  </w:style>
  <w:style w:type="character" w:customStyle="1" w:styleId="Heading1Char">
    <w:name w:val="Heading 1 Char"/>
    <w:aliases w:val="Pocket Char"/>
    <w:basedOn w:val="DefaultParagraphFont"/>
    <w:link w:val="Heading1"/>
    <w:rsid w:val="00C10E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0E2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Citation Char Char Char1,Heading 3 Char1 Char Char Char,Citation Char Char Char Char Char,Citation Char1 Char Char Char"/>
    <w:basedOn w:val="DefaultParagraphFont"/>
    <w:link w:val="Heading3"/>
    <w:uiPriority w:val="2"/>
    <w:rsid w:val="00C10E2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C10E2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tyle1,Box,s"/>
    <w:basedOn w:val="DefaultParagraphFont"/>
    <w:link w:val="Emphasis1"/>
    <w:uiPriority w:val="7"/>
    <w:qFormat/>
    <w:rsid w:val="00C10E2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0E2B"/>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c"/>
    <w:basedOn w:val="DefaultParagraphFont"/>
    <w:uiPriority w:val="6"/>
    <w:qFormat/>
    <w:rsid w:val="00C10E2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NoSpacing"/>
    <w:uiPriority w:val="99"/>
    <w:unhideWhenUsed/>
    <w:rsid w:val="00C10E2B"/>
    <w:rPr>
      <w:color w:val="auto"/>
      <w:u w:val="none"/>
    </w:rPr>
  </w:style>
  <w:style w:type="character" w:styleId="FollowedHyperlink">
    <w:name w:val="FollowedHyperlink"/>
    <w:basedOn w:val="DefaultParagraphFont"/>
    <w:uiPriority w:val="99"/>
    <w:semiHidden/>
    <w:unhideWhenUsed/>
    <w:rsid w:val="00C10E2B"/>
    <w:rPr>
      <w:color w:val="auto"/>
      <w:u w:val="none"/>
    </w:rPr>
  </w:style>
  <w:style w:type="paragraph" w:customStyle="1" w:styleId="Emphasis1">
    <w:name w:val="Emphasis1"/>
    <w:basedOn w:val="Normal"/>
    <w:link w:val="Emphasis"/>
    <w:autoRedefine/>
    <w:uiPriority w:val="7"/>
    <w:qFormat/>
    <w:rsid w:val="004B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6C68A9"/>
    <w:rPr>
      <w:b/>
      <w:iCs/>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No Spacing8,Dont u"/>
    <w:basedOn w:val="Heading1"/>
    <w:link w:val="Hyperlink"/>
    <w:autoRedefine/>
    <w:uiPriority w:val="99"/>
    <w:qFormat/>
    <w:rsid w:val="006C68A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6C6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ialsense.com/stormw...2005/0204.html" TargetMode="External"/><Relationship Id="rId13" Type="http://schemas.openxmlformats.org/officeDocument/2006/relationships/hyperlink" Target="https://documents1.worldbank.org/curated/en/799701589552654684/pdf/Costs-and-Trade-Offs-in-the-Fight-Against-the-COVID-19-Pandemic-A-Developing-Country-Perspective.pdf" TargetMode="External"/><Relationship Id="rId18" Type="http://schemas.openxmlformats.org/officeDocument/2006/relationships/hyperlink" Target="http://www.peoplesworld.org/article/want-to-punch-a-nazi-think-twice/" TargetMode="External"/><Relationship Id="rId3" Type="http://schemas.openxmlformats.org/officeDocument/2006/relationships/styles" Target="styles.xml"/><Relationship Id="rId21" Type="http://schemas.openxmlformats.org/officeDocument/2006/relationships/hyperlink" Target="http://articles.latimes.com/2012/may/02/nation/la-na-nn-fbi-stings-20120502" TargetMode="External"/><Relationship Id="rId7" Type="http://schemas.openxmlformats.org/officeDocument/2006/relationships/hyperlink" Target="https://search-proquest-com.libproxy2.usc.edu/indexinglinkhandler/sng/au/Keohane,+Nathaniel/$N?accountid=14749" TargetMode="External"/><Relationship Id="rId12" Type="http://schemas.openxmlformats.org/officeDocument/2006/relationships/hyperlink" Target="https://documents1.worldbank.org/curated/en/799701589552654684/pdf/Costs-and-Trade-Offs-in-the-Fight-Against-the-COVID-19-Pandemic-A-Developing-Country-Perspective.pdf" TargetMode="External"/><Relationship Id="rId17" Type="http://schemas.openxmlformats.org/officeDocument/2006/relationships/hyperlink" Target="https://jeffsharletandvietnamgi.blogspot.com/2011/04/tommy-traveler.html" TargetMode="External"/><Relationship Id="rId2" Type="http://schemas.openxmlformats.org/officeDocument/2006/relationships/numbering" Target="numbering.xml"/><Relationship Id="rId16" Type="http://schemas.openxmlformats.org/officeDocument/2006/relationships/hyperlink" Target="https://brankomilanovic.substack.com/p/degrowth-solving-the-impasse-by-magical" TargetMode="External"/><Relationship Id="rId20" Type="http://schemas.openxmlformats.org/officeDocument/2006/relationships/hyperlink" Target="https://nacla.org/article/cerro-maravilla-deaths-police-cover-rock-puerto-rico" TargetMode="External"/><Relationship Id="rId1" Type="http://schemas.openxmlformats.org/officeDocument/2006/relationships/customXml" Target="../customXml/item1.xml"/><Relationship Id="rId6" Type="http://schemas.openxmlformats.org/officeDocument/2006/relationships/hyperlink" Target="https://web.archive.org/web/20050122044927/http://www.ndtceda.com/archives/200102/0790.html" TargetMode="External"/><Relationship Id="rId11" Type="http://schemas.openxmlformats.org/officeDocument/2006/relationships/hyperlink" Target="https://www.cgdev.org/media/developing-countries-are-responsible-63-percent-current-carbon-emission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cuments1.worldbank.org/curated/en/799701589552654684/pdf/Costs-and-Trade-Offs-in-the-Fight-Against-the-COVID-19-Pandemic-A-Developing-Country-Perspective.pdf" TargetMode="External"/><Relationship Id="rId23" Type="http://schemas.openxmlformats.org/officeDocument/2006/relationships/fontTable" Target="fontTable.xml"/><Relationship Id="rId10" Type="http://schemas.openxmlformats.org/officeDocument/2006/relationships/hyperlink" Target="https://doi.org/10.1017/S0892679421000083" TargetMode="External"/><Relationship Id="rId19" Type="http://schemas.openxmlformats.org/officeDocument/2006/relationships/hyperlink" Target="https://www.thenation.com/article/was-fred-hampton-executed/" TargetMode="External"/><Relationship Id="rId4" Type="http://schemas.openxmlformats.org/officeDocument/2006/relationships/settings" Target="settings.xml"/><Relationship Id="rId9" Type="http://schemas.openxmlformats.org/officeDocument/2006/relationships/hyperlink" Target="http://www.foresight.org/Conferences/MNT05/Papers/Gubrud/" TargetMode="External"/><Relationship Id="rId14" Type="http://schemas.openxmlformats.org/officeDocument/2006/relationships/hyperlink" Target="https://www.vox.com/future-perfect/2020/4/18/21212688/coronavirus-lockdowns-developing-world" TargetMode="External"/><Relationship Id="rId22" Type="http://schemas.openxmlformats.org/officeDocument/2006/relationships/hyperlink" Target="https://missionlocal.org/2012/05/occupysf-reacts-to-monday-nights-destruction-of-valenc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17734</Words>
  <Characters>101089</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cp:revision>
  <dcterms:created xsi:type="dcterms:W3CDTF">2022-01-15T20:33:00Z</dcterms:created>
  <dcterms:modified xsi:type="dcterms:W3CDTF">2022-01-15T21:08:00Z</dcterms:modified>
</cp:coreProperties>
</file>