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C3D6E" w14:textId="7FCED3A5" w:rsidR="00A95652" w:rsidRPr="0038305D" w:rsidRDefault="004360E3" w:rsidP="004360E3">
      <w:pPr>
        <w:pStyle w:val="Heading1"/>
      </w:pPr>
      <w:r w:rsidRPr="0038305D">
        <w:t xml:space="preserve">1NC v. </w:t>
      </w:r>
      <w:proofErr w:type="spellStart"/>
      <w:r w:rsidRPr="0038305D">
        <w:t>Adrita</w:t>
      </w:r>
      <w:proofErr w:type="spellEnd"/>
      <w:r w:rsidRPr="0038305D">
        <w:t xml:space="preserve"> Grapevine R5</w:t>
      </w:r>
    </w:p>
    <w:p w14:paraId="3C9A4BB7" w14:textId="3E390B87" w:rsidR="004360E3" w:rsidRPr="0038305D" w:rsidRDefault="004360E3" w:rsidP="004360E3">
      <w:pPr>
        <w:pStyle w:val="Heading2"/>
      </w:pPr>
      <w:r w:rsidRPr="0038305D">
        <w:t>1</w:t>
      </w:r>
    </w:p>
    <w:p w14:paraId="2D7C1E13" w14:textId="73C3E081" w:rsidR="004360E3" w:rsidRPr="0038305D" w:rsidRDefault="004360E3" w:rsidP="004360E3">
      <w:pPr>
        <w:pStyle w:val="Heading3"/>
      </w:pPr>
      <w:r w:rsidRPr="0038305D">
        <w:t>FW</w:t>
      </w:r>
    </w:p>
    <w:p w14:paraId="6ED3CD17" w14:textId="14885D52" w:rsidR="004360E3" w:rsidRPr="0038305D" w:rsidRDefault="004360E3" w:rsidP="004360E3">
      <w:pPr>
        <w:pStyle w:val="Heading4"/>
      </w:pPr>
      <w:r w:rsidRPr="0038305D">
        <w:t>The standard is maximizing expected well-being, or hedonistic act utilitarianism.</w:t>
      </w:r>
    </w:p>
    <w:p w14:paraId="4E70CECE" w14:textId="684633BA" w:rsidR="00D169DC" w:rsidRPr="0038305D" w:rsidRDefault="00D169DC" w:rsidP="00D169DC">
      <w:pPr>
        <w:pStyle w:val="Heading4"/>
      </w:pPr>
      <w:r w:rsidRPr="0038305D">
        <w:t>Conceding consequences matter and ideal theory fails – but consequentialism collapses to util:</w:t>
      </w:r>
    </w:p>
    <w:p w14:paraId="04195264" w14:textId="45A11C9E" w:rsidR="004360E3" w:rsidRPr="0038305D" w:rsidRDefault="00D169DC" w:rsidP="004360E3">
      <w:pPr>
        <w:pStyle w:val="Heading4"/>
      </w:pPr>
      <w:r w:rsidRPr="0038305D">
        <w:t xml:space="preserve">1] </w:t>
      </w:r>
      <w:r w:rsidR="004360E3" w:rsidRPr="0038305D">
        <w:t>Impact calc – extinction outweighs</w:t>
      </w:r>
    </w:p>
    <w:p w14:paraId="5A7A856B" w14:textId="77777777" w:rsidR="004360E3" w:rsidRPr="0038305D" w:rsidRDefault="004360E3" w:rsidP="004360E3">
      <w:pPr>
        <w:pStyle w:val="Heading4"/>
      </w:pPr>
      <w:r w:rsidRPr="0038305D">
        <w:t xml:space="preserve">A] </w:t>
      </w:r>
      <w:r w:rsidRPr="0038305D">
        <w:rPr>
          <w:u w:val="single"/>
        </w:rPr>
        <w:t>Reversibility</w:t>
      </w:r>
      <w:r w:rsidRPr="0038305D">
        <w:t>- it forecloses the alternative because we can’t improve society if we are all dead</w:t>
      </w:r>
    </w:p>
    <w:p w14:paraId="295D3177" w14:textId="77777777" w:rsidR="004360E3" w:rsidRPr="0038305D" w:rsidRDefault="004360E3" w:rsidP="004360E3">
      <w:pPr>
        <w:pStyle w:val="Heading4"/>
      </w:pPr>
      <w:r w:rsidRPr="0038305D">
        <w:t xml:space="preserve">B] </w:t>
      </w:r>
      <w:r w:rsidRPr="0038305D">
        <w:rPr>
          <w:u w:val="single"/>
        </w:rPr>
        <w:t>Structural violence</w:t>
      </w:r>
      <w:r w:rsidRPr="0038305D">
        <w:t xml:space="preserve">- death causes suffering because people can’t get access to resources and </w:t>
      </w:r>
      <w:proofErr w:type="gramStart"/>
      <w:r w:rsidRPr="0038305D">
        <w:t>basic necessities</w:t>
      </w:r>
      <w:proofErr w:type="gramEnd"/>
    </w:p>
    <w:p w14:paraId="773F62AA" w14:textId="77777777" w:rsidR="004360E3" w:rsidRPr="0038305D" w:rsidRDefault="004360E3" w:rsidP="004360E3">
      <w:pPr>
        <w:pStyle w:val="Heading4"/>
      </w:pPr>
      <w:r w:rsidRPr="0038305D">
        <w:t xml:space="preserve">C] </w:t>
      </w:r>
      <w:r w:rsidRPr="0038305D">
        <w:rPr>
          <w:u w:val="single"/>
        </w:rPr>
        <w:t>Objectivity</w:t>
      </w:r>
      <w:r w:rsidRPr="0038305D">
        <w:t>- body count is the most objective way to calculate impacts because comparing suffering is unethical</w:t>
      </w:r>
    </w:p>
    <w:p w14:paraId="3C88AE53" w14:textId="76206CDA" w:rsidR="004360E3" w:rsidRPr="0038305D" w:rsidRDefault="004360E3" w:rsidP="002C20EE">
      <w:pPr>
        <w:pStyle w:val="Heading4"/>
      </w:pPr>
      <w:r w:rsidRPr="0038305D">
        <w:t xml:space="preserve">D] </w:t>
      </w:r>
      <w:r w:rsidRPr="0038305D">
        <w:rPr>
          <w:u w:val="single"/>
        </w:rPr>
        <w:t>Uncertainty</w:t>
      </w:r>
      <w:r w:rsidRPr="0038305D">
        <w:t>- if we’re unsure about which interpretation of the world is true, we should preserve the world to keep debating about it</w:t>
      </w:r>
    </w:p>
    <w:p w14:paraId="2D99D939" w14:textId="39760826" w:rsidR="004360E3" w:rsidRPr="0038305D" w:rsidRDefault="004360E3" w:rsidP="004360E3">
      <w:pPr>
        <w:pStyle w:val="Heading2"/>
      </w:pPr>
      <w:r w:rsidRPr="0038305D">
        <w:t>2</w:t>
      </w:r>
    </w:p>
    <w:p w14:paraId="00236317" w14:textId="28818BE3" w:rsidR="004360E3" w:rsidRPr="0038305D" w:rsidRDefault="004360E3" w:rsidP="004360E3">
      <w:pPr>
        <w:pStyle w:val="Heading3"/>
      </w:pPr>
      <w:r w:rsidRPr="0038305D">
        <w:t>T</w:t>
      </w:r>
      <w:r w:rsidR="00D70750" w:rsidRPr="0038305D">
        <w:t>heory</w:t>
      </w:r>
    </w:p>
    <w:p w14:paraId="0CE05D28" w14:textId="77777777" w:rsidR="00D70750" w:rsidRPr="0038305D" w:rsidRDefault="00D70750" w:rsidP="00D70750">
      <w:pPr>
        <w:pStyle w:val="Heading4"/>
      </w:pPr>
      <w:r w:rsidRPr="0038305D">
        <w:t xml:space="preserve">Interp – The aff must specify the influence and decision-making powers of tribal authorities over implementation of the plan in tribal lands in a delineated text in the 1AC. </w:t>
      </w:r>
    </w:p>
    <w:p w14:paraId="16628B45" w14:textId="77777777" w:rsidR="00D70750" w:rsidRPr="0038305D" w:rsidRDefault="00D70750" w:rsidP="00D70750">
      <w:pPr>
        <w:pStyle w:val="Heading4"/>
      </w:pPr>
      <w:r w:rsidRPr="0038305D">
        <w:t xml:space="preserve">Violation – they </w:t>
      </w:r>
      <w:proofErr w:type="spellStart"/>
      <w:r w:rsidRPr="0038305D">
        <w:t>dotn</w:t>
      </w:r>
      <w:proofErr w:type="spellEnd"/>
    </w:p>
    <w:p w14:paraId="5D859155" w14:textId="77777777" w:rsidR="00D70750" w:rsidRPr="0038305D" w:rsidRDefault="00D70750" w:rsidP="00D70750"/>
    <w:p w14:paraId="68255DB7" w14:textId="77777777" w:rsidR="00D70750" w:rsidRPr="0038305D" w:rsidRDefault="00D70750" w:rsidP="00D70750">
      <w:pPr>
        <w:pStyle w:val="Heading4"/>
      </w:pPr>
      <w:r w:rsidRPr="0038305D">
        <w:t>Ambiguity is a tool for settlers to define the terms of engagement with tribes. The liberal intentions of the 1AC don’t matter—absent defined standards, the policies will reproduce colonial domination.</w:t>
      </w:r>
    </w:p>
    <w:p w14:paraId="7C892EA3" w14:textId="77777777" w:rsidR="00D70750" w:rsidRPr="0038305D" w:rsidRDefault="00D70750" w:rsidP="00D70750">
      <w:pPr>
        <w:rPr>
          <w:rStyle w:val="Style13ptBold"/>
          <w:b w:val="0"/>
          <w:bCs w:val="0"/>
          <w:sz w:val="22"/>
          <w:szCs w:val="18"/>
        </w:rPr>
      </w:pPr>
      <w:r w:rsidRPr="0038305D">
        <w:rPr>
          <w:rStyle w:val="Style13ptBold"/>
        </w:rPr>
        <w:t>Steinman ’12</w:t>
      </w:r>
      <w:r w:rsidRPr="0038305D">
        <w:rPr>
          <w:rStyle w:val="Style13ptBold"/>
          <w:b w:val="0"/>
          <w:bCs w:val="0"/>
          <w:sz w:val="22"/>
          <w:szCs w:val="18"/>
        </w:rPr>
        <w:t xml:space="preserve"> Steinman, Erich. “Settler Colonial Power and the American Indian Sovereignty Movement: Forms of Domination, Strategies of Transformation.” American Journal of Sociology Vol. 117, No. 4, January 2012, </w:t>
      </w:r>
      <w:hyperlink r:id="rId6" w:history="1">
        <w:r w:rsidRPr="0038305D">
          <w:rPr>
            <w:rStyle w:val="Hyperlink"/>
            <w:szCs w:val="18"/>
          </w:rPr>
          <w:t>https://www.jstor.org/stable/10.1086/662708</w:t>
        </w:r>
      </w:hyperlink>
      <w:r w:rsidRPr="0038305D">
        <w:rPr>
          <w:rStyle w:val="Style13ptBold"/>
          <w:b w:val="0"/>
          <w:bCs w:val="0"/>
          <w:sz w:val="22"/>
          <w:szCs w:val="18"/>
        </w:rPr>
        <w:t xml:space="preserve">. </w:t>
      </w:r>
      <w:proofErr w:type="spellStart"/>
      <w:r w:rsidRPr="0038305D">
        <w:rPr>
          <w:rStyle w:val="Style13ptBold"/>
          <w:b w:val="0"/>
          <w:bCs w:val="0"/>
          <w:sz w:val="22"/>
          <w:szCs w:val="18"/>
        </w:rPr>
        <w:t>PeteZ</w:t>
      </w:r>
      <w:proofErr w:type="spellEnd"/>
    </w:p>
    <w:p w14:paraId="35CF1867" w14:textId="77777777" w:rsidR="00D70750" w:rsidRPr="0038305D" w:rsidRDefault="00D70750" w:rsidP="00D70750">
      <w:pPr>
        <w:rPr>
          <w:sz w:val="16"/>
        </w:rPr>
      </w:pPr>
      <w:r w:rsidRPr="0038305D">
        <w:rPr>
          <w:sz w:val="16"/>
        </w:rPr>
        <w:t xml:space="preserve">A traditional definition of "sovereignty" is: "The supreme, absolute, and uncontrollable power by which any independent state is governed."' 3 </w:t>
      </w:r>
      <w:r w:rsidRPr="0038305D">
        <w:rPr>
          <w:rStyle w:val="Emphasis"/>
          <w:highlight w:val="green"/>
        </w:rPr>
        <w:t>Questions regarding the sovereign rights of tribes are</w:t>
      </w:r>
      <w:r w:rsidRPr="0038305D">
        <w:rPr>
          <w:rStyle w:val="Emphasis"/>
        </w:rPr>
        <w:t xml:space="preserve"> often </w:t>
      </w:r>
      <w:r w:rsidRPr="0038305D">
        <w:rPr>
          <w:rStyle w:val="Emphasis"/>
          <w:highlight w:val="green"/>
        </w:rPr>
        <w:t xml:space="preserve">the starting point of any </w:t>
      </w:r>
      <w:r w:rsidRPr="0038305D">
        <w:rPr>
          <w:rStyle w:val="Emphasis"/>
        </w:rPr>
        <w:t xml:space="preserve">federal Indian </w:t>
      </w:r>
      <w:r w:rsidRPr="0038305D">
        <w:rPr>
          <w:rStyle w:val="Emphasis"/>
          <w:highlight w:val="green"/>
        </w:rPr>
        <w:t xml:space="preserve">law </w:t>
      </w:r>
      <w:r w:rsidRPr="0038305D">
        <w:rPr>
          <w:rStyle w:val="Emphasis"/>
        </w:rPr>
        <w:t>issue</w:t>
      </w:r>
      <w:r w:rsidRPr="0038305D">
        <w:rPr>
          <w:rStyle w:val="StyleUnderline"/>
        </w:rPr>
        <w:t>. Although the whole of federal Indian law is quite complex,</w:t>
      </w:r>
      <w:r w:rsidRPr="0038305D">
        <w:rPr>
          <w:sz w:val="16"/>
        </w:rPr>
        <w:t xml:space="preserve">14 </w:t>
      </w:r>
      <w:r w:rsidRPr="0038305D">
        <w:rPr>
          <w:rStyle w:val="StyleUnderline"/>
          <w:highlight w:val="green"/>
        </w:rPr>
        <w:t>the essence</w:t>
      </w:r>
      <w:r w:rsidRPr="0038305D">
        <w:rPr>
          <w:rStyle w:val="StyleUnderline"/>
        </w:rPr>
        <w:t xml:space="preserve"> of tribal sovereignty </w:t>
      </w:r>
      <w:r w:rsidRPr="0038305D">
        <w:rPr>
          <w:rStyle w:val="StyleUnderline"/>
          <w:highlight w:val="green"/>
        </w:rPr>
        <w:t>is</w:t>
      </w:r>
      <w:r w:rsidRPr="0038305D">
        <w:rPr>
          <w:rStyle w:val="StyleUnderline"/>
        </w:rPr>
        <w:t xml:space="preserve"> simply </w:t>
      </w:r>
      <w:r w:rsidRPr="0038305D">
        <w:rPr>
          <w:rStyle w:val="StyleUnderline"/>
          <w:highlight w:val="green"/>
        </w:rPr>
        <w:t xml:space="preserve">the extent to which a tribe can attend to its own affairs </w:t>
      </w:r>
      <w:r w:rsidRPr="0038305D">
        <w:rPr>
          <w:rStyle w:val="StyleUnderline"/>
        </w:rPr>
        <w:t>and control its own cultural, societal, and economic development free from outside restraints.</w:t>
      </w:r>
      <w:r w:rsidRPr="0038305D">
        <w:rPr>
          <w:rStyle w:val="StyleUnderline"/>
          <w:highlight w:val="green"/>
        </w:rPr>
        <w:t xml:space="preserve"> Under </w:t>
      </w:r>
      <w:r w:rsidRPr="0038305D">
        <w:rPr>
          <w:rStyle w:val="StyleUnderline"/>
        </w:rPr>
        <w:t xml:space="preserve">the </w:t>
      </w:r>
      <w:r w:rsidRPr="0038305D">
        <w:rPr>
          <w:rStyle w:val="StyleUnderline"/>
          <w:highlight w:val="green"/>
        </w:rPr>
        <w:t xml:space="preserve">current </w:t>
      </w:r>
      <w:r w:rsidRPr="0038305D">
        <w:rPr>
          <w:rStyle w:val="StyleUnderline"/>
        </w:rPr>
        <w:t xml:space="preserve">legal and political </w:t>
      </w:r>
      <w:r w:rsidRPr="0038305D">
        <w:rPr>
          <w:rStyle w:val="StyleUnderline"/>
          <w:highlight w:val="green"/>
        </w:rPr>
        <w:t xml:space="preserve">regimes, </w:t>
      </w:r>
      <w:r w:rsidRPr="0038305D">
        <w:rPr>
          <w:rStyle w:val="Emphasis"/>
        </w:rPr>
        <w:t xml:space="preserve">the </w:t>
      </w:r>
      <w:r w:rsidRPr="0038305D">
        <w:rPr>
          <w:rStyle w:val="Emphasis"/>
          <w:highlight w:val="green"/>
        </w:rPr>
        <w:t xml:space="preserve">extent </w:t>
      </w:r>
      <w:r w:rsidRPr="0038305D">
        <w:rPr>
          <w:rStyle w:val="Emphasis"/>
        </w:rPr>
        <w:t xml:space="preserve">of tribal control </w:t>
      </w:r>
      <w:r w:rsidRPr="0038305D">
        <w:rPr>
          <w:rStyle w:val="Emphasis"/>
          <w:highlight w:val="green"/>
        </w:rPr>
        <w:t>is ambiguous.</w:t>
      </w:r>
      <w:r w:rsidRPr="0038305D">
        <w:rPr>
          <w:sz w:val="16"/>
        </w:rPr>
        <w:t xml:space="preserve"> The Handbook of Federal Indian Law lists three "fundamental principles" that demonstrate the anomalous and restricted nature of tribal sovereignty: (1) Indian tribes possess all the powers of a sovereign state; (2) conquest renders the tribes subject, however, to the legislative authority of the United States and terminates the tribes' external sovereign powers, but does not affect the internal sovereign powers of the tribes; and (3) these powers are subject to qualification by treaties and congressional legislation.' 5 Cohen's three principles demonstrate the dichotomy between internal and external sovereignty16 that pervades the concept of tribal sovereignty. </w:t>
      </w:r>
      <w:r w:rsidRPr="0038305D">
        <w:rPr>
          <w:rStyle w:val="StyleUnderline"/>
        </w:rPr>
        <w:t xml:space="preserve">Tribes are supposedly full sovereigns with respect to their own internal affairs and interests. At the same time, however, </w:t>
      </w:r>
      <w:r w:rsidRPr="0038305D">
        <w:rPr>
          <w:rStyle w:val="StyleUnderline"/>
          <w:highlight w:val="green"/>
        </w:rPr>
        <w:t>the U</w:t>
      </w:r>
      <w:r w:rsidRPr="0038305D">
        <w:rPr>
          <w:rStyle w:val="StyleUnderline"/>
        </w:rPr>
        <w:t xml:space="preserve">nited </w:t>
      </w:r>
      <w:r w:rsidRPr="0038305D">
        <w:rPr>
          <w:rStyle w:val="StyleUnderline"/>
          <w:highlight w:val="green"/>
        </w:rPr>
        <w:t>S</w:t>
      </w:r>
      <w:r w:rsidRPr="0038305D">
        <w:rPr>
          <w:rStyle w:val="StyleUnderline"/>
        </w:rPr>
        <w:t xml:space="preserve">tates </w:t>
      </w:r>
      <w:r w:rsidRPr="0038305D">
        <w:rPr>
          <w:rStyle w:val="StyleUnderline"/>
          <w:highlight w:val="green"/>
        </w:rPr>
        <w:t>government has</w:t>
      </w:r>
      <w:r w:rsidRPr="0038305D">
        <w:rPr>
          <w:rStyle w:val="StyleUnderline"/>
        </w:rPr>
        <w:t xml:space="preserve"> completely </w:t>
      </w:r>
      <w:r w:rsidRPr="0038305D">
        <w:rPr>
          <w:rStyle w:val="StyleUnderline"/>
          <w:highlight w:val="green"/>
        </w:rPr>
        <w:t>extinguished thei</w:t>
      </w:r>
      <w:r w:rsidRPr="0038305D">
        <w:rPr>
          <w:rStyle w:val="StyleUnderline"/>
        </w:rPr>
        <w:t xml:space="preserve">r external </w:t>
      </w:r>
      <w:r w:rsidRPr="0038305D">
        <w:rPr>
          <w:rStyle w:val="StyleUnderline"/>
          <w:highlight w:val="green"/>
        </w:rPr>
        <w:t>sovereign powers</w:t>
      </w:r>
      <w:r w:rsidRPr="0038305D">
        <w:rPr>
          <w:rStyle w:val="StyleUnderline"/>
        </w:rPr>
        <w:t>.</w:t>
      </w:r>
      <w:r w:rsidRPr="0038305D">
        <w:rPr>
          <w:sz w:val="16"/>
        </w:rPr>
        <w:t xml:space="preserve">17 </w:t>
      </w:r>
      <w:r w:rsidRPr="0038305D">
        <w:rPr>
          <w:rStyle w:val="StyleUnderline"/>
          <w:highlight w:val="green"/>
        </w:rPr>
        <w:t>This</w:t>
      </w:r>
      <w:r w:rsidRPr="0038305D">
        <w:rPr>
          <w:rStyle w:val="StyleUnderline"/>
        </w:rPr>
        <w:t xml:space="preserve"> </w:t>
      </w:r>
      <w:proofErr w:type="gramStart"/>
      <w:r w:rsidRPr="0038305D">
        <w:rPr>
          <w:rStyle w:val="StyleUnderline"/>
        </w:rPr>
        <w:t>state of affairs</w:t>
      </w:r>
      <w:proofErr w:type="gramEnd"/>
      <w:r w:rsidRPr="0038305D">
        <w:rPr>
          <w:rStyle w:val="StyleUnderline"/>
        </w:rPr>
        <w:t xml:space="preserve"> </w:t>
      </w:r>
      <w:r w:rsidRPr="0038305D">
        <w:rPr>
          <w:rStyle w:val="StyleUnderline"/>
          <w:highlight w:val="green"/>
        </w:rPr>
        <w:t xml:space="preserve">might not be problematic if </w:t>
      </w:r>
      <w:r w:rsidRPr="0038305D">
        <w:rPr>
          <w:rStyle w:val="Emphasis"/>
          <w:highlight w:val="green"/>
        </w:rPr>
        <w:t xml:space="preserve">defined standards </w:t>
      </w:r>
      <w:r w:rsidRPr="0038305D">
        <w:rPr>
          <w:rStyle w:val="Emphasis"/>
        </w:rPr>
        <w:t>for maintaining the relationship between the tribal and federal governments</w:t>
      </w:r>
      <w:r w:rsidRPr="0038305D">
        <w:rPr>
          <w:rStyle w:val="StyleUnderline"/>
        </w:rPr>
        <w:t xml:space="preserve"> </w:t>
      </w:r>
      <w:r w:rsidRPr="0038305D">
        <w:rPr>
          <w:rStyle w:val="StyleUnderline"/>
          <w:highlight w:val="green"/>
        </w:rPr>
        <w:t>existed</w:t>
      </w:r>
      <w:r w:rsidRPr="0038305D">
        <w:rPr>
          <w:rStyle w:val="StyleUnderline"/>
        </w:rPr>
        <w:t xml:space="preserve"> and the relationship were based upon the consent of the tribes. </w:t>
      </w:r>
      <w:r w:rsidRPr="0038305D">
        <w:rPr>
          <w:sz w:val="16"/>
        </w:rPr>
        <w:t xml:space="preserve">The history of tribal-federal relations demonstrates, however, that neither standards nor consent exist, and that the relationship is uncertain at best. Tribal-federal relations have periodically oscillated between two diametrically opposed views on the status of Indian Tribes. At one end of the spectrum is </w:t>
      </w:r>
      <w:r w:rsidRPr="0038305D">
        <w:rPr>
          <w:rStyle w:val="StyleUnderline"/>
          <w:highlight w:val="green"/>
        </w:rPr>
        <w:t>the belief that tribes are independent political communities</w:t>
      </w:r>
      <w:r w:rsidRPr="0038305D">
        <w:rPr>
          <w:rStyle w:val="StyleUnderline"/>
        </w:rPr>
        <w:t xml:space="preserve"> and should control their own development</w:t>
      </w:r>
      <w:r w:rsidRPr="0038305D">
        <w:rPr>
          <w:sz w:val="16"/>
        </w:rPr>
        <w:t xml:space="preserve">.'8 At the other end lies </w:t>
      </w:r>
      <w:r w:rsidRPr="0038305D">
        <w:rPr>
          <w:rStyle w:val="StyleUnderline"/>
        </w:rPr>
        <w:t xml:space="preserve">the belief that the tribal system should be </w:t>
      </w:r>
      <w:proofErr w:type="gramStart"/>
      <w:r w:rsidRPr="0038305D">
        <w:rPr>
          <w:rStyle w:val="StyleUnderline"/>
        </w:rPr>
        <w:t>dismantled</w:t>
      </w:r>
      <w:proofErr w:type="gramEnd"/>
      <w:r w:rsidRPr="0038305D">
        <w:rPr>
          <w:rStyle w:val="StyleUnderline"/>
        </w:rPr>
        <w:t xml:space="preserve"> and individual Indians should be assimilated into the greater American society.</w:t>
      </w:r>
      <w:r w:rsidRPr="0038305D">
        <w:rPr>
          <w:sz w:val="16"/>
        </w:rPr>
        <w:t xml:space="preserve">19 While these views appear to be in extreme conflict, </w:t>
      </w:r>
      <w:r w:rsidRPr="0038305D">
        <w:rPr>
          <w:rStyle w:val="StyleUnderline"/>
          <w:highlight w:val="green"/>
        </w:rPr>
        <w:t>their implementation produces very similar results. The U</w:t>
      </w:r>
      <w:r w:rsidRPr="0038305D">
        <w:rPr>
          <w:rStyle w:val="StyleUnderline"/>
        </w:rPr>
        <w:t xml:space="preserve">nited </w:t>
      </w:r>
      <w:r w:rsidRPr="0038305D">
        <w:rPr>
          <w:rStyle w:val="StyleUnderline"/>
          <w:highlight w:val="green"/>
        </w:rPr>
        <w:t>S</w:t>
      </w:r>
      <w:r w:rsidRPr="0038305D">
        <w:rPr>
          <w:rStyle w:val="StyleUnderline"/>
        </w:rPr>
        <w:t xml:space="preserve">tates government </w:t>
      </w:r>
      <w:r w:rsidRPr="0038305D">
        <w:rPr>
          <w:rStyle w:val="StyleUnderline"/>
          <w:highlight w:val="green"/>
        </w:rPr>
        <w:t>dominates the t</w:t>
      </w:r>
      <w:r w:rsidRPr="0038305D">
        <w:rPr>
          <w:rStyle w:val="StyleUnderline"/>
        </w:rPr>
        <w:t xml:space="preserve">ribal-federal </w:t>
      </w:r>
      <w:r w:rsidRPr="0038305D">
        <w:rPr>
          <w:rStyle w:val="StyleUnderline"/>
          <w:highlight w:val="green"/>
        </w:rPr>
        <w:t>relationship, allowing it to</w:t>
      </w:r>
      <w:r w:rsidRPr="0038305D">
        <w:rPr>
          <w:rStyle w:val="StyleUnderline"/>
        </w:rPr>
        <w:t xml:space="preserve"> manipulate the situation </w:t>
      </w:r>
      <w:r w:rsidRPr="0038305D">
        <w:rPr>
          <w:rStyle w:val="StyleUnderline"/>
          <w:highlight w:val="green"/>
        </w:rPr>
        <w:t>to protect federal interest</w:t>
      </w:r>
      <w:r w:rsidRPr="0038305D">
        <w:rPr>
          <w:rStyle w:val="StyleUnderline"/>
        </w:rPr>
        <w:t>s</w:t>
      </w:r>
      <w:r w:rsidRPr="0038305D">
        <w:rPr>
          <w:sz w:val="16"/>
        </w:rPr>
        <w:t xml:space="preserve">. The following historical background will demonstrate how </w:t>
      </w:r>
      <w:r w:rsidRPr="0038305D">
        <w:rPr>
          <w:rStyle w:val="StyleUnderline"/>
        </w:rPr>
        <w:t xml:space="preserve">the </w:t>
      </w:r>
      <w:r w:rsidRPr="0038305D">
        <w:rPr>
          <w:rStyle w:val="StyleUnderline"/>
          <w:highlight w:val="green"/>
        </w:rPr>
        <w:t>lack of definition and consent</w:t>
      </w:r>
      <w:r w:rsidRPr="0038305D">
        <w:rPr>
          <w:rStyle w:val="StyleUnderline"/>
        </w:rPr>
        <w:t xml:space="preserve"> in the relationship </w:t>
      </w:r>
      <w:r w:rsidRPr="0038305D">
        <w:rPr>
          <w:rStyle w:val="StyleUnderline"/>
          <w:highlight w:val="green"/>
        </w:rPr>
        <w:t>promotes federal dominance.</w:t>
      </w:r>
    </w:p>
    <w:p w14:paraId="64E8048D" w14:textId="77777777" w:rsidR="00D70750" w:rsidRPr="0038305D" w:rsidRDefault="00D70750" w:rsidP="00D70750">
      <w:pPr>
        <w:pStyle w:val="Heading4"/>
      </w:pPr>
      <w:r w:rsidRPr="0038305D">
        <w:t>Vote neg—</w:t>
      </w:r>
    </w:p>
    <w:p w14:paraId="34038CF6" w14:textId="77777777" w:rsidR="00D70750" w:rsidRPr="0038305D" w:rsidRDefault="00D70750" w:rsidP="00D70750">
      <w:pPr>
        <w:pStyle w:val="Heading4"/>
      </w:pPr>
      <w:r w:rsidRPr="0038305D">
        <w:t xml:space="preserve">1 – Critical Education – The policymaking process is not innocent. Force them to study how their practice of fiat can </w:t>
      </w:r>
      <w:r w:rsidRPr="0038305D">
        <w:rPr>
          <w:i/>
          <w:iCs w:val="0"/>
        </w:rPr>
        <w:t>itself</w:t>
      </w:r>
      <w:r w:rsidRPr="0038305D">
        <w:t xml:space="preserve"> reproduce settler colonialism. For tribes, these details are </w:t>
      </w:r>
      <w:r w:rsidRPr="0038305D">
        <w:rPr>
          <w:u w:val="single"/>
        </w:rPr>
        <w:t>life and death</w:t>
      </w:r>
      <w:r w:rsidRPr="0038305D">
        <w:t>.</w:t>
      </w:r>
    </w:p>
    <w:p w14:paraId="074376E3" w14:textId="77777777" w:rsidR="00D70750" w:rsidRPr="0038305D" w:rsidRDefault="00D70750" w:rsidP="00D70750">
      <w:pPr>
        <w:pStyle w:val="Heading4"/>
      </w:pPr>
      <w:r w:rsidRPr="0038305D">
        <w:t xml:space="preserve">2 – Ground – Tribal sovereignty is the </w:t>
      </w:r>
      <w:r w:rsidRPr="0038305D">
        <w:rPr>
          <w:u w:val="single"/>
        </w:rPr>
        <w:t>first question</w:t>
      </w:r>
      <w:r w:rsidRPr="0038305D">
        <w:t xml:space="preserve"> in any debate about policies that affect natives – avoiding it is </w:t>
      </w:r>
      <w:r w:rsidRPr="0038305D">
        <w:rPr>
          <w:u w:val="single"/>
        </w:rPr>
        <w:t>unfair</w:t>
      </w:r>
      <w:r w:rsidRPr="0038305D">
        <w:t xml:space="preserve">, </w:t>
      </w:r>
      <w:r w:rsidRPr="0038305D">
        <w:rPr>
          <w:u w:val="single"/>
        </w:rPr>
        <w:t>irresponsible</w:t>
      </w:r>
      <w:r w:rsidRPr="0038305D">
        <w:t xml:space="preserve">, and </w:t>
      </w:r>
      <w:r w:rsidRPr="0038305D">
        <w:rPr>
          <w:u w:val="single"/>
        </w:rPr>
        <w:t>bad for education</w:t>
      </w:r>
      <w:r w:rsidRPr="0038305D">
        <w:t>.</w:t>
      </w:r>
    </w:p>
    <w:p w14:paraId="42349AD0" w14:textId="77777777" w:rsidR="00D70750" w:rsidRPr="0038305D" w:rsidRDefault="00D70750" w:rsidP="00D70750">
      <w:pPr>
        <w:pStyle w:val="Heading4"/>
      </w:pPr>
      <w:r w:rsidRPr="0038305D">
        <w:t xml:space="preserve">3 – Presumption – If their framing is right, then the state will always manipulate its policies to screw over tribes – you should </w:t>
      </w:r>
      <w:r w:rsidRPr="0038305D">
        <w:rPr>
          <w:u w:val="single"/>
        </w:rPr>
        <w:t>presume</w:t>
      </w:r>
      <w:r w:rsidRPr="0038305D">
        <w:t xml:space="preserve"> no sovereignty.</w:t>
      </w:r>
    </w:p>
    <w:p w14:paraId="7723E7D0" w14:textId="77777777" w:rsidR="00D70750" w:rsidRPr="0038305D" w:rsidRDefault="00D70750" w:rsidP="00D70750">
      <w:pPr>
        <w:pStyle w:val="Heading4"/>
      </w:pPr>
      <w:r w:rsidRPr="0038305D">
        <w:t xml:space="preserve">4 – CX doesn’t check: (A) My interp forces them to </w:t>
      </w:r>
      <w:r w:rsidRPr="0038305D">
        <w:rPr>
          <w:u w:val="single"/>
        </w:rPr>
        <w:t>research</w:t>
      </w:r>
      <w:r w:rsidRPr="0038305D">
        <w:t xml:space="preserve"> these issues before round. (B) I can’t prep a strat against their aff until CX. (C) Footnoting DA—reduces crucial issues of sovereignty to a mere afterthought. (D) Specifying sovereignty should be the default—I shouldn’t have to ask.</w:t>
      </w:r>
    </w:p>
    <w:p w14:paraId="378116FE" w14:textId="77777777" w:rsidR="00D70750" w:rsidRPr="0038305D" w:rsidRDefault="00D70750" w:rsidP="00D70750"/>
    <w:p w14:paraId="6E5BCEA2" w14:textId="77777777" w:rsidR="00D70750" w:rsidRPr="0038305D" w:rsidRDefault="00D70750" w:rsidP="00D70750">
      <w:pPr>
        <w:pStyle w:val="Heading4"/>
      </w:pPr>
      <w:r w:rsidRPr="0038305D">
        <w:t xml:space="preserve">Fairness is a voter and comes first – </w:t>
      </w:r>
    </w:p>
    <w:p w14:paraId="53131E2D" w14:textId="77777777" w:rsidR="00D70750" w:rsidRPr="0038305D" w:rsidRDefault="00D70750" w:rsidP="00D70750">
      <w:pPr>
        <w:pStyle w:val="Heading4"/>
      </w:pPr>
      <w:r w:rsidRPr="0038305D">
        <w:t xml:space="preserve">A] debate’s a game that </w:t>
      </w:r>
      <w:r w:rsidRPr="0038305D">
        <w:rPr>
          <w:u w:val="single"/>
        </w:rPr>
        <w:t>requires</w:t>
      </w:r>
      <w:r w:rsidRPr="0038305D">
        <w:t xml:space="preserve"> effective competition and negation, which makes their offense </w:t>
      </w:r>
      <w:r w:rsidRPr="0038305D">
        <w:rPr>
          <w:u w:val="single"/>
        </w:rPr>
        <w:t>inevitable</w:t>
      </w:r>
      <w:r w:rsidRPr="0038305D">
        <w:t xml:space="preserve">, it internal link turns clash and engagement. </w:t>
      </w:r>
    </w:p>
    <w:p w14:paraId="0664E812" w14:textId="77777777" w:rsidR="00D70750" w:rsidRPr="0038305D" w:rsidRDefault="00D70750" w:rsidP="00D70750">
      <w:pPr>
        <w:pStyle w:val="Heading4"/>
      </w:pPr>
      <w:r w:rsidRPr="0038305D">
        <w:t>Education – it’s the only portable impact to debate</w:t>
      </w:r>
    </w:p>
    <w:p w14:paraId="6827BD4C" w14:textId="77777777" w:rsidR="00D70750" w:rsidRPr="0038305D" w:rsidRDefault="00D70750" w:rsidP="00D70750">
      <w:pPr>
        <w:pStyle w:val="Heading4"/>
      </w:pPr>
      <w:r w:rsidRPr="0038305D">
        <w:t>CI – a) brightlines are arbitrary and self-serving which doesn’t set good norms b) it collapses since weighing between brightlines rely on offense defense</w:t>
      </w:r>
    </w:p>
    <w:p w14:paraId="579606BE" w14:textId="6A184F9F" w:rsidR="00D70750" w:rsidRPr="0038305D" w:rsidRDefault="00D70750" w:rsidP="00D70750">
      <w:pPr>
        <w:pStyle w:val="Heading4"/>
      </w:pPr>
      <w:r w:rsidRPr="0038305D">
        <w:t>DTD – a) it’s the only way to may up for time spent on theory b) it’s the only way to deter future abuse</w:t>
      </w:r>
    </w:p>
    <w:p w14:paraId="318D83B6" w14:textId="77777777" w:rsidR="00D70750" w:rsidRPr="0038305D" w:rsidRDefault="00D70750" w:rsidP="00D70750">
      <w:pPr>
        <w:pStyle w:val="Heading4"/>
      </w:pPr>
      <w:r w:rsidRPr="0038305D">
        <w:t>No RVI’s- a) logic – you shouldn’t win for being fair b) clash – people go all in on theory which decks substance engagement c) chilling effect – people will be too scared to read theory because RVI’s encourage baiting theory</w:t>
      </w:r>
    </w:p>
    <w:p w14:paraId="6A07D41F" w14:textId="77777777" w:rsidR="004360E3" w:rsidRPr="0038305D" w:rsidRDefault="004360E3" w:rsidP="004360E3"/>
    <w:p w14:paraId="41452B98" w14:textId="0D189B63" w:rsidR="004360E3" w:rsidRPr="0038305D" w:rsidRDefault="004360E3" w:rsidP="004360E3">
      <w:pPr>
        <w:pStyle w:val="Heading2"/>
      </w:pPr>
      <w:r w:rsidRPr="0038305D">
        <w:t>3</w:t>
      </w:r>
    </w:p>
    <w:p w14:paraId="040DE4F5" w14:textId="13760FAC" w:rsidR="002C20EE" w:rsidRPr="0038305D" w:rsidRDefault="002C20EE" w:rsidP="002C20EE">
      <w:pPr>
        <w:pStyle w:val="Heading3"/>
      </w:pPr>
      <w:r w:rsidRPr="0038305D">
        <w:t>CP</w:t>
      </w:r>
    </w:p>
    <w:p w14:paraId="5199BD06" w14:textId="77777777" w:rsidR="002C20EE" w:rsidRPr="0038305D" w:rsidRDefault="002C20EE" w:rsidP="002C20EE">
      <w:pPr>
        <w:pStyle w:val="Heading4"/>
      </w:pPr>
      <w:r w:rsidRPr="0038305D">
        <w:t xml:space="preserve">Counterplan Text – Member states of the World Trade Organization ought to consult the World Health Organization on </w:t>
      </w:r>
      <w:proofErr w:type="gramStart"/>
      <w:r w:rsidRPr="0038305D">
        <w:t>whether or not</w:t>
      </w:r>
      <w:proofErr w:type="gramEnd"/>
      <w:r w:rsidRPr="0038305D">
        <w:t xml:space="preserve"> to [</w:t>
      </w:r>
      <w:r w:rsidRPr="0038305D">
        <w:rPr>
          <w:highlight w:val="green"/>
        </w:rPr>
        <w:t>do the Plan</w:t>
      </w:r>
      <w:r w:rsidRPr="0038305D">
        <w:t>]. The World Health Organization ought to publicly declare that their decision on [</w:t>
      </w:r>
      <w:r w:rsidRPr="0038305D">
        <w:rPr>
          <w:highlight w:val="green"/>
        </w:rPr>
        <w:t>the Plan</w:t>
      </w:r>
      <w:r w:rsidRPr="0038305D">
        <w:t>] will represent their future decisions on all intellectual property protections on medicines.</w:t>
      </w:r>
    </w:p>
    <w:p w14:paraId="11F5796E" w14:textId="77777777" w:rsidR="002C20EE" w:rsidRPr="0038305D" w:rsidRDefault="002C20EE" w:rsidP="002C20EE">
      <w:pPr>
        <w:pStyle w:val="Heading4"/>
      </w:pPr>
      <w:r w:rsidRPr="0038305D">
        <w:t xml:space="preserve">The Plan’s unilateral action by the WTO on </w:t>
      </w:r>
      <w:r w:rsidRPr="0038305D">
        <w:rPr>
          <w:u w:val="single"/>
        </w:rPr>
        <w:t>medical IP</w:t>
      </w:r>
      <w:r w:rsidRPr="0038305D">
        <w:t xml:space="preserve"> undermines WHO legitimacy – forcing a perception of WHO action </w:t>
      </w:r>
      <w:r w:rsidRPr="0038305D">
        <w:rPr>
          <w:u w:val="single"/>
        </w:rPr>
        <w:t>against Patents</w:t>
      </w:r>
      <w:r w:rsidRPr="0038305D">
        <w:t xml:space="preserve"> is key to re-assert it – they </w:t>
      </w:r>
      <w:r w:rsidRPr="0038305D">
        <w:rPr>
          <w:u w:val="single"/>
        </w:rPr>
        <w:t>say yes</w:t>
      </w:r>
      <w:r w:rsidRPr="0038305D">
        <w:t>.</w:t>
      </w:r>
    </w:p>
    <w:p w14:paraId="11403A2B" w14:textId="77777777" w:rsidR="002C20EE" w:rsidRPr="0038305D" w:rsidRDefault="002C20EE" w:rsidP="002C20EE">
      <w:proofErr w:type="spellStart"/>
      <w:r w:rsidRPr="0038305D">
        <w:rPr>
          <w:rStyle w:val="Style13ptBold"/>
        </w:rPr>
        <w:t>Rimmer</w:t>
      </w:r>
      <w:proofErr w:type="spellEnd"/>
      <w:r w:rsidRPr="0038305D">
        <w:rPr>
          <w:rStyle w:val="Style13ptBold"/>
        </w:rPr>
        <w:t xml:space="preserve"> 4</w:t>
      </w:r>
      <w:r w:rsidRPr="0038305D">
        <w:t>, Matthew. "The race to patent the SARS virus: the TRIPS agreement and access to essential medicines." Melbourne Journal of International Law 5.2 (2004): 335-374.</w:t>
      </w:r>
    </w:p>
    <w:p w14:paraId="680448DA" w14:textId="77777777" w:rsidR="002C20EE" w:rsidRPr="0038305D" w:rsidRDefault="0038305D" w:rsidP="002C20EE">
      <w:hyperlink r:id="rId7" w:history="1">
        <w:r w:rsidR="002C20EE" w:rsidRPr="0038305D">
          <w:rPr>
            <w:rStyle w:val="Hyperlink"/>
          </w:rPr>
          <w:t>https://law.unimelb.edu.au/__data/assets/pdf_file/0007/1681117/Rimmer.pdf</w:t>
        </w:r>
      </w:hyperlink>
      <w:r w:rsidR="002C20EE" w:rsidRPr="0038305D">
        <w:t xml:space="preserve"> (BA (Hons), LLB (Hons) (Australian National University), PhD (New South Wales); Lecturer at ACIPA, the Faculty of Law, The Australian National University)//</w:t>
      </w:r>
      <w:proofErr w:type="spellStart"/>
      <w:r w:rsidR="002C20EE" w:rsidRPr="0038305D">
        <w:t>SidK</w:t>
      </w:r>
      <w:proofErr w:type="spellEnd"/>
      <w:r w:rsidR="002C20EE" w:rsidRPr="0038305D">
        <w:t xml:space="preserve"> + Elmer </w:t>
      </w:r>
    </w:p>
    <w:p w14:paraId="076BCD1B" w14:textId="77777777" w:rsidR="002C20EE" w:rsidRPr="0038305D" w:rsidRDefault="002C20EE" w:rsidP="002C20EE">
      <w:pPr>
        <w:rPr>
          <w:sz w:val="16"/>
          <w:szCs w:val="24"/>
        </w:rPr>
      </w:pPr>
      <w:r w:rsidRPr="0038305D">
        <w:rPr>
          <w:sz w:val="16"/>
          <w:szCs w:val="24"/>
        </w:rPr>
        <w:t xml:space="preserve">The WHO has been instrumental in coordinating the international network of research on the SARS virus. It has </w:t>
      </w:r>
      <w:proofErr w:type="spellStart"/>
      <w:r w:rsidRPr="0038305D">
        <w:rPr>
          <w:sz w:val="16"/>
          <w:szCs w:val="24"/>
        </w:rPr>
        <w:t>emphasised</w:t>
      </w:r>
      <w:proofErr w:type="spellEnd"/>
      <w:r w:rsidRPr="0038305D">
        <w:rPr>
          <w:sz w:val="16"/>
          <w:szCs w:val="24"/>
        </w:rPr>
        <w:t xml:space="preserve"> the need for collaboration between the network participants. </w:t>
      </w:r>
      <w:r w:rsidRPr="0038305D">
        <w:rPr>
          <w:szCs w:val="24"/>
          <w:u w:val="single"/>
        </w:rPr>
        <w:t xml:space="preserve">The </w:t>
      </w:r>
      <w:r w:rsidRPr="0038305D">
        <w:rPr>
          <w:szCs w:val="24"/>
          <w:highlight w:val="green"/>
          <w:u w:val="single"/>
        </w:rPr>
        <w:t xml:space="preserve">WHO </w:t>
      </w:r>
      <w:r w:rsidRPr="0038305D">
        <w:rPr>
          <w:szCs w:val="24"/>
          <w:u w:val="single"/>
        </w:rPr>
        <w:t xml:space="preserve">presented the containment of the SARS virus as ‘one of the biggest success stories in public health in recent years’.206 However, it </w:t>
      </w:r>
      <w:r w:rsidRPr="0038305D">
        <w:rPr>
          <w:b/>
          <w:bCs/>
          <w:szCs w:val="24"/>
          <w:highlight w:val="green"/>
          <w:u w:val="single"/>
        </w:rPr>
        <w:t xml:space="preserve">was less active in </w:t>
      </w:r>
      <w:r w:rsidRPr="0038305D">
        <w:rPr>
          <w:b/>
          <w:bCs/>
          <w:szCs w:val="24"/>
          <w:u w:val="single"/>
        </w:rPr>
        <w:t xml:space="preserve">the debate over </w:t>
      </w:r>
      <w:r w:rsidRPr="0038305D">
        <w:rPr>
          <w:b/>
          <w:bCs/>
          <w:szCs w:val="24"/>
          <w:highlight w:val="green"/>
          <w:u w:val="single"/>
        </w:rPr>
        <w:t xml:space="preserve">patent law </w:t>
      </w:r>
      <w:r w:rsidRPr="0038305D">
        <w:rPr>
          <w:szCs w:val="24"/>
          <w:u w:val="single"/>
        </w:rPr>
        <w:t>and public health epidemics.</w:t>
      </w:r>
      <w:r w:rsidRPr="0038305D">
        <w:rPr>
          <w:sz w:val="16"/>
          <w:szCs w:val="24"/>
        </w:rPr>
        <w:t xml:space="preserve"> The 56th World Health Assembly considered the relationship between intellectual property, </w:t>
      </w:r>
      <w:proofErr w:type="gramStart"/>
      <w:r w:rsidRPr="0038305D">
        <w:rPr>
          <w:sz w:val="16"/>
          <w:szCs w:val="24"/>
        </w:rPr>
        <w:t>innovation</w:t>
      </w:r>
      <w:proofErr w:type="gramEnd"/>
      <w:r w:rsidRPr="0038305D">
        <w:rPr>
          <w:sz w:val="16"/>
          <w:szCs w:val="24"/>
        </w:rPr>
        <w:t xml:space="preserve"> and public health. It stressed that </w:t>
      </w:r>
      <w:proofErr w:type="gramStart"/>
      <w:r w:rsidRPr="0038305D">
        <w:rPr>
          <w:sz w:val="16"/>
          <w:szCs w:val="24"/>
        </w:rPr>
        <w:t>in order to</w:t>
      </w:r>
      <w:proofErr w:type="gramEnd"/>
      <w:r w:rsidRPr="0038305D">
        <w:rPr>
          <w:sz w:val="16"/>
          <w:szCs w:val="24"/>
        </w:rPr>
        <w:t xml:space="preserve">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38305D">
        <w:rPr>
          <w:szCs w:val="24"/>
          <w:u w:val="single"/>
        </w:rPr>
        <w:t xml:space="preserve">The </w:t>
      </w:r>
      <w:r w:rsidRPr="0038305D">
        <w:rPr>
          <w:rStyle w:val="StyleUnderline"/>
          <w:sz w:val="24"/>
          <w:szCs w:val="24"/>
          <w:highlight w:val="green"/>
        </w:rPr>
        <w:t>WHO</w:t>
      </w:r>
      <w:r w:rsidRPr="0038305D">
        <w:rPr>
          <w:szCs w:val="24"/>
          <w:highlight w:val="green"/>
          <w:u w:val="single"/>
        </w:rPr>
        <w:t xml:space="preserve"> </w:t>
      </w:r>
      <w:r w:rsidRPr="0038305D">
        <w:rPr>
          <w:szCs w:val="24"/>
          <w:u w:val="single"/>
        </w:rPr>
        <w:t xml:space="preserve">has </w:t>
      </w:r>
      <w:r w:rsidRPr="0038305D">
        <w:rPr>
          <w:rStyle w:val="StyleUnderline"/>
          <w:sz w:val="24"/>
          <w:szCs w:val="24"/>
        </w:rPr>
        <w:t>made</w:t>
      </w:r>
      <w:r w:rsidRPr="0038305D">
        <w:rPr>
          <w:szCs w:val="24"/>
          <w:u w:val="single"/>
        </w:rPr>
        <w:t xml:space="preserve"> </w:t>
      </w:r>
      <w:proofErr w:type="gramStart"/>
      <w:r w:rsidRPr="0038305D">
        <w:rPr>
          <w:szCs w:val="24"/>
          <w:u w:val="single"/>
        </w:rPr>
        <w:t>a number of</w:t>
      </w:r>
      <w:proofErr w:type="gramEnd"/>
      <w:r w:rsidRPr="0038305D">
        <w:rPr>
          <w:szCs w:val="24"/>
          <w:u w:val="single"/>
        </w:rPr>
        <w:t xml:space="preserve"> </w:t>
      </w:r>
      <w:r w:rsidRPr="0038305D">
        <w:rPr>
          <w:rStyle w:val="StyleUnderline"/>
          <w:b/>
          <w:bCs/>
          <w:sz w:val="24"/>
          <w:szCs w:val="24"/>
        </w:rPr>
        <w:t>aspirational statements</w:t>
      </w:r>
      <w:r w:rsidRPr="0038305D">
        <w:rPr>
          <w:szCs w:val="24"/>
          <w:u w:val="single"/>
        </w:rPr>
        <w:t xml:space="preserve"> about patent law and access to essential medicines. Arguably, though, the </w:t>
      </w:r>
      <w:proofErr w:type="spellStart"/>
      <w:r w:rsidRPr="0038305D">
        <w:rPr>
          <w:szCs w:val="24"/>
          <w:u w:val="single"/>
        </w:rPr>
        <w:t>organisation</w:t>
      </w:r>
      <w:proofErr w:type="spellEnd"/>
      <w:r w:rsidRPr="0038305D">
        <w:rPr>
          <w:szCs w:val="24"/>
          <w:u w:val="single"/>
        </w:rPr>
        <w:t xml:space="preserve"> </w:t>
      </w:r>
      <w:r w:rsidRPr="0038305D">
        <w:rPr>
          <w:szCs w:val="24"/>
          <w:highlight w:val="green"/>
          <w:u w:val="single"/>
        </w:rPr>
        <w:t xml:space="preserve">could be a much more </w:t>
      </w:r>
      <w:r w:rsidRPr="0038305D">
        <w:rPr>
          <w:szCs w:val="24"/>
          <w:u w:val="single"/>
        </w:rPr>
        <w:t xml:space="preserve">informed and </w:t>
      </w:r>
      <w:r w:rsidRPr="0038305D">
        <w:rPr>
          <w:szCs w:val="24"/>
          <w:highlight w:val="green"/>
          <w:u w:val="single"/>
        </w:rPr>
        <w:t>vocal advocate</w:t>
      </w:r>
      <w:r w:rsidRPr="0038305D">
        <w:rPr>
          <w:szCs w:val="24"/>
          <w:u w:val="single"/>
        </w:rPr>
        <w:t xml:space="preserve">. Initially, the WHO did not view the patent issues related to SARS as being within its field of activities. </w:t>
      </w:r>
      <w:r w:rsidRPr="0038305D">
        <w:rPr>
          <w:rStyle w:val="StyleUnderline"/>
          <w:sz w:val="24"/>
          <w:szCs w:val="24"/>
        </w:rPr>
        <w:t xml:space="preserve">The agency </w:t>
      </w:r>
      <w:r w:rsidRPr="0038305D">
        <w:rPr>
          <w:rStyle w:val="StyleUnderline"/>
          <w:b/>
          <w:bCs/>
          <w:sz w:val="24"/>
          <w:szCs w:val="24"/>
        </w:rPr>
        <w:t>did</w:t>
      </w:r>
      <w:r w:rsidRPr="0038305D">
        <w:rPr>
          <w:b/>
          <w:bCs/>
          <w:szCs w:val="24"/>
          <w:u w:val="single"/>
        </w:rPr>
        <w:t xml:space="preserve"> </w:t>
      </w:r>
      <w:r w:rsidRPr="0038305D">
        <w:rPr>
          <w:rStyle w:val="StyleUnderline"/>
          <w:b/>
          <w:bCs/>
          <w:sz w:val="24"/>
          <w:szCs w:val="24"/>
        </w:rPr>
        <w:t>not</w:t>
      </w:r>
      <w:r w:rsidRPr="0038305D">
        <w:rPr>
          <w:b/>
          <w:bCs/>
          <w:szCs w:val="24"/>
          <w:u w:val="single"/>
        </w:rPr>
        <w:t xml:space="preserve"> </w:t>
      </w:r>
      <w:r w:rsidRPr="0038305D">
        <w:rPr>
          <w:rStyle w:val="StyleUnderline"/>
          <w:b/>
          <w:bCs/>
          <w:sz w:val="24"/>
          <w:szCs w:val="24"/>
        </w:rPr>
        <w:t>even seem aware of the patent proceedings</w:t>
      </w:r>
      <w:r w:rsidRPr="0038305D">
        <w:rPr>
          <w:szCs w:val="24"/>
          <w:u w:val="single"/>
        </w:rPr>
        <w:t>, leaving individual research institutions without guidance</w:t>
      </w:r>
      <w:r w:rsidRPr="0038305D">
        <w:rPr>
          <w:sz w:val="16"/>
          <w:szCs w:val="24"/>
        </w:rPr>
        <w:t xml:space="preserve">. Spokesman Dick Thompson said: ‘What we care about is [that] the international collaboration continues to function. Patents, they don’t really concern us’.208 The director of WHO’s Global Influenza project, Klaus </w:t>
      </w:r>
      <w:proofErr w:type="spellStart"/>
      <w:r w:rsidRPr="0038305D">
        <w:rPr>
          <w:sz w:val="16"/>
          <w:szCs w:val="24"/>
        </w:rPr>
        <w:t>Stöhr</w:t>
      </w:r>
      <w:proofErr w:type="spellEnd"/>
      <w:r w:rsidRPr="0038305D">
        <w:rPr>
          <w:sz w:val="16"/>
          <w:szCs w:val="24"/>
        </w:rPr>
        <w:t xml:space="preserve">,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 the coronavirus, it was necessary to rely upon companies to </w:t>
      </w:r>
      <w:proofErr w:type="spellStart"/>
      <w:r w:rsidRPr="0038305D">
        <w:rPr>
          <w:sz w:val="16"/>
          <w:szCs w:val="24"/>
        </w:rPr>
        <w:t>commercialise</w:t>
      </w:r>
      <w:proofErr w:type="spellEnd"/>
      <w:r w:rsidRPr="0038305D">
        <w:rPr>
          <w:sz w:val="16"/>
          <w:szCs w:val="24"/>
        </w:rPr>
        <w:t xml:space="preserve"> such research. </w:t>
      </w:r>
      <w:r w:rsidRPr="0038305D">
        <w:rPr>
          <w:szCs w:val="24"/>
          <w:u w:val="single"/>
        </w:rPr>
        <w:t xml:space="preserve">Klaus </w:t>
      </w:r>
      <w:proofErr w:type="spellStart"/>
      <w:r w:rsidRPr="0038305D">
        <w:rPr>
          <w:szCs w:val="24"/>
          <w:u w:val="single"/>
        </w:rPr>
        <w:t>Stöhr</w:t>
      </w:r>
      <w:proofErr w:type="spellEnd"/>
      <w:r w:rsidRPr="0038305D">
        <w:rPr>
          <w:szCs w:val="24"/>
          <w:u w:val="single"/>
        </w:rPr>
        <w:t xml:space="preserve"> conceded: ‘At a certain point of time you have to give way for competitive pharmaceutical companies’.210 </w:t>
      </w:r>
      <w:r w:rsidRPr="0038305D">
        <w:rPr>
          <w:rStyle w:val="StyleUnderline"/>
          <w:sz w:val="24"/>
          <w:szCs w:val="24"/>
          <w:highlight w:val="green"/>
        </w:rPr>
        <w:t xml:space="preserve">On a policy front, the WHO </w:t>
      </w:r>
      <w:r w:rsidRPr="0038305D">
        <w:rPr>
          <w:rStyle w:val="StyleUnderline"/>
          <w:b/>
          <w:bCs/>
          <w:sz w:val="24"/>
          <w:szCs w:val="24"/>
          <w:highlight w:val="green"/>
        </w:rPr>
        <w:t>remained deferential</w:t>
      </w:r>
      <w:r w:rsidRPr="0038305D">
        <w:rPr>
          <w:rStyle w:val="StyleUnderline"/>
          <w:sz w:val="24"/>
          <w:szCs w:val="24"/>
          <w:highlight w:val="green"/>
        </w:rPr>
        <w:t xml:space="preserve"> to the WTO</w:t>
      </w:r>
      <w:r w:rsidRPr="0038305D">
        <w:rPr>
          <w:szCs w:val="24"/>
          <w:u w:val="single"/>
        </w:rPr>
        <w:t xml:space="preserve"> </w:t>
      </w:r>
      <w:r w:rsidRPr="0038305D">
        <w:rPr>
          <w:szCs w:val="24"/>
          <w:highlight w:val="green"/>
          <w:u w:val="single"/>
        </w:rPr>
        <w:t xml:space="preserve">over </w:t>
      </w:r>
      <w:r w:rsidRPr="0038305D">
        <w:rPr>
          <w:szCs w:val="24"/>
          <w:u w:val="single"/>
        </w:rPr>
        <w:t xml:space="preserve">the debate over </w:t>
      </w:r>
      <w:r w:rsidRPr="0038305D">
        <w:rPr>
          <w:szCs w:val="24"/>
          <w:highlight w:val="green"/>
          <w:u w:val="single"/>
        </w:rPr>
        <w:t xml:space="preserve">patent law </w:t>
      </w:r>
      <w:r w:rsidRPr="0038305D">
        <w:rPr>
          <w:szCs w:val="24"/>
          <w:u w:val="single"/>
        </w:rPr>
        <w:t>and access to essential medicines, observing: Owing to the inconclusive nature of the studies conducted to date, and because of the effect that potentially significant price increases could have on access to drugs in poor countries</w:t>
      </w:r>
      <w:r w:rsidRPr="0038305D">
        <w:rPr>
          <w:sz w:val="16"/>
          <w:szCs w:val="24"/>
        </w:rPr>
        <w:t xml:space="preserve">, WHO is currently monitoring and evaluating the effects of TRIPS on the prices of medicines. It is also monitoring the TRIPS impact on other important issues such as transfer of technology, levels of research and development for drugs for neglected diseases, and the evolution of generic drug markets.211 In such a statement, </w:t>
      </w:r>
      <w:r w:rsidRPr="0038305D">
        <w:rPr>
          <w:rStyle w:val="StyleUnderline"/>
          <w:sz w:val="24"/>
          <w:szCs w:val="24"/>
        </w:rPr>
        <w:t xml:space="preserve">the WHO appears diffident, </w:t>
      </w:r>
      <w:r w:rsidRPr="0038305D">
        <w:rPr>
          <w:rStyle w:val="StyleUnderline"/>
          <w:b/>
          <w:bCs/>
          <w:sz w:val="24"/>
          <w:szCs w:val="24"/>
          <w:highlight w:val="green"/>
        </w:rPr>
        <w:t>unwilling to take on more than a spectator</w:t>
      </w:r>
      <w:r w:rsidRPr="0038305D">
        <w:rPr>
          <w:rStyle w:val="StyleUnderline"/>
          <w:sz w:val="24"/>
          <w:szCs w:val="24"/>
          <w:highlight w:val="green"/>
        </w:rPr>
        <w:t xml:space="preserve"> role</w:t>
      </w:r>
      <w:r w:rsidRPr="0038305D">
        <w:rPr>
          <w:szCs w:val="24"/>
          <w:u w:val="single"/>
        </w:rPr>
        <w:t xml:space="preserve">. </w:t>
      </w:r>
      <w:r w:rsidRPr="0038305D">
        <w:rPr>
          <w:rStyle w:val="StyleUnderline"/>
          <w:sz w:val="24"/>
          <w:szCs w:val="24"/>
        </w:rPr>
        <w:t>Such a position is</w:t>
      </w:r>
      <w:r w:rsidRPr="0038305D">
        <w:rPr>
          <w:szCs w:val="24"/>
          <w:u w:val="single"/>
        </w:rPr>
        <w:t xml:space="preserve"> arguably </w:t>
      </w:r>
      <w:r w:rsidRPr="0038305D">
        <w:rPr>
          <w:rStyle w:val="StyleUnderline"/>
          <w:sz w:val="24"/>
          <w:szCs w:val="24"/>
        </w:rPr>
        <w:t>too timid</w:t>
      </w:r>
      <w:r w:rsidRPr="0038305D">
        <w:rPr>
          <w:szCs w:val="24"/>
          <w:u w:val="single"/>
        </w:rPr>
        <w:t xml:space="preserve">, </w:t>
      </w:r>
      <w:r w:rsidRPr="0038305D">
        <w:rPr>
          <w:rStyle w:val="StyleUnderline"/>
          <w:sz w:val="24"/>
          <w:szCs w:val="24"/>
        </w:rPr>
        <w:t>given the gravity of national</w:t>
      </w:r>
      <w:r w:rsidRPr="0038305D">
        <w:rPr>
          <w:szCs w:val="24"/>
          <w:u w:val="single"/>
        </w:rPr>
        <w:t xml:space="preserve"> </w:t>
      </w:r>
      <w:r w:rsidRPr="0038305D">
        <w:rPr>
          <w:rStyle w:val="StyleUnderline"/>
          <w:sz w:val="24"/>
          <w:szCs w:val="24"/>
        </w:rPr>
        <w:t>emergencies</w:t>
      </w:r>
      <w:r w:rsidRPr="0038305D">
        <w:rPr>
          <w:szCs w:val="24"/>
          <w:u w:val="single"/>
        </w:rPr>
        <w:t xml:space="preserve">, such as the SARS virus. </w:t>
      </w:r>
      <w:r w:rsidRPr="0038305D">
        <w:rPr>
          <w:szCs w:val="24"/>
          <w:highlight w:val="green"/>
          <w:u w:val="single"/>
        </w:rPr>
        <w:t xml:space="preserve">The </w:t>
      </w:r>
      <w:proofErr w:type="spellStart"/>
      <w:r w:rsidRPr="0038305D">
        <w:rPr>
          <w:szCs w:val="24"/>
          <w:highlight w:val="green"/>
          <w:u w:val="single"/>
        </w:rPr>
        <w:t>organisation</w:t>
      </w:r>
      <w:proofErr w:type="spellEnd"/>
      <w:r w:rsidRPr="0038305D">
        <w:rPr>
          <w:szCs w:val="24"/>
          <w:highlight w:val="green"/>
          <w:u w:val="single"/>
        </w:rPr>
        <w:t xml:space="preserve"> could take a much stronger stance on </w:t>
      </w:r>
      <w:r w:rsidRPr="0038305D">
        <w:rPr>
          <w:szCs w:val="24"/>
          <w:u w:val="single"/>
        </w:rPr>
        <w:t xml:space="preserve">the impact of the </w:t>
      </w:r>
      <w:r w:rsidRPr="0038305D">
        <w:rPr>
          <w:b/>
          <w:bCs/>
          <w:szCs w:val="24"/>
          <w:highlight w:val="green"/>
          <w:u w:val="single"/>
        </w:rPr>
        <w:t>TRIPS</w:t>
      </w:r>
      <w:r w:rsidRPr="0038305D">
        <w:rPr>
          <w:szCs w:val="24"/>
          <w:highlight w:val="green"/>
          <w:u w:val="single"/>
        </w:rPr>
        <w:t xml:space="preserve"> </w:t>
      </w:r>
      <w:r w:rsidRPr="0038305D">
        <w:rPr>
          <w:szCs w:val="24"/>
          <w:u w:val="single"/>
        </w:rPr>
        <w:t>Agreement on public health concerns</w:t>
      </w:r>
      <w:r w:rsidRPr="0038305D">
        <w:rPr>
          <w:sz w:val="16"/>
          <w:szCs w:val="24"/>
        </w:rPr>
        <w:t xml:space="preserve">. The WHO has since enunciated a position statement on the patenting of the SARS virus. A number of </w:t>
      </w:r>
      <w:proofErr w:type="gramStart"/>
      <w:r w:rsidRPr="0038305D">
        <w:rPr>
          <w:sz w:val="16"/>
          <w:szCs w:val="24"/>
        </w:rPr>
        <w:t>high ranking</w:t>
      </w:r>
      <w:proofErr w:type="gramEnd"/>
      <w:r w:rsidRPr="0038305D">
        <w:rPr>
          <w:sz w:val="16"/>
          <w:szCs w:val="24"/>
        </w:rPr>
        <w:t xml:space="preserve"> officials from the </w:t>
      </w:r>
      <w:proofErr w:type="spellStart"/>
      <w:r w:rsidRPr="0038305D">
        <w:rPr>
          <w:sz w:val="16"/>
          <w:szCs w:val="24"/>
        </w:rPr>
        <w:t>organisation</w:t>
      </w:r>
      <w:proofErr w:type="spellEnd"/>
      <w:r w:rsidRPr="0038305D">
        <w:rPr>
          <w:sz w:val="16"/>
          <w:szCs w:val="24"/>
        </w:rPr>
        <w:t xml:space="preserve"> have commented on the need to ensure that international research into the SARS virus is not impeded by competition over patents. </w:t>
      </w:r>
      <w:r w:rsidRPr="0038305D">
        <w:rPr>
          <w:szCs w:val="24"/>
          <w:u w:val="single"/>
        </w:rPr>
        <w:t xml:space="preserve">Arguably though, </w:t>
      </w:r>
      <w:r w:rsidRPr="0038305D">
        <w:rPr>
          <w:rStyle w:val="StyleUnderline"/>
          <w:sz w:val="24"/>
          <w:szCs w:val="24"/>
        </w:rPr>
        <w:t xml:space="preserve">the </w:t>
      </w:r>
      <w:r w:rsidRPr="0038305D">
        <w:rPr>
          <w:rStyle w:val="StyleUnderline"/>
          <w:b/>
          <w:bCs/>
          <w:sz w:val="24"/>
          <w:szCs w:val="24"/>
        </w:rPr>
        <w:t>WHO</w:t>
      </w:r>
      <w:r w:rsidRPr="0038305D">
        <w:rPr>
          <w:b/>
          <w:bCs/>
          <w:szCs w:val="24"/>
          <w:u w:val="single"/>
        </w:rPr>
        <w:t xml:space="preserve"> should not be limited to a mere spectator role in such policy discussions. It </w:t>
      </w:r>
      <w:r w:rsidRPr="0038305D">
        <w:rPr>
          <w:rStyle w:val="StyleUnderline"/>
          <w:b/>
          <w:bCs/>
          <w:sz w:val="24"/>
          <w:szCs w:val="24"/>
          <w:highlight w:val="green"/>
        </w:rPr>
        <w:t>needs</w:t>
      </w:r>
      <w:r w:rsidRPr="0038305D">
        <w:rPr>
          <w:b/>
          <w:bCs/>
          <w:szCs w:val="24"/>
          <w:highlight w:val="green"/>
          <w:u w:val="single"/>
        </w:rPr>
        <w:t xml:space="preserve"> </w:t>
      </w:r>
      <w:r w:rsidRPr="0038305D">
        <w:rPr>
          <w:rStyle w:val="StyleUnderline"/>
          <w:b/>
          <w:bCs/>
          <w:sz w:val="24"/>
          <w:szCs w:val="24"/>
          <w:highlight w:val="green"/>
        </w:rPr>
        <w:t>to</w:t>
      </w:r>
      <w:r w:rsidRPr="0038305D">
        <w:rPr>
          <w:b/>
          <w:bCs/>
          <w:szCs w:val="24"/>
          <w:highlight w:val="green"/>
          <w:u w:val="single"/>
        </w:rPr>
        <w:t xml:space="preserve"> </w:t>
      </w:r>
      <w:r w:rsidRPr="0038305D">
        <w:rPr>
          <w:rStyle w:val="StyleUnderline"/>
          <w:b/>
          <w:bCs/>
          <w:sz w:val="24"/>
          <w:szCs w:val="24"/>
          <w:highlight w:val="green"/>
        </w:rPr>
        <w:t>play an active advocacy role in the debate over patent law and access to essential medicines</w:t>
      </w:r>
      <w:r w:rsidRPr="0038305D">
        <w:rPr>
          <w:szCs w:val="24"/>
          <w:u w:val="single"/>
        </w:rPr>
        <w:t>.</w:t>
      </w:r>
      <w:r w:rsidRPr="0038305D">
        <w:rPr>
          <w:sz w:val="16"/>
          <w:szCs w:val="24"/>
        </w:rPr>
        <w:t xml:space="preserve"> The WHO released a position statement on ‘Patent Applications for the SARS Virus and Genes’ on 29 May 2003.212 The </w:t>
      </w:r>
      <w:proofErr w:type="spellStart"/>
      <w:r w:rsidRPr="0038305D">
        <w:rPr>
          <w:sz w:val="16"/>
          <w:szCs w:val="24"/>
        </w:rPr>
        <w:t>organisation</w:t>
      </w:r>
      <w:proofErr w:type="spellEnd"/>
      <w:r w:rsidRPr="0038305D">
        <w:rPr>
          <w:sz w:val="16"/>
          <w:szCs w:val="24"/>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38305D">
        <w:rPr>
          <w:sz w:val="16"/>
          <w:szCs w:val="24"/>
        </w:rPr>
        <w:t>recognised</w:t>
      </w:r>
      <w:proofErr w:type="spellEnd"/>
      <w:r w:rsidRPr="0038305D">
        <w:rPr>
          <w:sz w:val="16"/>
          <w:szCs w:val="24"/>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38305D">
        <w:rPr>
          <w:sz w:val="16"/>
          <w:szCs w:val="24"/>
        </w:rPr>
        <w:t>organisations</w:t>
      </w:r>
      <w:proofErr w:type="spellEnd"/>
      <w:r w:rsidRPr="0038305D">
        <w:rPr>
          <w:sz w:val="16"/>
          <w:szCs w:val="24"/>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w:t>
      </w:r>
      <w:proofErr w:type="gramStart"/>
      <w:r w:rsidRPr="0038305D">
        <w:rPr>
          <w:sz w:val="16"/>
          <w:szCs w:val="24"/>
        </w:rPr>
        <w:t>manner in which</w:t>
      </w:r>
      <w:proofErr w:type="gramEnd"/>
      <w:r w:rsidRPr="0038305D">
        <w:rPr>
          <w:sz w:val="16"/>
          <w:szCs w:val="24"/>
        </w:rPr>
        <w:t xml:space="preserve">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38305D">
        <w:rPr>
          <w:szCs w:val="24"/>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38305D">
        <w:rPr>
          <w:sz w:val="16"/>
          <w:szCs w:val="24"/>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38305D">
        <w:rPr>
          <w:szCs w:val="24"/>
          <w:highlight w:val="green"/>
          <w:u w:val="single"/>
        </w:rPr>
        <w:t xml:space="preserve">The </w:t>
      </w:r>
      <w:r w:rsidRPr="0038305D">
        <w:rPr>
          <w:szCs w:val="24"/>
          <w:u w:val="single"/>
        </w:rPr>
        <w:t xml:space="preserve">Director-General of the </w:t>
      </w:r>
      <w:r w:rsidRPr="0038305D">
        <w:rPr>
          <w:szCs w:val="24"/>
          <w:highlight w:val="green"/>
          <w:u w:val="single"/>
        </w:rPr>
        <w:t>WHO</w:t>
      </w:r>
      <w:r w:rsidRPr="0038305D">
        <w:rPr>
          <w:szCs w:val="24"/>
          <w:u w:val="single"/>
        </w:rPr>
        <w:t xml:space="preserve">, Dr Gro Harlem Brundtland, </w:t>
      </w:r>
      <w:r w:rsidRPr="0038305D">
        <w:rPr>
          <w:b/>
          <w:bCs/>
          <w:szCs w:val="24"/>
          <w:highlight w:val="green"/>
          <w:u w:val="single"/>
        </w:rPr>
        <w:t xml:space="preserve">told </w:t>
      </w:r>
      <w:r w:rsidRPr="0038305D">
        <w:rPr>
          <w:b/>
          <w:bCs/>
          <w:szCs w:val="24"/>
          <w:u w:val="single"/>
        </w:rPr>
        <w:t xml:space="preserve">the </w:t>
      </w:r>
      <w:r w:rsidRPr="0038305D">
        <w:rPr>
          <w:b/>
          <w:bCs/>
          <w:szCs w:val="24"/>
          <w:highlight w:val="green"/>
          <w:u w:val="single"/>
        </w:rPr>
        <w:t>W</w:t>
      </w:r>
      <w:r w:rsidRPr="0038305D">
        <w:rPr>
          <w:b/>
          <w:bCs/>
          <w:szCs w:val="24"/>
          <w:u w:val="single"/>
        </w:rPr>
        <w:t xml:space="preserve">orld </w:t>
      </w:r>
      <w:r w:rsidRPr="0038305D">
        <w:rPr>
          <w:b/>
          <w:bCs/>
          <w:szCs w:val="24"/>
          <w:highlight w:val="green"/>
          <w:u w:val="single"/>
        </w:rPr>
        <w:t>H</w:t>
      </w:r>
      <w:r w:rsidRPr="0038305D">
        <w:rPr>
          <w:b/>
          <w:bCs/>
          <w:szCs w:val="24"/>
          <w:u w:val="single"/>
        </w:rPr>
        <w:t>ealth</w:t>
      </w:r>
      <w:r w:rsidRPr="0038305D">
        <w:rPr>
          <w:szCs w:val="24"/>
          <w:u w:val="single"/>
        </w:rPr>
        <w:t xml:space="preserve"> </w:t>
      </w:r>
      <w:r w:rsidRPr="0038305D">
        <w:rPr>
          <w:szCs w:val="24"/>
          <w:highlight w:val="green"/>
          <w:u w:val="single"/>
        </w:rPr>
        <w:t>A</w:t>
      </w:r>
      <w:r w:rsidRPr="0038305D">
        <w:rPr>
          <w:szCs w:val="24"/>
          <w:u w:val="single"/>
        </w:rPr>
        <w:t>ssembly that there was a need to build trust and forge solidarity in the face of public health epidemics: ‘</w:t>
      </w:r>
      <w:r w:rsidRPr="0038305D">
        <w:rPr>
          <w:b/>
          <w:bCs/>
          <w:szCs w:val="24"/>
          <w:highlight w:val="green"/>
          <w:u w:val="single"/>
        </w:rPr>
        <w:t xml:space="preserve">Ensuring </w:t>
      </w:r>
      <w:r w:rsidRPr="0038305D">
        <w:rPr>
          <w:b/>
          <w:bCs/>
          <w:szCs w:val="24"/>
          <w:u w:val="single"/>
        </w:rPr>
        <w:t xml:space="preserve">that </w:t>
      </w:r>
      <w:r w:rsidRPr="0038305D">
        <w:rPr>
          <w:b/>
          <w:bCs/>
          <w:szCs w:val="24"/>
          <w:highlight w:val="green"/>
          <w:u w:val="single"/>
        </w:rPr>
        <w:t xml:space="preserve">patent regimes </w:t>
      </w:r>
      <w:r w:rsidRPr="0038305D">
        <w:rPr>
          <w:b/>
          <w:bCs/>
          <w:szCs w:val="24"/>
          <w:u w:val="single"/>
        </w:rPr>
        <w:t xml:space="preserve">stimulate research and </w:t>
      </w:r>
      <w:r w:rsidRPr="0038305D">
        <w:rPr>
          <w:b/>
          <w:bCs/>
          <w:szCs w:val="24"/>
          <w:highlight w:val="green"/>
          <w:u w:val="single"/>
        </w:rPr>
        <w:t xml:space="preserve">do not hinder international </w:t>
      </w:r>
      <w:r w:rsidRPr="0038305D">
        <w:rPr>
          <w:b/>
          <w:bCs/>
          <w:szCs w:val="24"/>
          <w:u w:val="single"/>
        </w:rPr>
        <w:t xml:space="preserve">scientific </w:t>
      </w:r>
      <w:r w:rsidRPr="0038305D">
        <w:rPr>
          <w:b/>
          <w:bCs/>
          <w:szCs w:val="24"/>
          <w:highlight w:val="green"/>
          <w:u w:val="single"/>
        </w:rPr>
        <w:t xml:space="preserve">cooperation </w:t>
      </w:r>
      <w:r w:rsidRPr="0038305D">
        <w:rPr>
          <w:szCs w:val="24"/>
          <w:u w:val="single"/>
        </w:rPr>
        <w:t>is a critical challenge — whether the target is SARS or any other threat to human health’.</w:t>
      </w:r>
      <w:r w:rsidRPr="0038305D">
        <w:rPr>
          <w:sz w:val="16"/>
          <w:szCs w:val="24"/>
        </w:rPr>
        <w:t>224 Similarly, Dr Marie-</w:t>
      </w:r>
      <w:proofErr w:type="spellStart"/>
      <w:r w:rsidRPr="0038305D">
        <w:rPr>
          <w:sz w:val="16"/>
          <w:szCs w:val="24"/>
        </w:rPr>
        <w:t>Paule</w:t>
      </w:r>
      <w:proofErr w:type="spellEnd"/>
      <w:r w:rsidRPr="0038305D">
        <w:rPr>
          <w:sz w:val="16"/>
          <w:szCs w:val="24"/>
        </w:rPr>
        <w:t xml:space="preserve"> </w:t>
      </w:r>
      <w:proofErr w:type="spellStart"/>
      <w:r w:rsidRPr="0038305D">
        <w:rPr>
          <w:sz w:val="16"/>
          <w:szCs w:val="24"/>
        </w:rPr>
        <w:t>Kieny</w:t>
      </w:r>
      <w:proofErr w:type="spellEnd"/>
      <w:r w:rsidRPr="0038305D">
        <w:rPr>
          <w:sz w:val="16"/>
          <w:szCs w:val="24"/>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38305D">
        <w:rPr>
          <w:sz w:val="16"/>
          <w:szCs w:val="24"/>
        </w:rPr>
        <w:t>emphasised</w:t>
      </w:r>
      <w:proofErr w:type="spellEnd"/>
      <w:r w:rsidRPr="0038305D">
        <w:rPr>
          <w:sz w:val="16"/>
          <w:szCs w:val="24"/>
        </w:rPr>
        <w:t xml:space="preserve"> that patents and intellectual property issues and their safeguards can help rather than hinder the rapid development of SARS vaccines and ensure that, once developed, they are available in both </w:t>
      </w:r>
      <w:proofErr w:type="spellStart"/>
      <w:r w:rsidRPr="0038305D">
        <w:rPr>
          <w:sz w:val="16"/>
          <w:szCs w:val="24"/>
        </w:rPr>
        <w:t>industrialised</w:t>
      </w:r>
      <w:proofErr w:type="spellEnd"/>
      <w:r w:rsidRPr="0038305D">
        <w:rPr>
          <w:sz w:val="16"/>
          <w:szCs w:val="24"/>
        </w:rPr>
        <w:t xml:space="preserve"> and developing countries.226 C Summary </w:t>
      </w:r>
      <w:r w:rsidRPr="0038305D">
        <w:rPr>
          <w:szCs w:val="24"/>
          <w:u w:val="single"/>
        </w:rPr>
        <w:t>The WHO should play a much more active role in the policy debate over patent law and access to essential medicines</w:t>
      </w:r>
      <w:r w:rsidRPr="0038305D">
        <w:rPr>
          <w:sz w:val="16"/>
          <w:szCs w:val="24"/>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and cites the report in The Washington Post that notes that a number of commercial companies are investing in SARS research.228 The non-government </w:t>
      </w:r>
      <w:proofErr w:type="spellStart"/>
      <w:r w:rsidRPr="0038305D">
        <w:rPr>
          <w:sz w:val="16"/>
          <w:szCs w:val="24"/>
        </w:rPr>
        <w:t>organisation</w:t>
      </w:r>
      <w:proofErr w:type="spellEnd"/>
      <w:r w:rsidRPr="0038305D">
        <w:rPr>
          <w:sz w:val="16"/>
          <w:szCs w:val="24"/>
        </w:rPr>
        <w:t xml:space="preserve"> </w:t>
      </w:r>
      <w:proofErr w:type="spellStart"/>
      <w:r w:rsidRPr="0038305D">
        <w:rPr>
          <w:sz w:val="16"/>
          <w:szCs w:val="24"/>
        </w:rPr>
        <w:t>Médecins</w:t>
      </w:r>
      <w:proofErr w:type="spellEnd"/>
      <w:r w:rsidRPr="0038305D">
        <w:rPr>
          <w:sz w:val="16"/>
          <w:szCs w:val="24"/>
        </w:rPr>
        <w:t xml:space="preserve"> Sans </w:t>
      </w:r>
      <w:proofErr w:type="spellStart"/>
      <w:r w:rsidRPr="0038305D">
        <w:rPr>
          <w:sz w:val="16"/>
          <w:szCs w:val="24"/>
        </w:rPr>
        <w:t>Frontières</w:t>
      </w:r>
      <w:proofErr w:type="spellEnd"/>
      <w:r w:rsidRPr="0038305D">
        <w:rPr>
          <w:sz w:val="16"/>
          <w:szCs w:val="24"/>
        </w:rPr>
        <w:t xml:space="preserve"> </w:t>
      </w:r>
      <w:r w:rsidRPr="0038305D">
        <w:rPr>
          <w:szCs w:val="24"/>
          <w:u w:val="single"/>
        </w:rPr>
        <w:t>has been critical in the past of the passive role played by the WHO in the debate over access to essential medicines</w:t>
      </w:r>
      <w:r w:rsidRPr="0038305D">
        <w:rPr>
          <w:sz w:val="16"/>
          <w:szCs w:val="24"/>
        </w:rPr>
        <w:t>: ‘</w:t>
      </w:r>
      <w:r w:rsidRPr="0038305D">
        <w:rPr>
          <w:szCs w:val="24"/>
          <w:highlight w:val="green"/>
          <w:u w:val="single"/>
        </w:rPr>
        <w:t xml:space="preserve">As </w:t>
      </w:r>
      <w:r w:rsidRPr="0038305D">
        <w:rPr>
          <w:szCs w:val="24"/>
          <w:u w:val="single"/>
        </w:rPr>
        <w:t xml:space="preserve">the </w:t>
      </w:r>
      <w:r w:rsidRPr="0038305D">
        <w:rPr>
          <w:szCs w:val="24"/>
          <w:highlight w:val="green"/>
          <w:u w:val="single"/>
        </w:rPr>
        <w:t>world’s leading health agency</w:t>
      </w:r>
      <w:r w:rsidRPr="0038305D">
        <w:rPr>
          <w:szCs w:val="24"/>
          <w:u w:val="single"/>
        </w:rPr>
        <w:t xml:space="preserve">, and armed with the clear mandate of recent World Health Assembly resolutions, </w:t>
      </w:r>
      <w:r w:rsidRPr="0038305D">
        <w:rPr>
          <w:szCs w:val="24"/>
          <w:highlight w:val="green"/>
          <w:u w:val="single"/>
        </w:rPr>
        <w:t xml:space="preserve">the WHO can </w:t>
      </w:r>
      <w:r w:rsidRPr="0038305D">
        <w:rPr>
          <w:szCs w:val="24"/>
          <w:u w:val="single"/>
        </w:rPr>
        <w:t xml:space="preserve">and should </w:t>
      </w:r>
      <w:r w:rsidRPr="0038305D">
        <w:rPr>
          <w:b/>
          <w:bCs/>
          <w:szCs w:val="24"/>
          <w:highlight w:val="green"/>
          <w:u w:val="single"/>
        </w:rPr>
        <w:t>do much more’</w:t>
      </w:r>
      <w:r w:rsidRPr="0038305D">
        <w:rPr>
          <w:szCs w:val="24"/>
          <w:u w:val="single"/>
        </w:rPr>
        <w:t xml:space="preserve">.229 </w:t>
      </w:r>
      <w:r w:rsidRPr="0038305D">
        <w:rPr>
          <w:sz w:val="16"/>
          <w:szCs w:val="24"/>
        </w:rPr>
        <w:t xml:space="preserve">The WHO should become a vocal advocate for public health concerns </w:t>
      </w:r>
      <w:r w:rsidRPr="0038305D">
        <w:rPr>
          <w:szCs w:val="24"/>
          <w:highlight w:val="green"/>
          <w:u w:val="single"/>
        </w:rPr>
        <w:t xml:space="preserve">at </w:t>
      </w:r>
      <w:r w:rsidRPr="0038305D">
        <w:rPr>
          <w:szCs w:val="24"/>
          <w:u w:val="single"/>
        </w:rPr>
        <w:t xml:space="preserve">the WTO and its </w:t>
      </w:r>
      <w:r w:rsidRPr="0038305D">
        <w:rPr>
          <w:szCs w:val="24"/>
          <w:highlight w:val="green"/>
          <w:u w:val="single"/>
        </w:rPr>
        <w:t xml:space="preserve">TRIPS Council </w:t>
      </w:r>
      <w:r w:rsidRPr="0038305D">
        <w:rPr>
          <w:szCs w:val="24"/>
          <w:u w:val="single"/>
        </w:rPr>
        <w:t>— especially in relation to patent law and the SARS virus.</w:t>
      </w:r>
      <w:r w:rsidRPr="0038305D">
        <w:rPr>
          <w:sz w:val="16"/>
          <w:szCs w:val="24"/>
        </w:rPr>
        <w:t xml:space="preserve"> </w:t>
      </w:r>
      <w:r w:rsidRPr="0038305D">
        <w:rPr>
          <w:szCs w:val="24"/>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38305D">
        <w:rPr>
          <w:sz w:val="16"/>
          <w:szCs w:val="24"/>
        </w:rPr>
        <w:t xml:space="preserve">. The race to patent the SARS virus seems to be an inefficient means of allocating resources. </w:t>
      </w:r>
      <w:proofErr w:type="gramStart"/>
      <w:r w:rsidRPr="0038305D">
        <w:rPr>
          <w:sz w:val="16"/>
          <w:szCs w:val="24"/>
        </w:rPr>
        <w:t>A number of</w:t>
      </w:r>
      <w:proofErr w:type="gramEnd"/>
      <w:r w:rsidRPr="0038305D">
        <w:rPr>
          <w:sz w:val="16"/>
          <w:szCs w:val="24"/>
        </w:rPr>
        <w:t xml:space="preserve"> public research </w:t>
      </w:r>
      <w:proofErr w:type="spellStart"/>
      <w:r w:rsidRPr="0038305D">
        <w:rPr>
          <w:sz w:val="16"/>
          <w:szCs w:val="24"/>
        </w:rPr>
        <w:t>organisations</w:t>
      </w:r>
      <w:proofErr w:type="spellEnd"/>
      <w:r w:rsidRPr="0038305D">
        <w:rPr>
          <w:sz w:val="16"/>
          <w:szCs w:val="24"/>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38305D">
        <w:rPr>
          <w:sz w:val="16"/>
          <w:szCs w:val="24"/>
        </w:rPr>
        <w:t>jeopardised</w:t>
      </w:r>
      <w:proofErr w:type="spellEnd"/>
      <w:r w:rsidRPr="0038305D">
        <w:rPr>
          <w:sz w:val="16"/>
          <w:szCs w:val="24"/>
        </w:rPr>
        <w:t xml:space="preserve"> by commercial parties seeking exclusive private control. However, there are important drawbacks to such a strategy. The filing of patents by public research </w:t>
      </w:r>
      <w:proofErr w:type="spellStart"/>
      <w:r w:rsidRPr="0038305D">
        <w:rPr>
          <w:sz w:val="16"/>
          <w:szCs w:val="24"/>
        </w:rPr>
        <w:t>organisations</w:t>
      </w:r>
      <w:proofErr w:type="spellEnd"/>
      <w:r w:rsidRPr="0038305D">
        <w:rPr>
          <w:sz w:val="16"/>
          <w:szCs w:val="24"/>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w:t>
      </w:r>
      <w:proofErr w:type="gramStart"/>
      <w:r w:rsidRPr="0038305D">
        <w:rPr>
          <w:sz w:val="16"/>
          <w:szCs w:val="24"/>
        </w:rPr>
        <w:t>a number of</w:t>
      </w:r>
      <w:proofErr w:type="gramEnd"/>
      <w:r w:rsidRPr="0038305D">
        <w:rPr>
          <w:sz w:val="16"/>
          <w:szCs w:val="24"/>
        </w:rPr>
        <w:t xml:space="preserve">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w:t>
      </w:r>
      <w:proofErr w:type="gramStart"/>
      <w:r w:rsidRPr="0038305D">
        <w:rPr>
          <w:sz w:val="16"/>
          <w:szCs w:val="24"/>
        </w:rPr>
        <w:t>a number of</w:t>
      </w:r>
      <w:proofErr w:type="gramEnd"/>
      <w:r w:rsidRPr="0038305D">
        <w:rPr>
          <w:sz w:val="16"/>
          <w:szCs w:val="24"/>
        </w:rPr>
        <w:t xml:space="preserve"> critics of genetic technology have argued that the SARS virus should not be patentable because it is a discovery of nature, and a </w:t>
      </w:r>
      <w:proofErr w:type="spellStart"/>
      <w:r w:rsidRPr="0038305D">
        <w:rPr>
          <w:sz w:val="16"/>
          <w:szCs w:val="24"/>
        </w:rPr>
        <w:t>commercialisation</w:t>
      </w:r>
      <w:proofErr w:type="spellEnd"/>
      <w:r w:rsidRPr="0038305D">
        <w:rPr>
          <w:sz w:val="16"/>
          <w:szCs w:val="24"/>
        </w:rPr>
        <w:t xml:space="preserve"> of life. There has been a discussion over the lack of </w:t>
      </w:r>
      <w:proofErr w:type="spellStart"/>
      <w:r w:rsidRPr="0038305D">
        <w:rPr>
          <w:sz w:val="16"/>
          <w:szCs w:val="24"/>
        </w:rPr>
        <w:t>harmonisation</w:t>
      </w:r>
      <w:proofErr w:type="spellEnd"/>
      <w:r w:rsidRPr="0038305D">
        <w:rPr>
          <w:sz w:val="16"/>
          <w:szCs w:val="24"/>
        </w:rPr>
        <w:t xml:space="preserve"> over the criteria of novelty and inventive step between patent regimes. As Peter Yu comments, ‘[w]</w:t>
      </w:r>
      <w:proofErr w:type="spellStart"/>
      <w:r w:rsidRPr="0038305D">
        <w:rPr>
          <w:sz w:val="16"/>
          <w:szCs w:val="24"/>
        </w:rPr>
        <w:t>hile</w:t>
      </w:r>
      <w:proofErr w:type="spellEnd"/>
      <w:r w:rsidRPr="0038305D">
        <w:rPr>
          <w:sz w:val="16"/>
          <w:szCs w:val="24"/>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w:t>
      </w:r>
      <w:proofErr w:type="gramStart"/>
      <w:r w:rsidRPr="0038305D">
        <w:rPr>
          <w:sz w:val="16"/>
          <w:szCs w:val="24"/>
        </w:rPr>
        <w:t>use</w:t>
      </w:r>
      <w:proofErr w:type="gramEnd"/>
      <w:r w:rsidRPr="0038305D">
        <w:rPr>
          <w:sz w:val="16"/>
          <w:szCs w:val="24"/>
        </w:rPr>
        <w:t xml:space="preserve"> and public disclosure. Representative Lamar Smith of Texas has put forward the CREATE Act, which </w:t>
      </w:r>
      <w:proofErr w:type="spellStart"/>
      <w:r w:rsidRPr="0038305D">
        <w:rPr>
          <w:sz w:val="16"/>
          <w:szCs w:val="24"/>
        </w:rPr>
        <w:t>recognises</w:t>
      </w:r>
      <w:proofErr w:type="spellEnd"/>
      <w:r w:rsidRPr="0038305D">
        <w:rPr>
          <w:sz w:val="16"/>
          <w:szCs w:val="24"/>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38305D">
        <w:rPr>
          <w:szCs w:val="24"/>
          <w:u w:val="single"/>
        </w:rPr>
        <w:t xml:space="preserve">Arguably, </w:t>
      </w:r>
      <w:r w:rsidRPr="0038305D">
        <w:rPr>
          <w:rStyle w:val="StyleUnderline"/>
          <w:sz w:val="24"/>
          <w:szCs w:val="24"/>
        </w:rPr>
        <w:t xml:space="preserve">there is a need for the WHO to play a larger role in the debate </w:t>
      </w:r>
      <w:r w:rsidRPr="0038305D">
        <w:rPr>
          <w:rStyle w:val="StyleUnderline"/>
          <w:b/>
          <w:bCs/>
          <w:sz w:val="24"/>
          <w:szCs w:val="24"/>
          <w:highlight w:val="green"/>
        </w:rPr>
        <w:t>over patent law and</w:t>
      </w:r>
      <w:r w:rsidRPr="0038305D">
        <w:rPr>
          <w:szCs w:val="24"/>
          <w:highlight w:val="green"/>
          <w:u w:val="single"/>
        </w:rPr>
        <w:t xml:space="preserve"> </w:t>
      </w:r>
      <w:r w:rsidRPr="0038305D">
        <w:rPr>
          <w:szCs w:val="24"/>
          <w:u w:val="single"/>
        </w:rPr>
        <w:t xml:space="preserve">access to essential </w:t>
      </w:r>
      <w:r w:rsidRPr="0038305D">
        <w:rPr>
          <w:rStyle w:val="StyleUnderline"/>
          <w:sz w:val="24"/>
          <w:szCs w:val="24"/>
          <w:highlight w:val="green"/>
        </w:rPr>
        <w:t>medicines</w:t>
      </w:r>
      <w:r w:rsidRPr="0038305D">
        <w:rPr>
          <w:szCs w:val="24"/>
          <w:u w:val="single"/>
        </w:rPr>
        <w:t xml:space="preserve">. </w:t>
      </w:r>
      <w:r w:rsidRPr="0038305D">
        <w:rPr>
          <w:rStyle w:val="StyleUnderline"/>
          <w:b/>
          <w:bCs/>
          <w:sz w:val="24"/>
          <w:szCs w:val="24"/>
          <w:highlight w:val="green"/>
          <w:bdr w:val="single" w:sz="4" w:space="0" w:color="auto"/>
        </w:rPr>
        <w:t>Not only could it mediate legal disputes</w:t>
      </w:r>
      <w:r w:rsidRPr="0038305D">
        <w:rPr>
          <w:szCs w:val="24"/>
          <w:highlight w:val="green"/>
          <w:u w:val="single"/>
        </w:rPr>
        <w:t xml:space="preserve"> </w:t>
      </w:r>
      <w:r w:rsidRPr="0038305D">
        <w:rPr>
          <w:szCs w:val="24"/>
          <w:u w:val="single"/>
        </w:rPr>
        <w:t>over patents in respect of essential medicines</w:t>
      </w:r>
      <w:r w:rsidRPr="0038305D">
        <w:rPr>
          <w:rStyle w:val="StyleUnderline"/>
          <w:sz w:val="24"/>
          <w:szCs w:val="24"/>
          <w:highlight w:val="green"/>
        </w:rPr>
        <w:t xml:space="preserve">, </w:t>
      </w:r>
      <w:proofErr w:type="gramStart"/>
      <w:r w:rsidRPr="0038305D">
        <w:rPr>
          <w:rStyle w:val="StyleUnderline"/>
          <w:sz w:val="24"/>
          <w:szCs w:val="24"/>
          <w:highlight w:val="green"/>
        </w:rPr>
        <w:t>it could</w:t>
      </w:r>
      <w:proofErr w:type="gramEnd"/>
      <w:r w:rsidRPr="0038305D">
        <w:rPr>
          <w:rStyle w:val="StyleUnderline"/>
          <w:sz w:val="24"/>
          <w:szCs w:val="24"/>
          <w:highlight w:val="green"/>
        </w:rPr>
        <w:t xml:space="preserve"> be a</w:t>
      </w:r>
      <w:r w:rsidRPr="0038305D">
        <w:rPr>
          <w:szCs w:val="24"/>
          <w:highlight w:val="green"/>
          <w:u w:val="single"/>
        </w:rPr>
        <w:t xml:space="preserve"> </w:t>
      </w:r>
      <w:r w:rsidRPr="0038305D">
        <w:rPr>
          <w:szCs w:val="24"/>
          <w:u w:val="single"/>
        </w:rPr>
        <w:t xml:space="preserve">vocal </w:t>
      </w:r>
      <w:r w:rsidRPr="0038305D">
        <w:rPr>
          <w:rStyle w:val="StyleUnderline"/>
          <w:sz w:val="24"/>
          <w:szCs w:val="24"/>
          <w:highlight w:val="green"/>
        </w:rPr>
        <w:t>advocate in policy discussions</w:t>
      </w:r>
      <w:r w:rsidRPr="0038305D">
        <w:rPr>
          <w:sz w:val="16"/>
          <w:szCs w:val="24"/>
        </w:rPr>
        <w:t xml:space="preserve">. The WTO has also played an important role in the debate over patent law and access to essential medicines. </w:t>
      </w:r>
      <w:proofErr w:type="gramStart"/>
      <w:r w:rsidRPr="0038305D">
        <w:rPr>
          <w:sz w:val="16"/>
          <w:szCs w:val="24"/>
        </w:rPr>
        <w:t>A number of</w:t>
      </w:r>
      <w:proofErr w:type="gramEnd"/>
      <w:r w:rsidRPr="0038305D">
        <w:rPr>
          <w:sz w:val="16"/>
          <w:szCs w:val="24"/>
        </w:rPr>
        <w:t xml:space="preserve"> public interest measures could be </w:t>
      </w:r>
      <w:proofErr w:type="spellStart"/>
      <w:r w:rsidRPr="0038305D">
        <w:rPr>
          <w:sz w:val="16"/>
          <w:szCs w:val="24"/>
        </w:rPr>
        <w:t>utilised</w:t>
      </w:r>
      <w:proofErr w:type="spellEnd"/>
      <w:r w:rsidRPr="0038305D">
        <w:rPr>
          <w:sz w:val="16"/>
          <w:szCs w:val="24"/>
        </w:rPr>
        <w:t xml:space="preserve">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w:t>
      </w:r>
      <w:proofErr w:type="gramStart"/>
      <w:r w:rsidRPr="0038305D">
        <w:rPr>
          <w:sz w:val="16"/>
          <w:szCs w:val="24"/>
        </w:rPr>
        <w:t>all of</w:t>
      </w:r>
      <w:proofErr w:type="gramEnd"/>
      <w:r w:rsidRPr="0038305D">
        <w:rPr>
          <w:sz w:val="16"/>
          <w:szCs w:val="24"/>
        </w:rPr>
        <w:t xml:space="preserve"> these emerging infections will transmit easily from person to person as does SARS. Some will emerge, cause illness in humans and then disappear, perhaps to recur at some time in the future. Others will emerge, cause human </w:t>
      </w:r>
      <w:proofErr w:type="gramStart"/>
      <w:r w:rsidRPr="0038305D">
        <w:rPr>
          <w:sz w:val="16"/>
          <w:szCs w:val="24"/>
        </w:rPr>
        <w:t>illness</w:t>
      </w:r>
      <w:proofErr w:type="gramEnd"/>
      <w:r w:rsidRPr="0038305D">
        <w:rPr>
          <w:sz w:val="16"/>
          <w:szCs w:val="24"/>
        </w:rPr>
        <w:t xml:space="preserve">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4DA84C97" w14:textId="77777777" w:rsidR="002C20EE" w:rsidRPr="0038305D" w:rsidRDefault="002C20EE" w:rsidP="002C20EE">
      <w:pPr>
        <w:pStyle w:val="Heading4"/>
      </w:pPr>
      <w:r w:rsidRPr="0038305D">
        <w:t>WHO Cred key to Global Right to Health – medicine access is critical.</w:t>
      </w:r>
    </w:p>
    <w:p w14:paraId="4C8F1725" w14:textId="77777777" w:rsidR="002C20EE" w:rsidRPr="0038305D" w:rsidRDefault="002C20EE" w:rsidP="002C20EE">
      <w:pPr>
        <w:pStyle w:val="ListParagraph"/>
        <w:numPr>
          <w:ilvl w:val="0"/>
          <w:numId w:val="11"/>
        </w:numPr>
      </w:pPr>
      <w:r w:rsidRPr="0038305D">
        <w:t>Note the Bottom Paragraph is at the bottom of the PDF – I put a paragraph break to indicate it as such – no words are missing.</w:t>
      </w:r>
    </w:p>
    <w:p w14:paraId="2877BB90" w14:textId="77777777" w:rsidR="002C20EE" w:rsidRPr="0038305D" w:rsidRDefault="002C20EE" w:rsidP="002C20EE">
      <w:r w:rsidRPr="0038305D">
        <w:rPr>
          <w:rStyle w:val="Style13ptBold"/>
        </w:rPr>
        <w:t>Bluestone 3</w:t>
      </w:r>
      <w:r w:rsidRPr="0038305D">
        <w:t xml:space="preserve">, Ken. "Strengthening WHO's position should be a priority for the new Director-General." The Lancet 361.9351 (2003): 2. (Senior Policy Adviser, Voluntary Service Overseas (VSO))//Elmer </w:t>
      </w:r>
    </w:p>
    <w:p w14:paraId="146343FB" w14:textId="77777777" w:rsidR="002C20EE" w:rsidRPr="0038305D" w:rsidRDefault="002C20EE" w:rsidP="002C20EE">
      <w:pPr>
        <w:rPr>
          <w:sz w:val="14"/>
        </w:rPr>
      </w:pPr>
      <w:r w:rsidRPr="0038305D">
        <w:rPr>
          <w:sz w:val="14"/>
        </w:rPr>
        <w:t xml:space="preserve">To meet these challenges, </w:t>
      </w:r>
      <w:r w:rsidRPr="0038305D">
        <w:rPr>
          <w:highlight w:val="green"/>
          <w:u w:val="single"/>
        </w:rPr>
        <w:t xml:space="preserve">WHO must strengthen </w:t>
      </w:r>
      <w:r w:rsidRPr="0038305D">
        <w:rPr>
          <w:u w:val="single"/>
        </w:rPr>
        <w:t xml:space="preserve">its </w:t>
      </w:r>
      <w:r w:rsidRPr="0038305D">
        <w:rPr>
          <w:highlight w:val="green"/>
          <w:u w:val="single"/>
        </w:rPr>
        <w:t xml:space="preserve">resolve to maintain </w:t>
      </w:r>
      <w:r w:rsidRPr="0038305D">
        <w:rPr>
          <w:u w:val="single"/>
        </w:rPr>
        <w:t xml:space="preserve">its </w:t>
      </w:r>
      <w:r w:rsidRPr="0038305D">
        <w:rPr>
          <w:b/>
          <w:bCs/>
          <w:highlight w:val="green"/>
          <w:u w:val="single"/>
        </w:rPr>
        <w:t xml:space="preserve">independence </w:t>
      </w:r>
      <w:r w:rsidRPr="0038305D">
        <w:rPr>
          <w:b/>
          <w:bCs/>
          <w:u w:val="single"/>
        </w:rPr>
        <w:t>and lead its member states</w:t>
      </w:r>
      <w:r w:rsidRPr="0038305D">
        <w:rPr>
          <w:u w:val="single"/>
        </w:rPr>
        <w:t xml:space="preserve">, </w:t>
      </w:r>
      <w:r w:rsidRPr="0038305D">
        <w:rPr>
          <w:b/>
          <w:bCs/>
          <w:highlight w:val="green"/>
          <w:u w:val="single"/>
          <w:bdr w:val="single" w:sz="4" w:space="0" w:color="auto"/>
        </w:rPr>
        <w:t>even at the risk of causing controversy</w:t>
      </w:r>
      <w:r w:rsidRPr="0038305D">
        <w:rPr>
          <w:u w:val="single"/>
        </w:rPr>
        <w:t xml:space="preserve">. A meaningful example is the role that WHO can have in </w:t>
      </w:r>
      <w:r w:rsidRPr="0038305D">
        <w:rPr>
          <w:b/>
          <w:bCs/>
          <w:highlight w:val="green"/>
          <w:u w:val="single"/>
        </w:rPr>
        <w:t>ensuring access to medicines</w:t>
      </w:r>
      <w:r w:rsidRPr="0038305D">
        <w:rPr>
          <w:highlight w:val="green"/>
          <w:u w:val="single"/>
        </w:rPr>
        <w:t xml:space="preserve"> </w:t>
      </w:r>
      <w:r w:rsidRPr="0038305D">
        <w:rPr>
          <w:u w:val="single"/>
        </w:rPr>
        <w:t xml:space="preserve">for the world’s poorest people. </w:t>
      </w:r>
      <w:r w:rsidRPr="0038305D">
        <w:rPr>
          <w:highlight w:val="green"/>
          <w:u w:val="single"/>
        </w:rPr>
        <w:t>WHO is</w:t>
      </w:r>
      <w:r w:rsidRPr="0038305D">
        <w:rPr>
          <w:u w:val="single"/>
        </w:rPr>
        <w:t xml:space="preserve"> </w:t>
      </w:r>
      <w:r w:rsidRPr="0038305D">
        <w:rPr>
          <w:highlight w:val="green"/>
          <w:u w:val="single"/>
        </w:rPr>
        <w:t xml:space="preserve">the only global institution that has the </w:t>
      </w:r>
      <w:r w:rsidRPr="0038305D">
        <w:rPr>
          <w:b/>
          <w:bCs/>
          <w:highlight w:val="green"/>
          <w:u w:val="single"/>
          <w:bdr w:val="single" w:sz="4" w:space="0" w:color="auto"/>
        </w:rPr>
        <w:t>remit to drive this agenda forward</w:t>
      </w:r>
      <w:r w:rsidRPr="0038305D">
        <w:rPr>
          <w:u w:val="single"/>
        </w:rPr>
        <w:t xml:space="preserve">, </w:t>
      </w:r>
      <w:r w:rsidRPr="0038305D">
        <w:rPr>
          <w:highlight w:val="green"/>
          <w:u w:val="single"/>
        </w:rPr>
        <w:t xml:space="preserve">yet has failed </w:t>
      </w:r>
      <w:r w:rsidRPr="0038305D">
        <w:rPr>
          <w:u w:val="single"/>
        </w:rPr>
        <w:t xml:space="preserve">to do so </w:t>
      </w:r>
      <w:proofErr w:type="gramStart"/>
      <w:r w:rsidRPr="0038305D">
        <w:rPr>
          <w:u w:val="single"/>
        </w:rPr>
        <w:t>convincingly</w:t>
      </w:r>
      <w:r w:rsidRPr="0038305D">
        <w:rPr>
          <w:sz w:val="14"/>
        </w:rPr>
        <w:t>.</w:t>
      </w:r>
      <w:proofErr w:type="gramEnd"/>
      <w:r w:rsidRPr="0038305D">
        <w:rPr>
          <w:sz w:val="14"/>
        </w:rPr>
        <w:t xml:space="preserve"> The new Director-General must support and </w:t>
      </w:r>
      <w:r w:rsidRPr="0038305D">
        <w:rPr>
          <w:u w:val="single"/>
        </w:rPr>
        <w:t xml:space="preserve">reinvigorate the advocacy efforts of the </w:t>
      </w:r>
      <w:proofErr w:type="spellStart"/>
      <w:r w:rsidRPr="0038305D">
        <w:rPr>
          <w:u w:val="single"/>
        </w:rPr>
        <w:t>organisation</w:t>
      </w:r>
      <w:proofErr w:type="spellEnd"/>
      <w:r w:rsidRPr="0038305D">
        <w:rPr>
          <w:u w:val="single"/>
        </w:rPr>
        <w:t xml:space="preserve"> and provide a proper counterbalance to the interests of the pharmaceutical industry and wealthy member states</w:t>
      </w:r>
      <w:r w:rsidRPr="0038305D">
        <w:rPr>
          <w:sz w:val="14"/>
        </w:rPr>
        <w:t xml:space="preserve">. As the new Director-General takes office, they will </w:t>
      </w:r>
      <w:r w:rsidRPr="0038305D">
        <w:rPr>
          <w:u w:val="single"/>
        </w:rPr>
        <w:t>face</w:t>
      </w:r>
      <w:r w:rsidRPr="0038305D">
        <w:rPr>
          <w:sz w:val="14"/>
        </w:rPr>
        <w:t xml:space="preserve"> the dual </w:t>
      </w:r>
      <w:r w:rsidRPr="0038305D">
        <w:rPr>
          <w:u w:val="single"/>
        </w:rPr>
        <w:t>challenge</w:t>
      </w:r>
      <w:r w:rsidRPr="0038305D">
        <w:rPr>
          <w:sz w:val="14"/>
        </w:rPr>
        <w:t xml:space="preserve"> </w:t>
      </w:r>
      <w:r w:rsidRPr="0038305D">
        <w:rPr>
          <w:u w:val="single"/>
        </w:rPr>
        <w:t xml:space="preserve">of </w:t>
      </w:r>
      <w:r w:rsidRPr="0038305D">
        <w:rPr>
          <w:b/>
          <w:bCs/>
          <w:u w:val="single"/>
        </w:rPr>
        <w:t>seeing that</w:t>
      </w:r>
      <w:r w:rsidRPr="0038305D">
        <w:rPr>
          <w:sz w:val="14"/>
        </w:rPr>
        <w:t xml:space="preserve"> the broadest possible </w:t>
      </w:r>
      <w:r w:rsidRPr="0038305D">
        <w:rPr>
          <w:u w:val="single"/>
        </w:rPr>
        <w:t>public health</w:t>
      </w:r>
      <w:r w:rsidRPr="0038305D">
        <w:rPr>
          <w:sz w:val="14"/>
        </w:rPr>
        <w:t xml:space="preserve"> </w:t>
      </w:r>
      <w:r w:rsidRPr="0038305D">
        <w:rPr>
          <w:u w:val="single"/>
        </w:rPr>
        <w:t xml:space="preserve">interpretation of the World Trade Organization’s Doha Agreement on Trade Related Aspects on Intellectual Property Rights (TRIPS) </w:t>
      </w:r>
      <w:r w:rsidRPr="0038305D">
        <w:rPr>
          <w:b/>
          <w:bCs/>
          <w:u w:val="single"/>
        </w:rPr>
        <w:t>is not lost, and</w:t>
      </w:r>
      <w:r w:rsidRPr="0038305D">
        <w:rPr>
          <w:u w:val="single"/>
        </w:rPr>
        <w:t xml:space="preserve"> of </w:t>
      </w:r>
      <w:r w:rsidRPr="0038305D">
        <w:rPr>
          <w:highlight w:val="green"/>
          <w:u w:val="single"/>
        </w:rPr>
        <w:t xml:space="preserve">seizing </w:t>
      </w:r>
      <w:r w:rsidRPr="0038305D">
        <w:rPr>
          <w:u w:val="single"/>
        </w:rPr>
        <w:t xml:space="preserve">an </w:t>
      </w:r>
      <w:r w:rsidRPr="0038305D">
        <w:rPr>
          <w:highlight w:val="green"/>
          <w:u w:val="single"/>
        </w:rPr>
        <w:t xml:space="preserve">opportunity to bring </w:t>
      </w:r>
      <w:r w:rsidRPr="0038305D">
        <w:rPr>
          <w:u w:val="single"/>
        </w:rPr>
        <w:t xml:space="preserve">about an </w:t>
      </w:r>
      <w:r w:rsidRPr="0038305D">
        <w:rPr>
          <w:highlight w:val="green"/>
          <w:u w:val="single"/>
        </w:rPr>
        <w:t>international framework for sustainable</w:t>
      </w:r>
      <w:r w:rsidRPr="0038305D">
        <w:rPr>
          <w:sz w:val="14"/>
          <w:highlight w:val="green"/>
        </w:rPr>
        <w:t xml:space="preserve"> </w:t>
      </w:r>
      <w:r w:rsidRPr="0038305D">
        <w:rPr>
          <w:sz w:val="14"/>
        </w:rPr>
        <w:t xml:space="preserve">and predictable tiered pricing of </w:t>
      </w:r>
      <w:r w:rsidRPr="0038305D">
        <w:rPr>
          <w:highlight w:val="green"/>
          <w:u w:val="single"/>
        </w:rPr>
        <w:t>medicines</w:t>
      </w:r>
      <w:r w:rsidRPr="0038305D">
        <w:rPr>
          <w:sz w:val="14"/>
        </w:rPr>
        <w:t xml:space="preserve">. </w:t>
      </w:r>
      <w:r w:rsidRPr="0038305D">
        <w:rPr>
          <w:highlight w:val="green"/>
          <w:u w:val="single"/>
        </w:rPr>
        <w:t xml:space="preserve">Without </w:t>
      </w:r>
      <w:r w:rsidRPr="0038305D">
        <w:rPr>
          <w:u w:val="single"/>
        </w:rPr>
        <w:t xml:space="preserve">the </w:t>
      </w:r>
      <w:r w:rsidRPr="0038305D">
        <w:rPr>
          <w:highlight w:val="green"/>
          <w:u w:val="single"/>
        </w:rPr>
        <w:t xml:space="preserve">active intervention </w:t>
      </w:r>
      <w:r w:rsidRPr="0038305D">
        <w:rPr>
          <w:u w:val="single"/>
        </w:rPr>
        <w:t xml:space="preserve">of a public health advocate </w:t>
      </w:r>
      <w:r w:rsidRPr="0038305D">
        <w:rPr>
          <w:highlight w:val="green"/>
          <w:u w:val="single"/>
        </w:rPr>
        <w:t xml:space="preserve">at </w:t>
      </w:r>
      <w:r w:rsidRPr="0038305D">
        <w:rPr>
          <w:u w:val="single"/>
        </w:rPr>
        <w:t xml:space="preserve">the level of </w:t>
      </w:r>
      <w:r w:rsidRPr="0038305D">
        <w:rPr>
          <w:highlight w:val="green"/>
          <w:u w:val="single"/>
        </w:rPr>
        <w:t>WHO</w:t>
      </w:r>
      <w:r w:rsidRPr="0038305D">
        <w:rPr>
          <w:u w:val="single"/>
        </w:rPr>
        <w:t xml:space="preserve">, </w:t>
      </w:r>
      <w:r w:rsidRPr="0038305D">
        <w:rPr>
          <w:highlight w:val="green"/>
          <w:u w:val="single"/>
        </w:rPr>
        <w:t xml:space="preserve">there is a risk that </w:t>
      </w:r>
      <w:proofErr w:type="gramStart"/>
      <w:r w:rsidRPr="0038305D">
        <w:rPr>
          <w:highlight w:val="green"/>
          <w:u w:val="single"/>
        </w:rPr>
        <w:t xml:space="preserve">both </w:t>
      </w:r>
      <w:r w:rsidRPr="0038305D">
        <w:rPr>
          <w:u w:val="single"/>
        </w:rPr>
        <w:t>of these</w:t>
      </w:r>
      <w:proofErr w:type="gramEnd"/>
      <w:r w:rsidRPr="0038305D">
        <w:rPr>
          <w:u w:val="single"/>
        </w:rPr>
        <w:t xml:space="preserve"> initiatives </w:t>
      </w:r>
      <w:r w:rsidRPr="0038305D">
        <w:rPr>
          <w:b/>
          <w:bCs/>
          <w:highlight w:val="green"/>
          <w:u w:val="single"/>
        </w:rPr>
        <w:t>could founder.</w:t>
      </w:r>
      <w:r w:rsidRPr="0038305D">
        <w:rPr>
          <w:highlight w:val="green"/>
          <w:u w:val="single"/>
        </w:rPr>
        <w:t xml:space="preserve"> </w:t>
      </w:r>
      <w:r w:rsidRPr="0038305D">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3F339E4B" w14:textId="77777777" w:rsidR="002C20EE" w:rsidRPr="0038305D" w:rsidRDefault="002C20EE" w:rsidP="002C20EE">
      <w:pPr>
        <w:rPr>
          <w:u w:val="single"/>
        </w:rPr>
      </w:pPr>
      <w:r w:rsidRPr="0038305D">
        <w:rPr>
          <w:u w:val="single"/>
        </w:rPr>
        <w:t xml:space="preserve">New leader should </w:t>
      </w:r>
      <w:r w:rsidRPr="0038305D">
        <w:rPr>
          <w:highlight w:val="green"/>
          <w:u w:val="single"/>
        </w:rPr>
        <w:t xml:space="preserve">re-establish WHO’s credibility </w:t>
      </w:r>
      <w:r w:rsidRPr="0038305D">
        <w:rPr>
          <w:u w:val="single"/>
        </w:rPr>
        <w:t xml:space="preserve">The credibility of WHO’s advocacy </w:t>
      </w:r>
      <w:r w:rsidRPr="0038305D">
        <w:rPr>
          <w:highlight w:val="green"/>
          <w:u w:val="single"/>
        </w:rPr>
        <w:t xml:space="preserve">of </w:t>
      </w:r>
      <w:r w:rsidRPr="0038305D">
        <w:rPr>
          <w:u w:val="single"/>
        </w:rPr>
        <w:t xml:space="preserve">the </w:t>
      </w:r>
      <w:r w:rsidRPr="0038305D">
        <w:rPr>
          <w:highlight w:val="green"/>
          <w:u w:val="single"/>
        </w:rPr>
        <w:t xml:space="preserve">right to health </w:t>
      </w:r>
      <w:r w:rsidRPr="0038305D">
        <w:rPr>
          <w:u w:val="single"/>
        </w:rPr>
        <w:t xml:space="preserve">for all </w:t>
      </w:r>
      <w:r w:rsidRPr="0038305D">
        <w:rPr>
          <w:highlight w:val="green"/>
          <w:u w:val="single"/>
        </w:rPr>
        <w:t xml:space="preserve">has been eroded </w:t>
      </w:r>
      <w:r w:rsidRPr="0038305D">
        <w:rPr>
          <w:u w:val="single"/>
        </w:rPr>
        <w:t xml:space="preserve">in recent years. A large reason is WHO’s </w:t>
      </w:r>
      <w:r w:rsidRPr="0038305D">
        <w:rPr>
          <w:b/>
          <w:bCs/>
          <w:highlight w:val="green"/>
          <w:u w:val="single"/>
        </w:rPr>
        <w:t xml:space="preserve">failure to challenge </w:t>
      </w:r>
      <w:r w:rsidRPr="0038305D">
        <w:rPr>
          <w:b/>
          <w:bCs/>
          <w:u w:val="single"/>
        </w:rPr>
        <w:t xml:space="preserve">the </w:t>
      </w:r>
      <w:r w:rsidRPr="0038305D">
        <w:rPr>
          <w:b/>
          <w:bCs/>
          <w:highlight w:val="green"/>
          <w:u w:val="single"/>
        </w:rPr>
        <w:t>pharmaceutical</w:t>
      </w:r>
      <w:r w:rsidRPr="0038305D">
        <w:rPr>
          <w:highlight w:val="green"/>
          <w:u w:val="single"/>
        </w:rPr>
        <w:t xml:space="preserve"> </w:t>
      </w:r>
      <w:r w:rsidRPr="0038305D">
        <w:rPr>
          <w:u w:val="single"/>
        </w:rPr>
        <w:t>industry on access to medicines for people with HIV/AIDS and other diseases.</w:t>
      </w:r>
      <w:r w:rsidRPr="0038305D">
        <w:rPr>
          <w:sz w:val="16"/>
        </w:rPr>
        <w:t xml:space="preserve"> WHO’s collaboration with the industry in the “Accelerated Access” </w:t>
      </w:r>
      <w:proofErr w:type="spellStart"/>
      <w:r w:rsidRPr="0038305D">
        <w:rPr>
          <w:sz w:val="16"/>
        </w:rPr>
        <w:t>programme</w:t>
      </w:r>
      <w:proofErr w:type="spellEnd"/>
      <w:r w:rsidRPr="0038305D">
        <w:rPr>
          <w:sz w:val="16"/>
        </w:rPr>
        <w:t xml:space="preserve"> on antiretroviral medicines sounds good. In fact, the </w:t>
      </w:r>
      <w:proofErr w:type="spellStart"/>
      <w:r w:rsidRPr="0038305D">
        <w:rPr>
          <w:sz w:val="16"/>
        </w:rPr>
        <w:t>programme</w:t>
      </w:r>
      <w:proofErr w:type="spellEnd"/>
      <w:r w:rsidRPr="0038305D">
        <w:rPr>
          <w:sz w:val="16"/>
        </w:rPr>
        <w:t xml:space="preserve"> has served as a cover for the </w:t>
      </w:r>
      <w:proofErr w:type="spellStart"/>
      <w:r w:rsidRPr="0038305D">
        <w:rPr>
          <w:sz w:val="16"/>
        </w:rPr>
        <w:t>organisation’s</w:t>
      </w:r>
      <w:proofErr w:type="spellEnd"/>
      <w:r w:rsidRPr="0038305D">
        <w:rPr>
          <w:sz w:val="16"/>
        </w:rPr>
        <w:t xml:space="preserve"> frequent acceptance of industry arguments for restricting treatment access. </w:t>
      </w:r>
      <w:r w:rsidRPr="0038305D">
        <w:rPr>
          <w:u w:val="single"/>
        </w:rPr>
        <w:t xml:space="preserve">To re-establish WHO’s credibility, the new Director-General must lead the </w:t>
      </w:r>
      <w:proofErr w:type="spellStart"/>
      <w:r w:rsidRPr="0038305D">
        <w:rPr>
          <w:u w:val="single"/>
        </w:rPr>
        <w:t>organisation</w:t>
      </w:r>
      <w:proofErr w:type="spellEnd"/>
      <w:r w:rsidRPr="0038305D">
        <w:rPr>
          <w:u w:val="single"/>
        </w:rPr>
        <w:t xml:space="preserve"> to stand consistently with those most deprived of health services. Kenneth Roth, Executive Director, Human Rights Watch.</w:t>
      </w:r>
    </w:p>
    <w:p w14:paraId="3A4C803C" w14:textId="77777777" w:rsidR="002C20EE" w:rsidRPr="0038305D" w:rsidRDefault="002C20EE" w:rsidP="002C20EE">
      <w:pPr>
        <w:pStyle w:val="Heading4"/>
      </w:pPr>
      <w:r w:rsidRPr="0038305D">
        <w:t xml:space="preserve">Right to Health solves </w:t>
      </w:r>
      <w:r w:rsidRPr="0038305D">
        <w:rPr>
          <w:u w:val="single"/>
        </w:rPr>
        <w:t>Nationalist Populism</w:t>
      </w:r>
      <w:r w:rsidRPr="0038305D">
        <w:t>.</w:t>
      </w:r>
    </w:p>
    <w:p w14:paraId="23E0413C" w14:textId="77777777" w:rsidR="002C20EE" w:rsidRPr="0038305D" w:rsidRDefault="002C20EE" w:rsidP="002C20EE">
      <w:r w:rsidRPr="0038305D">
        <w:rPr>
          <w:rStyle w:val="Style13ptBold"/>
        </w:rPr>
        <w:t>Friedman 17</w:t>
      </w:r>
      <w:r w:rsidRPr="0038305D">
        <w:t xml:space="preserve"> Eric Friedman March 2017 “New WHO Leader Will Need Human Rights to Counter Nationalistic Populism” </w:t>
      </w:r>
      <w:hyperlink r:id="rId8" w:history="1">
        <w:r w:rsidRPr="0038305D">
          <w:rPr>
            <w:rStyle w:val="Hyperlink"/>
          </w:rPr>
          <w:t>https://www.hhrjournal.org/2017/03/new-who-leader-will-need-human-rights-to-counter-populism/</w:t>
        </w:r>
      </w:hyperlink>
      <w:r w:rsidRPr="0038305D">
        <w:rPr>
          <w:rStyle w:val="Hyperlink"/>
        </w:rPr>
        <w:t xml:space="preserve"> (</w:t>
      </w:r>
      <w:r w:rsidRPr="0038305D">
        <w:t xml:space="preserve">JD, Project Leader of the Platform for a Framework Convention on Global Health at the O’Neill Institute for National and Global Health Law at the Georgetown University Law Center in Washington, DC)//Elmer </w:t>
      </w:r>
    </w:p>
    <w:p w14:paraId="6D33608D" w14:textId="77777777" w:rsidR="002C20EE" w:rsidRPr="0038305D" w:rsidRDefault="002C20EE" w:rsidP="002C20EE">
      <w:pPr>
        <w:rPr>
          <w:sz w:val="16"/>
        </w:rPr>
      </w:pPr>
      <w:r w:rsidRPr="0038305D">
        <w:rPr>
          <w:rStyle w:val="StyleUnderline"/>
          <w:sz w:val="24"/>
          <w:szCs w:val="24"/>
        </w:rPr>
        <w:t xml:space="preserve">The </w:t>
      </w:r>
      <w:r w:rsidRPr="0038305D">
        <w:rPr>
          <w:rStyle w:val="StyleUnderline"/>
          <w:sz w:val="24"/>
          <w:szCs w:val="24"/>
          <w:highlight w:val="green"/>
        </w:rPr>
        <w:t>need for WHO leadership on</w:t>
      </w:r>
      <w:r w:rsidRPr="0038305D">
        <w:rPr>
          <w:rStyle w:val="StyleUnderline"/>
          <w:sz w:val="24"/>
          <w:szCs w:val="24"/>
        </w:rPr>
        <w:t xml:space="preserve"> human rights</w:t>
      </w:r>
      <w:r w:rsidRPr="0038305D">
        <w:rPr>
          <w:sz w:val="16"/>
          <w:szCs w:val="24"/>
        </w:rPr>
        <w:t>—</w:t>
      </w:r>
      <w:r w:rsidRPr="0038305D">
        <w:rPr>
          <w:rStyle w:val="StyleUnderline"/>
          <w:sz w:val="24"/>
          <w:szCs w:val="24"/>
        </w:rPr>
        <w:t>and</w:t>
      </w:r>
      <w:r w:rsidRPr="0038305D">
        <w:rPr>
          <w:sz w:val="16"/>
          <w:szCs w:val="24"/>
        </w:rPr>
        <w:t xml:space="preserve"> for </w:t>
      </w:r>
      <w:r w:rsidRPr="0038305D">
        <w:rPr>
          <w:rStyle w:val="Emphasis"/>
          <w:sz w:val="24"/>
          <w:szCs w:val="24"/>
          <w:highlight w:val="green"/>
        </w:rPr>
        <w:t xml:space="preserve">global leadership on health and </w:t>
      </w:r>
      <w:r w:rsidRPr="0038305D">
        <w:rPr>
          <w:rStyle w:val="Emphasis"/>
          <w:sz w:val="24"/>
          <w:szCs w:val="24"/>
        </w:rPr>
        <w:t xml:space="preserve">human </w:t>
      </w:r>
      <w:r w:rsidRPr="0038305D">
        <w:rPr>
          <w:rStyle w:val="Emphasis"/>
          <w:sz w:val="24"/>
          <w:szCs w:val="24"/>
          <w:highlight w:val="green"/>
        </w:rPr>
        <w:t>rights beyond WHO</w:t>
      </w:r>
      <w:r w:rsidRPr="0038305D">
        <w:rPr>
          <w:sz w:val="16"/>
          <w:szCs w:val="24"/>
        </w:rPr>
        <w:t xml:space="preserve">—has always been </w:t>
      </w:r>
      <w:proofErr w:type="gramStart"/>
      <w:r w:rsidRPr="0038305D">
        <w:rPr>
          <w:sz w:val="16"/>
          <w:szCs w:val="24"/>
        </w:rPr>
        <w:t>present, yet</w:t>
      </w:r>
      <w:proofErr w:type="gramEnd"/>
      <w:r w:rsidRPr="0038305D">
        <w:rPr>
          <w:sz w:val="16"/>
          <w:szCs w:val="24"/>
        </w:rPr>
        <w:t xml:space="preserve"> </w:t>
      </w:r>
      <w:r w:rsidRPr="0038305D">
        <w:rPr>
          <w:rStyle w:val="StyleUnderline"/>
          <w:sz w:val="24"/>
          <w:szCs w:val="24"/>
          <w:highlight w:val="green"/>
        </w:rPr>
        <w:t>has become</w:t>
      </w:r>
      <w:r w:rsidRPr="0038305D">
        <w:rPr>
          <w:sz w:val="16"/>
          <w:szCs w:val="24"/>
        </w:rPr>
        <w:t xml:space="preserve"> ever more </w:t>
      </w:r>
      <w:r w:rsidRPr="0038305D">
        <w:rPr>
          <w:rStyle w:val="StyleUnderline"/>
          <w:sz w:val="24"/>
          <w:szCs w:val="24"/>
          <w:highlight w:val="green"/>
        </w:rPr>
        <w:t>pressing</w:t>
      </w:r>
      <w:r w:rsidRPr="0038305D">
        <w:rPr>
          <w:sz w:val="16"/>
          <w:szCs w:val="24"/>
        </w:rPr>
        <w:t xml:space="preserve">. A </w:t>
      </w:r>
      <w:r w:rsidRPr="0038305D">
        <w:rPr>
          <w:rStyle w:val="Emphasis"/>
          <w:sz w:val="24"/>
          <w:szCs w:val="24"/>
          <w:highlight w:val="green"/>
          <w:bdr w:val="single" w:sz="4" w:space="0" w:color="auto"/>
        </w:rPr>
        <w:t>reactionary, nationalist populism has been gaining momentum</w:t>
      </w:r>
      <w:r w:rsidRPr="0038305D">
        <w:rPr>
          <w:rStyle w:val="Emphasis"/>
          <w:sz w:val="24"/>
          <w:szCs w:val="24"/>
        </w:rPr>
        <w:t>,</w:t>
      </w:r>
      <w:r w:rsidRPr="0038305D">
        <w:rPr>
          <w:sz w:val="16"/>
          <w:szCs w:val="24"/>
        </w:rPr>
        <w:t xml:space="preserve"> particularly in the United States and parts of Europe, </w:t>
      </w:r>
      <w:r w:rsidRPr="0038305D">
        <w:rPr>
          <w:rStyle w:val="StyleUnderline"/>
          <w:sz w:val="24"/>
          <w:szCs w:val="24"/>
        </w:rPr>
        <w:t xml:space="preserve">and some of its most disturbing features, such as </w:t>
      </w:r>
      <w:r w:rsidRPr="0038305D">
        <w:rPr>
          <w:rStyle w:val="StyleUnderline"/>
          <w:sz w:val="24"/>
          <w:szCs w:val="24"/>
          <w:highlight w:val="green"/>
        </w:rPr>
        <w:t>xenophobia and disregard for</w:t>
      </w:r>
      <w:r w:rsidRPr="0038305D">
        <w:rPr>
          <w:rStyle w:val="StyleUnderline"/>
          <w:sz w:val="24"/>
          <w:szCs w:val="24"/>
        </w:rPr>
        <w:t xml:space="preserve"> international law and </w:t>
      </w:r>
      <w:r w:rsidRPr="0038305D">
        <w:rPr>
          <w:rStyle w:val="StyleUnderline"/>
          <w:sz w:val="24"/>
          <w:szCs w:val="24"/>
          <w:highlight w:val="green"/>
        </w:rPr>
        <w:t>institutions</w:t>
      </w:r>
      <w:r w:rsidRPr="0038305D">
        <w:rPr>
          <w:rStyle w:val="StyleUnderline"/>
          <w:sz w:val="24"/>
          <w:szCs w:val="24"/>
        </w:rPr>
        <w:t xml:space="preserve">, </w:t>
      </w:r>
      <w:r w:rsidRPr="0038305D">
        <w:rPr>
          <w:rStyle w:val="StyleUnderline"/>
          <w:sz w:val="24"/>
          <w:szCs w:val="24"/>
          <w:highlight w:val="green"/>
        </w:rPr>
        <w:t>are surfacing</w:t>
      </w:r>
      <w:r w:rsidRPr="0038305D">
        <w:rPr>
          <w:rStyle w:val="StyleUnderline"/>
          <w:sz w:val="24"/>
          <w:szCs w:val="24"/>
        </w:rPr>
        <w:t xml:space="preserve"> elsewhere. </w:t>
      </w:r>
      <w:r w:rsidRPr="0038305D">
        <w:rPr>
          <w:rStyle w:val="Emphasis"/>
          <w:sz w:val="24"/>
          <w:szCs w:val="24"/>
          <w:highlight w:val="green"/>
        </w:rPr>
        <w:t>Persisting health challenges</w:t>
      </w:r>
      <w:r w:rsidRPr="0038305D">
        <w:rPr>
          <w:sz w:val="16"/>
          <w:szCs w:val="24"/>
        </w:rPr>
        <w:t>—</w:t>
      </w:r>
      <w:r w:rsidRPr="0038305D">
        <w:rPr>
          <w:rStyle w:val="StyleUnderline"/>
          <w:sz w:val="24"/>
          <w:szCs w:val="24"/>
          <w:highlight w:val="green"/>
        </w:rPr>
        <w:t xml:space="preserve">such as </w:t>
      </w:r>
      <w:r w:rsidRPr="0038305D">
        <w:rPr>
          <w:rStyle w:val="StyleUnderline"/>
          <w:sz w:val="24"/>
          <w:szCs w:val="24"/>
        </w:rPr>
        <w:t xml:space="preserve">immense national and </w:t>
      </w:r>
      <w:r w:rsidRPr="0038305D">
        <w:rPr>
          <w:rStyle w:val="StyleUnderline"/>
          <w:b/>
          <w:bCs/>
          <w:sz w:val="24"/>
          <w:szCs w:val="24"/>
          <w:highlight w:val="green"/>
        </w:rPr>
        <w:t>global health inequities</w:t>
      </w:r>
      <w:r w:rsidRPr="0038305D">
        <w:rPr>
          <w:rStyle w:val="StyleUnderline"/>
          <w:sz w:val="24"/>
          <w:szCs w:val="24"/>
        </w:rPr>
        <w:t xml:space="preserve">, with </w:t>
      </w:r>
      <w:r w:rsidRPr="0038305D">
        <w:rPr>
          <w:rStyle w:val="Emphasis"/>
          <w:sz w:val="24"/>
          <w:szCs w:val="24"/>
        </w:rPr>
        <w:t>universal health coverage</w:t>
      </w:r>
      <w:r w:rsidRPr="0038305D">
        <w:rPr>
          <w:sz w:val="16"/>
          <w:szCs w:val="24"/>
        </w:rPr>
        <w:t xml:space="preserve"> and the Sustainable Development Goals </w:t>
      </w:r>
      <w:r w:rsidRPr="0038305D">
        <w:rPr>
          <w:rStyle w:val="StyleUnderline"/>
          <w:sz w:val="24"/>
          <w:szCs w:val="24"/>
        </w:rPr>
        <w:t>offering some hope of lessening them</w:t>
      </w:r>
      <w:r w:rsidRPr="0038305D">
        <w:rPr>
          <w:sz w:val="16"/>
          <w:szCs w:val="24"/>
        </w:rPr>
        <w:t>—</w:t>
      </w:r>
      <w:r w:rsidRPr="0038305D">
        <w:rPr>
          <w:rStyle w:val="StyleUnderline"/>
          <w:sz w:val="24"/>
          <w:szCs w:val="24"/>
        </w:rPr>
        <w:t>and growing threats such as</w:t>
      </w:r>
      <w:r w:rsidRPr="0038305D">
        <w:rPr>
          <w:sz w:val="16"/>
          <w:szCs w:val="24"/>
        </w:rPr>
        <w:t xml:space="preserve"> outbreaks of </w:t>
      </w:r>
      <w:r w:rsidRPr="0038305D">
        <w:rPr>
          <w:rStyle w:val="Emphasis"/>
          <w:sz w:val="24"/>
          <w:szCs w:val="24"/>
          <w:highlight w:val="green"/>
        </w:rPr>
        <w:t>infectious disease</w:t>
      </w:r>
      <w:r w:rsidRPr="0038305D">
        <w:rPr>
          <w:sz w:val="16"/>
          <w:szCs w:val="24"/>
        </w:rPr>
        <w:t xml:space="preserve">, worsening </w:t>
      </w:r>
      <w:r w:rsidRPr="0038305D">
        <w:rPr>
          <w:rStyle w:val="Emphasis"/>
          <w:sz w:val="24"/>
          <w:szCs w:val="24"/>
          <w:highlight w:val="green"/>
        </w:rPr>
        <w:t>antimicrobial resistance</w:t>
      </w:r>
      <w:r w:rsidRPr="0038305D">
        <w:rPr>
          <w:sz w:val="16"/>
          <w:szCs w:val="24"/>
        </w:rPr>
        <w:t>, and climate change</w:t>
      </w:r>
      <w:r w:rsidRPr="0038305D">
        <w:rPr>
          <w:sz w:val="16"/>
          <w:szCs w:val="24"/>
          <w:highlight w:val="green"/>
        </w:rPr>
        <w:t xml:space="preserve"> </w:t>
      </w:r>
      <w:r w:rsidRPr="0038305D">
        <w:rPr>
          <w:rStyle w:val="StyleUnderline"/>
          <w:sz w:val="24"/>
          <w:szCs w:val="24"/>
          <w:highlight w:val="green"/>
        </w:rPr>
        <w:t>demand</w:t>
      </w:r>
      <w:r w:rsidRPr="0038305D">
        <w:rPr>
          <w:rStyle w:val="StyleUnderline"/>
          <w:sz w:val="24"/>
          <w:szCs w:val="24"/>
        </w:rPr>
        <w:t xml:space="preserve"> the</w:t>
      </w:r>
      <w:r w:rsidRPr="0038305D">
        <w:rPr>
          <w:sz w:val="16"/>
          <w:szCs w:val="24"/>
        </w:rPr>
        <w:t xml:space="preserve"> type of </w:t>
      </w:r>
      <w:r w:rsidRPr="0038305D">
        <w:rPr>
          <w:rStyle w:val="Emphasis"/>
          <w:sz w:val="24"/>
          <w:szCs w:val="24"/>
          <w:highlight w:val="green"/>
        </w:rPr>
        <w:t>leadership</w:t>
      </w:r>
      <w:r w:rsidRPr="0038305D">
        <w:rPr>
          <w:rStyle w:val="Emphasis"/>
          <w:sz w:val="24"/>
          <w:szCs w:val="24"/>
        </w:rPr>
        <w:t xml:space="preserve"> that </w:t>
      </w:r>
      <w:r w:rsidRPr="0038305D">
        <w:rPr>
          <w:rStyle w:val="Emphasis"/>
          <w:sz w:val="24"/>
          <w:szCs w:val="24"/>
          <w:highlight w:val="green"/>
        </w:rPr>
        <w:t>the right to health entails</w:t>
      </w:r>
      <w:r w:rsidRPr="0038305D">
        <w:rPr>
          <w:sz w:val="16"/>
          <w:szCs w:val="24"/>
        </w:rPr>
        <w:t xml:space="preserve">. In this immensely challenging environment, </w:t>
      </w:r>
      <w:r w:rsidRPr="0038305D">
        <w:rPr>
          <w:rStyle w:val="StyleUnderline"/>
          <w:sz w:val="24"/>
          <w:szCs w:val="24"/>
          <w:highlight w:val="green"/>
        </w:rPr>
        <w:t>WHO needs</w:t>
      </w:r>
      <w:r w:rsidRPr="0038305D">
        <w:rPr>
          <w:sz w:val="16"/>
          <w:szCs w:val="24"/>
        </w:rPr>
        <w:t xml:space="preserve"> to become a 21st century institution that has </w:t>
      </w:r>
      <w:r w:rsidRPr="0038305D">
        <w:rPr>
          <w:rStyle w:val="Emphasis"/>
          <w:sz w:val="24"/>
          <w:szCs w:val="24"/>
        </w:rPr>
        <w:t xml:space="preserve">the gravitas and </w:t>
      </w:r>
      <w:r w:rsidRPr="0038305D">
        <w:rPr>
          <w:rStyle w:val="Emphasis"/>
          <w:sz w:val="24"/>
          <w:szCs w:val="24"/>
          <w:highlight w:val="green"/>
        </w:rPr>
        <w:t>credibility</w:t>
      </w:r>
      <w:r w:rsidRPr="0038305D">
        <w:rPr>
          <w:sz w:val="16"/>
          <w:szCs w:val="24"/>
          <w:highlight w:val="green"/>
        </w:rPr>
        <w:t xml:space="preserve"> </w:t>
      </w:r>
      <w:r w:rsidRPr="0038305D">
        <w:rPr>
          <w:rStyle w:val="StyleUnderline"/>
          <w:sz w:val="24"/>
          <w:szCs w:val="24"/>
          <w:highlight w:val="green"/>
        </w:rPr>
        <w:t>to carve</w:t>
      </w:r>
      <w:r w:rsidRPr="0038305D">
        <w:rPr>
          <w:rStyle w:val="StyleUnderline"/>
          <w:sz w:val="24"/>
          <w:szCs w:val="24"/>
        </w:rPr>
        <w:t xml:space="preserve"> a path </w:t>
      </w:r>
      <w:r w:rsidRPr="0038305D">
        <w:rPr>
          <w:rStyle w:val="StyleUnderline"/>
          <w:sz w:val="24"/>
          <w:szCs w:val="24"/>
          <w:highlight w:val="green"/>
        </w:rPr>
        <w:t>through these obstacles</w:t>
      </w:r>
      <w:r w:rsidRPr="0038305D">
        <w:rPr>
          <w:rStyle w:val="StyleUnderline"/>
          <w:sz w:val="24"/>
          <w:szCs w:val="24"/>
        </w:rPr>
        <w:t xml:space="preserve"> towards global health justice</w:t>
      </w:r>
      <w:r w:rsidRPr="0038305D">
        <w:rPr>
          <w:sz w:val="16"/>
          <w:szCs w:val="24"/>
        </w:rPr>
        <w:t xml:space="preserve">. The next WHO Director-General, to be elected in May, must lead the organization there. </w:t>
      </w:r>
      <w:r w:rsidRPr="0038305D">
        <w:rPr>
          <w:rStyle w:val="Emphasis"/>
          <w:sz w:val="24"/>
          <w:szCs w:val="24"/>
          <w:highlight w:val="green"/>
        </w:rPr>
        <w:t>The right to health can light the way</w:t>
      </w:r>
      <w:r w:rsidRPr="0038305D">
        <w:rPr>
          <w:rStyle w:val="Emphasis"/>
          <w:sz w:val="24"/>
          <w:szCs w:val="24"/>
        </w:rPr>
        <w:t xml:space="preserve"> ahead</w:t>
      </w:r>
      <w:r w:rsidRPr="0038305D">
        <w:rPr>
          <w:sz w:val="16"/>
          <w:szCs w:val="24"/>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38305D">
        <w:rPr>
          <w:rStyle w:val="StyleUnderline"/>
          <w:sz w:val="24"/>
          <w:szCs w:val="24"/>
        </w:rPr>
        <w:t xml:space="preserve">we know the power of international law to significantly advance health, with </w:t>
      </w:r>
      <w:r w:rsidRPr="0038305D">
        <w:rPr>
          <w:rStyle w:val="StyleUnderline"/>
          <w:sz w:val="24"/>
          <w:szCs w:val="24"/>
          <w:highlight w:val="green"/>
        </w:rPr>
        <w:t xml:space="preserve">the </w:t>
      </w:r>
      <w:r w:rsidRPr="0038305D">
        <w:rPr>
          <w:rStyle w:val="Emphasis"/>
          <w:sz w:val="24"/>
          <w:szCs w:val="24"/>
          <w:highlight w:val="green"/>
        </w:rPr>
        <w:t xml:space="preserve">transformative </w:t>
      </w:r>
      <w:r w:rsidRPr="0038305D">
        <w:rPr>
          <w:rStyle w:val="Emphasis"/>
          <w:sz w:val="24"/>
          <w:szCs w:val="24"/>
        </w:rPr>
        <w:t xml:space="preserve">power of legally binding </w:t>
      </w:r>
      <w:r w:rsidRPr="0038305D">
        <w:rPr>
          <w:rStyle w:val="Emphasis"/>
          <w:sz w:val="24"/>
          <w:szCs w:val="24"/>
          <w:highlight w:val="green"/>
        </w:rPr>
        <w:t>global health norms</w:t>
      </w:r>
      <w:r w:rsidRPr="0038305D">
        <w:rPr>
          <w:sz w:val="16"/>
          <w:szCs w:val="24"/>
        </w:rPr>
        <w:t xml:space="preserve">. As a treaty, the FCGH would increase political accountability and accountability through the courts, while helping protect health other treaty-based international regimes, such as trade. It </w:t>
      </w:r>
      <w:r w:rsidRPr="0038305D">
        <w:rPr>
          <w:rStyle w:val="StyleUnderline"/>
          <w:sz w:val="24"/>
          <w:szCs w:val="24"/>
          <w:highlight w:val="green"/>
        </w:rPr>
        <w:t>would</w:t>
      </w:r>
      <w:r w:rsidRPr="0038305D">
        <w:rPr>
          <w:sz w:val="16"/>
          <w:szCs w:val="24"/>
        </w:rPr>
        <w:t xml:space="preserve"> also </w:t>
      </w:r>
      <w:r w:rsidRPr="0038305D">
        <w:rPr>
          <w:rStyle w:val="StyleUnderline"/>
          <w:sz w:val="24"/>
          <w:szCs w:val="24"/>
          <w:highlight w:val="green"/>
        </w:rPr>
        <w:t xml:space="preserve">be a bold assertion of </w:t>
      </w:r>
      <w:r w:rsidRPr="0038305D">
        <w:rPr>
          <w:rStyle w:val="Emphasis"/>
          <w:sz w:val="24"/>
          <w:szCs w:val="24"/>
          <w:highlight w:val="green"/>
        </w:rPr>
        <w:t>global solidarity</w:t>
      </w:r>
      <w:r w:rsidRPr="0038305D">
        <w:rPr>
          <w:sz w:val="16"/>
          <w:szCs w:val="24"/>
        </w:rPr>
        <w:t xml:space="preserve"> for global justice, as so urgently needed, “</w:t>
      </w:r>
      <w:r w:rsidRPr="0038305D">
        <w:rPr>
          <w:rStyle w:val="StyleUnderline"/>
          <w:sz w:val="24"/>
          <w:szCs w:val="24"/>
          <w:highlight w:val="green"/>
        </w:rPr>
        <w:t>demonstrating</w:t>
      </w:r>
      <w:r w:rsidRPr="0038305D">
        <w:rPr>
          <w:sz w:val="16"/>
          <w:szCs w:val="24"/>
        </w:rPr>
        <w:t xml:space="preserve"> that </w:t>
      </w:r>
      <w:r w:rsidRPr="0038305D">
        <w:rPr>
          <w:rStyle w:val="StyleUnderline"/>
          <w:sz w:val="24"/>
          <w:szCs w:val="24"/>
        </w:rPr>
        <w:t xml:space="preserve">the community of </w:t>
      </w:r>
      <w:r w:rsidRPr="0038305D">
        <w:rPr>
          <w:rStyle w:val="StyleUnderline"/>
          <w:b/>
          <w:bCs/>
          <w:sz w:val="24"/>
          <w:szCs w:val="24"/>
          <w:highlight w:val="green"/>
        </w:rPr>
        <w:t>nations are</w:t>
      </w:r>
      <w:r w:rsidRPr="0038305D">
        <w:rPr>
          <w:rStyle w:val="StyleUnderline"/>
          <w:b/>
          <w:bCs/>
          <w:sz w:val="24"/>
          <w:szCs w:val="24"/>
        </w:rPr>
        <w:t xml:space="preserve"> indeed </w:t>
      </w:r>
      <w:r w:rsidRPr="0038305D">
        <w:rPr>
          <w:rStyle w:val="StyleUnderline"/>
          <w:b/>
          <w:bCs/>
          <w:sz w:val="24"/>
          <w:szCs w:val="24"/>
          <w:highlight w:val="green"/>
        </w:rPr>
        <w:t>stronger together</w:t>
      </w:r>
      <w:r w:rsidRPr="0038305D">
        <w:rPr>
          <w:sz w:val="16"/>
          <w:szCs w:val="24"/>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38305D">
        <w:rPr>
          <w:rStyle w:val="StyleUnderline"/>
          <w:sz w:val="24"/>
          <w:szCs w:val="24"/>
        </w:rPr>
        <w:t xml:space="preserve">We see signs of </w:t>
      </w:r>
      <w:r w:rsidRPr="0038305D">
        <w:rPr>
          <w:rStyle w:val="StyleUnderline"/>
          <w:b/>
          <w:bCs/>
          <w:sz w:val="24"/>
          <w:szCs w:val="24"/>
          <w:highlight w:val="green"/>
        </w:rPr>
        <w:t>resistance of</w:t>
      </w:r>
      <w:r w:rsidRPr="0038305D">
        <w:rPr>
          <w:rStyle w:val="StyleUnderline"/>
          <w:b/>
          <w:bCs/>
          <w:sz w:val="24"/>
          <w:szCs w:val="24"/>
        </w:rPr>
        <w:t xml:space="preserve"> the </w:t>
      </w:r>
      <w:r w:rsidRPr="0038305D">
        <w:rPr>
          <w:rStyle w:val="StyleUnderline"/>
          <w:b/>
          <w:bCs/>
          <w:sz w:val="24"/>
          <w:szCs w:val="24"/>
          <w:highlight w:val="green"/>
        </w:rPr>
        <w:t>dangerous nationalist populism</w:t>
      </w:r>
      <w:r w:rsidRPr="0038305D">
        <w:rPr>
          <w:sz w:val="16"/>
          <w:szCs w:val="24"/>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38305D">
        <w:rPr>
          <w:rStyle w:val="StyleUnderline"/>
          <w:sz w:val="24"/>
          <w:szCs w:val="24"/>
        </w:rPr>
        <w:t xml:space="preserve">Such resistance </w:t>
      </w:r>
      <w:r w:rsidRPr="0038305D">
        <w:rPr>
          <w:rStyle w:val="Emphasis"/>
          <w:sz w:val="24"/>
          <w:szCs w:val="24"/>
          <w:highlight w:val="green"/>
        </w:rPr>
        <w:t xml:space="preserve">can prevent </w:t>
      </w:r>
      <w:r w:rsidRPr="0038305D">
        <w:rPr>
          <w:rStyle w:val="Emphasis"/>
          <w:sz w:val="24"/>
          <w:szCs w:val="24"/>
        </w:rPr>
        <w:t xml:space="preserve">some of </w:t>
      </w:r>
      <w:r w:rsidRPr="0038305D">
        <w:rPr>
          <w:rStyle w:val="Emphasis"/>
          <w:sz w:val="24"/>
          <w:szCs w:val="24"/>
          <w:highlight w:val="green"/>
        </w:rPr>
        <w:t>the worst impacts</w:t>
      </w:r>
      <w:r w:rsidRPr="0038305D">
        <w:rPr>
          <w:rStyle w:val="StyleUnderline"/>
          <w:sz w:val="24"/>
          <w:szCs w:val="24"/>
        </w:rPr>
        <w:t xml:space="preserve"> on the right to health, from discrimination against migrants to cuts to programs</w:t>
      </w:r>
      <w:r w:rsidRPr="0038305D">
        <w:rPr>
          <w:sz w:val="16"/>
          <w:szCs w:val="24"/>
        </w:rPr>
        <w:t xml:space="preserve"> vital for health. Meanwhile, </w:t>
      </w:r>
      <w:r w:rsidRPr="0038305D">
        <w:rPr>
          <w:rStyle w:val="StyleUnderline"/>
          <w:sz w:val="24"/>
          <w:szCs w:val="24"/>
        </w:rPr>
        <w:t>let’s construct an edifice for the future of health and human rights,</w:t>
      </w:r>
      <w:r w:rsidRPr="0038305D">
        <w:rPr>
          <w:sz w:val="16"/>
          <w:szCs w:val="24"/>
        </w:rPr>
        <w:t xml:space="preserve"> even as we stand against its destruction. </w:t>
      </w:r>
      <w:r w:rsidRPr="0038305D">
        <w:rPr>
          <w:rStyle w:val="StyleUnderline"/>
          <w:sz w:val="24"/>
          <w:szCs w:val="24"/>
        </w:rPr>
        <w:t xml:space="preserve">WHO, </w:t>
      </w:r>
      <w:r w:rsidRPr="0038305D">
        <w:rPr>
          <w:rStyle w:val="StyleUnderline"/>
          <w:sz w:val="24"/>
          <w:szCs w:val="24"/>
          <w:highlight w:val="green"/>
        </w:rPr>
        <w:t>right to health</w:t>
      </w:r>
      <w:r w:rsidRPr="0038305D">
        <w:rPr>
          <w:sz w:val="16"/>
          <w:szCs w:val="24"/>
        </w:rPr>
        <w:t xml:space="preserve">, and FCGH leadership </w:t>
      </w:r>
      <w:r w:rsidRPr="0038305D">
        <w:rPr>
          <w:rStyle w:val="StyleUnderline"/>
          <w:sz w:val="24"/>
          <w:szCs w:val="24"/>
          <w:highlight w:val="green"/>
        </w:rPr>
        <w:t xml:space="preserve">ought to be </w:t>
      </w:r>
      <w:r w:rsidRPr="0038305D">
        <w:rPr>
          <w:rStyle w:val="Emphasis"/>
          <w:sz w:val="24"/>
          <w:szCs w:val="24"/>
          <w:highlight w:val="green"/>
        </w:rPr>
        <w:t xml:space="preserve">a core part of that </w:t>
      </w:r>
      <w:proofErr w:type="gramStart"/>
      <w:r w:rsidRPr="0038305D">
        <w:rPr>
          <w:rStyle w:val="Emphasis"/>
          <w:sz w:val="24"/>
          <w:szCs w:val="24"/>
        </w:rPr>
        <w:t>endeavor</w:t>
      </w:r>
      <w:r w:rsidRPr="0038305D">
        <w:rPr>
          <w:sz w:val="16"/>
        </w:rPr>
        <w:t>.</w:t>
      </w:r>
      <w:proofErr w:type="gramEnd"/>
    </w:p>
    <w:p w14:paraId="670C058B" w14:textId="77777777" w:rsidR="002C20EE" w:rsidRPr="0038305D" w:rsidRDefault="002C20EE" w:rsidP="002C20EE">
      <w:pPr>
        <w:pStyle w:val="Heading4"/>
      </w:pPr>
      <w:r w:rsidRPr="0038305D">
        <w:t xml:space="preserve">Populism is an </w:t>
      </w:r>
      <w:r w:rsidRPr="0038305D">
        <w:rPr>
          <w:u w:val="single"/>
        </w:rPr>
        <w:t>existential threat</w:t>
      </w:r>
      <w:r w:rsidRPr="0038305D">
        <w:t>.</w:t>
      </w:r>
    </w:p>
    <w:p w14:paraId="533D9D4E" w14:textId="77777777" w:rsidR="002C20EE" w:rsidRPr="0038305D" w:rsidRDefault="002C20EE" w:rsidP="002C20EE">
      <w:r w:rsidRPr="0038305D">
        <w:rPr>
          <w:rStyle w:val="Style13ptBold"/>
        </w:rPr>
        <w:t>de Waal 16</w:t>
      </w:r>
      <w:r w:rsidRPr="0038305D">
        <w:t xml:space="preserve"> Alex de Waal 12-5-2016 “Garrison America and the Threat of Global War” </w:t>
      </w:r>
      <w:hyperlink r:id="rId9" w:history="1">
        <w:r w:rsidRPr="0038305D">
          <w:rPr>
            <w:rStyle w:val="Hyperlink"/>
          </w:rPr>
          <w:t>http://bostonreview.net/war-security-politics-global-justice/alex-de-waal-garrison-america-and-threat-global-war</w:t>
        </w:r>
      </w:hyperlink>
      <w:r w:rsidRPr="0038305D">
        <w:t xml:space="preserve"> (Executive Director of the World Peace Foundation at the Fletcher School at Tufts University)//Elmer </w:t>
      </w:r>
    </w:p>
    <w:p w14:paraId="7DC8A42E" w14:textId="77777777" w:rsidR="002C20EE" w:rsidRPr="0038305D" w:rsidRDefault="002C20EE" w:rsidP="002C20EE">
      <w:pPr>
        <w:rPr>
          <w:sz w:val="16"/>
          <w:szCs w:val="24"/>
        </w:rPr>
      </w:pPr>
      <w:r w:rsidRPr="0038305D">
        <w:rPr>
          <w:sz w:val="16"/>
          <w:szCs w:val="24"/>
        </w:rPr>
        <w:t xml:space="preserve">Polanyi recounts how </w:t>
      </w:r>
      <w:r w:rsidRPr="0038305D">
        <w:rPr>
          <w:rStyle w:val="StyleUnderline"/>
          <w:sz w:val="24"/>
          <w:szCs w:val="24"/>
        </w:rPr>
        <w:t>economic and financial crisis led to global calamity. Something similar could happen today</w:t>
      </w:r>
      <w:r w:rsidRPr="0038305D">
        <w:rPr>
          <w:sz w:val="16"/>
          <w:szCs w:val="24"/>
        </w:rPr>
        <w:t xml:space="preserve">. In fact </w:t>
      </w:r>
      <w:r w:rsidRPr="0038305D">
        <w:rPr>
          <w:rStyle w:val="StyleUnderline"/>
          <w:sz w:val="24"/>
          <w:szCs w:val="24"/>
          <w:highlight w:val="green"/>
        </w:rPr>
        <w:t>we are</w:t>
      </w:r>
      <w:r w:rsidRPr="0038305D">
        <w:rPr>
          <w:sz w:val="16"/>
          <w:szCs w:val="24"/>
        </w:rPr>
        <w:t xml:space="preserve"> already </w:t>
      </w:r>
      <w:r w:rsidRPr="0038305D">
        <w:rPr>
          <w:rStyle w:val="StyleUnderline"/>
          <w:sz w:val="24"/>
          <w:szCs w:val="24"/>
        </w:rPr>
        <w:t xml:space="preserve">in a </w:t>
      </w:r>
      <w:r w:rsidRPr="0038305D">
        <w:rPr>
          <w:rStyle w:val="Emphasis"/>
          <w:sz w:val="24"/>
          <w:szCs w:val="24"/>
        </w:rPr>
        <w:t xml:space="preserve">steady </w:t>
      </w:r>
      <w:r w:rsidRPr="0038305D">
        <w:rPr>
          <w:rStyle w:val="Emphasis"/>
          <w:sz w:val="24"/>
          <w:szCs w:val="24"/>
          <w:highlight w:val="green"/>
        </w:rPr>
        <w:t>unpicking</w:t>
      </w:r>
      <w:r w:rsidRPr="0038305D">
        <w:rPr>
          <w:rStyle w:val="Emphasis"/>
          <w:sz w:val="24"/>
          <w:szCs w:val="24"/>
        </w:rPr>
        <w:t xml:space="preserve"> of </w:t>
      </w:r>
      <w:r w:rsidRPr="0038305D">
        <w:rPr>
          <w:rStyle w:val="Emphasis"/>
          <w:sz w:val="24"/>
          <w:szCs w:val="24"/>
          <w:highlight w:val="green"/>
        </w:rPr>
        <w:t>the liberal peace</w:t>
      </w:r>
      <w:r w:rsidRPr="0038305D">
        <w:rPr>
          <w:sz w:val="16"/>
          <w:szCs w:val="24"/>
        </w:rPr>
        <w:t xml:space="preserve"> that glowed at the turn of the millennium. Since approximately 2008, </w:t>
      </w:r>
      <w:r w:rsidRPr="0038305D">
        <w:rPr>
          <w:rStyle w:val="StyleUnderline"/>
          <w:sz w:val="24"/>
          <w:szCs w:val="24"/>
        </w:rPr>
        <w:t>the historic decline in</w:t>
      </w:r>
      <w:r w:rsidRPr="0038305D">
        <w:rPr>
          <w:sz w:val="16"/>
          <w:szCs w:val="24"/>
        </w:rPr>
        <w:t xml:space="preserve"> the number and lethality of </w:t>
      </w:r>
      <w:r w:rsidRPr="0038305D">
        <w:rPr>
          <w:rStyle w:val="StyleUnderline"/>
          <w:sz w:val="24"/>
          <w:szCs w:val="24"/>
        </w:rPr>
        <w:t xml:space="preserve">wars appears to have been </w:t>
      </w:r>
      <w:r w:rsidRPr="0038305D">
        <w:rPr>
          <w:rStyle w:val="Emphasis"/>
          <w:sz w:val="24"/>
          <w:szCs w:val="24"/>
        </w:rPr>
        <w:t>reversed</w:t>
      </w:r>
      <w:r w:rsidRPr="0038305D">
        <w:rPr>
          <w:sz w:val="16"/>
          <w:szCs w:val="24"/>
        </w:rPr>
        <w:t xml:space="preserve">. Today’s wars are not like World War I, with formal declarations of war, clear war zones, rules of engagement, and definite endings. But they are </w:t>
      </w:r>
      <w:proofErr w:type="gramStart"/>
      <w:r w:rsidRPr="0038305D">
        <w:rPr>
          <w:sz w:val="16"/>
          <w:szCs w:val="24"/>
        </w:rPr>
        <w:t>wars</w:t>
      </w:r>
      <w:proofErr w:type="gramEnd"/>
      <w:r w:rsidRPr="0038305D">
        <w:rPr>
          <w:sz w:val="16"/>
          <w:szCs w:val="24"/>
        </w:rPr>
        <w:t xml:space="preserve"> nonetheless. </w:t>
      </w:r>
      <w:r w:rsidRPr="0038305D">
        <w:rPr>
          <w:rStyle w:val="StyleUnderline"/>
          <w:sz w:val="24"/>
          <w:szCs w:val="24"/>
          <w:highlight w:val="green"/>
        </w:rPr>
        <w:t xml:space="preserve">What does a world in </w:t>
      </w:r>
      <w:r w:rsidRPr="0038305D">
        <w:rPr>
          <w:rStyle w:val="Emphasis"/>
          <w:sz w:val="24"/>
          <w:szCs w:val="24"/>
          <w:highlight w:val="green"/>
        </w:rPr>
        <w:t>global</w:t>
      </w:r>
      <w:r w:rsidRPr="0038305D">
        <w:rPr>
          <w:rStyle w:val="Emphasis"/>
          <w:sz w:val="24"/>
          <w:szCs w:val="24"/>
        </w:rPr>
        <w:t xml:space="preserve">, generalized </w:t>
      </w:r>
      <w:r w:rsidRPr="0038305D">
        <w:rPr>
          <w:rStyle w:val="Emphasis"/>
          <w:sz w:val="24"/>
          <w:szCs w:val="24"/>
          <w:highlight w:val="green"/>
        </w:rPr>
        <w:t>war look like?</w:t>
      </w:r>
      <w:r w:rsidRPr="0038305D">
        <w:rPr>
          <w:sz w:val="16"/>
          <w:szCs w:val="24"/>
        </w:rPr>
        <w:t xml:space="preserve"> We have an unwinnable “war on terror” that is metastasizing with every escalation, and which has blurred the boundaries between war and everything else. We have </w:t>
      </w:r>
      <w:r w:rsidRPr="0038305D">
        <w:rPr>
          <w:rStyle w:val="StyleUnderline"/>
          <w:sz w:val="24"/>
          <w:szCs w:val="24"/>
        </w:rPr>
        <w:t xml:space="preserve">deep </w:t>
      </w:r>
      <w:r w:rsidRPr="0038305D">
        <w:rPr>
          <w:rStyle w:val="StyleUnderline"/>
          <w:sz w:val="24"/>
          <w:szCs w:val="24"/>
          <w:highlight w:val="green"/>
        </w:rPr>
        <w:t>states</w:t>
      </w:r>
      <w:r w:rsidRPr="0038305D">
        <w:rPr>
          <w:sz w:val="16"/>
          <w:szCs w:val="24"/>
        </w:rPr>
        <w:t xml:space="preserve">—built on a new oligarchy of generals, spies, and private-sector suppliers—that </w:t>
      </w:r>
      <w:r w:rsidRPr="0038305D">
        <w:rPr>
          <w:rStyle w:val="StyleUnderline"/>
          <w:sz w:val="24"/>
          <w:szCs w:val="24"/>
        </w:rPr>
        <w:t xml:space="preserve">are </w:t>
      </w:r>
      <w:r w:rsidRPr="0038305D">
        <w:rPr>
          <w:rStyle w:val="StyleUnderline"/>
          <w:sz w:val="24"/>
          <w:szCs w:val="24"/>
          <w:highlight w:val="green"/>
        </w:rPr>
        <w:t>strangling liberalism</w:t>
      </w:r>
      <w:r w:rsidRPr="0038305D">
        <w:rPr>
          <w:sz w:val="16"/>
          <w:szCs w:val="24"/>
        </w:rPr>
        <w:t xml:space="preserve">. We have </w:t>
      </w:r>
      <w:r w:rsidRPr="0038305D">
        <w:rPr>
          <w:rStyle w:val="Emphasis"/>
          <w:sz w:val="24"/>
          <w:szCs w:val="24"/>
          <w:highlight w:val="green"/>
        </w:rPr>
        <w:t>emboldened middle</w:t>
      </w:r>
      <w:r w:rsidRPr="0038305D">
        <w:rPr>
          <w:rStyle w:val="Emphasis"/>
          <w:sz w:val="24"/>
          <w:szCs w:val="24"/>
        </w:rPr>
        <w:t xml:space="preserve"> powers</w:t>
      </w:r>
      <w:r w:rsidRPr="0038305D">
        <w:rPr>
          <w:sz w:val="16"/>
          <w:szCs w:val="24"/>
        </w:rPr>
        <w:t xml:space="preserve"> (such as Saudi Arabia) </w:t>
      </w:r>
      <w:r w:rsidRPr="0038305D">
        <w:rPr>
          <w:rStyle w:val="StyleUnderline"/>
          <w:sz w:val="24"/>
          <w:szCs w:val="24"/>
          <w:highlight w:val="green"/>
        </w:rPr>
        <w:t>and revanchist powers</w:t>
      </w:r>
      <w:r w:rsidRPr="0038305D">
        <w:rPr>
          <w:rStyle w:val="StyleUnderline"/>
          <w:sz w:val="24"/>
          <w:szCs w:val="24"/>
        </w:rPr>
        <w:t xml:space="preserve"> (such as Russia) rearming and taking unilateral military action</w:t>
      </w:r>
      <w:r w:rsidRPr="0038305D">
        <w:rPr>
          <w:sz w:val="16"/>
          <w:szCs w:val="24"/>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38305D">
        <w:rPr>
          <w:sz w:val="16"/>
          <w:szCs w:val="24"/>
        </w:rPr>
        <w:t>worst case</w:t>
      </w:r>
      <w:proofErr w:type="gramEnd"/>
      <w:r w:rsidRPr="0038305D">
        <w:rPr>
          <w:sz w:val="16"/>
          <w:szCs w:val="24"/>
        </w:rPr>
        <w:t xml:space="preserve"> being Yemen. We have “peacekeeping” forces fighting wars (Somalia). We have </w:t>
      </w:r>
      <w:r w:rsidRPr="0038305D">
        <w:rPr>
          <w:rStyle w:val="StyleUnderline"/>
          <w:sz w:val="24"/>
          <w:szCs w:val="24"/>
        </w:rPr>
        <w:t xml:space="preserve">regional rivals </w:t>
      </w:r>
      <w:r w:rsidRPr="0038305D">
        <w:rPr>
          <w:rStyle w:val="StyleUnderline"/>
          <w:sz w:val="24"/>
          <w:szCs w:val="24"/>
          <w:highlight w:val="green"/>
        </w:rPr>
        <w:t>threatening</w:t>
      </w:r>
      <w:r w:rsidRPr="0038305D">
        <w:rPr>
          <w:rStyle w:val="StyleUnderline"/>
          <w:sz w:val="24"/>
          <w:szCs w:val="24"/>
        </w:rPr>
        <w:t xml:space="preserve"> one another, some </w:t>
      </w:r>
      <w:r w:rsidRPr="0038305D">
        <w:rPr>
          <w:rStyle w:val="StyleUnderline"/>
          <w:sz w:val="24"/>
          <w:szCs w:val="24"/>
          <w:highlight w:val="green"/>
        </w:rPr>
        <w:t xml:space="preserve">with </w:t>
      </w:r>
      <w:r w:rsidRPr="0038305D">
        <w:rPr>
          <w:rStyle w:val="Emphasis"/>
          <w:sz w:val="24"/>
          <w:szCs w:val="24"/>
          <w:highlight w:val="green"/>
        </w:rPr>
        <w:t>nuclear weapons</w:t>
      </w:r>
      <w:r w:rsidRPr="0038305D">
        <w:rPr>
          <w:sz w:val="16"/>
          <w:szCs w:val="24"/>
        </w:rPr>
        <w:t xml:space="preserve"> (India and Pakistan) </w:t>
      </w:r>
      <w:r w:rsidRPr="0038305D">
        <w:rPr>
          <w:rStyle w:val="StyleUnderline"/>
          <w:sz w:val="24"/>
          <w:szCs w:val="24"/>
        </w:rPr>
        <w:t>and others with possibilities of acquiring them</w:t>
      </w:r>
      <w:r w:rsidRPr="0038305D">
        <w:rPr>
          <w:sz w:val="16"/>
          <w:szCs w:val="24"/>
        </w:rPr>
        <w:t xml:space="preserve"> (Saudi Arabia and Iran). Above all, today’s </w:t>
      </w:r>
      <w:r w:rsidRPr="0038305D">
        <w:rPr>
          <w:rStyle w:val="StyleUnderline"/>
          <w:sz w:val="24"/>
          <w:szCs w:val="24"/>
        </w:rPr>
        <w:t>generalized war is a conflict of destabilization</w:t>
      </w:r>
      <w:r w:rsidRPr="0038305D">
        <w:rPr>
          <w:sz w:val="16"/>
          <w:szCs w:val="24"/>
        </w:rPr>
        <w:t xml:space="preserve">, with big powers intervening in the domestic politics of others, buying influence in their security establishments, bribing their way to big commercial </w:t>
      </w:r>
      <w:proofErr w:type="gramStart"/>
      <w:r w:rsidRPr="0038305D">
        <w:rPr>
          <w:sz w:val="16"/>
          <w:szCs w:val="24"/>
        </w:rPr>
        <w:t>contracts</w:t>
      </w:r>
      <w:proofErr w:type="gramEnd"/>
      <w:r w:rsidRPr="0038305D">
        <w:rPr>
          <w:sz w:val="16"/>
          <w:szCs w:val="24"/>
        </w:rPr>
        <w:t xml:space="preserve"> and thereby corroding respect for government, and manipulating public opinion through the media. Washington, D.C., and Moscow each does this in its own way. Put the pieces together and </w:t>
      </w:r>
      <w:r w:rsidRPr="0038305D">
        <w:rPr>
          <w:rStyle w:val="StyleUnderline"/>
          <w:sz w:val="24"/>
          <w:szCs w:val="24"/>
        </w:rPr>
        <w:t xml:space="preserve">a global political market of rival plutocracies comes into view. </w:t>
      </w:r>
      <w:r w:rsidRPr="0038305D">
        <w:rPr>
          <w:rStyle w:val="StyleUnderline"/>
          <w:sz w:val="24"/>
          <w:szCs w:val="24"/>
          <w:highlight w:val="green"/>
        </w:rPr>
        <w:t>Add</w:t>
      </w:r>
      <w:r w:rsidRPr="0038305D">
        <w:rPr>
          <w:rStyle w:val="StyleUnderline"/>
          <w:sz w:val="24"/>
          <w:szCs w:val="24"/>
        </w:rPr>
        <w:t xml:space="preserve"> </w:t>
      </w:r>
      <w:r w:rsidRPr="0038305D">
        <w:rPr>
          <w:rStyle w:val="Emphasis"/>
          <w:sz w:val="24"/>
          <w:szCs w:val="24"/>
        </w:rPr>
        <w:t xml:space="preserve">virulent </w:t>
      </w:r>
      <w:r w:rsidRPr="0038305D">
        <w:rPr>
          <w:rStyle w:val="Emphasis"/>
          <w:sz w:val="24"/>
          <w:szCs w:val="24"/>
          <w:highlight w:val="green"/>
        </w:rPr>
        <w:t>reactionary populism</w:t>
      </w:r>
      <w:r w:rsidRPr="0038305D">
        <w:rPr>
          <w:sz w:val="16"/>
          <w:szCs w:val="24"/>
        </w:rPr>
        <w:t xml:space="preserve"> to the mix </w:t>
      </w:r>
      <w:r w:rsidRPr="0038305D">
        <w:rPr>
          <w:rStyle w:val="StyleUnderline"/>
          <w:sz w:val="24"/>
          <w:szCs w:val="24"/>
        </w:rPr>
        <w:t xml:space="preserve">and </w:t>
      </w:r>
      <w:r w:rsidRPr="0038305D">
        <w:rPr>
          <w:rStyle w:val="StyleUnderline"/>
          <w:sz w:val="24"/>
          <w:szCs w:val="24"/>
          <w:highlight w:val="green"/>
        </w:rPr>
        <w:t>it resembles</w:t>
      </w:r>
      <w:r w:rsidRPr="0038305D">
        <w:rPr>
          <w:rStyle w:val="StyleUnderline"/>
          <w:sz w:val="24"/>
          <w:szCs w:val="24"/>
        </w:rPr>
        <w:t xml:space="preserve"> a </w:t>
      </w:r>
      <w:r w:rsidRPr="0038305D">
        <w:rPr>
          <w:rStyle w:val="StyleUnderline"/>
          <w:sz w:val="24"/>
          <w:szCs w:val="24"/>
          <w:highlight w:val="green"/>
        </w:rPr>
        <w:t>war on democracy</w:t>
      </w:r>
      <w:r w:rsidRPr="0038305D">
        <w:rPr>
          <w:sz w:val="16"/>
          <w:szCs w:val="24"/>
        </w:rPr>
        <w:t xml:space="preserve">. What more might we see? Economic liberalism is a creed of optimism and </w:t>
      </w:r>
      <w:proofErr w:type="gramStart"/>
      <w:r w:rsidRPr="0038305D">
        <w:rPr>
          <w:sz w:val="16"/>
          <w:szCs w:val="24"/>
        </w:rPr>
        <w:t>abundance;</w:t>
      </w:r>
      <w:proofErr w:type="gramEnd"/>
      <w:r w:rsidRPr="0038305D">
        <w:rPr>
          <w:sz w:val="16"/>
          <w:szCs w:val="24"/>
        </w:rPr>
        <w:t xml:space="preserve"> reactionary protectionism feeds on pessimistic scarcity. </w:t>
      </w:r>
      <w:r w:rsidRPr="0038305D">
        <w:rPr>
          <w:rStyle w:val="StyleUnderline"/>
          <w:sz w:val="24"/>
          <w:szCs w:val="24"/>
        </w:rPr>
        <w:t xml:space="preserve">If we see </w:t>
      </w:r>
      <w:r w:rsidRPr="0038305D">
        <w:rPr>
          <w:rStyle w:val="Emphasis"/>
          <w:sz w:val="24"/>
          <w:szCs w:val="24"/>
          <w:highlight w:val="green"/>
        </w:rPr>
        <w:t>punitive trade wars</w:t>
      </w:r>
      <w:r w:rsidRPr="0038305D">
        <w:rPr>
          <w:sz w:val="16"/>
          <w:szCs w:val="24"/>
        </w:rPr>
        <w:t xml:space="preserve"> and national leaders taking preemptive action to secure strategic resources within the walls of their garrison states, then old-fashioned </w:t>
      </w:r>
      <w:r w:rsidRPr="0038305D">
        <w:rPr>
          <w:rStyle w:val="StyleUnderline"/>
          <w:sz w:val="24"/>
          <w:szCs w:val="24"/>
          <w:highlight w:val="green"/>
        </w:rPr>
        <w:t>territorial disputes</w:t>
      </w:r>
      <w:r w:rsidRPr="0038305D">
        <w:rPr>
          <w:sz w:val="16"/>
          <w:szCs w:val="24"/>
        </w:rPr>
        <w:t xml:space="preserve"> along with accelerated state-commercial grabbing of land and minerals </w:t>
      </w:r>
      <w:r w:rsidRPr="0038305D">
        <w:rPr>
          <w:rStyle w:val="StyleUnderline"/>
          <w:sz w:val="24"/>
          <w:szCs w:val="24"/>
        </w:rPr>
        <w:t>are in prospect</w:t>
      </w:r>
      <w:r w:rsidRPr="0038305D">
        <w:rPr>
          <w:sz w:val="16"/>
          <w:szCs w:val="24"/>
        </w:rPr>
        <w:t xml:space="preserve">. We could see mobilization against immigrants and minorities as a way of enflaming and rewarding a constituency that can police borders, enforce the new political rightness, and even become electoral vigilantes. </w:t>
      </w:r>
      <w:r w:rsidRPr="0038305D">
        <w:rPr>
          <w:rStyle w:val="StyleUnderline"/>
          <w:sz w:val="24"/>
          <w:szCs w:val="24"/>
          <w:highlight w:val="green"/>
        </w:rPr>
        <w:t>Liberal multilat</w:t>
      </w:r>
      <w:r w:rsidRPr="0038305D">
        <w:rPr>
          <w:rStyle w:val="StyleUnderline"/>
          <w:sz w:val="24"/>
          <w:szCs w:val="24"/>
        </w:rPr>
        <w:t xml:space="preserve">eralism </w:t>
      </w:r>
      <w:r w:rsidRPr="0038305D">
        <w:rPr>
          <w:rStyle w:val="StyleUnderline"/>
          <w:sz w:val="24"/>
          <w:szCs w:val="24"/>
          <w:highlight w:val="green"/>
        </w:rPr>
        <w:t>is</w:t>
      </w:r>
      <w:r w:rsidRPr="0038305D">
        <w:rPr>
          <w:sz w:val="16"/>
          <w:szCs w:val="24"/>
        </w:rPr>
        <w:t xml:space="preserve"> a system of </w:t>
      </w:r>
      <w:r w:rsidRPr="0038305D">
        <w:rPr>
          <w:rStyle w:val="Emphasis"/>
          <w:sz w:val="24"/>
          <w:szCs w:val="24"/>
        </w:rPr>
        <w:t xml:space="preserve">seeking </w:t>
      </w:r>
      <w:r w:rsidRPr="0038305D">
        <w:rPr>
          <w:rStyle w:val="Emphasis"/>
          <w:sz w:val="24"/>
          <w:szCs w:val="24"/>
          <w:highlight w:val="green"/>
        </w:rPr>
        <w:t>common wins through</w:t>
      </w:r>
      <w:r w:rsidRPr="0038305D">
        <w:rPr>
          <w:rStyle w:val="Emphasis"/>
          <w:sz w:val="24"/>
          <w:szCs w:val="24"/>
        </w:rPr>
        <w:t xml:space="preserve"> peaceful </w:t>
      </w:r>
      <w:r w:rsidRPr="0038305D">
        <w:rPr>
          <w:rStyle w:val="Emphasis"/>
          <w:sz w:val="24"/>
          <w:szCs w:val="24"/>
          <w:highlight w:val="green"/>
        </w:rPr>
        <w:t>negotiation</w:t>
      </w:r>
      <w:r w:rsidRPr="0038305D">
        <w:rPr>
          <w:sz w:val="16"/>
          <w:szCs w:val="24"/>
        </w:rPr>
        <w:t xml:space="preserve">; case-by-case power dealing is a zero-sum calculus. </w:t>
      </w:r>
      <w:r w:rsidRPr="0038305D">
        <w:rPr>
          <w:rStyle w:val="StyleUnderline"/>
          <w:sz w:val="24"/>
          <w:szCs w:val="24"/>
        </w:rPr>
        <w:t xml:space="preserve">We may see </w:t>
      </w:r>
      <w:r w:rsidRPr="0038305D">
        <w:rPr>
          <w:rStyle w:val="Emphasis"/>
          <w:sz w:val="24"/>
          <w:szCs w:val="24"/>
        </w:rPr>
        <w:t>regional arms races, nuclear proliferation</w:t>
      </w:r>
      <w:r w:rsidRPr="0038305D">
        <w:rPr>
          <w:sz w:val="16"/>
          <w:szCs w:val="24"/>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38305D">
        <w:rPr>
          <w:rStyle w:val="StyleUnderline"/>
          <w:sz w:val="24"/>
          <w:szCs w:val="24"/>
        </w:rPr>
        <w:t xml:space="preserve">A </w:t>
      </w:r>
      <w:r w:rsidRPr="0038305D">
        <w:rPr>
          <w:rStyle w:val="StyleUnderline"/>
          <w:sz w:val="24"/>
          <w:szCs w:val="24"/>
          <w:highlight w:val="green"/>
        </w:rPr>
        <w:t>cabal of</w:t>
      </w:r>
      <w:r w:rsidRPr="0038305D">
        <w:rPr>
          <w:rStyle w:val="StyleUnderline"/>
          <w:sz w:val="24"/>
          <w:szCs w:val="24"/>
        </w:rPr>
        <w:t xml:space="preserve"> plutocratic </w:t>
      </w:r>
      <w:r w:rsidRPr="0038305D">
        <w:rPr>
          <w:rStyle w:val="StyleUnderline"/>
          <w:sz w:val="24"/>
          <w:szCs w:val="24"/>
          <w:highlight w:val="green"/>
        </w:rPr>
        <w:t>populists would</w:t>
      </w:r>
      <w:r w:rsidRPr="0038305D">
        <w:rPr>
          <w:sz w:val="16"/>
          <w:szCs w:val="24"/>
        </w:rPr>
        <w:t xml:space="preserve"> revel in the opposite: </w:t>
      </w:r>
      <w:r w:rsidRPr="0038305D">
        <w:rPr>
          <w:rStyle w:val="StyleUnderline"/>
          <w:sz w:val="24"/>
          <w:szCs w:val="24"/>
        </w:rPr>
        <w:t>applaud</w:t>
      </w:r>
      <w:r w:rsidRPr="0038305D">
        <w:rPr>
          <w:sz w:val="16"/>
          <w:szCs w:val="24"/>
        </w:rPr>
        <w:t xml:space="preserve">ing </w:t>
      </w:r>
      <w:r w:rsidRPr="0038305D">
        <w:rPr>
          <w:rStyle w:val="StyleUnderline"/>
          <w:sz w:val="24"/>
          <w:szCs w:val="24"/>
        </w:rPr>
        <w:t xml:space="preserve">one another’s readiness to </w:t>
      </w:r>
      <w:r w:rsidRPr="0038305D">
        <w:rPr>
          <w:rStyle w:val="StyleUnderline"/>
          <w:sz w:val="24"/>
          <w:szCs w:val="24"/>
          <w:highlight w:val="green"/>
        </w:rPr>
        <w:t>tear up cosmopolitan liberalism</w:t>
      </w:r>
      <w:r w:rsidRPr="0038305D">
        <w:rPr>
          <w:sz w:val="16"/>
          <w:szCs w:val="24"/>
        </w:rPr>
        <w:t xml:space="preserve"> and pursue a latter-day mercantilist naked self-interest. </w:t>
      </w:r>
      <w:r w:rsidRPr="0038305D">
        <w:rPr>
          <w:rStyle w:val="Emphasis"/>
          <w:sz w:val="24"/>
          <w:szCs w:val="24"/>
        </w:rPr>
        <w:t>Garrison America</w:t>
      </w:r>
      <w:r w:rsidRPr="0038305D">
        <w:rPr>
          <w:rStyle w:val="StyleUnderline"/>
          <w:sz w:val="24"/>
          <w:szCs w:val="24"/>
        </w:rPr>
        <w:t xml:space="preserve"> could</w:t>
      </w:r>
      <w:r w:rsidRPr="0038305D">
        <w:rPr>
          <w:sz w:val="16"/>
          <w:szCs w:val="24"/>
        </w:rPr>
        <w:t xml:space="preserve"> opportunistically </w:t>
      </w:r>
      <w:r w:rsidRPr="0038305D">
        <w:rPr>
          <w:rStyle w:val="StyleUnderline"/>
          <w:sz w:val="24"/>
          <w:szCs w:val="24"/>
        </w:rPr>
        <w:t>collude with</w:t>
      </w:r>
      <w:r w:rsidRPr="0038305D">
        <w:rPr>
          <w:sz w:val="16"/>
          <w:szCs w:val="24"/>
        </w:rPr>
        <w:t xml:space="preserve"> similarly constituted political-military business </w:t>
      </w:r>
      <w:r w:rsidRPr="0038305D">
        <w:rPr>
          <w:rStyle w:val="StyleUnderline"/>
          <w:sz w:val="24"/>
          <w:szCs w:val="24"/>
        </w:rPr>
        <w:t xml:space="preserve">regimes in </w:t>
      </w:r>
      <w:r w:rsidRPr="0038305D">
        <w:rPr>
          <w:rStyle w:val="StyleUnderline"/>
          <w:sz w:val="24"/>
          <w:szCs w:val="24"/>
          <w:highlight w:val="green"/>
        </w:rPr>
        <w:t>Russia, China, Turkey</w:t>
      </w:r>
      <w:r w:rsidRPr="0038305D">
        <w:rPr>
          <w:sz w:val="16"/>
          <w:szCs w:val="24"/>
        </w:rPr>
        <w:t xml:space="preserve">, and elsewhere for a new realpolitik global concert, redolent of the early nineteenth-century era of the Congress of Vienna, </w:t>
      </w:r>
      <w:r w:rsidRPr="0038305D">
        <w:rPr>
          <w:rStyle w:val="StyleUnderline"/>
          <w:sz w:val="24"/>
          <w:szCs w:val="24"/>
          <w:highlight w:val="green"/>
        </w:rPr>
        <w:t>bring</w:t>
      </w:r>
      <w:r w:rsidRPr="0038305D">
        <w:rPr>
          <w:rStyle w:val="StyleUnderline"/>
          <w:sz w:val="24"/>
          <w:szCs w:val="24"/>
        </w:rPr>
        <w:t xml:space="preserve">ing </w:t>
      </w:r>
      <w:r w:rsidRPr="0038305D">
        <w:rPr>
          <w:rStyle w:val="StyleUnderline"/>
          <w:sz w:val="24"/>
          <w:szCs w:val="24"/>
          <w:highlight w:val="green"/>
        </w:rPr>
        <w:t>a façade of stability</w:t>
      </w:r>
      <w:r w:rsidRPr="0038305D">
        <w:rPr>
          <w:rStyle w:val="StyleUnderline"/>
          <w:sz w:val="24"/>
          <w:szCs w:val="24"/>
        </w:rPr>
        <w:t xml:space="preserve"> for as long as they collude—</w:t>
      </w:r>
      <w:r w:rsidRPr="0038305D">
        <w:rPr>
          <w:rStyle w:val="StyleUnderline"/>
          <w:sz w:val="24"/>
          <w:szCs w:val="24"/>
          <w:highlight w:val="green"/>
        </w:rPr>
        <w:t xml:space="preserve">and </w:t>
      </w:r>
      <w:r w:rsidRPr="0038305D">
        <w:rPr>
          <w:rStyle w:val="Emphasis"/>
          <w:sz w:val="24"/>
          <w:szCs w:val="24"/>
          <w:highlight w:val="green"/>
        </w:rPr>
        <w:t>war when they fall out</w:t>
      </w:r>
      <w:r w:rsidRPr="0038305D">
        <w:rPr>
          <w:sz w:val="16"/>
          <w:szCs w:val="24"/>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38305D">
        <w:rPr>
          <w:rStyle w:val="StyleUnderline"/>
          <w:sz w:val="24"/>
          <w:szCs w:val="24"/>
        </w:rPr>
        <w:t xml:space="preserve">the plutocratic populist order is a </w:t>
      </w:r>
      <w:r w:rsidRPr="0038305D">
        <w:rPr>
          <w:rStyle w:val="Emphasis"/>
          <w:sz w:val="24"/>
          <w:szCs w:val="24"/>
        </w:rPr>
        <w:t>future that does not work</w:t>
      </w:r>
      <w:r w:rsidRPr="0038305D">
        <w:rPr>
          <w:sz w:val="16"/>
          <w:szCs w:val="24"/>
        </w:rPr>
        <w:t>. If illustration were needed of the logic of hiding under the blanket rather than facing difficult realities, look no further than Trump’s readiness to deny climate change. We have been here before</w:t>
      </w:r>
      <w:proofErr w:type="gramStart"/>
      <w:r w:rsidRPr="0038305D">
        <w:rPr>
          <w:sz w:val="16"/>
          <w:szCs w:val="24"/>
        </w:rPr>
        <w:t>, more or less, and</w:t>
      </w:r>
      <w:proofErr w:type="gramEnd"/>
      <w:r w:rsidRPr="0038305D">
        <w:rPr>
          <w:sz w:val="16"/>
          <w:szCs w:val="24"/>
        </w:rPr>
        <w:t xml:space="preserve"> from history we can gather important lessons about what we must do now. </w:t>
      </w:r>
      <w:r w:rsidRPr="0038305D">
        <w:rPr>
          <w:rStyle w:val="StyleUnderline"/>
          <w:sz w:val="24"/>
          <w:szCs w:val="24"/>
        </w:rPr>
        <w:t xml:space="preserve">The </w:t>
      </w:r>
      <w:r w:rsidRPr="0038305D">
        <w:rPr>
          <w:rStyle w:val="StyleUnderline"/>
          <w:sz w:val="24"/>
          <w:szCs w:val="24"/>
          <w:highlight w:val="green"/>
        </w:rPr>
        <w:t>importance of</w:t>
      </w:r>
      <w:r w:rsidRPr="0038305D">
        <w:rPr>
          <w:sz w:val="16"/>
          <w:szCs w:val="24"/>
        </w:rPr>
        <w:t xml:space="preserve"> defending civility with democratic deliberation, respecting human rights and values, and </w:t>
      </w:r>
      <w:r w:rsidRPr="0038305D">
        <w:rPr>
          <w:rStyle w:val="StyleUnderline"/>
          <w:sz w:val="24"/>
          <w:szCs w:val="24"/>
          <w:highlight w:val="green"/>
        </w:rPr>
        <w:t>maintaining</w:t>
      </w:r>
      <w:r w:rsidRPr="0038305D">
        <w:rPr>
          <w:rStyle w:val="StyleUnderline"/>
          <w:sz w:val="24"/>
          <w:szCs w:val="24"/>
        </w:rPr>
        <w:t xml:space="preserve"> a commitment to </w:t>
      </w:r>
      <w:r w:rsidRPr="0038305D">
        <w:rPr>
          <w:rStyle w:val="StyleUnderline"/>
          <w:sz w:val="24"/>
          <w:szCs w:val="24"/>
          <w:highlight w:val="green"/>
        </w:rPr>
        <w:t>public goods</w:t>
      </w:r>
      <w:r w:rsidRPr="0038305D">
        <w:rPr>
          <w:rStyle w:val="StyleUnderline"/>
          <w:sz w:val="24"/>
          <w:szCs w:val="24"/>
        </w:rPr>
        <w:t xml:space="preserve"> and the global commons—</w:t>
      </w:r>
      <w:r w:rsidRPr="0038305D">
        <w:rPr>
          <w:rStyle w:val="Emphasis"/>
          <w:sz w:val="24"/>
          <w:szCs w:val="24"/>
          <w:highlight w:val="green"/>
        </w:rPr>
        <w:t>including the future of the planet</w:t>
      </w:r>
      <w:r w:rsidRPr="0038305D">
        <w:rPr>
          <w:sz w:val="16"/>
          <w:szCs w:val="24"/>
          <w:highlight w:val="green"/>
        </w:rPr>
        <w:t>—</w:t>
      </w:r>
      <w:r w:rsidRPr="0038305D">
        <w:rPr>
          <w:rStyle w:val="StyleUnderline"/>
          <w:sz w:val="24"/>
          <w:szCs w:val="24"/>
          <w:highlight w:val="green"/>
        </w:rPr>
        <w:t>remain evergreen</w:t>
      </w:r>
      <w:r w:rsidRPr="0038305D">
        <w:rPr>
          <w:rStyle w:val="StyleUnderline"/>
          <w:sz w:val="24"/>
          <w:szCs w:val="24"/>
        </w:rPr>
        <w:t>. We need to find</w:t>
      </w:r>
      <w:r w:rsidRPr="0038305D">
        <w:rPr>
          <w:sz w:val="16"/>
          <w:szCs w:val="24"/>
        </w:rPr>
        <w:t xml:space="preserve"> our way to </w:t>
      </w:r>
      <w:r w:rsidRPr="0038305D">
        <w:rPr>
          <w:rStyle w:val="StyleUnderline"/>
          <w:sz w:val="24"/>
          <w:szCs w:val="24"/>
        </w:rPr>
        <w:t>a new</w:t>
      </w:r>
      <w:r w:rsidRPr="0038305D">
        <w:rPr>
          <w:sz w:val="16"/>
          <w:szCs w:val="24"/>
        </w:rPr>
        <w:t xml:space="preserve"> 1945—and the </w:t>
      </w:r>
      <w:r w:rsidRPr="0038305D">
        <w:rPr>
          <w:rStyle w:val="StyleUnderline"/>
          <w:sz w:val="24"/>
          <w:szCs w:val="24"/>
        </w:rPr>
        <w:t>global political settlement</w:t>
      </w:r>
      <w:r w:rsidRPr="0038305D">
        <w:rPr>
          <w:sz w:val="16"/>
          <w:szCs w:val="24"/>
        </w:rPr>
        <w:t xml:space="preserve"> for a tamed and humane capitalism—</w:t>
      </w:r>
      <w:r w:rsidRPr="0038305D">
        <w:rPr>
          <w:rStyle w:val="StyleUnderline"/>
          <w:sz w:val="24"/>
          <w:szCs w:val="24"/>
        </w:rPr>
        <w:t xml:space="preserve">without having to suffer the </w:t>
      </w:r>
      <w:r w:rsidRPr="0038305D">
        <w:rPr>
          <w:rStyle w:val="Emphasis"/>
          <w:sz w:val="24"/>
          <w:szCs w:val="24"/>
        </w:rPr>
        <w:t>catastrophic traumas</w:t>
      </w:r>
      <w:r w:rsidRPr="0038305D">
        <w:rPr>
          <w:rStyle w:val="StyleUnderline"/>
          <w:sz w:val="24"/>
          <w:szCs w:val="24"/>
        </w:rPr>
        <w:t xml:space="preserve"> of trying everything else first</w:t>
      </w:r>
      <w:r w:rsidRPr="0038305D">
        <w:rPr>
          <w:sz w:val="16"/>
          <w:szCs w:val="24"/>
        </w:rPr>
        <w:t>.</w:t>
      </w:r>
    </w:p>
    <w:p w14:paraId="3343F893" w14:textId="7683E705" w:rsidR="002C20EE" w:rsidRPr="0038305D" w:rsidRDefault="003D0D23" w:rsidP="003D0D23">
      <w:pPr>
        <w:pStyle w:val="Heading2"/>
      </w:pPr>
      <w:r w:rsidRPr="0038305D">
        <w:t>4</w:t>
      </w:r>
    </w:p>
    <w:p w14:paraId="3D429D15" w14:textId="12C49B5D" w:rsidR="003D0D23" w:rsidRPr="0038305D" w:rsidRDefault="003D0D23" w:rsidP="003D0D23">
      <w:pPr>
        <w:pStyle w:val="Heading3"/>
      </w:pPr>
      <w:r w:rsidRPr="0038305D">
        <w:t>DA</w:t>
      </w:r>
    </w:p>
    <w:p w14:paraId="1B88FBC8" w14:textId="77777777" w:rsidR="003D0D23" w:rsidRPr="0038305D" w:rsidRDefault="003D0D23" w:rsidP="003D0D23">
      <w:pPr>
        <w:pStyle w:val="Heading4"/>
      </w:pPr>
      <w:r w:rsidRPr="0038305D">
        <w:t xml:space="preserve">Climate Patents and Innovation </w:t>
      </w:r>
      <w:r w:rsidRPr="0038305D">
        <w:rPr>
          <w:u w:val="single"/>
        </w:rPr>
        <w:t>high now</w:t>
      </w:r>
      <w:r w:rsidRPr="0038305D">
        <w:t xml:space="preserve"> and </w:t>
      </w:r>
      <w:r w:rsidRPr="0038305D">
        <w:rPr>
          <w:u w:val="single"/>
        </w:rPr>
        <w:t>solving Warming</w:t>
      </w:r>
      <w:r w:rsidRPr="0038305D">
        <w:t xml:space="preserve"> but patent waivers set a </w:t>
      </w:r>
      <w:r w:rsidRPr="0038305D">
        <w:rPr>
          <w:u w:val="single"/>
        </w:rPr>
        <w:t>dangerous precedent</w:t>
      </w:r>
      <w:r w:rsidRPr="0038305D">
        <w:t xml:space="preserve"> for appropriations - the mere threat is sufficient is enough to kill investment.</w:t>
      </w:r>
    </w:p>
    <w:p w14:paraId="712FD596" w14:textId="77777777" w:rsidR="003D0D23" w:rsidRPr="0038305D" w:rsidRDefault="003D0D23" w:rsidP="003D0D23">
      <w:r w:rsidRPr="0038305D">
        <w:rPr>
          <w:rStyle w:val="Style13ptBold"/>
        </w:rPr>
        <w:t>Brand 5-26</w:t>
      </w:r>
      <w:r w:rsidRPr="0038305D">
        <w:t>, Melissa. “Trips Ip Waiver Could Establish Dangerous Precedent for Climate Change and Other Biotech Sectors.” IPWatchdog.com | Patents &amp; Patent Law, 26 May 2021, www.ipwatchdog.com/2021/05/26/trips-ip-waiver-establish-dangerous-precedent-climate-change-biotech-sectors/id=133964/. //sid</w:t>
      </w:r>
    </w:p>
    <w:p w14:paraId="5321C298" w14:textId="77777777" w:rsidR="003D0D23" w:rsidRPr="0038305D" w:rsidRDefault="003D0D23" w:rsidP="003D0D23">
      <w:pPr>
        <w:rPr>
          <w:sz w:val="16"/>
        </w:rPr>
      </w:pPr>
      <w:r w:rsidRPr="0038305D">
        <w:rPr>
          <w:sz w:val="16"/>
        </w:rPr>
        <w:t xml:space="preserve">The </w:t>
      </w:r>
      <w:r w:rsidRPr="0038305D">
        <w:rPr>
          <w:rStyle w:val="StyleUnderline"/>
          <w:highlight w:val="green"/>
        </w:rPr>
        <w:t>biotech</w:t>
      </w:r>
      <w:r w:rsidRPr="0038305D">
        <w:rPr>
          <w:sz w:val="16"/>
          <w:highlight w:val="green"/>
        </w:rPr>
        <w:t xml:space="preserve"> </w:t>
      </w:r>
      <w:r w:rsidRPr="0038305D">
        <w:rPr>
          <w:sz w:val="16"/>
        </w:rPr>
        <w:t xml:space="preserve">industry </w:t>
      </w:r>
      <w:r w:rsidRPr="0038305D">
        <w:rPr>
          <w:rStyle w:val="StyleUnderline"/>
        </w:rPr>
        <w:t>is</w:t>
      </w:r>
      <w:r w:rsidRPr="0038305D">
        <w:rPr>
          <w:sz w:val="16"/>
        </w:rPr>
        <w:t xml:space="preserve"> </w:t>
      </w:r>
      <w:r w:rsidRPr="0038305D">
        <w:rPr>
          <w:rStyle w:val="StyleUnderline"/>
        </w:rPr>
        <w:t>making</w:t>
      </w:r>
      <w:r w:rsidRPr="0038305D">
        <w:rPr>
          <w:sz w:val="16"/>
        </w:rPr>
        <w:t xml:space="preserve"> remarkable </w:t>
      </w:r>
      <w:r w:rsidRPr="0038305D">
        <w:rPr>
          <w:rStyle w:val="StyleUnderline"/>
          <w:highlight w:val="green"/>
        </w:rPr>
        <w:t>advances</w:t>
      </w:r>
      <w:r w:rsidRPr="0038305D">
        <w:rPr>
          <w:b/>
          <w:bCs/>
          <w:sz w:val="16"/>
          <w:highlight w:val="green"/>
        </w:rPr>
        <w:t xml:space="preserve"> </w:t>
      </w:r>
      <w:r w:rsidRPr="0038305D">
        <w:rPr>
          <w:rStyle w:val="StyleUnderline"/>
        </w:rPr>
        <w:t xml:space="preserve">towards </w:t>
      </w:r>
      <w:r w:rsidRPr="0038305D">
        <w:rPr>
          <w:rStyle w:val="StyleUnderline"/>
          <w:highlight w:val="green"/>
        </w:rPr>
        <w:t xml:space="preserve">climate </w:t>
      </w:r>
      <w:r w:rsidRPr="0038305D">
        <w:rPr>
          <w:rStyle w:val="StyleUnderline"/>
        </w:rPr>
        <w:t xml:space="preserve">change </w:t>
      </w:r>
      <w:r w:rsidRPr="0038305D">
        <w:rPr>
          <w:rStyle w:val="StyleUnderline"/>
          <w:highlight w:val="green"/>
        </w:rPr>
        <w:t>solutions</w:t>
      </w:r>
      <w:r w:rsidRPr="0038305D">
        <w:rPr>
          <w:sz w:val="16"/>
        </w:rPr>
        <w:t xml:space="preserve">, and it is precisely for this reason that it can expect to be in the crosshairs of potential IP waiver discussions. President Biden is correct to refer to climate change as an existential crisis. </w:t>
      </w:r>
      <w:r w:rsidRPr="0038305D">
        <w:rPr>
          <w:rStyle w:val="StyleUnderline"/>
        </w:rPr>
        <w:t>Yet it does not take too much effort to connect the dots between President Biden’s focus on climate change and his Administration’s recent commitment to waive global IP rights for Covid vaccines (TRIPS IP Waiver).</w:t>
      </w:r>
      <w:r w:rsidRPr="0038305D">
        <w:rPr>
          <w:sz w:val="16"/>
        </w:rPr>
        <w:t xml:space="preserve"> “This is a global health crisis, and the extraordinary circumstances of the COVID-19 pandemic call for extraordinary measures.” </w:t>
      </w:r>
      <w:r w:rsidRPr="0038305D">
        <w:rPr>
          <w:rStyle w:val="StyleUnderline"/>
          <w:highlight w:val="green"/>
        </w:rPr>
        <w:t xml:space="preserve">If </w:t>
      </w:r>
      <w:r w:rsidRPr="0038305D">
        <w:rPr>
          <w:rStyle w:val="StyleUnderline"/>
        </w:rPr>
        <w:t xml:space="preserve">an IP </w:t>
      </w:r>
      <w:r w:rsidRPr="0038305D">
        <w:rPr>
          <w:rStyle w:val="StyleUnderline"/>
          <w:highlight w:val="green"/>
        </w:rPr>
        <w:t xml:space="preserve">waiver </w:t>
      </w:r>
      <w:r w:rsidRPr="0038305D">
        <w:rPr>
          <w:rStyle w:val="StyleUnderline"/>
        </w:rPr>
        <w:t>is</w:t>
      </w:r>
      <w:r w:rsidRPr="0038305D">
        <w:rPr>
          <w:sz w:val="16"/>
        </w:rPr>
        <w:t xml:space="preserve"> purportedly </w:t>
      </w:r>
      <w:r w:rsidRPr="0038305D">
        <w:rPr>
          <w:rStyle w:val="StyleUnderline"/>
          <w:highlight w:val="green"/>
        </w:rPr>
        <w:t>necessary</w:t>
      </w:r>
      <w:r w:rsidRPr="0038305D">
        <w:rPr>
          <w:sz w:val="16"/>
          <w:highlight w:val="green"/>
        </w:rPr>
        <w:t xml:space="preserve"> </w:t>
      </w:r>
      <w:r w:rsidRPr="0038305D">
        <w:rPr>
          <w:rStyle w:val="StyleUnderline"/>
          <w:highlight w:val="green"/>
        </w:rPr>
        <w:t>to solve</w:t>
      </w:r>
      <w:r w:rsidRPr="0038305D">
        <w:rPr>
          <w:sz w:val="16"/>
        </w:rPr>
        <w:t xml:space="preserve"> the </w:t>
      </w:r>
      <w:r w:rsidRPr="0038305D">
        <w:rPr>
          <w:rStyle w:val="StyleUnderline"/>
          <w:highlight w:val="green"/>
        </w:rPr>
        <w:t>COVID</w:t>
      </w:r>
      <w:r w:rsidRPr="0038305D">
        <w:rPr>
          <w:sz w:val="16"/>
        </w:rPr>
        <w:t xml:space="preserve">-19 global health crisis (and of course </w:t>
      </w:r>
      <w:hyperlink r:id="rId10" w:history="1">
        <w:r w:rsidRPr="0038305D">
          <w:rPr>
            <w:rStyle w:val="Hyperlink"/>
            <w:sz w:val="16"/>
          </w:rPr>
          <w:t>we dispute this notion</w:t>
        </w:r>
      </w:hyperlink>
      <w:r w:rsidRPr="0038305D">
        <w:rPr>
          <w:sz w:val="16"/>
        </w:rPr>
        <w:t xml:space="preserve">), can we really feel confident that this or </w:t>
      </w:r>
      <w:r w:rsidRPr="0038305D">
        <w:rPr>
          <w:rStyle w:val="StyleUnderline"/>
        </w:rPr>
        <w:t xml:space="preserve">some future </w:t>
      </w:r>
      <w:r w:rsidRPr="0038305D">
        <w:rPr>
          <w:rStyle w:val="StyleUnderline"/>
          <w:highlight w:val="green"/>
        </w:rPr>
        <w:t>Administration</w:t>
      </w:r>
      <w:r w:rsidRPr="0038305D">
        <w:rPr>
          <w:rStyle w:val="StyleUnderline"/>
        </w:rPr>
        <w:t xml:space="preserve"> </w:t>
      </w:r>
      <w:r w:rsidRPr="0038305D">
        <w:rPr>
          <w:rStyle w:val="StyleUnderline"/>
          <w:highlight w:val="green"/>
        </w:rPr>
        <w:t>will</w:t>
      </w:r>
      <w:r w:rsidRPr="0038305D">
        <w:rPr>
          <w:sz w:val="16"/>
          <w:highlight w:val="green"/>
        </w:rPr>
        <w:t xml:space="preserve"> </w:t>
      </w:r>
      <w:r w:rsidRPr="0038305D">
        <w:rPr>
          <w:sz w:val="16"/>
        </w:rPr>
        <w:t xml:space="preserve">not </w:t>
      </w:r>
      <w:r w:rsidRPr="0038305D">
        <w:rPr>
          <w:rStyle w:val="StyleUnderline"/>
          <w:highlight w:val="green"/>
        </w:rPr>
        <w:t>apply</w:t>
      </w:r>
      <w:r w:rsidRPr="0038305D">
        <w:rPr>
          <w:sz w:val="16"/>
          <w:highlight w:val="green"/>
        </w:rPr>
        <w:t xml:space="preserve"> </w:t>
      </w:r>
      <w:r w:rsidRPr="0038305D">
        <w:rPr>
          <w:sz w:val="16"/>
        </w:rPr>
        <w:t xml:space="preserve">the </w:t>
      </w:r>
      <w:r w:rsidRPr="0038305D">
        <w:rPr>
          <w:rStyle w:val="StyleUnderline"/>
          <w:highlight w:val="green"/>
        </w:rPr>
        <w:t>same logic to</w:t>
      </w:r>
      <w:r w:rsidRPr="0038305D">
        <w:rPr>
          <w:sz w:val="16"/>
          <w:highlight w:val="green"/>
        </w:rPr>
        <w:t xml:space="preserve"> </w:t>
      </w:r>
      <w:r w:rsidRPr="0038305D">
        <w:rPr>
          <w:sz w:val="16"/>
        </w:rPr>
        <w:t xml:space="preserve">the </w:t>
      </w:r>
      <w:r w:rsidRPr="0038305D">
        <w:rPr>
          <w:rStyle w:val="StyleUnderline"/>
          <w:highlight w:val="green"/>
        </w:rPr>
        <w:t>climate crisis</w:t>
      </w:r>
      <w:r w:rsidRPr="0038305D">
        <w:rPr>
          <w:sz w:val="16"/>
        </w:rPr>
        <w:t xml:space="preserve">? And, without the confidence in the underlying IP for such solutions, what does this mean for U.S. innovation and economic growth? United States Trade Representative (USTR) </w:t>
      </w:r>
      <w:hyperlink r:id="rId11" w:history="1">
        <w:r w:rsidRPr="0038305D">
          <w:rPr>
            <w:rStyle w:val="Hyperlink"/>
            <w:sz w:val="16"/>
          </w:rPr>
          <w:t>Katherine Tai</w:t>
        </w:r>
      </w:hyperlink>
      <w:r w:rsidRPr="0038305D">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38305D">
        <w:rPr>
          <w:rStyle w:val="StyleUnderline"/>
        </w:rPr>
        <w:t>campaign against IP rights</w:t>
      </w:r>
      <w:r w:rsidRPr="0038305D">
        <w:rPr>
          <w:sz w:val="16"/>
        </w:rPr>
        <w:t xml:space="preserve"> </w:t>
      </w:r>
      <w:r w:rsidRPr="0038305D">
        <w:rPr>
          <w:rStyle w:val="StyleUnderline"/>
        </w:rPr>
        <w:t>has</w:t>
      </w:r>
      <w:r w:rsidRPr="0038305D">
        <w:rPr>
          <w:sz w:val="16"/>
        </w:rPr>
        <w:t xml:space="preserve"> </w:t>
      </w:r>
      <w:r w:rsidRPr="0038305D">
        <w:rPr>
          <w:rStyle w:val="StyleUnderline"/>
        </w:rPr>
        <w:t>eroded</w:t>
      </w:r>
      <w:r w:rsidRPr="0038305D">
        <w:rPr>
          <w:sz w:val="16"/>
        </w:rPr>
        <w:t xml:space="preserve"> our </w:t>
      </w:r>
      <w:r w:rsidRPr="0038305D">
        <w:rPr>
          <w:rStyle w:val="StyleUnderline"/>
        </w:rPr>
        <w:t>normative position</w:t>
      </w:r>
      <w:r w:rsidRPr="0038305D">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38305D">
        <w:rPr>
          <w:sz w:val="16"/>
        </w:rPr>
        <w:t>manner in which</w:t>
      </w:r>
      <w:proofErr w:type="gramEnd"/>
      <w:r w:rsidRPr="0038305D">
        <w:rPr>
          <w:sz w:val="16"/>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38305D">
        <w:rPr>
          <w:rStyle w:val="StyleUnderline"/>
        </w:rPr>
        <w:t>TRIPS IP waiver would operate outside of</w:t>
      </w:r>
      <w:r w:rsidRPr="0038305D">
        <w:rPr>
          <w:sz w:val="16"/>
        </w:rPr>
        <w:t xml:space="preserve"> these types of frameworks. There would be no </w:t>
      </w:r>
      <w:r w:rsidRPr="0038305D">
        <w:rPr>
          <w:rStyle w:val="StyleUnderline"/>
        </w:rPr>
        <w:t>due process</w:t>
      </w:r>
      <w:r w:rsidRPr="0038305D">
        <w:rPr>
          <w:sz w:val="16"/>
        </w:rPr>
        <w:t xml:space="preserve">, no particularized findings, no </w:t>
      </w:r>
      <w:proofErr w:type="gramStart"/>
      <w:r w:rsidRPr="0038305D">
        <w:rPr>
          <w:rStyle w:val="StyleUnderline"/>
        </w:rPr>
        <w:t>compensation</w:t>
      </w:r>
      <w:proofErr w:type="gramEnd"/>
      <w:r w:rsidRPr="0038305D">
        <w:rPr>
          <w:b/>
          <w:bCs/>
          <w:sz w:val="16"/>
        </w:rPr>
        <w:t xml:space="preserve"> </w:t>
      </w:r>
      <w:r w:rsidRPr="0038305D">
        <w:rPr>
          <w:rStyle w:val="StyleUnderline"/>
        </w:rPr>
        <w:t>and</w:t>
      </w:r>
      <w:r w:rsidRPr="0038305D">
        <w:rPr>
          <w:sz w:val="16"/>
        </w:rPr>
        <w:t xml:space="preserve"> no </w:t>
      </w:r>
      <w:r w:rsidRPr="0038305D">
        <w:rPr>
          <w:rStyle w:val="StyleUnderline"/>
        </w:rPr>
        <w:t>recourse</w:t>
      </w:r>
      <w:r w:rsidRPr="0038305D">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38305D">
        <w:rPr>
          <w:sz w:val="16"/>
        </w:rPr>
        <w:t>in order to</w:t>
      </w:r>
      <w:proofErr w:type="gramEnd"/>
      <w:r w:rsidRPr="0038305D">
        <w:rPr>
          <w:sz w:val="16"/>
        </w:rPr>
        <w:t xml:space="preserve"> do so. In other words, </w:t>
      </w:r>
      <w:r w:rsidRPr="0038305D">
        <w:rPr>
          <w:sz w:val="16"/>
          <w:szCs w:val="14"/>
        </w:rPr>
        <w:t>Ambassador Tai acknowledged that the scope of the current TRIPS IP waiver discussions includes the concept</w:t>
      </w:r>
      <w:r w:rsidRPr="0038305D">
        <w:rPr>
          <w:sz w:val="8"/>
          <w:szCs w:val="14"/>
        </w:rPr>
        <w:t xml:space="preserve"> </w:t>
      </w:r>
      <w:r w:rsidRPr="0038305D">
        <w:rPr>
          <w:sz w:val="16"/>
          <w:szCs w:val="14"/>
        </w:rPr>
        <w:t>of forced tech transfer</w:t>
      </w:r>
      <w:r w:rsidRPr="0038305D">
        <w:rPr>
          <w:sz w:val="16"/>
        </w:rPr>
        <w:t xml:space="preserve">. </w:t>
      </w:r>
      <w:r w:rsidRPr="0038305D">
        <w:rPr>
          <w:rStyle w:val="StyleUnderline"/>
        </w:rPr>
        <w:t>In</w:t>
      </w:r>
      <w:r w:rsidRPr="0038305D">
        <w:rPr>
          <w:sz w:val="16"/>
        </w:rPr>
        <w:t xml:space="preserve"> </w:t>
      </w:r>
      <w:r w:rsidRPr="0038305D">
        <w:rPr>
          <w:rStyle w:val="StyleUnderline"/>
        </w:rPr>
        <w:t xml:space="preserve">the </w:t>
      </w:r>
      <w:r w:rsidRPr="0038305D">
        <w:rPr>
          <w:rStyle w:val="StyleUnderline"/>
          <w:highlight w:val="green"/>
        </w:rPr>
        <w:t>context</w:t>
      </w:r>
      <w:r w:rsidRPr="0038305D">
        <w:rPr>
          <w:sz w:val="16"/>
          <w:highlight w:val="green"/>
        </w:rPr>
        <w:t xml:space="preserve"> </w:t>
      </w:r>
      <w:r w:rsidRPr="0038305D">
        <w:rPr>
          <w:rStyle w:val="StyleUnderline"/>
          <w:highlight w:val="green"/>
        </w:rPr>
        <w:t>of</w:t>
      </w:r>
      <w:r w:rsidRPr="0038305D">
        <w:rPr>
          <w:sz w:val="16"/>
          <w:highlight w:val="green"/>
        </w:rPr>
        <w:t xml:space="preserve"> </w:t>
      </w:r>
      <w:r w:rsidRPr="0038305D">
        <w:rPr>
          <w:rStyle w:val="StyleUnderline"/>
          <w:highlight w:val="green"/>
        </w:rPr>
        <w:t>climate change</w:t>
      </w:r>
      <w:r w:rsidRPr="0038305D">
        <w:rPr>
          <w:sz w:val="16"/>
        </w:rPr>
        <w:t xml:space="preserve">, the idea would be that </w:t>
      </w:r>
      <w:r w:rsidRPr="0038305D">
        <w:rPr>
          <w:rStyle w:val="StyleUnderline"/>
          <w:highlight w:val="green"/>
        </w:rPr>
        <w:t>companies</w:t>
      </w:r>
      <w:r w:rsidRPr="0038305D">
        <w:rPr>
          <w:sz w:val="16"/>
          <w:highlight w:val="green"/>
        </w:rPr>
        <w:t xml:space="preserve"> </w:t>
      </w:r>
      <w:r w:rsidRPr="0038305D">
        <w:rPr>
          <w:rStyle w:val="StyleUnderline"/>
        </w:rPr>
        <w:t xml:space="preserve">who </w:t>
      </w:r>
      <w:r w:rsidRPr="0038305D">
        <w:rPr>
          <w:rStyle w:val="StyleUnderline"/>
          <w:highlight w:val="green"/>
        </w:rPr>
        <w:t>develop</w:t>
      </w:r>
      <w:r w:rsidRPr="0038305D">
        <w:rPr>
          <w:sz w:val="16"/>
          <w:highlight w:val="green"/>
        </w:rPr>
        <w:t xml:space="preserve"> </w:t>
      </w:r>
      <w:r w:rsidRPr="0038305D">
        <w:rPr>
          <w:sz w:val="16"/>
        </w:rPr>
        <w:t xml:space="preserve">successful </w:t>
      </w:r>
      <w:r w:rsidRPr="0038305D">
        <w:rPr>
          <w:rStyle w:val="StyleUnderline"/>
        </w:rPr>
        <w:t>methods</w:t>
      </w:r>
      <w:r w:rsidRPr="0038305D">
        <w:rPr>
          <w:sz w:val="16"/>
        </w:rPr>
        <w:t xml:space="preserve"> </w:t>
      </w:r>
      <w:r w:rsidRPr="0038305D">
        <w:rPr>
          <w:rStyle w:val="StyleUnderline"/>
        </w:rPr>
        <w:t>for</w:t>
      </w:r>
      <w:r w:rsidRPr="0038305D">
        <w:rPr>
          <w:sz w:val="16"/>
        </w:rPr>
        <w:t xml:space="preserve"> producing new </w:t>
      </w:r>
      <w:r w:rsidRPr="0038305D">
        <w:rPr>
          <w:rStyle w:val="StyleUnderline"/>
        </w:rPr>
        <w:t xml:space="preserve">seed </w:t>
      </w:r>
      <w:r w:rsidRPr="0038305D">
        <w:rPr>
          <w:rStyle w:val="StyleUnderline"/>
          <w:highlight w:val="green"/>
        </w:rPr>
        <w:t>technologies</w:t>
      </w:r>
      <w:r w:rsidRPr="0038305D">
        <w:rPr>
          <w:rStyle w:val="StyleUnderline"/>
        </w:rPr>
        <w:t xml:space="preserve"> and sustainable biomass</w:t>
      </w:r>
      <w:r w:rsidRPr="0038305D">
        <w:rPr>
          <w:b/>
          <w:bCs/>
          <w:sz w:val="16"/>
        </w:rPr>
        <w:t xml:space="preserve">, </w:t>
      </w:r>
      <w:r w:rsidRPr="0038305D">
        <w:rPr>
          <w:rStyle w:val="StyleUnderline"/>
          <w:highlight w:val="green"/>
        </w:rPr>
        <w:t xml:space="preserve">reducing </w:t>
      </w:r>
      <w:r w:rsidRPr="0038305D">
        <w:rPr>
          <w:rStyle w:val="StyleUnderline"/>
        </w:rPr>
        <w:t xml:space="preserve">greenhouse </w:t>
      </w:r>
      <w:r w:rsidRPr="0038305D">
        <w:rPr>
          <w:rStyle w:val="StyleUnderline"/>
          <w:highlight w:val="green"/>
        </w:rPr>
        <w:t>gases</w:t>
      </w:r>
      <w:r w:rsidRPr="0038305D">
        <w:rPr>
          <w:sz w:val="16"/>
          <w:highlight w:val="green"/>
        </w:rPr>
        <w:t xml:space="preserve"> </w:t>
      </w:r>
      <w:r w:rsidRPr="0038305D">
        <w:rPr>
          <w:sz w:val="16"/>
        </w:rPr>
        <w:t xml:space="preserve">in manufacturing </w:t>
      </w:r>
      <w:r w:rsidRPr="0038305D">
        <w:rPr>
          <w:rStyle w:val="StyleUnderline"/>
        </w:rPr>
        <w:t>and</w:t>
      </w:r>
      <w:r w:rsidRPr="0038305D">
        <w:rPr>
          <w:sz w:val="16"/>
        </w:rPr>
        <w:t xml:space="preserve"> transportation, </w:t>
      </w:r>
      <w:r w:rsidRPr="0038305D">
        <w:rPr>
          <w:rStyle w:val="StyleUnderline"/>
          <w:highlight w:val="green"/>
        </w:rPr>
        <w:t>capturing</w:t>
      </w:r>
      <w:r w:rsidRPr="0038305D">
        <w:rPr>
          <w:sz w:val="16"/>
          <w:highlight w:val="green"/>
        </w:rPr>
        <w:t xml:space="preserve"> </w:t>
      </w:r>
      <w:r w:rsidRPr="0038305D">
        <w:rPr>
          <w:sz w:val="16"/>
        </w:rPr>
        <w:t xml:space="preserve">and sequestering </w:t>
      </w:r>
      <w:r w:rsidRPr="0038305D">
        <w:rPr>
          <w:rStyle w:val="StyleUnderline"/>
          <w:highlight w:val="green"/>
        </w:rPr>
        <w:t>carbon</w:t>
      </w:r>
      <w:r w:rsidRPr="0038305D">
        <w:rPr>
          <w:sz w:val="16"/>
          <w:highlight w:val="green"/>
        </w:rPr>
        <w:t xml:space="preserve"> </w:t>
      </w:r>
      <w:r w:rsidRPr="0038305D">
        <w:rPr>
          <w:sz w:val="16"/>
        </w:rPr>
        <w:t xml:space="preserve">in soil and products, and more, </w:t>
      </w:r>
      <w:r w:rsidRPr="0038305D">
        <w:rPr>
          <w:rStyle w:val="StyleUnderline"/>
        </w:rPr>
        <w:t xml:space="preserve">would be </w:t>
      </w:r>
      <w:r w:rsidRPr="0038305D">
        <w:rPr>
          <w:rStyle w:val="StyleUnderline"/>
          <w:highlight w:val="green"/>
        </w:rPr>
        <w:t xml:space="preserve">required to turn over </w:t>
      </w:r>
      <w:r w:rsidRPr="0038305D">
        <w:rPr>
          <w:rStyle w:val="StyleUnderline"/>
        </w:rPr>
        <w:t xml:space="preserve">their </w:t>
      </w:r>
      <w:r w:rsidRPr="0038305D">
        <w:rPr>
          <w:rStyle w:val="StyleUnderline"/>
          <w:highlight w:val="green"/>
        </w:rPr>
        <w:t>proprietary</w:t>
      </w:r>
      <w:r w:rsidRPr="0038305D">
        <w:rPr>
          <w:b/>
          <w:bCs/>
          <w:sz w:val="16"/>
          <w:highlight w:val="green"/>
        </w:rPr>
        <w:t xml:space="preserve"> </w:t>
      </w:r>
      <w:r w:rsidRPr="0038305D">
        <w:rPr>
          <w:rStyle w:val="StyleUnderline"/>
          <w:highlight w:val="green"/>
        </w:rPr>
        <w:t>know-how</w:t>
      </w:r>
      <w:r w:rsidRPr="0038305D">
        <w:rPr>
          <w:sz w:val="16"/>
          <w:highlight w:val="green"/>
        </w:rPr>
        <w:t xml:space="preserve"> </w:t>
      </w:r>
      <w:r w:rsidRPr="0038305D">
        <w:rPr>
          <w:sz w:val="16"/>
        </w:rPr>
        <w:t xml:space="preserve">to global competitors. While it is unclear how this concept would work in practice and under the constitutions of certain countries, </w:t>
      </w:r>
      <w:r w:rsidRPr="0038305D">
        <w:rPr>
          <w:rStyle w:val="StyleUnderline"/>
        </w:rPr>
        <w:t xml:space="preserve">the </w:t>
      </w:r>
      <w:r w:rsidRPr="0038305D">
        <w:rPr>
          <w:rStyle w:val="StyleUnderline"/>
          <w:highlight w:val="green"/>
        </w:rPr>
        <w:t>suggestion alone</w:t>
      </w:r>
      <w:r w:rsidRPr="0038305D">
        <w:rPr>
          <w:rStyle w:val="StyleUnderline"/>
        </w:rPr>
        <w:t xml:space="preserve"> could be </w:t>
      </w:r>
      <w:r w:rsidRPr="0038305D">
        <w:rPr>
          <w:rStyle w:val="StyleUnderline"/>
          <w:highlight w:val="green"/>
        </w:rPr>
        <w:t>devastating</w:t>
      </w:r>
      <w:r w:rsidRPr="0038305D">
        <w:rPr>
          <w:rStyle w:val="StyleUnderline"/>
        </w:rPr>
        <w:t xml:space="preserve"> to voluntary international</w:t>
      </w:r>
      <w:r w:rsidRPr="0038305D">
        <w:rPr>
          <w:b/>
          <w:bCs/>
          <w:sz w:val="16"/>
        </w:rPr>
        <w:t xml:space="preserve"> </w:t>
      </w:r>
      <w:r w:rsidRPr="0038305D">
        <w:rPr>
          <w:rStyle w:val="StyleUnderline"/>
          <w:highlight w:val="green"/>
        </w:rPr>
        <w:t>collaborations</w:t>
      </w:r>
      <w:r w:rsidRPr="0038305D">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2" w:tgtFrame="_blank" w:history="1">
        <w:r w:rsidRPr="0038305D">
          <w:rPr>
            <w:rStyle w:val="Hyperlink"/>
            <w:sz w:val="16"/>
          </w:rPr>
          <w:t>raised over $1 billion in investment in the second quarter of 2019 alone</w:t>
        </w:r>
      </w:hyperlink>
      <w:r w:rsidRPr="0038305D">
        <w:rPr>
          <w:sz w:val="16"/>
        </w:rPr>
        <w:t xml:space="preserve">. </w:t>
      </w:r>
      <w:r w:rsidRPr="0038305D">
        <w:rPr>
          <w:rStyle w:val="StyleUnderline"/>
        </w:rPr>
        <w:t xml:space="preserve">If </w:t>
      </w:r>
      <w:r w:rsidRPr="0038305D">
        <w:rPr>
          <w:rStyle w:val="StyleUnderline"/>
          <w:highlight w:val="green"/>
        </w:rPr>
        <w:t>investors</w:t>
      </w:r>
      <w:r w:rsidRPr="0038305D">
        <w:rPr>
          <w:rStyle w:val="StyleUnderline"/>
        </w:rPr>
        <w:t xml:space="preserve"> </w:t>
      </w:r>
      <w:r w:rsidRPr="0038305D">
        <w:rPr>
          <w:rStyle w:val="StyleUnderline"/>
          <w:highlight w:val="green"/>
        </w:rPr>
        <w:t>cannot be confident</w:t>
      </w:r>
      <w:r w:rsidRPr="0038305D">
        <w:rPr>
          <w:rStyle w:val="StyleUnderline"/>
        </w:rPr>
        <w:t xml:space="preserve"> that </w:t>
      </w:r>
      <w:r w:rsidRPr="0038305D">
        <w:rPr>
          <w:rStyle w:val="StyleUnderline"/>
          <w:highlight w:val="green"/>
        </w:rPr>
        <w:t>IP</w:t>
      </w:r>
      <w:r w:rsidRPr="0038305D">
        <w:rPr>
          <w:rStyle w:val="StyleUnderline"/>
        </w:rPr>
        <w:t xml:space="preserve"> will be </w:t>
      </w:r>
      <w:r w:rsidRPr="0038305D">
        <w:rPr>
          <w:rStyle w:val="StyleUnderline"/>
          <w:highlight w:val="green"/>
        </w:rPr>
        <w:t>in place</w:t>
      </w:r>
      <w:r w:rsidRPr="0038305D">
        <w:rPr>
          <w:rStyle w:val="StyleUnderline"/>
        </w:rPr>
        <w:t xml:space="preserve"> to protect important climate change technologies</w:t>
      </w:r>
      <w:r w:rsidRPr="0038305D">
        <w:rPr>
          <w:sz w:val="16"/>
        </w:rPr>
        <w:t xml:space="preserve"> after their long road from bench to market, </w:t>
      </w:r>
      <w:r w:rsidRPr="0038305D">
        <w:rPr>
          <w:rStyle w:val="StyleUnderline"/>
        </w:rPr>
        <w:t xml:space="preserve">it is </w:t>
      </w:r>
      <w:r w:rsidRPr="0038305D">
        <w:rPr>
          <w:rStyle w:val="StyleUnderline"/>
          <w:highlight w:val="green"/>
        </w:rPr>
        <w:t>unlikely they will</w:t>
      </w:r>
      <w:r w:rsidRPr="0038305D">
        <w:rPr>
          <w:sz w:val="16"/>
        </w:rPr>
        <w:t xml:space="preserve"> continue to </w:t>
      </w:r>
      <w:r w:rsidRPr="0038305D">
        <w:rPr>
          <w:rStyle w:val="StyleUnderline"/>
          <w:highlight w:val="green"/>
        </w:rPr>
        <w:t>invest</w:t>
      </w:r>
      <w:r w:rsidRPr="0038305D">
        <w:rPr>
          <w:b/>
          <w:bCs/>
          <w:sz w:val="16"/>
        </w:rPr>
        <w:t xml:space="preserve"> </w:t>
      </w:r>
      <w:r w:rsidRPr="0038305D">
        <w:rPr>
          <w:rStyle w:val="StyleUnderline"/>
        </w:rPr>
        <w:t>at</w:t>
      </w:r>
      <w:r w:rsidRPr="0038305D">
        <w:rPr>
          <w:sz w:val="16"/>
        </w:rPr>
        <w:t xml:space="preserve"> the current and </w:t>
      </w:r>
      <w:r w:rsidRPr="0038305D">
        <w:rPr>
          <w:rStyle w:val="StyleUnderline"/>
        </w:rPr>
        <w:t>required levels</w:t>
      </w:r>
      <w:r w:rsidRPr="0038305D">
        <w:rPr>
          <w:b/>
          <w:bCs/>
          <w:sz w:val="16"/>
        </w:rPr>
        <w:t>.</w:t>
      </w:r>
      <w:r w:rsidRPr="0038305D">
        <w:rPr>
          <w:sz w:val="16"/>
        </w:rPr>
        <w:t xml:space="preserve"> </w:t>
      </w:r>
    </w:p>
    <w:p w14:paraId="513318A9" w14:textId="77777777" w:rsidR="003D0D23" w:rsidRPr="0038305D" w:rsidRDefault="003D0D23" w:rsidP="003D0D23">
      <w:pPr>
        <w:pStyle w:val="Heading4"/>
        <w:rPr>
          <w:rFonts w:cs="Calibri"/>
          <w:iCs w:val="0"/>
        </w:rPr>
      </w:pPr>
      <w:r w:rsidRPr="0038305D">
        <w:rPr>
          <w:rFonts w:cs="Calibri"/>
          <w:iCs w:val="0"/>
        </w:rPr>
        <w:t xml:space="preserve">Climate change </w:t>
      </w:r>
      <w:r w:rsidRPr="0038305D">
        <w:rPr>
          <w:rFonts w:cs="Calibri"/>
          <w:iCs w:val="0"/>
          <w:u w:val="single"/>
        </w:rPr>
        <w:t>destroys the world</w:t>
      </w:r>
      <w:r w:rsidRPr="0038305D">
        <w:rPr>
          <w:rFonts w:cs="Calibri"/>
          <w:iCs w:val="0"/>
        </w:rPr>
        <w:t>.</w:t>
      </w:r>
    </w:p>
    <w:p w14:paraId="3045E443" w14:textId="77777777" w:rsidR="003D0D23" w:rsidRPr="0038305D" w:rsidRDefault="003D0D23" w:rsidP="003D0D23">
      <w:proofErr w:type="spellStart"/>
      <w:r w:rsidRPr="0038305D">
        <w:rPr>
          <w:rStyle w:val="Style13ptBold"/>
        </w:rPr>
        <w:t>Specktor</w:t>
      </w:r>
      <w:proofErr w:type="spellEnd"/>
      <w:r w:rsidRPr="0038305D">
        <w:rPr>
          <w:rStyle w:val="Style13ptBold"/>
        </w:rPr>
        <w:t xml:space="preserve"> 19</w:t>
      </w:r>
      <w:r w:rsidRPr="0038305D">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38305D">
        <w:t>livescience</w:t>
      </w:r>
      <w:proofErr w:type="spellEnd"/>
      <w:r w:rsidRPr="0038305D">
        <w:t xml:space="preserve">, </w:t>
      </w:r>
      <w:hyperlink r:id="rId13" w:history="1">
        <w:r w:rsidRPr="0038305D">
          <w:t>https://www.livescience.com/65633-climate-change-dooms-humans-by-2050.html</w:t>
        </w:r>
      </w:hyperlink>
      <w:r w:rsidRPr="0038305D">
        <w:t xml:space="preserve"> Justin</w:t>
      </w:r>
    </w:p>
    <w:p w14:paraId="0452A227" w14:textId="77777777" w:rsidR="003D0D23" w:rsidRPr="0038305D" w:rsidRDefault="003D0D23" w:rsidP="003D0D23">
      <w:pPr>
        <w:rPr>
          <w:u w:val="single"/>
        </w:rPr>
      </w:pPr>
      <w:r w:rsidRPr="0038305D">
        <w:rPr>
          <w:sz w:val="12"/>
          <w:szCs w:val="12"/>
        </w:rPr>
        <w:t xml:space="preserve">The current climate crisis, they say, is larger and more complex than any humans have ever dealt with before. </w:t>
      </w:r>
      <w:r w:rsidRPr="0038305D">
        <w:rPr>
          <w:u w:val="single"/>
        </w:rPr>
        <w:t xml:space="preserve">General climate </w:t>
      </w:r>
      <w:r w:rsidRPr="0038305D">
        <w:rPr>
          <w:highlight w:val="green"/>
          <w:u w:val="single"/>
        </w:rPr>
        <w:t>models</w:t>
      </w:r>
      <w:r w:rsidRPr="0038305D">
        <w:rPr>
          <w:sz w:val="12"/>
          <w:szCs w:val="12"/>
        </w:rPr>
        <w:t xml:space="preserve"> — like the one that the </w:t>
      </w:r>
      <w:hyperlink r:id="rId14" w:history="1">
        <w:r w:rsidRPr="0038305D">
          <w:rPr>
            <w:rStyle w:val="Hyperlink"/>
            <w:u w:val="single"/>
            <w:bdr w:val="none" w:sz="0" w:space="0" w:color="auto" w:frame="1"/>
          </w:rPr>
          <w:t>United Nations' Panel on Climate Change</w:t>
        </w:r>
      </w:hyperlink>
      <w:r w:rsidRPr="0038305D">
        <w:rPr>
          <w:sz w:val="12"/>
          <w:szCs w:val="12"/>
        </w:rPr>
        <w:t xml:space="preserve"> (IPCC) used in 2018 to predict that a global temperature increase of 3.6 degrees Fahrenheit (2 degrees Celsius) could put hundreds of millions of people at risk — </w:t>
      </w:r>
      <w:r w:rsidRPr="0038305D">
        <w:rPr>
          <w:highlight w:val="green"/>
          <w:u w:val="single"/>
        </w:rPr>
        <w:t>fail to account for</w:t>
      </w:r>
      <w:r w:rsidRPr="0038305D">
        <w:rPr>
          <w:u w:val="single"/>
        </w:rPr>
        <w:t xml:space="preserve"> the </w:t>
      </w:r>
      <w:r w:rsidRPr="0038305D">
        <w:rPr>
          <w:b/>
          <w:bCs/>
          <w:u w:val="single"/>
        </w:rPr>
        <w:t xml:space="preserve">sheer complexity of Earth's many </w:t>
      </w:r>
      <w:r w:rsidRPr="0038305D">
        <w:rPr>
          <w:b/>
          <w:bCs/>
          <w:highlight w:val="green"/>
          <w:u w:val="single"/>
        </w:rPr>
        <w:t xml:space="preserve">interlinked </w:t>
      </w:r>
      <w:r w:rsidRPr="0038305D">
        <w:rPr>
          <w:b/>
          <w:bCs/>
          <w:u w:val="single"/>
        </w:rPr>
        <w:t xml:space="preserve">geological </w:t>
      </w:r>
      <w:r w:rsidRPr="0038305D">
        <w:rPr>
          <w:b/>
          <w:bCs/>
          <w:highlight w:val="green"/>
          <w:u w:val="single"/>
        </w:rPr>
        <w:t>processes</w:t>
      </w:r>
      <w:r w:rsidRPr="0038305D">
        <w:rPr>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38305D">
        <w:rPr>
          <w:sz w:val="12"/>
          <w:szCs w:val="12"/>
        </w:rPr>
        <w:t>actually look</w:t>
      </w:r>
      <w:proofErr w:type="gramEnd"/>
      <w:r w:rsidRPr="0038305D">
        <w:rPr>
          <w:sz w:val="12"/>
          <w:szCs w:val="12"/>
        </w:rPr>
        <w:t xml:space="preserve"> like, then? The authors provide one particularly grim scenario that begins with </w:t>
      </w:r>
      <w:r w:rsidRPr="0038305D">
        <w:rPr>
          <w:u w:val="single"/>
        </w:rPr>
        <w:t xml:space="preserve">world </w:t>
      </w:r>
      <w:r w:rsidRPr="0038305D">
        <w:rPr>
          <w:highlight w:val="green"/>
          <w:u w:val="single"/>
        </w:rPr>
        <w:t>governments</w:t>
      </w:r>
      <w:r w:rsidRPr="0038305D">
        <w:rPr>
          <w:u w:val="single"/>
        </w:rPr>
        <w:t xml:space="preserve"> "politely </w:t>
      </w:r>
      <w:r w:rsidRPr="0038305D">
        <w:rPr>
          <w:highlight w:val="green"/>
          <w:u w:val="single"/>
        </w:rPr>
        <w:t>ignor</w:t>
      </w:r>
      <w:r w:rsidRPr="0038305D">
        <w:rPr>
          <w:u w:val="single"/>
        </w:rPr>
        <w:t>ing"</w:t>
      </w:r>
      <w:r w:rsidRPr="0038305D">
        <w:rPr>
          <w:sz w:val="12"/>
          <w:szCs w:val="12"/>
        </w:rPr>
        <w:t xml:space="preserve"> the advice of </w:t>
      </w:r>
      <w:r w:rsidRPr="0038305D">
        <w:rPr>
          <w:highlight w:val="green"/>
          <w:u w:val="single"/>
        </w:rPr>
        <w:t>scientists</w:t>
      </w:r>
      <w:r w:rsidRPr="0038305D">
        <w:rPr>
          <w:sz w:val="12"/>
          <w:szCs w:val="12"/>
        </w:rPr>
        <w:t xml:space="preserve"> and the will of the public to decarbonize the economy (finding alternative energy sources), resulting in a global temperature increase 5.4 F (3 C) by the year 2050. At this point, </w:t>
      </w:r>
      <w:r w:rsidRPr="0038305D">
        <w:rPr>
          <w:u w:val="single"/>
        </w:rPr>
        <w:t xml:space="preserve">the world's </w:t>
      </w:r>
      <w:r w:rsidRPr="0038305D">
        <w:rPr>
          <w:highlight w:val="green"/>
          <w:u w:val="single"/>
        </w:rPr>
        <w:t>ice sheets vanish</w:t>
      </w:r>
      <w:r w:rsidRPr="0038305D">
        <w:rPr>
          <w:u w:val="single"/>
        </w:rPr>
        <w:t>; brutal droughts kill many</w:t>
      </w:r>
      <w:r w:rsidRPr="0038305D">
        <w:rPr>
          <w:sz w:val="12"/>
          <w:szCs w:val="12"/>
        </w:rPr>
        <w:t xml:space="preserve"> of the trees in the </w:t>
      </w:r>
      <w:hyperlink r:id="rId15" w:history="1">
        <w:r w:rsidRPr="0038305D">
          <w:rPr>
            <w:rStyle w:val="Hyperlink"/>
            <w:u w:val="single"/>
            <w:bdr w:val="none" w:sz="0" w:space="0" w:color="auto" w:frame="1"/>
          </w:rPr>
          <w:t>Amazon rainforest</w:t>
        </w:r>
      </w:hyperlink>
      <w:r w:rsidRPr="0038305D">
        <w:rPr>
          <w:sz w:val="12"/>
          <w:szCs w:val="12"/>
        </w:rPr>
        <w:t xml:space="preserve"> (removing one of the world's largest carbon offsets); </w:t>
      </w:r>
      <w:r w:rsidRPr="0038305D">
        <w:rPr>
          <w:u w:val="single"/>
        </w:rPr>
        <w:t xml:space="preserve">and the planet plunges into a </w:t>
      </w:r>
      <w:r w:rsidRPr="0038305D">
        <w:rPr>
          <w:highlight w:val="green"/>
          <w:u w:val="single"/>
        </w:rPr>
        <w:t>feedback loop</w:t>
      </w:r>
      <w:r w:rsidRPr="0038305D">
        <w:rPr>
          <w:u w:val="single"/>
        </w:rPr>
        <w:t xml:space="preserve"> of ever-hotter</w:t>
      </w:r>
      <w:r w:rsidRPr="0038305D">
        <w:rPr>
          <w:sz w:val="12"/>
          <w:szCs w:val="12"/>
        </w:rPr>
        <w:t xml:space="preserve">, ever-deadlier </w:t>
      </w:r>
      <w:r w:rsidRPr="0038305D">
        <w:rPr>
          <w:u w:val="single"/>
        </w:rPr>
        <w:t>conditions</w:t>
      </w:r>
      <w:r w:rsidRPr="0038305D">
        <w:rPr>
          <w:sz w:val="12"/>
          <w:szCs w:val="12"/>
        </w:rPr>
        <w:t>. "</w:t>
      </w:r>
      <w:r w:rsidRPr="0038305D">
        <w:rPr>
          <w:highlight w:val="green"/>
          <w:u w:val="single"/>
        </w:rPr>
        <w:t>Thirty-five percent of</w:t>
      </w:r>
      <w:r w:rsidRPr="0038305D">
        <w:rPr>
          <w:u w:val="single"/>
        </w:rPr>
        <w:t xml:space="preserve"> the global </w:t>
      </w:r>
      <w:r w:rsidRPr="0038305D">
        <w:rPr>
          <w:highlight w:val="green"/>
          <w:u w:val="single"/>
        </w:rPr>
        <w:t>land</w:t>
      </w:r>
      <w:r w:rsidRPr="0038305D">
        <w:rPr>
          <w:u w:val="single"/>
        </w:rPr>
        <w:t xml:space="preserve"> area, </w:t>
      </w:r>
      <w:r w:rsidRPr="0038305D">
        <w:rPr>
          <w:highlight w:val="green"/>
          <w:u w:val="single"/>
        </w:rPr>
        <w:t xml:space="preserve">and </w:t>
      </w:r>
      <w:r w:rsidRPr="0038305D">
        <w:rPr>
          <w:b/>
          <w:bCs/>
          <w:highlight w:val="green"/>
          <w:u w:val="single"/>
        </w:rPr>
        <w:t xml:space="preserve">55 percent of </w:t>
      </w:r>
      <w:r w:rsidRPr="0038305D">
        <w:rPr>
          <w:b/>
          <w:bCs/>
          <w:u w:val="single"/>
        </w:rPr>
        <w:t xml:space="preserve">the global </w:t>
      </w:r>
      <w:r w:rsidRPr="0038305D">
        <w:rPr>
          <w:b/>
          <w:bCs/>
          <w:highlight w:val="green"/>
          <w:u w:val="single"/>
        </w:rPr>
        <w:t>population</w:t>
      </w:r>
      <w:r w:rsidRPr="0038305D">
        <w:rPr>
          <w:b/>
          <w:bCs/>
          <w:u w:val="single"/>
        </w:rPr>
        <w:t xml:space="preserve">, are </w:t>
      </w:r>
      <w:r w:rsidRPr="0038305D">
        <w:rPr>
          <w:b/>
          <w:bCs/>
          <w:highlight w:val="green"/>
          <w:u w:val="single"/>
        </w:rPr>
        <w:t>subject to</w:t>
      </w:r>
      <w:r w:rsidRPr="0038305D">
        <w:rPr>
          <w:b/>
          <w:bCs/>
          <w:u w:val="single"/>
        </w:rPr>
        <w:t xml:space="preserve"> more than 20 days a year of </w:t>
      </w:r>
      <w:hyperlink r:id="rId16" w:history="1">
        <w:r w:rsidRPr="0038305D">
          <w:rPr>
            <w:rStyle w:val="Hyperlink"/>
            <w:b/>
            <w:bCs/>
            <w:highlight w:val="green"/>
            <w:u w:val="single"/>
          </w:rPr>
          <w:t>lethal heat</w:t>
        </w:r>
        <w:r w:rsidRPr="0038305D">
          <w:rPr>
            <w:rStyle w:val="Hyperlink"/>
            <w:b/>
            <w:bCs/>
            <w:u w:val="single"/>
          </w:rPr>
          <w:t xml:space="preserve"> conditions</w:t>
        </w:r>
      </w:hyperlink>
      <w:r w:rsidRPr="0038305D">
        <w:rPr>
          <w:u w:val="single"/>
        </w:rPr>
        <w:t>, beyond</w:t>
      </w:r>
      <w:r w:rsidRPr="0038305D">
        <w:rPr>
          <w:sz w:val="12"/>
          <w:szCs w:val="12"/>
        </w:rPr>
        <w:t xml:space="preserve"> the threshold of human </w:t>
      </w:r>
      <w:r w:rsidRPr="0038305D">
        <w:rPr>
          <w:u w:val="single"/>
        </w:rPr>
        <w:t>survivability</w:t>
      </w:r>
      <w:r w:rsidRPr="0038305D">
        <w:rPr>
          <w:sz w:val="12"/>
          <w:szCs w:val="12"/>
        </w:rPr>
        <w:t xml:space="preserve">," the authors hypothesized. Meanwhile, </w:t>
      </w:r>
      <w:r w:rsidRPr="0038305D">
        <w:rPr>
          <w:highlight w:val="green"/>
          <w:u w:val="single"/>
        </w:rPr>
        <w:t>droughts, floods and wildfires</w:t>
      </w:r>
      <w:r w:rsidRPr="0038305D">
        <w:rPr>
          <w:u w:val="single"/>
        </w:rPr>
        <w:t xml:space="preserve"> regularly </w:t>
      </w:r>
      <w:r w:rsidRPr="0038305D">
        <w:rPr>
          <w:highlight w:val="green"/>
          <w:u w:val="single"/>
        </w:rPr>
        <w:t>ravage the land</w:t>
      </w:r>
      <w:r w:rsidRPr="0038305D">
        <w:rPr>
          <w:u w:val="single"/>
        </w:rPr>
        <w:t xml:space="preserve">. Nearly </w:t>
      </w:r>
      <w:r w:rsidRPr="0038305D">
        <w:rPr>
          <w:b/>
          <w:bCs/>
          <w:highlight w:val="green"/>
          <w:u w:val="single"/>
        </w:rPr>
        <w:t xml:space="preserve">one-third </w:t>
      </w:r>
      <w:r w:rsidRPr="0038305D">
        <w:rPr>
          <w:b/>
          <w:bCs/>
          <w:u w:val="single"/>
        </w:rPr>
        <w:t xml:space="preserve">of the world's land surface </w:t>
      </w:r>
      <w:r w:rsidRPr="0038305D">
        <w:rPr>
          <w:b/>
          <w:bCs/>
          <w:highlight w:val="green"/>
          <w:u w:val="single"/>
        </w:rPr>
        <w:t>turns to desert</w:t>
      </w:r>
      <w:r w:rsidRPr="0038305D">
        <w:rPr>
          <w:u w:val="single"/>
        </w:rPr>
        <w:t>.</w:t>
      </w:r>
      <w:r w:rsidRPr="0038305D">
        <w:rPr>
          <w:sz w:val="12"/>
          <w:szCs w:val="12"/>
        </w:rPr>
        <w:t xml:space="preserve"> Entire </w:t>
      </w:r>
      <w:r w:rsidRPr="0038305D">
        <w:rPr>
          <w:b/>
          <w:bCs/>
          <w:highlight w:val="green"/>
          <w:u w:val="single"/>
        </w:rPr>
        <w:t>ecosystems collapse</w:t>
      </w:r>
      <w:r w:rsidRPr="0038305D">
        <w:rPr>
          <w:u w:val="single"/>
        </w:rPr>
        <w:t xml:space="preserve">, beginning with the </w:t>
      </w:r>
      <w:r w:rsidRPr="0038305D">
        <w:rPr>
          <w:b/>
          <w:bCs/>
          <w:u w:val="single"/>
        </w:rPr>
        <w:t>planet's coral reefs</w:t>
      </w:r>
      <w:r w:rsidRPr="0038305D">
        <w:rPr>
          <w:u w:val="single"/>
        </w:rPr>
        <w:t xml:space="preserve">, the </w:t>
      </w:r>
      <w:r w:rsidRPr="0038305D">
        <w:rPr>
          <w:b/>
          <w:bCs/>
          <w:u w:val="single"/>
        </w:rPr>
        <w:t>rainforest and the Arctic ice sheets</w:t>
      </w:r>
      <w:r w:rsidRPr="0038305D">
        <w:rPr>
          <w:b/>
          <w:bCs/>
          <w:sz w:val="16"/>
        </w:rPr>
        <w:t>.</w:t>
      </w:r>
      <w:r w:rsidRPr="0038305D">
        <w:rPr>
          <w:sz w:val="12"/>
          <w:szCs w:val="12"/>
        </w:rPr>
        <w:t xml:space="preserve"> The world's tropics are hit hardest by these new climate extremes, </w:t>
      </w:r>
      <w:r w:rsidRPr="0038305D">
        <w:rPr>
          <w:highlight w:val="green"/>
          <w:u w:val="single"/>
        </w:rPr>
        <w:t>destroying</w:t>
      </w:r>
      <w:r w:rsidRPr="0038305D">
        <w:rPr>
          <w:u w:val="single"/>
        </w:rPr>
        <w:t xml:space="preserve"> the region's </w:t>
      </w:r>
      <w:proofErr w:type="gramStart"/>
      <w:r w:rsidRPr="0038305D">
        <w:rPr>
          <w:highlight w:val="green"/>
          <w:u w:val="single"/>
        </w:rPr>
        <w:t>ag</w:t>
      </w:r>
      <w:r w:rsidRPr="0038305D">
        <w:rPr>
          <w:u w:val="single"/>
        </w:rPr>
        <w:t>riculture</w:t>
      </w:r>
      <w:proofErr w:type="gramEnd"/>
      <w:r w:rsidRPr="0038305D">
        <w:rPr>
          <w:u w:val="single"/>
        </w:rPr>
        <w:t xml:space="preserve"> and </w:t>
      </w:r>
      <w:r w:rsidRPr="0038305D">
        <w:rPr>
          <w:highlight w:val="green"/>
          <w:u w:val="single"/>
        </w:rPr>
        <w:t>turning</w:t>
      </w:r>
      <w:r w:rsidRPr="0038305D">
        <w:rPr>
          <w:u w:val="single"/>
        </w:rPr>
        <w:t xml:space="preserve"> more than </w:t>
      </w:r>
      <w:r w:rsidRPr="0038305D">
        <w:rPr>
          <w:highlight w:val="green"/>
          <w:u w:val="single"/>
        </w:rPr>
        <w:t>1 bil</w:t>
      </w:r>
      <w:r w:rsidRPr="0038305D">
        <w:rPr>
          <w:u w:val="single"/>
        </w:rPr>
        <w:t xml:space="preserve">lion people </w:t>
      </w:r>
      <w:r w:rsidRPr="0038305D">
        <w:rPr>
          <w:highlight w:val="green"/>
          <w:u w:val="single"/>
        </w:rPr>
        <w:t>into refugees</w:t>
      </w:r>
      <w:r w:rsidRPr="0038305D">
        <w:rPr>
          <w:u w:val="single"/>
        </w:rPr>
        <w:t xml:space="preserve">. </w:t>
      </w:r>
      <w:r w:rsidRPr="0038305D">
        <w:rPr>
          <w:sz w:val="12"/>
          <w:szCs w:val="12"/>
        </w:rPr>
        <w:t xml:space="preserve">This mass movement of </w:t>
      </w:r>
      <w:r w:rsidRPr="0038305D">
        <w:rPr>
          <w:u w:val="single"/>
        </w:rPr>
        <w:t xml:space="preserve">refugees — coupled with </w:t>
      </w:r>
      <w:hyperlink r:id="rId17" w:history="1">
        <w:r w:rsidRPr="0038305D">
          <w:rPr>
            <w:rStyle w:val="Hyperlink"/>
            <w:highlight w:val="green"/>
            <w:u w:val="single"/>
          </w:rPr>
          <w:t>shrinking coastlines</w:t>
        </w:r>
      </w:hyperlink>
      <w:r w:rsidRPr="0038305D">
        <w:rPr>
          <w:highlight w:val="green"/>
          <w:u w:val="single"/>
        </w:rPr>
        <w:t xml:space="preserve"> and</w:t>
      </w:r>
      <w:r w:rsidRPr="0038305D">
        <w:rPr>
          <w:u w:val="single"/>
        </w:rPr>
        <w:t xml:space="preserve"> severe </w:t>
      </w:r>
      <w:r w:rsidRPr="0038305D">
        <w:rPr>
          <w:highlight w:val="green"/>
          <w:u w:val="single"/>
        </w:rPr>
        <w:t>drops in food and water</w:t>
      </w:r>
      <w:r w:rsidRPr="0038305D">
        <w:rPr>
          <w:u w:val="single"/>
        </w:rPr>
        <w:t xml:space="preserve"> availability — begin to </w:t>
      </w:r>
      <w:r w:rsidRPr="0038305D">
        <w:rPr>
          <w:b/>
          <w:bCs/>
          <w:highlight w:val="green"/>
          <w:u w:val="single"/>
        </w:rPr>
        <w:t>stress</w:t>
      </w:r>
      <w:r w:rsidRPr="0038305D">
        <w:rPr>
          <w:b/>
          <w:bCs/>
          <w:u w:val="single"/>
        </w:rPr>
        <w:t xml:space="preserve"> the fabric of the world's largest </w:t>
      </w:r>
      <w:r w:rsidRPr="0038305D">
        <w:rPr>
          <w:b/>
          <w:bCs/>
          <w:highlight w:val="green"/>
          <w:u w:val="single"/>
        </w:rPr>
        <w:t>nations</w:t>
      </w:r>
      <w:r w:rsidRPr="0038305D">
        <w:rPr>
          <w:sz w:val="12"/>
          <w:szCs w:val="12"/>
        </w:rPr>
        <w:t xml:space="preserve">, including the United States. </w:t>
      </w:r>
      <w:r w:rsidRPr="0038305D">
        <w:rPr>
          <w:u w:val="single"/>
        </w:rPr>
        <w:t xml:space="preserve">Armed conflicts over resources, perhaps culminating in </w:t>
      </w:r>
      <w:r w:rsidRPr="0038305D">
        <w:rPr>
          <w:b/>
          <w:bCs/>
          <w:highlight w:val="green"/>
          <w:u w:val="single"/>
        </w:rPr>
        <w:t>nuclear war</w:t>
      </w:r>
      <w:r w:rsidRPr="0038305D">
        <w:rPr>
          <w:b/>
          <w:bCs/>
          <w:u w:val="single"/>
        </w:rPr>
        <w:t xml:space="preserve">, are </w:t>
      </w:r>
      <w:r w:rsidRPr="0038305D">
        <w:rPr>
          <w:b/>
          <w:bCs/>
          <w:highlight w:val="green"/>
          <w:u w:val="single"/>
        </w:rPr>
        <w:t>likely</w:t>
      </w:r>
      <w:r w:rsidRPr="0038305D">
        <w:rPr>
          <w:u w:val="single"/>
        </w:rPr>
        <w:t>. The result</w:t>
      </w:r>
      <w:r w:rsidRPr="0038305D">
        <w:rPr>
          <w:sz w:val="12"/>
          <w:szCs w:val="12"/>
        </w:rPr>
        <w:t xml:space="preserve">, according to the new paper, </w:t>
      </w:r>
      <w:r w:rsidRPr="0038305D">
        <w:rPr>
          <w:u w:val="single"/>
        </w:rPr>
        <w:t xml:space="preserve">is "outright chaos" and perhaps "the </w:t>
      </w:r>
      <w:r w:rsidRPr="0038305D">
        <w:rPr>
          <w:highlight w:val="green"/>
          <w:u w:val="single"/>
        </w:rPr>
        <w:t>end of</w:t>
      </w:r>
      <w:r w:rsidRPr="0038305D">
        <w:rPr>
          <w:u w:val="single"/>
        </w:rPr>
        <w:t xml:space="preserve"> human global </w:t>
      </w:r>
      <w:r w:rsidRPr="0038305D">
        <w:rPr>
          <w:highlight w:val="green"/>
          <w:u w:val="single"/>
        </w:rPr>
        <w:t>civilization</w:t>
      </w:r>
      <w:r w:rsidRPr="0038305D">
        <w:rPr>
          <w:u w:val="single"/>
        </w:rPr>
        <w:t xml:space="preserve"> as we know it."</w:t>
      </w:r>
    </w:p>
    <w:p w14:paraId="5C924119" w14:textId="77777777" w:rsidR="003D0D23" w:rsidRPr="0038305D" w:rsidRDefault="003D0D23" w:rsidP="003D0D23"/>
    <w:p w14:paraId="7BC42E01" w14:textId="3FAF7FA8" w:rsidR="004360E3" w:rsidRPr="0038305D" w:rsidRDefault="00D169DC" w:rsidP="00D169DC">
      <w:pPr>
        <w:pStyle w:val="Heading2"/>
      </w:pPr>
      <w:r w:rsidRPr="0038305D">
        <w:t>Case</w:t>
      </w:r>
    </w:p>
    <w:p w14:paraId="7D55F95B" w14:textId="1648BBBC" w:rsidR="00F44002" w:rsidRPr="0038305D" w:rsidRDefault="00D169DC" w:rsidP="00F44002">
      <w:pPr>
        <w:pStyle w:val="Heading3"/>
      </w:pPr>
      <w:r w:rsidRPr="0038305D">
        <w:t>1NC – AT: Advantage</w:t>
      </w:r>
      <w:r w:rsidR="00F44002" w:rsidRPr="0038305D">
        <w:t xml:space="preserve"> 1</w:t>
      </w:r>
    </w:p>
    <w:p w14:paraId="44DA51BA" w14:textId="77777777" w:rsidR="003D0D23" w:rsidRPr="0038305D" w:rsidRDefault="003D0D23" w:rsidP="003D0D23">
      <w:pPr>
        <w:pStyle w:val="Heading4"/>
        <w:rPr>
          <w:rFonts w:asciiTheme="minorHAnsi" w:hAnsiTheme="minorHAnsi" w:cstheme="minorHAnsi"/>
          <w:u w:val="single"/>
        </w:rPr>
      </w:pPr>
      <w:r w:rsidRPr="0038305D">
        <w:rPr>
          <w:rFonts w:asciiTheme="minorHAnsi" w:hAnsiTheme="minorHAnsi" w:cstheme="minorHAnsi"/>
        </w:rPr>
        <w:t xml:space="preserve">No biodiversity </w:t>
      </w:r>
      <w:r w:rsidRPr="0038305D">
        <w:rPr>
          <w:rFonts w:asciiTheme="minorHAnsi" w:hAnsiTheme="minorHAnsi" w:cstheme="minorHAnsi"/>
          <w:u w:val="single"/>
        </w:rPr>
        <w:t>tipping point</w:t>
      </w:r>
    </w:p>
    <w:p w14:paraId="067E30D4" w14:textId="77777777" w:rsidR="003D0D23" w:rsidRPr="0038305D" w:rsidRDefault="003D0D23" w:rsidP="003D0D23">
      <w:pPr>
        <w:pStyle w:val="ListParagraph"/>
        <w:numPr>
          <w:ilvl w:val="0"/>
          <w:numId w:val="12"/>
        </w:numPr>
        <w:rPr>
          <w:rFonts w:asciiTheme="minorHAnsi" w:hAnsiTheme="minorHAnsi" w:cstheme="minorHAnsi"/>
        </w:rPr>
      </w:pPr>
      <w:r w:rsidRPr="0038305D">
        <w:rPr>
          <w:rFonts w:asciiTheme="minorHAnsi" w:hAnsiTheme="minorHAnsi" w:cstheme="minorHAnsi"/>
        </w:rPr>
        <w:t>Permian-Triassic extinction proves resiliency</w:t>
      </w:r>
    </w:p>
    <w:p w14:paraId="3223E9D7" w14:textId="77777777" w:rsidR="003D0D23" w:rsidRPr="0038305D" w:rsidRDefault="003D0D23" w:rsidP="003D0D23">
      <w:pPr>
        <w:pStyle w:val="ListParagraph"/>
        <w:numPr>
          <w:ilvl w:val="0"/>
          <w:numId w:val="12"/>
        </w:numPr>
        <w:rPr>
          <w:rFonts w:asciiTheme="minorHAnsi" w:hAnsiTheme="minorHAnsi" w:cstheme="minorHAnsi"/>
        </w:rPr>
      </w:pPr>
      <w:r w:rsidRPr="0038305D">
        <w:rPr>
          <w:rFonts w:asciiTheme="minorHAnsi" w:hAnsiTheme="minorHAnsi" w:cstheme="minorHAnsi"/>
        </w:rPr>
        <w:t>No data on tipping points</w:t>
      </w:r>
    </w:p>
    <w:p w14:paraId="26CEB91F" w14:textId="77777777" w:rsidR="003D0D23" w:rsidRPr="0038305D" w:rsidRDefault="003D0D23" w:rsidP="003D0D23">
      <w:pPr>
        <w:pStyle w:val="ListParagraph"/>
        <w:numPr>
          <w:ilvl w:val="0"/>
          <w:numId w:val="12"/>
        </w:numPr>
        <w:rPr>
          <w:rFonts w:asciiTheme="minorHAnsi" w:hAnsiTheme="minorHAnsi" w:cstheme="minorHAnsi"/>
        </w:rPr>
      </w:pPr>
      <w:r w:rsidRPr="0038305D">
        <w:rPr>
          <w:rFonts w:asciiTheme="minorHAnsi" w:hAnsiTheme="minorHAnsi" w:cstheme="minorHAnsi"/>
        </w:rPr>
        <w:t>Ecosystems never outright collapse</w:t>
      </w:r>
    </w:p>
    <w:p w14:paraId="63A08FD5" w14:textId="77777777" w:rsidR="003D0D23" w:rsidRPr="0038305D" w:rsidRDefault="003D0D23" w:rsidP="003D0D23">
      <w:pPr>
        <w:pStyle w:val="ListParagraph"/>
        <w:numPr>
          <w:ilvl w:val="0"/>
          <w:numId w:val="12"/>
        </w:numPr>
        <w:rPr>
          <w:rFonts w:asciiTheme="minorHAnsi" w:hAnsiTheme="minorHAnsi" w:cstheme="minorHAnsi"/>
        </w:rPr>
      </w:pPr>
      <w:r w:rsidRPr="0038305D">
        <w:rPr>
          <w:rFonts w:asciiTheme="minorHAnsi" w:hAnsiTheme="minorHAnsi" w:cstheme="minorHAnsi"/>
        </w:rPr>
        <w:t>600 models prove no ecosystem collapse</w:t>
      </w:r>
    </w:p>
    <w:p w14:paraId="21BAD9B7" w14:textId="77777777" w:rsidR="003D0D23" w:rsidRPr="0038305D" w:rsidRDefault="003D0D23" w:rsidP="003D0D23">
      <w:pPr>
        <w:rPr>
          <w:rFonts w:asciiTheme="minorHAnsi" w:hAnsiTheme="minorHAnsi" w:cstheme="minorHAnsi"/>
        </w:rPr>
      </w:pPr>
      <w:r w:rsidRPr="0038305D">
        <w:rPr>
          <w:rStyle w:val="Style13ptBold"/>
          <w:rFonts w:asciiTheme="minorHAnsi" w:hAnsiTheme="minorHAnsi" w:cstheme="minorHAnsi"/>
        </w:rPr>
        <w:t>Hance 18</w:t>
      </w:r>
      <w:r w:rsidRPr="0038305D">
        <w:rPr>
          <w:rFonts w:asciiTheme="minorHAnsi" w:hAnsiTheme="minorHAnsi" w:cstheme="minorHAnsi"/>
        </w:rPr>
        <w:t xml:space="preserve"> [Jeremy Hance, wildlife blogger for the Guardian and a journalist with Mongabay focusing on forests, indigenous people, climate change and more. He is also the author of Life is Good: Conservation in an Age of Mass Extinction. Could biodiversity destruction lead to a global tipping point? Jan 16, 2018. https://www.theguardian.com/environment/radical-conservation/2018/jan/16/biodiversity-extinction-tipping-point-planetary-boundary]</w:t>
      </w:r>
    </w:p>
    <w:p w14:paraId="183EF436" w14:textId="77777777" w:rsidR="003D0D23" w:rsidRPr="0038305D" w:rsidRDefault="003D0D23" w:rsidP="003D0D23">
      <w:pPr>
        <w:rPr>
          <w:rFonts w:asciiTheme="minorHAnsi" w:hAnsiTheme="minorHAnsi" w:cstheme="minorHAnsi"/>
          <w:sz w:val="16"/>
        </w:rPr>
      </w:pPr>
      <w:r w:rsidRPr="0038305D">
        <w:rPr>
          <w:rStyle w:val="StyleUnderline"/>
          <w:rFonts w:asciiTheme="minorHAnsi" w:hAnsiTheme="minorHAnsi" w:cstheme="minorHAnsi"/>
        </w:rPr>
        <w:t xml:space="preserve">Just over </w:t>
      </w:r>
      <w:r w:rsidRPr="0038305D">
        <w:rPr>
          <w:rStyle w:val="Emphasis"/>
          <w:rFonts w:asciiTheme="minorHAnsi" w:hAnsiTheme="minorHAnsi" w:cstheme="minorHAnsi"/>
          <w:highlight w:val="green"/>
        </w:rPr>
        <w:t>250 million years ago</w:t>
      </w:r>
      <w:r w:rsidRPr="0038305D">
        <w:rPr>
          <w:rStyle w:val="StyleUnderline"/>
          <w:rFonts w:asciiTheme="minorHAnsi" w:hAnsiTheme="minorHAnsi" w:cstheme="minorHAnsi"/>
          <w:highlight w:val="green"/>
        </w:rPr>
        <w:t>, the planet suffered</w:t>
      </w:r>
      <w:r w:rsidRPr="0038305D">
        <w:rPr>
          <w:rFonts w:asciiTheme="minorHAnsi" w:hAnsiTheme="minorHAnsi" w:cstheme="minorHAnsi"/>
          <w:sz w:val="16"/>
        </w:rPr>
        <w:t xml:space="preserve"> what may be described as its greatest holocaust: ninety-six percent of marine genera (plural of genus) and seventy percent of land vertebrate vanished for good. Even insects suffered a mass </w:t>
      </w:r>
      <w:r w:rsidRPr="0038305D">
        <w:rPr>
          <w:rStyle w:val="StyleUnderline"/>
          <w:rFonts w:asciiTheme="minorHAnsi" w:hAnsiTheme="minorHAnsi" w:cstheme="minorHAnsi"/>
          <w:highlight w:val="green"/>
        </w:rPr>
        <w:t>extinction</w:t>
      </w:r>
      <w:r w:rsidRPr="0038305D">
        <w:rPr>
          <w:rFonts w:asciiTheme="minorHAnsi" w:hAnsiTheme="minorHAnsi" w:cstheme="minorHAnsi"/>
          <w:sz w:val="16"/>
        </w:rPr>
        <w:t xml:space="preserve"> – the only time before or since. Entire classes of animals – like trilobites – went out like a match in the wind. </w:t>
      </w:r>
    </w:p>
    <w:p w14:paraId="422B6DF8" w14:textId="77777777" w:rsidR="003D0D23" w:rsidRPr="0038305D" w:rsidRDefault="003D0D23" w:rsidP="003D0D23">
      <w:pPr>
        <w:rPr>
          <w:rStyle w:val="StyleUnderline"/>
          <w:rFonts w:asciiTheme="minorHAnsi" w:hAnsiTheme="minorHAnsi" w:cstheme="minorHAnsi"/>
        </w:rPr>
      </w:pPr>
      <w:r w:rsidRPr="0038305D">
        <w:rPr>
          <w:rFonts w:asciiTheme="minorHAnsi" w:hAnsiTheme="minorHAnsi" w:cstheme="minorHAnsi"/>
          <w:sz w:val="16"/>
        </w:rPr>
        <w:t xml:space="preserve">But </w:t>
      </w:r>
      <w:r w:rsidRPr="0038305D">
        <w:rPr>
          <w:rStyle w:val="StyleUnderline"/>
          <w:rFonts w:asciiTheme="minorHAnsi" w:hAnsiTheme="minorHAnsi" w:cstheme="minorHAnsi"/>
        </w:rPr>
        <w:t>what’s arguably most fascinating about this event – known as the Permian-Triassic extinction</w:t>
      </w:r>
      <w:r w:rsidRPr="0038305D">
        <w:rPr>
          <w:rFonts w:asciiTheme="minorHAnsi" w:hAnsiTheme="minorHAnsi" w:cstheme="minorHAnsi"/>
          <w:sz w:val="16"/>
        </w:rPr>
        <w:t xml:space="preserve"> or more poetically, the Great Dying – </w:t>
      </w:r>
      <w:r w:rsidRPr="0038305D">
        <w:rPr>
          <w:rStyle w:val="StyleUnderline"/>
          <w:rFonts w:asciiTheme="minorHAnsi" w:hAnsiTheme="minorHAnsi" w:cstheme="minorHAnsi"/>
        </w:rPr>
        <w:t xml:space="preserve">is the fact that anything survived at all. </w:t>
      </w:r>
      <w:r w:rsidRPr="0038305D">
        <w:rPr>
          <w:rStyle w:val="StyleUnderline"/>
          <w:rFonts w:asciiTheme="minorHAnsi" w:hAnsiTheme="minorHAnsi" w:cstheme="minorHAnsi"/>
          <w:highlight w:val="green"/>
        </w:rPr>
        <w:t>Life</w:t>
      </w:r>
      <w:r w:rsidRPr="0038305D">
        <w:rPr>
          <w:rFonts w:asciiTheme="minorHAnsi" w:hAnsiTheme="minorHAnsi" w:cstheme="minorHAnsi"/>
          <w:sz w:val="16"/>
        </w:rPr>
        <w:t xml:space="preserve">, it seems, </w:t>
      </w:r>
      <w:r w:rsidRPr="0038305D">
        <w:rPr>
          <w:rStyle w:val="Emphasis"/>
          <w:rFonts w:asciiTheme="minorHAnsi" w:hAnsiTheme="minorHAnsi" w:cstheme="minorHAnsi"/>
          <w:highlight w:val="green"/>
        </w:rPr>
        <w:t>is so ridiculously adaptable</w:t>
      </w:r>
      <w:r w:rsidRPr="0038305D">
        <w:rPr>
          <w:rStyle w:val="StyleUnderline"/>
          <w:rFonts w:asciiTheme="minorHAnsi" w:hAnsiTheme="minorHAnsi" w:cstheme="minorHAnsi"/>
        </w:rPr>
        <w:t xml:space="preserve"> that not only did </w:t>
      </w:r>
      <w:r w:rsidRPr="0038305D">
        <w:rPr>
          <w:rStyle w:val="StyleUnderline"/>
          <w:rFonts w:asciiTheme="minorHAnsi" w:hAnsiTheme="minorHAnsi" w:cstheme="minorHAnsi"/>
          <w:highlight w:val="green"/>
        </w:rPr>
        <w:t>thousands of species</w:t>
      </w:r>
      <w:r w:rsidRPr="0038305D">
        <w:rPr>
          <w:rStyle w:val="StyleUnderline"/>
          <w:rFonts w:asciiTheme="minorHAnsi" w:hAnsiTheme="minorHAnsi" w:cstheme="minorHAnsi"/>
        </w:rPr>
        <w:t xml:space="preserve"> make it through whatever killed off nearly everything </w:t>
      </w:r>
      <w:r w:rsidRPr="0038305D">
        <w:rPr>
          <w:rFonts w:asciiTheme="minorHAnsi" w:hAnsiTheme="minorHAnsi" w:cstheme="minorHAnsi"/>
          <w:sz w:val="16"/>
        </w:rPr>
        <w:t xml:space="preserve">(no one knows for certain though theories abound) </w:t>
      </w:r>
      <w:r w:rsidRPr="0038305D">
        <w:rPr>
          <w:rStyle w:val="StyleUnderline"/>
          <w:rFonts w:asciiTheme="minorHAnsi" w:hAnsiTheme="minorHAnsi" w:cstheme="minorHAnsi"/>
        </w:rPr>
        <w:t xml:space="preserve">but, somehow, after millions of years life even recovered and </w:t>
      </w:r>
      <w:r w:rsidRPr="0038305D">
        <w:rPr>
          <w:rStyle w:val="StyleUnderline"/>
          <w:rFonts w:asciiTheme="minorHAnsi" w:hAnsiTheme="minorHAnsi" w:cstheme="minorHAnsi"/>
          <w:highlight w:val="green"/>
        </w:rPr>
        <w:t>went on to write new tales</w:t>
      </w:r>
      <w:r w:rsidRPr="0038305D">
        <w:rPr>
          <w:rStyle w:val="StyleUnderline"/>
          <w:rFonts w:asciiTheme="minorHAnsi" w:hAnsiTheme="minorHAnsi" w:cstheme="minorHAnsi"/>
        </w:rPr>
        <w:t>.</w:t>
      </w:r>
    </w:p>
    <w:p w14:paraId="17269F55" w14:textId="77777777" w:rsidR="003D0D23" w:rsidRPr="0038305D" w:rsidRDefault="003D0D23" w:rsidP="003D0D23">
      <w:pPr>
        <w:rPr>
          <w:rFonts w:asciiTheme="minorHAnsi" w:hAnsiTheme="minorHAnsi" w:cstheme="minorHAnsi"/>
          <w:sz w:val="16"/>
        </w:rPr>
      </w:pPr>
      <w:r w:rsidRPr="0038305D">
        <w:rPr>
          <w:rFonts w:asciiTheme="minorHAnsi" w:hAnsiTheme="minorHAnsi" w:cstheme="minorHAnsi"/>
          <w:sz w:val="16"/>
        </w:rPr>
        <w:t xml:space="preserve">Even as </w:t>
      </w:r>
      <w:r w:rsidRPr="0038305D">
        <w:rPr>
          <w:rStyle w:val="StyleUnderline"/>
          <w:rFonts w:asciiTheme="minorHAnsi" w:hAnsiTheme="minorHAnsi" w:cstheme="minorHAnsi"/>
          <w:highlight w:val="green"/>
        </w:rPr>
        <w:t>the</w:t>
      </w:r>
      <w:r w:rsidRPr="0038305D">
        <w:rPr>
          <w:rStyle w:val="StyleUnderline"/>
          <w:rFonts w:asciiTheme="minorHAnsi" w:hAnsiTheme="minorHAnsi" w:cstheme="minorHAnsi"/>
        </w:rPr>
        <w:t xml:space="preserve"> Permian-Triassic </w:t>
      </w:r>
      <w:r w:rsidRPr="0038305D">
        <w:rPr>
          <w:rStyle w:val="StyleUnderline"/>
          <w:rFonts w:asciiTheme="minorHAnsi" w:hAnsiTheme="minorHAnsi" w:cstheme="minorHAnsi"/>
          <w:highlight w:val="green"/>
        </w:rPr>
        <w:t>extinction</w:t>
      </w:r>
      <w:r w:rsidRPr="0038305D">
        <w:rPr>
          <w:rFonts w:asciiTheme="minorHAnsi" w:hAnsiTheme="minorHAnsi" w:cstheme="minorHAnsi"/>
          <w:sz w:val="16"/>
        </w:rPr>
        <w:t xml:space="preserve"> event shows the fragility of life, it also </w:t>
      </w:r>
      <w:r w:rsidRPr="0038305D">
        <w:rPr>
          <w:rStyle w:val="StyleUnderline"/>
          <w:rFonts w:asciiTheme="minorHAnsi" w:hAnsiTheme="minorHAnsi" w:cstheme="minorHAnsi"/>
          <w:highlight w:val="green"/>
        </w:rPr>
        <w:t xml:space="preserve">proves its </w:t>
      </w:r>
      <w:r w:rsidRPr="0038305D">
        <w:rPr>
          <w:rStyle w:val="Emphasis"/>
          <w:rFonts w:asciiTheme="minorHAnsi" w:hAnsiTheme="minorHAnsi" w:cstheme="minorHAnsi"/>
          <w:highlight w:val="green"/>
        </w:rPr>
        <w:t>resilience</w:t>
      </w:r>
      <w:r w:rsidRPr="0038305D">
        <w:rPr>
          <w:rStyle w:val="StyleUnderline"/>
          <w:rFonts w:asciiTheme="minorHAnsi" w:hAnsiTheme="minorHAnsi" w:cstheme="minorHAnsi"/>
        </w:rPr>
        <w:t xml:space="preserve"> in the long-term</w:t>
      </w:r>
      <w:r w:rsidRPr="0038305D">
        <w:rPr>
          <w:rFonts w:asciiTheme="minorHAnsi" w:hAnsiTheme="minorHAnsi" w:cstheme="minorHAnsi"/>
          <w:sz w:val="16"/>
        </w:rPr>
        <w:t xml:space="preserve">. </w:t>
      </w:r>
      <w:r w:rsidRPr="0038305D">
        <w:rPr>
          <w:rStyle w:val="StyleUnderline"/>
          <w:rFonts w:asciiTheme="minorHAnsi" w:hAnsiTheme="minorHAnsi" w:cstheme="minorHAnsi"/>
        </w:rPr>
        <w:t>The lessons of such mass extinctions – five to date and arguably a sixth happening as I write – inform science today</w:t>
      </w:r>
      <w:r w:rsidRPr="0038305D">
        <w:rPr>
          <w:rFonts w:asciiTheme="minorHAnsi" w:hAnsiTheme="minorHAnsi" w:cstheme="minorHAnsi"/>
          <w:sz w:val="16"/>
        </w:rPr>
        <w:t xml:space="preserve">. </w:t>
      </w:r>
      <w:r w:rsidRPr="0038305D">
        <w:rPr>
          <w:rStyle w:val="StyleUnderline"/>
          <w:rFonts w:asciiTheme="minorHAnsi" w:hAnsiTheme="minorHAnsi" w:cstheme="minorHAnsi"/>
        </w:rPr>
        <w:t>Given that extinction levels are currently 1,000</w:t>
      </w:r>
      <w:r w:rsidRPr="0038305D">
        <w:rPr>
          <w:rFonts w:asciiTheme="minorHAnsi" w:hAnsiTheme="minorHAnsi" w:cstheme="minorHAnsi"/>
          <w:sz w:val="16"/>
        </w:rPr>
        <w:t xml:space="preserve"> (some even say 10,000</w:t>
      </w:r>
      <w:r w:rsidRPr="0038305D">
        <w:rPr>
          <w:rStyle w:val="StyleUnderline"/>
          <w:rFonts w:asciiTheme="minorHAnsi" w:hAnsiTheme="minorHAnsi" w:cstheme="minorHAnsi"/>
        </w:rPr>
        <w:t>) times the background rate, researchers have long worried about our current destruction of biodiversity – and what that may mean for our future Earth and ourselves</w:t>
      </w:r>
      <w:r w:rsidRPr="0038305D">
        <w:rPr>
          <w:rFonts w:asciiTheme="minorHAnsi" w:hAnsiTheme="minorHAnsi" w:cstheme="minorHAnsi"/>
          <w:sz w:val="16"/>
        </w:rPr>
        <w:t xml:space="preserve">. </w:t>
      </w:r>
    </w:p>
    <w:p w14:paraId="3FBB4A5C" w14:textId="77777777" w:rsidR="003D0D23" w:rsidRPr="0038305D" w:rsidRDefault="003D0D23" w:rsidP="003D0D23">
      <w:pPr>
        <w:rPr>
          <w:rFonts w:asciiTheme="minorHAnsi" w:hAnsiTheme="minorHAnsi" w:cstheme="minorHAnsi"/>
          <w:sz w:val="16"/>
        </w:rPr>
      </w:pPr>
      <w:r w:rsidRPr="0038305D">
        <w:rPr>
          <w:rFonts w:asciiTheme="minorHAnsi" w:hAnsiTheme="minorHAnsi" w:cstheme="minorHAnsi"/>
          <w:sz w:val="16"/>
        </w:rPr>
        <w:t xml:space="preserve">In 2009, a group of researchers identified nine global boundaries for the planet that if passed could theoretically push the Earth into an uninhabitable state for our species. These global boundaries include climate change, freshwater use, ocean acidification and, yes, biodiversity loss (among others). The group has since updated the terminology surrounding biodiversity, now calling it “biosphere integrity,” but that hasn’t spared it from critique. </w:t>
      </w:r>
    </w:p>
    <w:p w14:paraId="0F207408" w14:textId="77777777" w:rsidR="003D0D23" w:rsidRPr="0038305D" w:rsidRDefault="003D0D23" w:rsidP="003D0D23">
      <w:pPr>
        <w:rPr>
          <w:rFonts w:asciiTheme="minorHAnsi" w:hAnsiTheme="minorHAnsi" w:cstheme="minorHAnsi"/>
          <w:sz w:val="16"/>
        </w:rPr>
      </w:pPr>
      <w:r w:rsidRPr="0038305D">
        <w:rPr>
          <w:rFonts w:asciiTheme="minorHAnsi" w:hAnsiTheme="minorHAnsi" w:cstheme="minorHAnsi"/>
          <w:sz w:val="16"/>
        </w:rPr>
        <w:t xml:space="preserve">A paper last year in Trends in Ecology &amp; Evolution scathingly attacked the idea of any global biodiversity boundary. </w:t>
      </w:r>
    </w:p>
    <w:p w14:paraId="6B100AC1" w14:textId="77777777" w:rsidR="003D0D23" w:rsidRPr="0038305D" w:rsidRDefault="003D0D23" w:rsidP="003D0D23">
      <w:pPr>
        <w:rPr>
          <w:rStyle w:val="StyleUnderline"/>
          <w:rFonts w:asciiTheme="minorHAnsi" w:hAnsiTheme="minorHAnsi" w:cstheme="minorHAnsi"/>
        </w:rPr>
      </w:pPr>
      <w:r w:rsidRPr="0038305D">
        <w:rPr>
          <w:rFonts w:asciiTheme="minorHAnsi" w:hAnsiTheme="minorHAnsi" w:cstheme="minorHAnsi"/>
          <w:sz w:val="16"/>
        </w:rPr>
        <w:t>“</w:t>
      </w:r>
      <w:r w:rsidRPr="0038305D">
        <w:rPr>
          <w:rStyle w:val="StyleUnderline"/>
          <w:rFonts w:asciiTheme="minorHAnsi" w:hAnsiTheme="minorHAnsi" w:cstheme="minorHAnsi"/>
          <w:highlight w:val="green"/>
        </w:rPr>
        <w:t xml:space="preserve">It makes </w:t>
      </w:r>
      <w:r w:rsidRPr="0038305D">
        <w:rPr>
          <w:rStyle w:val="Emphasis"/>
          <w:rFonts w:asciiTheme="minorHAnsi" w:hAnsiTheme="minorHAnsi" w:cstheme="minorHAnsi"/>
          <w:highlight w:val="green"/>
        </w:rPr>
        <w:t>no sense</w:t>
      </w:r>
      <w:r w:rsidRPr="0038305D">
        <w:rPr>
          <w:rStyle w:val="StyleUnderline"/>
          <w:rFonts w:asciiTheme="minorHAnsi" w:hAnsiTheme="minorHAnsi" w:cstheme="minorHAnsi"/>
          <w:highlight w:val="green"/>
        </w:rPr>
        <w:t xml:space="preserve"> that there exists a tipping point of </w:t>
      </w:r>
      <w:r w:rsidRPr="0038305D">
        <w:rPr>
          <w:rStyle w:val="Emphasis"/>
          <w:rFonts w:asciiTheme="minorHAnsi" w:hAnsiTheme="minorHAnsi" w:cstheme="minorHAnsi"/>
          <w:highlight w:val="green"/>
        </w:rPr>
        <w:t>biod</w:t>
      </w:r>
      <w:r w:rsidRPr="0038305D">
        <w:rPr>
          <w:rStyle w:val="StyleUnderline"/>
          <w:rFonts w:asciiTheme="minorHAnsi" w:hAnsiTheme="minorHAnsi" w:cstheme="minorHAnsi"/>
        </w:rPr>
        <w:t xml:space="preserve">iversity </w:t>
      </w:r>
      <w:r w:rsidRPr="0038305D">
        <w:rPr>
          <w:rStyle w:val="StyleUnderline"/>
          <w:rFonts w:asciiTheme="minorHAnsi" w:hAnsiTheme="minorHAnsi" w:cstheme="minorHAnsi"/>
          <w:highlight w:val="green"/>
        </w:rPr>
        <w:t>loss beyond which the Earth will collapse</w:t>
      </w:r>
      <w:r w:rsidRPr="0038305D">
        <w:rPr>
          <w:rFonts w:asciiTheme="minorHAnsi" w:hAnsiTheme="minorHAnsi" w:cstheme="minorHAnsi"/>
          <w:sz w:val="16"/>
        </w:rPr>
        <w:t xml:space="preserve">,” </w:t>
      </w:r>
      <w:r w:rsidRPr="0038305D">
        <w:rPr>
          <w:rStyle w:val="StyleUnderline"/>
          <w:rFonts w:asciiTheme="minorHAnsi" w:hAnsiTheme="minorHAnsi" w:cstheme="minorHAnsi"/>
          <w:highlight w:val="green"/>
        </w:rPr>
        <w:t>said</w:t>
      </w:r>
      <w:r w:rsidRPr="0038305D">
        <w:rPr>
          <w:rStyle w:val="StyleUnderline"/>
          <w:rFonts w:asciiTheme="minorHAnsi" w:hAnsiTheme="minorHAnsi" w:cstheme="minorHAnsi"/>
        </w:rPr>
        <w:t xml:space="preserve"> co-author and ecologist, José </w:t>
      </w:r>
      <w:r w:rsidRPr="0038305D">
        <w:rPr>
          <w:rStyle w:val="StyleUnderline"/>
          <w:rFonts w:asciiTheme="minorHAnsi" w:hAnsiTheme="minorHAnsi" w:cstheme="minorHAnsi"/>
          <w:highlight w:val="green"/>
        </w:rPr>
        <w:t>Montoya</w:t>
      </w:r>
      <w:r w:rsidRPr="0038305D">
        <w:rPr>
          <w:rStyle w:val="StyleUnderline"/>
          <w:rFonts w:asciiTheme="minorHAnsi" w:hAnsiTheme="minorHAnsi" w:cstheme="minorHAnsi"/>
        </w:rPr>
        <w:t xml:space="preserve">, with Paul Sabatier </w:t>
      </w:r>
      <w:proofErr w:type="spellStart"/>
      <w:r w:rsidRPr="0038305D">
        <w:rPr>
          <w:rStyle w:val="StyleUnderline"/>
          <w:rFonts w:asciiTheme="minorHAnsi" w:hAnsiTheme="minorHAnsi" w:cstheme="minorHAnsi"/>
        </w:rPr>
        <w:t>Univeristy</w:t>
      </w:r>
      <w:proofErr w:type="spellEnd"/>
      <w:r w:rsidRPr="0038305D">
        <w:rPr>
          <w:rStyle w:val="StyleUnderline"/>
          <w:rFonts w:asciiTheme="minorHAnsi" w:hAnsiTheme="minorHAnsi" w:cstheme="minorHAnsi"/>
        </w:rPr>
        <w:t xml:space="preserve"> in France. “</w:t>
      </w:r>
      <w:r w:rsidRPr="0038305D">
        <w:rPr>
          <w:rStyle w:val="StyleUnderline"/>
          <w:rFonts w:asciiTheme="minorHAnsi" w:hAnsiTheme="minorHAnsi" w:cstheme="minorHAnsi"/>
          <w:highlight w:val="green"/>
        </w:rPr>
        <w:t xml:space="preserve">There is </w:t>
      </w:r>
      <w:r w:rsidRPr="0038305D">
        <w:rPr>
          <w:rStyle w:val="Emphasis"/>
          <w:rFonts w:asciiTheme="minorHAnsi" w:hAnsiTheme="minorHAnsi" w:cstheme="minorHAnsi"/>
          <w:highlight w:val="green"/>
        </w:rPr>
        <w:t>no rationale</w:t>
      </w:r>
      <w:r w:rsidRPr="0038305D">
        <w:rPr>
          <w:rStyle w:val="StyleUnderline"/>
          <w:rFonts w:asciiTheme="minorHAnsi" w:hAnsiTheme="minorHAnsi" w:cstheme="minorHAnsi"/>
        </w:rPr>
        <w:t xml:space="preserve"> for this.”</w:t>
      </w:r>
    </w:p>
    <w:p w14:paraId="617982A0" w14:textId="77777777" w:rsidR="003D0D23" w:rsidRPr="0038305D" w:rsidRDefault="003D0D23" w:rsidP="003D0D23">
      <w:pPr>
        <w:rPr>
          <w:rFonts w:asciiTheme="minorHAnsi" w:hAnsiTheme="minorHAnsi" w:cstheme="minorHAnsi"/>
          <w:sz w:val="16"/>
        </w:rPr>
      </w:pPr>
      <w:r w:rsidRPr="0038305D">
        <w:rPr>
          <w:rFonts w:asciiTheme="minorHAnsi" w:hAnsiTheme="minorHAnsi" w:cstheme="minorHAnsi"/>
          <w:sz w:val="16"/>
        </w:rPr>
        <w:t>Montoya wrote the paper along with Ian Donohue, an ecologist at Trinity College in Ireland and Stuart Pimm, one of the world’s leading experts on extinctions, with Duke University in the US.</w:t>
      </w:r>
    </w:p>
    <w:p w14:paraId="0D951F5A" w14:textId="77777777" w:rsidR="003D0D23" w:rsidRPr="0038305D" w:rsidRDefault="003D0D23" w:rsidP="003D0D23">
      <w:pPr>
        <w:rPr>
          <w:rFonts w:asciiTheme="minorHAnsi" w:hAnsiTheme="minorHAnsi" w:cstheme="minorHAnsi"/>
          <w:sz w:val="16"/>
        </w:rPr>
      </w:pPr>
      <w:r w:rsidRPr="0038305D">
        <w:rPr>
          <w:rFonts w:asciiTheme="minorHAnsi" w:hAnsiTheme="minorHAnsi" w:cstheme="minorHAnsi"/>
          <w:sz w:val="16"/>
        </w:rPr>
        <w:t xml:space="preserve">Montoya, Donohue and Pimm argue that </w:t>
      </w:r>
      <w:r w:rsidRPr="0038305D">
        <w:rPr>
          <w:rStyle w:val="StyleUnderline"/>
          <w:rFonts w:asciiTheme="minorHAnsi" w:hAnsiTheme="minorHAnsi" w:cstheme="minorHAnsi"/>
          <w:highlight w:val="green"/>
        </w:rPr>
        <w:t xml:space="preserve">there isn’t </w:t>
      </w:r>
      <w:r w:rsidRPr="0038305D">
        <w:rPr>
          <w:rStyle w:val="Emphasis"/>
          <w:rFonts w:asciiTheme="minorHAnsi" w:hAnsiTheme="minorHAnsi" w:cstheme="minorHAnsi"/>
          <w:highlight w:val="green"/>
        </w:rPr>
        <w:t>evidence</w:t>
      </w:r>
      <w:r w:rsidRPr="0038305D">
        <w:rPr>
          <w:rStyle w:val="StyleUnderline"/>
          <w:rFonts w:asciiTheme="minorHAnsi" w:hAnsiTheme="minorHAnsi" w:cstheme="minorHAnsi"/>
          <w:highlight w:val="green"/>
        </w:rPr>
        <w:t xml:space="preserve"> of a point at which loss of species leads to ecosystem collapse, </w:t>
      </w:r>
      <w:r w:rsidRPr="0038305D">
        <w:rPr>
          <w:rStyle w:val="Emphasis"/>
          <w:rFonts w:asciiTheme="minorHAnsi" w:hAnsiTheme="minorHAnsi" w:cstheme="minorHAnsi"/>
          <w:highlight w:val="green"/>
        </w:rPr>
        <w:t>globally</w:t>
      </w:r>
      <w:r w:rsidRPr="0038305D">
        <w:rPr>
          <w:rStyle w:val="StyleUnderline"/>
          <w:rFonts w:asciiTheme="minorHAnsi" w:hAnsiTheme="minorHAnsi" w:cstheme="minorHAnsi"/>
          <w:highlight w:val="green"/>
        </w:rPr>
        <w:t xml:space="preserve"> or even </w:t>
      </w:r>
      <w:r w:rsidRPr="0038305D">
        <w:rPr>
          <w:rStyle w:val="Emphasis"/>
          <w:rFonts w:asciiTheme="minorHAnsi" w:hAnsiTheme="minorHAnsi" w:cstheme="minorHAnsi"/>
          <w:highlight w:val="green"/>
        </w:rPr>
        <w:t>locally</w:t>
      </w:r>
      <w:r w:rsidRPr="0038305D">
        <w:rPr>
          <w:rStyle w:val="StyleUnderline"/>
          <w:rFonts w:asciiTheme="minorHAnsi" w:hAnsiTheme="minorHAnsi" w:cstheme="minorHAnsi"/>
          <w:highlight w:val="green"/>
        </w:rPr>
        <w:t>. If the planet didn’t collapse after</w:t>
      </w:r>
      <w:r w:rsidRPr="0038305D">
        <w:rPr>
          <w:rStyle w:val="StyleUnderline"/>
          <w:rFonts w:asciiTheme="minorHAnsi" w:hAnsiTheme="minorHAnsi" w:cstheme="minorHAnsi"/>
        </w:rPr>
        <w:t xml:space="preserve"> the </w:t>
      </w:r>
      <w:r w:rsidRPr="0038305D">
        <w:rPr>
          <w:rStyle w:val="StyleUnderline"/>
          <w:rFonts w:asciiTheme="minorHAnsi" w:hAnsiTheme="minorHAnsi" w:cstheme="minorHAnsi"/>
          <w:highlight w:val="green"/>
        </w:rPr>
        <w:t>Permian-Triassic</w:t>
      </w:r>
      <w:r w:rsidRPr="0038305D">
        <w:rPr>
          <w:rStyle w:val="StyleUnderline"/>
          <w:rFonts w:asciiTheme="minorHAnsi" w:hAnsiTheme="minorHAnsi" w:cstheme="minorHAnsi"/>
        </w:rPr>
        <w:t xml:space="preserve"> extinction event, </w:t>
      </w:r>
      <w:r w:rsidRPr="0038305D">
        <w:rPr>
          <w:rStyle w:val="Emphasis"/>
          <w:rFonts w:asciiTheme="minorHAnsi" w:hAnsiTheme="minorHAnsi" w:cstheme="minorHAnsi"/>
          <w:highlight w:val="green"/>
        </w:rPr>
        <w:t>it won’t collapse now</w:t>
      </w:r>
      <w:r w:rsidRPr="0038305D">
        <w:rPr>
          <w:rFonts w:asciiTheme="minorHAnsi" w:hAnsiTheme="minorHAnsi" w:cstheme="minorHAnsi"/>
          <w:sz w:val="16"/>
        </w:rPr>
        <w:t xml:space="preserve"> – though our descendants may well curse us for the damage we’ve done. </w:t>
      </w:r>
    </w:p>
    <w:p w14:paraId="2CE07066" w14:textId="77777777" w:rsidR="003D0D23" w:rsidRPr="0038305D" w:rsidRDefault="003D0D23" w:rsidP="003D0D23">
      <w:pPr>
        <w:rPr>
          <w:rStyle w:val="Emphasis"/>
          <w:rFonts w:asciiTheme="minorHAnsi" w:hAnsiTheme="minorHAnsi" w:cstheme="minorHAnsi"/>
        </w:rPr>
      </w:pPr>
      <w:r w:rsidRPr="0038305D">
        <w:rPr>
          <w:rFonts w:asciiTheme="minorHAnsi" w:hAnsiTheme="minorHAnsi" w:cstheme="minorHAnsi"/>
          <w:sz w:val="16"/>
        </w:rPr>
        <w:t xml:space="preserve">Instead, according to the researchers, every loss of species counts. But </w:t>
      </w:r>
      <w:r w:rsidRPr="0038305D">
        <w:rPr>
          <w:rStyle w:val="StyleUnderline"/>
          <w:rFonts w:asciiTheme="minorHAnsi" w:hAnsiTheme="minorHAnsi" w:cstheme="minorHAnsi"/>
        </w:rPr>
        <w:t>the damage is gradual and incremental, not a sudden plunge.</w:t>
      </w:r>
      <w:r w:rsidRPr="0038305D">
        <w:rPr>
          <w:rFonts w:asciiTheme="minorHAnsi" w:hAnsiTheme="minorHAnsi" w:cstheme="minorHAnsi"/>
          <w:sz w:val="16"/>
        </w:rPr>
        <w:t xml:space="preserve"> </w:t>
      </w:r>
      <w:r w:rsidRPr="0038305D">
        <w:rPr>
          <w:rStyle w:val="StyleUnderline"/>
          <w:rFonts w:asciiTheme="minorHAnsi" w:hAnsiTheme="minorHAnsi" w:cstheme="minorHAnsi"/>
          <w:highlight w:val="green"/>
        </w:rPr>
        <w:t>Ecosystems</w:t>
      </w:r>
      <w:r w:rsidRPr="0038305D">
        <w:rPr>
          <w:rFonts w:asciiTheme="minorHAnsi" w:hAnsiTheme="minorHAnsi" w:cstheme="minorHAnsi"/>
          <w:sz w:val="16"/>
        </w:rPr>
        <w:t xml:space="preserve">, according to them, </w:t>
      </w:r>
      <w:r w:rsidRPr="0038305D">
        <w:rPr>
          <w:rStyle w:val="StyleUnderline"/>
          <w:rFonts w:asciiTheme="minorHAnsi" w:hAnsiTheme="minorHAnsi" w:cstheme="minorHAnsi"/>
        </w:rPr>
        <w:t xml:space="preserve">slowly degrade but </w:t>
      </w:r>
      <w:r w:rsidRPr="0038305D">
        <w:rPr>
          <w:rStyle w:val="Emphasis"/>
          <w:rFonts w:asciiTheme="minorHAnsi" w:hAnsiTheme="minorHAnsi" w:cstheme="minorHAnsi"/>
          <w:highlight w:val="green"/>
        </w:rPr>
        <w:t>never fail outright.</w:t>
      </w:r>
    </w:p>
    <w:p w14:paraId="3944D571" w14:textId="77777777" w:rsidR="003D0D23" w:rsidRPr="0038305D" w:rsidRDefault="003D0D23" w:rsidP="003D0D23">
      <w:pPr>
        <w:rPr>
          <w:rFonts w:asciiTheme="minorHAnsi" w:hAnsiTheme="minorHAnsi" w:cstheme="minorHAnsi"/>
          <w:u w:val="single"/>
        </w:rPr>
      </w:pPr>
      <w:r w:rsidRPr="0038305D">
        <w:rPr>
          <w:rFonts w:asciiTheme="minorHAnsi" w:hAnsiTheme="minorHAnsi" w:cstheme="minorHAnsi"/>
          <w:sz w:val="16"/>
        </w:rPr>
        <w:t>“</w:t>
      </w:r>
      <w:r w:rsidRPr="0038305D">
        <w:rPr>
          <w:rStyle w:val="StyleUnderline"/>
          <w:rFonts w:asciiTheme="minorHAnsi" w:hAnsiTheme="minorHAnsi" w:cstheme="minorHAnsi"/>
          <w:highlight w:val="green"/>
        </w:rPr>
        <w:t>Of</w:t>
      </w:r>
      <w:r w:rsidRPr="0038305D">
        <w:rPr>
          <w:rStyle w:val="StyleUnderline"/>
          <w:rFonts w:asciiTheme="minorHAnsi" w:hAnsiTheme="minorHAnsi" w:cstheme="minorHAnsi"/>
        </w:rPr>
        <w:t xml:space="preserve"> more than </w:t>
      </w:r>
      <w:r w:rsidRPr="0038305D">
        <w:rPr>
          <w:rStyle w:val="StyleUnderline"/>
          <w:rFonts w:asciiTheme="minorHAnsi" w:hAnsiTheme="minorHAnsi" w:cstheme="minorHAnsi"/>
          <w:highlight w:val="green"/>
        </w:rPr>
        <w:t>600 experiments</w:t>
      </w:r>
      <w:r w:rsidRPr="0038305D">
        <w:rPr>
          <w:rStyle w:val="StyleUnderline"/>
          <w:rFonts w:asciiTheme="minorHAnsi" w:hAnsiTheme="minorHAnsi" w:cstheme="minorHAnsi"/>
        </w:rPr>
        <w:t xml:space="preserve"> of biodiversity effects on various functions, </w:t>
      </w:r>
      <w:r w:rsidRPr="0038305D">
        <w:rPr>
          <w:rStyle w:val="Emphasis"/>
          <w:rFonts w:asciiTheme="minorHAnsi" w:hAnsiTheme="minorHAnsi" w:cstheme="minorHAnsi"/>
          <w:highlight w:val="green"/>
        </w:rPr>
        <w:t>none showed a collapse</w:t>
      </w:r>
      <w:r w:rsidRPr="0038305D">
        <w:rPr>
          <w:rFonts w:asciiTheme="minorHAnsi" w:hAnsiTheme="minorHAnsi" w:cstheme="minorHAnsi"/>
          <w:sz w:val="16"/>
        </w:rPr>
        <w:t xml:space="preserve">,” Montoya said. “In general, the loss of species has a detrimental effect on ecosystem functions...We progressively lose pollination services, water quality, plant biomass, and many other important functions as we lose species. But </w:t>
      </w:r>
      <w:r w:rsidRPr="0038305D">
        <w:rPr>
          <w:rStyle w:val="StyleUnderline"/>
          <w:rFonts w:asciiTheme="minorHAnsi" w:hAnsiTheme="minorHAnsi" w:cstheme="minorHAnsi"/>
        </w:rPr>
        <w:t>we never observe a critical level of biodiversity over which functions collapse.”</w:t>
      </w:r>
    </w:p>
    <w:p w14:paraId="06823794" w14:textId="53DE4C15" w:rsidR="003D0D23" w:rsidRPr="0038305D" w:rsidRDefault="00F44002" w:rsidP="00F44002">
      <w:pPr>
        <w:pStyle w:val="Heading3"/>
      </w:pPr>
      <w:r w:rsidRPr="0038305D">
        <w:t>1NC – AT: Advantage 2</w:t>
      </w:r>
    </w:p>
    <w:p w14:paraId="7BC51622" w14:textId="77777777" w:rsidR="00D169DC" w:rsidRPr="0038305D" w:rsidRDefault="00D169DC" w:rsidP="00D169DC">
      <w:pPr>
        <w:pStyle w:val="Heading4"/>
      </w:pPr>
      <w:r w:rsidRPr="0038305D">
        <w:t xml:space="preserve">Naturally occurring processes </w:t>
      </w:r>
      <w:proofErr w:type="spellStart"/>
      <w:proofErr w:type="gramStart"/>
      <w:r w:rsidRPr="0038305D">
        <w:t>cant</w:t>
      </w:r>
      <w:proofErr w:type="spellEnd"/>
      <w:proofErr w:type="gramEnd"/>
      <w:r w:rsidRPr="0038305D">
        <w:t xml:space="preserve"> be patented</w:t>
      </w:r>
    </w:p>
    <w:p w14:paraId="52EF0219" w14:textId="77777777" w:rsidR="00D169DC" w:rsidRPr="0038305D" w:rsidRDefault="00D169DC" w:rsidP="00D169DC">
      <w:pPr>
        <w:rPr>
          <w:rFonts w:asciiTheme="minorHAnsi" w:hAnsiTheme="minorHAnsi" w:cstheme="minorHAnsi"/>
        </w:rPr>
      </w:pPr>
      <w:proofErr w:type="spellStart"/>
      <w:r w:rsidRPr="0038305D">
        <w:rPr>
          <w:rStyle w:val="Style13ptBold"/>
          <w:rFonts w:asciiTheme="minorHAnsi" w:hAnsiTheme="minorHAnsi" w:cstheme="minorHAnsi"/>
        </w:rPr>
        <w:t>Bouhassira</w:t>
      </w:r>
      <w:proofErr w:type="spellEnd"/>
      <w:r w:rsidRPr="0038305D">
        <w:rPr>
          <w:rStyle w:val="Style13ptBold"/>
          <w:rFonts w:asciiTheme="minorHAnsi" w:hAnsiTheme="minorHAnsi" w:cstheme="minorHAnsi"/>
        </w:rPr>
        <w:t xml:space="preserve"> 15</w:t>
      </w:r>
      <w:r w:rsidRPr="0038305D">
        <w:rPr>
          <w:rFonts w:asciiTheme="minorHAnsi" w:hAnsiTheme="minorHAnsi" w:cstheme="minorHAnsi"/>
        </w:rPr>
        <w:t xml:space="preserve"> [Note – the OCR didn’t work for some of the letters. Eric E. </w:t>
      </w:r>
      <w:proofErr w:type="spellStart"/>
      <w:r w:rsidRPr="0038305D">
        <w:rPr>
          <w:rFonts w:asciiTheme="minorHAnsi" w:hAnsiTheme="minorHAnsi" w:cstheme="minorHAnsi"/>
        </w:rPr>
        <w:t>Bouhassira</w:t>
      </w:r>
      <w:proofErr w:type="spellEnd"/>
      <w:r w:rsidRPr="0038305D">
        <w:rPr>
          <w:rFonts w:asciiTheme="minorHAnsi" w:hAnsiTheme="minorHAnsi" w:cstheme="minorHAnsi"/>
        </w:rPr>
        <w:t xml:space="preserve"> (Ingeborg and Ira Leon </w:t>
      </w:r>
      <w:proofErr w:type="spellStart"/>
      <w:r w:rsidRPr="0038305D">
        <w:rPr>
          <w:rFonts w:asciiTheme="minorHAnsi" w:hAnsiTheme="minorHAnsi" w:cstheme="minorHAnsi"/>
        </w:rPr>
        <w:t>Rennert</w:t>
      </w:r>
      <w:proofErr w:type="spellEnd"/>
      <w:r w:rsidRPr="0038305D">
        <w:rPr>
          <w:rFonts w:asciiTheme="minorHAnsi" w:hAnsiTheme="minorHAnsi" w:cstheme="minorHAnsi"/>
        </w:rPr>
        <w:t xml:space="preserve"> Professor of Stem Cell Biology and Regenerative Medicine @ Albert Einstein College of Medicine). “Gene Patents” in The SAGE Encyclopedia of Stem Cell Research. 2015. </w:t>
      </w:r>
      <w:hyperlink r:id="rId18" w:anchor="v=onepage&amp;q&amp;f=false" w:history="1">
        <w:r w:rsidRPr="0038305D">
          <w:rPr>
            <w:rStyle w:val="Hyperlink"/>
            <w:rFonts w:asciiTheme="minorHAnsi" w:hAnsiTheme="minorHAnsi" w:cstheme="minorHAnsi"/>
          </w:rPr>
          <w:t>https://books.google.com/books?id=LoiECgAAQBAJ&amp;pg=PA431&amp;lpg=PA431&amp;dq=The+result+of+these+debates+may+ultimately+influence+the+biotech+industry,+because+many+drugs+developed+by+biotechnology+companies+start+out+as+naturally&amp;source=bl&amp;ots=MOZsD9QBHn&amp;sig=ACfU3U1JiUsrZnGNUwJI28kWBA1lEN_mzw&amp;hl=en&amp;sa=X&amp;ved=2ahUKEwi3tMb--dzyAhWHAZ0JHapwA00Q6AF6BAgyEAM#v=onepage&amp;q&amp;f=false</w:t>
        </w:r>
      </w:hyperlink>
      <w:r w:rsidRPr="0038305D">
        <w:rPr>
          <w:rFonts w:asciiTheme="minorHAnsi" w:hAnsiTheme="minorHAnsi" w:cstheme="minorHAnsi"/>
        </w:rPr>
        <w:t xml:space="preserve"> //Xu]</w:t>
      </w:r>
    </w:p>
    <w:p w14:paraId="36305AB7" w14:textId="77777777" w:rsidR="00D169DC" w:rsidRPr="0038305D" w:rsidRDefault="00D169DC" w:rsidP="00D169DC">
      <w:pPr>
        <w:rPr>
          <w:rStyle w:val="Emphasis"/>
        </w:rPr>
      </w:pPr>
      <w:r w:rsidRPr="0038305D">
        <w:rPr>
          <w:rStyle w:val="Emphasis"/>
        </w:rPr>
        <w:t xml:space="preserve">The landmark unanimous U.S. </w:t>
      </w:r>
      <w:r w:rsidRPr="0038305D">
        <w:rPr>
          <w:rStyle w:val="Emphasis"/>
          <w:highlight w:val="green"/>
        </w:rPr>
        <w:t>Supreme Court rul</w:t>
      </w:r>
      <w:r w:rsidRPr="0038305D">
        <w:rPr>
          <w:rStyle w:val="Emphasis"/>
        </w:rPr>
        <w:t xml:space="preserve">ing of 2013 stated that </w:t>
      </w:r>
      <w:r w:rsidRPr="0038305D">
        <w:rPr>
          <w:rStyle w:val="Emphasis"/>
          <w:highlight w:val="green"/>
        </w:rPr>
        <w:t>naturally occurring genes are no longer patentable</w:t>
      </w:r>
      <w:r w:rsidRPr="0038305D">
        <w:rPr>
          <w:rStyle w:val="Emphasis"/>
        </w:rPr>
        <w:t>.</w:t>
      </w:r>
      <w:r w:rsidRPr="0038305D">
        <w:rPr>
          <w:sz w:val="16"/>
        </w:rPr>
        <w:t xml:space="preserve"> The case was brought by the American Civil Liberties Union (ACLU) and the Public Patent Foundation against Myriad Genetics. The company used a breast and ovarian cancer test that detects mutations in the genes BRCA1 and BRCA2. The court found that these genes are extracted from human bodies and therefore are not patentable. Proponents of gene patents, on the other hand, argued that once a gene is extracted from the body and manipulated, it </w:t>
      </w:r>
      <w:proofErr w:type="spellStart"/>
      <w:proofErr w:type="gramStart"/>
      <w:r w:rsidRPr="0038305D">
        <w:rPr>
          <w:sz w:val="16"/>
        </w:rPr>
        <w:t>quali?es</w:t>
      </w:r>
      <w:proofErr w:type="spellEnd"/>
      <w:proofErr w:type="gramEnd"/>
      <w:r w:rsidRPr="0038305D">
        <w:rPr>
          <w:sz w:val="16"/>
        </w:rPr>
        <w:t xml:space="preserve"> as a composition of matter, which can be patented legally. </w:t>
      </w:r>
      <w:r w:rsidRPr="0038305D">
        <w:rPr>
          <w:rStyle w:val="Emphasis"/>
        </w:rPr>
        <w:t xml:space="preserve">The Supreme Court </w:t>
      </w:r>
      <w:proofErr w:type="spellStart"/>
      <w:r w:rsidRPr="0038305D">
        <w:rPr>
          <w:rStyle w:val="Emphasis"/>
        </w:rPr>
        <w:t>rul</w:t>
      </w:r>
      <w:proofErr w:type="spellEnd"/>
      <w:r w:rsidRPr="0038305D">
        <w:rPr>
          <w:rStyle w:val="Emphasis"/>
        </w:rPr>
        <w:t xml:space="preserve">- </w:t>
      </w:r>
      <w:proofErr w:type="spellStart"/>
      <w:r w:rsidRPr="0038305D">
        <w:rPr>
          <w:rStyle w:val="Emphasis"/>
        </w:rPr>
        <w:t>ing</w:t>
      </w:r>
      <w:proofErr w:type="spellEnd"/>
      <w:r w:rsidRPr="0038305D">
        <w:rPr>
          <w:rStyle w:val="Emphasis"/>
        </w:rPr>
        <w:t xml:space="preserve"> </w:t>
      </w:r>
      <w:r w:rsidRPr="0038305D">
        <w:rPr>
          <w:rStyle w:val="Emphasis"/>
          <w:highlight w:val="green"/>
        </w:rPr>
        <w:t>applies to hundreds of other patented genes</w:t>
      </w:r>
      <w:r w:rsidRPr="0038305D">
        <w:rPr>
          <w:rStyle w:val="Emphasis"/>
        </w:rPr>
        <w:t xml:space="preserve"> linked to a wide variety of diseases, </w:t>
      </w:r>
      <w:r w:rsidRPr="0038305D">
        <w:rPr>
          <w:rStyle w:val="Emphasis"/>
          <w:highlight w:val="green"/>
        </w:rPr>
        <w:t xml:space="preserve">such as can- </w:t>
      </w:r>
      <w:proofErr w:type="spellStart"/>
      <w:r w:rsidRPr="0038305D">
        <w:rPr>
          <w:rStyle w:val="Emphasis"/>
          <w:highlight w:val="green"/>
        </w:rPr>
        <w:t>cer</w:t>
      </w:r>
      <w:proofErr w:type="spellEnd"/>
      <w:r w:rsidRPr="0038305D">
        <w:rPr>
          <w:rStyle w:val="Emphasis"/>
          <w:highlight w:val="green"/>
        </w:rPr>
        <w:t>, muscular dystrophy, Alzheimer’s, and many others.</w:t>
      </w:r>
      <w:r w:rsidRPr="0038305D">
        <w:rPr>
          <w:rStyle w:val="Emphasis"/>
        </w:rPr>
        <w:t xml:space="preserve"> </w:t>
      </w:r>
      <w:r w:rsidRPr="0038305D">
        <w:rPr>
          <w:sz w:val="16"/>
        </w:rPr>
        <w:t xml:space="preserve">The ruling applies not only to patents on human genes but also to patents on microbial, plant, and animal genes. </w:t>
      </w:r>
      <w:proofErr w:type="spellStart"/>
      <w:proofErr w:type="gramStart"/>
      <w:r w:rsidRPr="0038305D">
        <w:rPr>
          <w:sz w:val="16"/>
        </w:rPr>
        <w:t>Arti?cial</w:t>
      </w:r>
      <w:proofErr w:type="spellEnd"/>
      <w:proofErr w:type="gramEnd"/>
      <w:r w:rsidRPr="0038305D">
        <w:rPr>
          <w:sz w:val="16"/>
        </w:rPr>
        <w:t xml:space="preserve"> or synthetic DNA, however, can still be patented. </w:t>
      </w:r>
      <w:r w:rsidRPr="0038305D">
        <w:rPr>
          <w:rStyle w:val="Emphasis"/>
        </w:rPr>
        <w:t xml:space="preserve">The creation of an </w:t>
      </w:r>
      <w:proofErr w:type="spellStart"/>
      <w:proofErr w:type="gramStart"/>
      <w:r w:rsidRPr="0038305D">
        <w:rPr>
          <w:rStyle w:val="Emphasis"/>
          <w:highlight w:val="green"/>
        </w:rPr>
        <w:t>arti?cial</w:t>
      </w:r>
      <w:proofErr w:type="spellEnd"/>
      <w:proofErr w:type="gramEnd"/>
      <w:r w:rsidRPr="0038305D">
        <w:rPr>
          <w:rStyle w:val="Emphasis"/>
          <w:highlight w:val="green"/>
        </w:rPr>
        <w:t xml:space="preserve"> form</w:t>
      </w:r>
      <w:r w:rsidRPr="0038305D">
        <w:rPr>
          <w:rStyle w:val="Emphasis"/>
        </w:rPr>
        <w:t xml:space="preserve"> of DNA </w:t>
      </w:r>
      <w:r w:rsidRPr="0038305D">
        <w:rPr>
          <w:rStyle w:val="Emphasis"/>
          <w:highlight w:val="green"/>
        </w:rPr>
        <w:t>can be patented</w:t>
      </w:r>
      <w:r w:rsidRPr="0038305D">
        <w:rPr>
          <w:rStyle w:val="Emphasis"/>
        </w:rPr>
        <w:t xml:space="preserve">, even though its creation still involves genes; that is, although </w:t>
      </w:r>
      <w:proofErr w:type="spellStart"/>
      <w:r w:rsidRPr="0038305D">
        <w:rPr>
          <w:rStyle w:val="Emphasis"/>
        </w:rPr>
        <w:t>organiza</w:t>
      </w:r>
      <w:proofErr w:type="spellEnd"/>
      <w:r w:rsidRPr="0038305D">
        <w:rPr>
          <w:rStyle w:val="Emphasis"/>
        </w:rPr>
        <w:t xml:space="preserve">- </w:t>
      </w:r>
      <w:proofErr w:type="spellStart"/>
      <w:r w:rsidRPr="0038305D">
        <w:rPr>
          <w:rStyle w:val="Emphasis"/>
        </w:rPr>
        <w:t>tions</w:t>
      </w:r>
      <w:proofErr w:type="spellEnd"/>
      <w:r w:rsidRPr="0038305D">
        <w:rPr>
          <w:rStyle w:val="Emphasis"/>
        </w:rPr>
        <w:t xml:space="preserve"> </w:t>
      </w:r>
      <w:r w:rsidRPr="0038305D">
        <w:rPr>
          <w:rStyle w:val="Emphasis"/>
          <w:highlight w:val="green"/>
        </w:rPr>
        <w:t>cannot</w:t>
      </w:r>
      <w:r w:rsidRPr="0038305D">
        <w:rPr>
          <w:rStyle w:val="Emphasis"/>
        </w:rPr>
        <w:t xml:space="preserve"> patent genes with the same sequences found in </w:t>
      </w:r>
      <w:r w:rsidRPr="0038305D">
        <w:rPr>
          <w:rStyle w:val="Emphasis"/>
          <w:highlight w:val="green"/>
        </w:rPr>
        <w:t>nature</w:t>
      </w:r>
      <w:r w:rsidRPr="0038305D">
        <w:rPr>
          <w:rStyle w:val="Emphasis"/>
        </w:rPr>
        <w:t xml:space="preserve">, </w:t>
      </w:r>
      <w:r w:rsidRPr="0038305D">
        <w:rPr>
          <w:sz w:val="16"/>
        </w:rPr>
        <w:t xml:space="preserve">they may patent edited forms of genes, also known as complementary DNA, or CDNA. Unlike naturally occurring DNA, </w:t>
      </w:r>
      <w:proofErr w:type="spellStart"/>
      <w:r w:rsidRPr="0038305D">
        <w:rPr>
          <w:sz w:val="16"/>
        </w:rPr>
        <w:t>comple</w:t>
      </w:r>
      <w:proofErr w:type="spellEnd"/>
      <w:r w:rsidRPr="0038305D">
        <w:rPr>
          <w:sz w:val="16"/>
        </w:rPr>
        <w:t xml:space="preserve">- </w:t>
      </w:r>
      <w:proofErr w:type="spellStart"/>
      <w:r w:rsidRPr="0038305D">
        <w:rPr>
          <w:sz w:val="16"/>
        </w:rPr>
        <w:t>mentary</w:t>
      </w:r>
      <w:proofErr w:type="spellEnd"/>
      <w:r w:rsidRPr="0038305D">
        <w:rPr>
          <w:sz w:val="16"/>
        </w:rPr>
        <w:t xml:space="preserve"> DNA is synthetic and cannot be used for diagnostic tests. It is used, however, to produce protein-based drugs.</w:t>
      </w:r>
    </w:p>
    <w:p w14:paraId="55ACE8CC" w14:textId="77777777" w:rsidR="00D169DC" w:rsidRPr="0038305D" w:rsidRDefault="00D169DC" w:rsidP="00D169DC"/>
    <w:p w14:paraId="656BCF5F" w14:textId="77777777" w:rsidR="00D169DC" w:rsidRPr="0038305D" w:rsidRDefault="00D169DC" w:rsidP="00D169DC">
      <w:pPr>
        <w:pStyle w:val="Heading4"/>
      </w:pPr>
      <w:r w:rsidRPr="0038305D">
        <w:t>Corners corporations – other methods</w:t>
      </w:r>
    </w:p>
    <w:p w14:paraId="73FF539D" w14:textId="77777777" w:rsidR="00D169DC" w:rsidRPr="0038305D" w:rsidRDefault="00D169DC" w:rsidP="00D169DC"/>
    <w:p w14:paraId="2537A1A7" w14:textId="77777777" w:rsidR="00D169DC" w:rsidRPr="0038305D" w:rsidRDefault="00D169DC" w:rsidP="00D169DC">
      <w:pPr>
        <w:pStyle w:val="Heading4"/>
      </w:pPr>
      <w:r w:rsidRPr="0038305D">
        <w:t xml:space="preserve">No </w:t>
      </w:r>
      <w:proofErr w:type="spellStart"/>
      <w:r w:rsidRPr="0038305D">
        <w:t>ip</w:t>
      </w:r>
      <w:proofErr w:type="spellEnd"/>
      <w:r w:rsidRPr="0038305D">
        <w:t xml:space="preserve"> means anyone can take – that includes corporations </w:t>
      </w:r>
    </w:p>
    <w:p w14:paraId="624141A2" w14:textId="77777777" w:rsidR="00D169DC" w:rsidRPr="0038305D" w:rsidRDefault="00D169DC" w:rsidP="00D169DC"/>
    <w:p w14:paraId="7C7FC601" w14:textId="77777777" w:rsidR="00D169DC" w:rsidRPr="0038305D" w:rsidRDefault="00D169DC" w:rsidP="00D169DC">
      <w:pPr>
        <w:pStyle w:val="Heading4"/>
      </w:pPr>
      <w:r w:rsidRPr="0038305D">
        <w:t>Bioprospecting is still bad – that was the last 1ac it says that it should be transferred for policy outcomes but what does that mean</w:t>
      </w:r>
    </w:p>
    <w:p w14:paraId="4CDC129E" w14:textId="77777777" w:rsidR="00D169DC" w:rsidRPr="0038305D" w:rsidRDefault="00D169DC" w:rsidP="00D169DC"/>
    <w:p w14:paraId="31C313C9" w14:textId="77777777" w:rsidR="00D169DC" w:rsidRPr="0038305D" w:rsidRDefault="00D169DC" w:rsidP="00D169DC">
      <w:pPr>
        <w:pStyle w:val="Heading4"/>
      </w:pPr>
      <w:r w:rsidRPr="0038305D">
        <w:t xml:space="preserve">Legal teams means that they can claim to be </w:t>
      </w:r>
      <w:proofErr w:type="spellStart"/>
      <w:r w:rsidRPr="0038305D">
        <w:t>indegenou</w:t>
      </w:r>
      <w:proofErr w:type="spellEnd"/>
      <w:r w:rsidRPr="0038305D">
        <w:t xml:space="preserve"> s- they have huge legal teams </w:t>
      </w:r>
    </w:p>
    <w:p w14:paraId="23DADE70" w14:textId="77777777" w:rsidR="00D169DC" w:rsidRPr="0038305D" w:rsidRDefault="00D169DC" w:rsidP="00D169DC"/>
    <w:p w14:paraId="1E942F0E" w14:textId="77777777" w:rsidR="00D169DC" w:rsidRPr="0038305D" w:rsidRDefault="00D169DC" w:rsidP="00D169DC">
      <w:pPr>
        <w:pStyle w:val="Heading4"/>
      </w:pPr>
      <w:r w:rsidRPr="0038305D">
        <w:t xml:space="preserve">Legal terms claim that its original </w:t>
      </w:r>
      <w:proofErr w:type="spellStart"/>
      <w:r w:rsidRPr="0038305D">
        <w:t>cuz</w:t>
      </w:r>
      <w:proofErr w:type="spellEnd"/>
      <w:r w:rsidRPr="0038305D">
        <w:t xml:space="preserve"> they patent the specific </w:t>
      </w:r>
      <w:proofErr w:type="spellStart"/>
      <w:r w:rsidRPr="0038305D">
        <w:t>medin</w:t>
      </w:r>
      <w:proofErr w:type="spellEnd"/>
      <w:r w:rsidRPr="0038305D">
        <w:t xml:space="preserve"> not the biological process</w:t>
      </w:r>
    </w:p>
    <w:p w14:paraId="35DDE0B0" w14:textId="77777777" w:rsidR="00D169DC" w:rsidRPr="0038305D" w:rsidRDefault="00D169DC" w:rsidP="00D169DC"/>
    <w:p w14:paraId="1C01870C" w14:textId="77777777" w:rsidR="00D169DC" w:rsidRPr="0038305D" w:rsidRDefault="00D169DC" w:rsidP="00D169DC">
      <w:pPr>
        <w:pStyle w:val="Heading4"/>
        <w:rPr>
          <w:rFonts w:asciiTheme="minorHAnsi" w:hAnsiTheme="minorHAnsi" w:cstheme="minorHAnsi"/>
        </w:rPr>
      </w:pPr>
      <w:r w:rsidRPr="0038305D">
        <w:t>Agriculture is a solvency deficit – the aff only applies to medicine</w:t>
      </w:r>
      <w:r w:rsidRPr="0038305D">
        <w:rPr>
          <w:rFonts w:asciiTheme="minorHAnsi" w:hAnsiTheme="minorHAnsi" w:cstheme="minorHAnsi"/>
        </w:rPr>
        <w:t xml:space="preserve"> – it still allows corporations to </w:t>
      </w:r>
      <w:proofErr w:type="spellStart"/>
      <w:r w:rsidRPr="0038305D">
        <w:rPr>
          <w:rFonts w:asciiTheme="minorHAnsi" w:hAnsiTheme="minorHAnsi" w:cstheme="minorHAnsi"/>
        </w:rPr>
        <w:t>biopirate</w:t>
      </w:r>
      <w:proofErr w:type="spellEnd"/>
      <w:r w:rsidRPr="0038305D">
        <w:rPr>
          <w:rFonts w:asciiTheme="minorHAnsi" w:hAnsiTheme="minorHAnsi" w:cstheme="minorHAnsi"/>
        </w:rPr>
        <w:t xml:space="preserve"> – the solvency advocate should clue you in. </w:t>
      </w:r>
    </w:p>
    <w:p w14:paraId="01A6994D" w14:textId="77777777" w:rsidR="00D169DC" w:rsidRPr="0038305D" w:rsidRDefault="00D169DC" w:rsidP="00D169DC">
      <w:pPr>
        <w:rPr>
          <w:rFonts w:asciiTheme="minorHAnsi" w:hAnsiTheme="minorHAnsi" w:cstheme="minorHAnsi"/>
        </w:rPr>
      </w:pPr>
      <w:r w:rsidRPr="0038305D">
        <w:rPr>
          <w:rStyle w:val="Style13ptBold"/>
          <w:rFonts w:asciiTheme="minorHAnsi" w:hAnsiTheme="minorHAnsi" w:cstheme="minorHAnsi"/>
        </w:rPr>
        <w:t>Silva 20</w:t>
      </w:r>
      <w:r w:rsidRPr="0038305D">
        <w:rPr>
          <w:rFonts w:asciiTheme="minorHAnsi" w:hAnsiTheme="minorHAnsi" w:cstheme="minorHAnsi"/>
        </w:rPr>
        <w:t xml:space="preserve"> [Daniella Silva (reporter for NBC News focusing on the economic recovery and its effect on families, as well as immigration). “Biopiracy: the largely lawless plundering of Earth’s genetic wealth”. Landscape News. 15 December 2020. </w:t>
      </w:r>
      <w:hyperlink r:id="rId19" w:history="1">
        <w:r w:rsidRPr="0038305D">
          <w:rPr>
            <w:rStyle w:val="Hyperlink"/>
            <w:rFonts w:asciiTheme="minorHAnsi" w:hAnsiTheme="minorHAnsi" w:cstheme="minorHAnsi"/>
          </w:rPr>
          <w:t>https://news.globallandscapesforum.org/48905/biopiracy-the-largely-lawless-plundering-of-earths-genetic-wealth/</w:t>
        </w:r>
      </w:hyperlink>
      <w:r w:rsidRPr="0038305D">
        <w:rPr>
          <w:rFonts w:asciiTheme="minorHAnsi" w:hAnsiTheme="minorHAnsi" w:cstheme="minorHAnsi"/>
        </w:rPr>
        <w:t xml:space="preserve"> //</w:t>
      </w:r>
      <w:proofErr w:type="spellStart"/>
      <w:r w:rsidRPr="0038305D">
        <w:rPr>
          <w:rFonts w:asciiTheme="minorHAnsi" w:hAnsiTheme="minorHAnsi" w:cstheme="minorHAnsi"/>
        </w:rPr>
        <w:t>Xu+Elmer</w:t>
      </w:r>
      <w:proofErr w:type="spellEnd"/>
      <w:r w:rsidRPr="0038305D">
        <w:rPr>
          <w:rFonts w:asciiTheme="minorHAnsi" w:hAnsiTheme="minorHAnsi" w:cstheme="minorHAnsi"/>
        </w:rPr>
        <w:t>]</w:t>
      </w:r>
    </w:p>
    <w:p w14:paraId="6F53CC74" w14:textId="77777777" w:rsidR="00D169DC" w:rsidRPr="0038305D" w:rsidRDefault="00D169DC" w:rsidP="00D169DC">
      <w:pPr>
        <w:rPr>
          <w:rFonts w:asciiTheme="minorHAnsi" w:hAnsiTheme="minorHAnsi" w:cstheme="minorHAnsi"/>
          <w:b/>
          <w:iCs/>
          <w:u w:val="single"/>
        </w:rPr>
      </w:pPr>
      <w:r w:rsidRPr="0038305D">
        <w:rPr>
          <w:rStyle w:val="Emphasis"/>
          <w:rFonts w:asciiTheme="minorHAnsi" w:hAnsiTheme="minorHAnsi" w:cstheme="minorHAnsi"/>
          <w:highlight w:val="green"/>
        </w:rPr>
        <w:t>Commercialization of genetic resources is</w:t>
      </w:r>
      <w:r w:rsidRPr="0038305D">
        <w:rPr>
          <w:rStyle w:val="Emphasis"/>
          <w:rFonts w:asciiTheme="minorHAnsi" w:hAnsiTheme="minorHAnsi" w:cstheme="minorHAnsi"/>
        </w:rPr>
        <w:t xml:space="preserve"> a </w:t>
      </w:r>
      <w:r w:rsidRPr="0038305D">
        <w:rPr>
          <w:rStyle w:val="Emphasis"/>
          <w:rFonts w:asciiTheme="minorHAnsi" w:hAnsiTheme="minorHAnsi" w:cstheme="minorHAnsi"/>
          <w:highlight w:val="green"/>
        </w:rPr>
        <w:t>booming</w:t>
      </w:r>
      <w:r w:rsidRPr="0038305D">
        <w:rPr>
          <w:rStyle w:val="Emphasis"/>
          <w:rFonts w:asciiTheme="minorHAnsi" w:hAnsiTheme="minorHAnsi" w:cstheme="minorHAnsi"/>
        </w:rPr>
        <w:t xml:space="preserve"> business. From drugs and cosmetics to teas and genetically modified crops, </w:t>
      </w:r>
      <w:r w:rsidRPr="0038305D">
        <w:rPr>
          <w:rStyle w:val="Emphasis"/>
          <w:rFonts w:asciiTheme="minorHAnsi" w:hAnsiTheme="minorHAnsi" w:cstheme="minorHAnsi"/>
          <w:highlight w:val="green"/>
        </w:rPr>
        <w:t>plant and animal materials are</w:t>
      </w:r>
      <w:r w:rsidRPr="0038305D">
        <w:rPr>
          <w:rStyle w:val="Emphasis"/>
          <w:rFonts w:asciiTheme="minorHAnsi" w:hAnsiTheme="minorHAnsi" w:cstheme="minorHAnsi"/>
        </w:rPr>
        <w:t xml:space="preserve"> ubiquitous in consumer markets. Many of these products are </w:t>
      </w:r>
      <w:r w:rsidRPr="0038305D">
        <w:rPr>
          <w:rStyle w:val="Emphasis"/>
          <w:rFonts w:asciiTheme="minorHAnsi" w:hAnsiTheme="minorHAnsi" w:cstheme="minorHAnsi"/>
          <w:highlight w:val="green"/>
        </w:rPr>
        <w:t>aggressively protected by patents</w:t>
      </w:r>
      <w:r w:rsidRPr="0038305D">
        <w:rPr>
          <w:rStyle w:val="Emphasis"/>
          <w:rFonts w:asciiTheme="minorHAnsi" w:hAnsiTheme="minorHAnsi" w:cstheme="minorHAnsi"/>
        </w:rPr>
        <w:t xml:space="preserve"> that profess the products’ “novelty” and “innovativeness.” But </w:t>
      </w:r>
      <w:r w:rsidRPr="0038305D">
        <w:rPr>
          <w:rStyle w:val="Emphasis"/>
          <w:rFonts w:asciiTheme="minorHAnsi" w:hAnsiTheme="minorHAnsi" w:cstheme="minorHAnsi"/>
          <w:highlight w:val="green"/>
        </w:rPr>
        <w:t>these</w:t>
      </w:r>
      <w:r w:rsidRPr="0038305D">
        <w:rPr>
          <w:rStyle w:val="Emphasis"/>
          <w:rFonts w:asciiTheme="minorHAnsi" w:hAnsiTheme="minorHAnsi" w:cstheme="minorHAnsi"/>
        </w:rPr>
        <w:t xml:space="preserve"> products </w:t>
      </w:r>
      <w:r w:rsidRPr="0038305D">
        <w:rPr>
          <w:rStyle w:val="Emphasis"/>
          <w:rFonts w:asciiTheme="minorHAnsi" w:hAnsiTheme="minorHAnsi" w:cstheme="minorHAnsi"/>
          <w:highlight w:val="green"/>
        </w:rPr>
        <w:t>are</w:t>
      </w:r>
      <w:r w:rsidRPr="0038305D">
        <w:rPr>
          <w:rStyle w:val="Emphasis"/>
          <w:rFonts w:asciiTheme="minorHAnsi" w:hAnsiTheme="minorHAnsi" w:cstheme="minorHAnsi"/>
        </w:rPr>
        <w:t xml:space="preserve"> arguably </w:t>
      </w:r>
      <w:r w:rsidRPr="0038305D">
        <w:rPr>
          <w:rStyle w:val="Emphasis"/>
          <w:rFonts w:asciiTheme="minorHAnsi" w:hAnsiTheme="minorHAnsi" w:cstheme="minorHAnsi"/>
          <w:highlight w:val="green"/>
        </w:rPr>
        <w:t>neither new nor innovative</w:t>
      </w:r>
      <w:r w:rsidRPr="0038305D">
        <w:rPr>
          <w:rStyle w:val="Emphasis"/>
          <w:rFonts w:asciiTheme="minorHAnsi" w:hAnsiTheme="minorHAnsi" w:cstheme="minorHAnsi"/>
        </w:rPr>
        <w:t xml:space="preserve">, as their use of genetic resources has been developed </w:t>
      </w:r>
      <w:r w:rsidRPr="0038305D">
        <w:rPr>
          <w:rStyle w:val="Emphasis"/>
          <w:rFonts w:asciiTheme="minorHAnsi" w:hAnsiTheme="minorHAnsi" w:cstheme="minorHAnsi"/>
          <w:highlight w:val="green"/>
        </w:rPr>
        <w:t>based on existent traditional knowledge</w:t>
      </w:r>
      <w:r w:rsidRPr="0038305D">
        <w:rPr>
          <w:rStyle w:val="Emphasis"/>
          <w:rFonts w:asciiTheme="minorHAnsi" w:hAnsiTheme="minorHAnsi" w:cstheme="minorHAnsi"/>
        </w:rPr>
        <w:t xml:space="preserve"> of the natural world, often </w:t>
      </w:r>
      <w:r w:rsidRPr="0038305D">
        <w:rPr>
          <w:rStyle w:val="Emphasis"/>
          <w:rFonts w:asciiTheme="minorHAnsi" w:hAnsiTheme="minorHAnsi" w:cstheme="minorHAnsi"/>
          <w:highlight w:val="green"/>
        </w:rPr>
        <w:t xml:space="preserve">held among Indigenous </w:t>
      </w:r>
      <w:r w:rsidRPr="0038305D">
        <w:rPr>
          <w:rStyle w:val="Emphasis"/>
          <w:rFonts w:asciiTheme="minorHAnsi" w:hAnsiTheme="minorHAnsi" w:cstheme="minorHAnsi"/>
        </w:rPr>
        <w:t xml:space="preserve">groups </w:t>
      </w:r>
      <w:r w:rsidRPr="0038305D">
        <w:rPr>
          <w:rStyle w:val="Emphasis"/>
          <w:rFonts w:asciiTheme="minorHAnsi" w:hAnsiTheme="minorHAnsi" w:cstheme="minorHAnsi"/>
          <w:highlight w:val="green"/>
        </w:rPr>
        <w:t>and rural farmers</w:t>
      </w:r>
      <w:r w:rsidRPr="0038305D">
        <w:rPr>
          <w:rStyle w:val="Emphasis"/>
          <w:rFonts w:asciiTheme="minorHAnsi" w:hAnsiTheme="minorHAnsi" w:cstheme="minorHAnsi"/>
        </w:rPr>
        <w:t xml:space="preserve">. </w:t>
      </w:r>
      <w:r w:rsidRPr="0038305D">
        <w:rPr>
          <w:rFonts w:asciiTheme="minorHAnsi" w:hAnsiTheme="minorHAnsi" w:cstheme="minorHAnsi"/>
          <w:sz w:val="16"/>
          <w:szCs w:val="16"/>
        </w:rPr>
        <w:t>Yet, these</w:t>
      </w:r>
      <w:r w:rsidRPr="0038305D">
        <w:rPr>
          <w:rFonts w:asciiTheme="minorHAnsi" w:hAnsiTheme="minorHAnsi" w:cstheme="minorHAnsi"/>
          <w:sz w:val="16"/>
        </w:rPr>
        <w:t xml:space="preserve"> traditional knowledge holders are rarely compensated for their role in producing and safeguarding the biodiversity from which the patent-holders profit. This phenomenon is known as biopiracy. The term biopiracy was coined in the early 1990s by Pat Mooney, founder of ETC Group – an organization which works to protect the world’s most vulnerable people from socioeconomic and environmental impacts of new technologies – to describe the theft or misappropriation of genetic resources and traditional knowledge through the intellectual property system. It also encompasses unauthorized and uncompensated collection of genetic resources for commercial purposes. One of the most widely cited examples of biopiracy is that of U.S. multinational corporation W.R. Grace’s 1994 patent for a neem tree seed extract used in their antifungal spray, </w:t>
      </w:r>
      <w:proofErr w:type="spellStart"/>
      <w:r w:rsidRPr="0038305D">
        <w:rPr>
          <w:rFonts w:asciiTheme="minorHAnsi" w:hAnsiTheme="minorHAnsi" w:cstheme="minorHAnsi"/>
          <w:sz w:val="16"/>
        </w:rPr>
        <w:t>Neemex</w:t>
      </w:r>
      <w:proofErr w:type="spellEnd"/>
      <w:r w:rsidRPr="0038305D">
        <w:rPr>
          <w:rFonts w:asciiTheme="minorHAnsi" w:hAnsiTheme="minorHAnsi" w:cstheme="minorHAnsi"/>
          <w:sz w:val="16"/>
        </w:rPr>
        <w:t xml:space="preserve">. Although the company claimed its patent was the product of a unique invention, neem extracts had been used by rural farmers in India for more than 2,000 years in insect repellants, </w:t>
      </w:r>
      <w:proofErr w:type="gramStart"/>
      <w:r w:rsidRPr="0038305D">
        <w:rPr>
          <w:rFonts w:asciiTheme="minorHAnsi" w:hAnsiTheme="minorHAnsi" w:cstheme="minorHAnsi"/>
          <w:sz w:val="16"/>
        </w:rPr>
        <w:t>soaps</w:t>
      </w:r>
      <w:proofErr w:type="gramEnd"/>
      <w:r w:rsidRPr="0038305D">
        <w:rPr>
          <w:rFonts w:asciiTheme="minorHAnsi" w:hAnsiTheme="minorHAnsi" w:cstheme="minorHAnsi"/>
          <w:sz w:val="16"/>
        </w:rPr>
        <w:t xml:space="preserve"> and contraceptives. After years of activists and farmers fighting the patent, it was overturned by the Environmental Protection Organization (EPO) in 2000 due to “lack of novelty and innovative step.” </w:t>
      </w:r>
      <w:r w:rsidRPr="0038305D">
        <w:rPr>
          <w:rStyle w:val="Emphasis"/>
          <w:rFonts w:asciiTheme="minorHAnsi" w:hAnsiTheme="minorHAnsi" w:cstheme="minorHAnsi"/>
        </w:rPr>
        <w:t xml:space="preserve">While the neem patent was overturned, it is </w:t>
      </w:r>
      <w:r w:rsidRPr="0038305D">
        <w:rPr>
          <w:rStyle w:val="Emphasis"/>
          <w:rFonts w:asciiTheme="minorHAnsi" w:hAnsiTheme="minorHAnsi" w:cstheme="minorHAnsi"/>
          <w:highlight w:val="green"/>
        </w:rPr>
        <w:t>often difficult to legislate against biopiracy as the term has no single legal definition</w:t>
      </w:r>
      <w:r w:rsidRPr="0038305D">
        <w:rPr>
          <w:rStyle w:val="Emphasis"/>
          <w:rFonts w:asciiTheme="minorHAnsi" w:hAnsiTheme="minorHAnsi" w:cstheme="minorHAnsi"/>
        </w:rPr>
        <w:t xml:space="preserve">, </w:t>
      </w:r>
      <w:r w:rsidRPr="0038305D">
        <w:rPr>
          <w:rStyle w:val="Emphasis"/>
          <w:rFonts w:asciiTheme="minorHAnsi" w:hAnsiTheme="minorHAnsi" w:cstheme="minorHAnsi"/>
          <w:highlight w:val="green"/>
        </w:rPr>
        <w:t>and regulations</w:t>
      </w:r>
      <w:r w:rsidRPr="0038305D">
        <w:rPr>
          <w:rStyle w:val="Emphasis"/>
          <w:rFonts w:asciiTheme="minorHAnsi" w:hAnsiTheme="minorHAnsi" w:cstheme="minorHAnsi"/>
        </w:rPr>
        <w:t xml:space="preserve"> around it </w:t>
      </w:r>
      <w:r w:rsidRPr="0038305D">
        <w:rPr>
          <w:rStyle w:val="Emphasis"/>
          <w:rFonts w:asciiTheme="minorHAnsi" w:hAnsiTheme="minorHAnsi" w:cstheme="minorHAnsi"/>
          <w:highlight w:val="green"/>
        </w:rPr>
        <w:t>differ by region</w:t>
      </w:r>
      <w:r w:rsidRPr="0038305D">
        <w:rPr>
          <w:rStyle w:val="Emphasis"/>
          <w:rFonts w:asciiTheme="minorHAnsi" w:hAnsiTheme="minorHAnsi" w:cstheme="minorHAnsi"/>
        </w:rPr>
        <w:t xml:space="preserve">. This </w:t>
      </w:r>
      <w:r w:rsidRPr="0038305D">
        <w:rPr>
          <w:rStyle w:val="Emphasis"/>
          <w:rFonts w:asciiTheme="minorHAnsi" w:hAnsiTheme="minorHAnsi" w:cstheme="minorHAnsi"/>
          <w:highlight w:val="green"/>
        </w:rPr>
        <w:t>ambiguity</w:t>
      </w:r>
      <w:r w:rsidRPr="0038305D">
        <w:rPr>
          <w:rStyle w:val="Emphasis"/>
          <w:rFonts w:asciiTheme="minorHAnsi" w:hAnsiTheme="minorHAnsi" w:cstheme="minorHAnsi"/>
        </w:rPr>
        <w:t xml:space="preserve"> </w:t>
      </w:r>
      <w:r w:rsidRPr="0038305D">
        <w:rPr>
          <w:rStyle w:val="Emphasis"/>
          <w:rFonts w:asciiTheme="minorHAnsi" w:hAnsiTheme="minorHAnsi" w:cstheme="minorHAnsi"/>
          <w:highlight w:val="green"/>
        </w:rPr>
        <w:t>leaves</w:t>
      </w:r>
      <w:r w:rsidRPr="0038305D">
        <w:rPr>
          <w:rStyle w:val="Emphasis"/>
          <w:rFonts w:asciiTheme="minorHAnsi" w:hAnsiTheme="minorHAnsi" w:cstheme="minorHAnsi"/>
        </w:rPr>
        <w:t xml:space="preserve"> plenty of </w:t>
      </w:r>
      <w:r w:rsidRPr="0038305D">
        <w:rPr>
          <w:rStyle w:val="Emphasis"/>
          <w:rFonts w:asciiTheme="minorHAnsi" w:hAnsiTheme="minorHAnsi" w:cstheme="minorHAnsi"/>
          <w:highlight w:val="green"/>
        </w:rPr>
        <w:t>room for</w:t>
      </w:r>
      <w:r w:rsidRPr="0038305D">
        <w:rPr>
          <w:rStyle w:val="Emphasis"/>
          <w:rFonts w:asciiTheme="minorHAnsi" w:hAnsiTheme="minorHAnsi" w:cstheme="minorHAnsi"/>
        </w:rPr>
        <w:t xml:space="preserve"> countless cases of </w:t>
      </w:r>
      <w:r w:rsidRPr="0038305D">
        <w:rPr>
          <w:rStyle w:val="Emphasis"/>
          <w:rFonts w:asciiTheme="minorHAnsi" w:hAnsiTheme="minorHAnsi" w:cstheme="minorHAnsi"/>
          <w:highlight w:val="green"/>
        </w:rPr>
        <w:t>companies patenting</w:t>
      </w:r>
      <w:r w:rsidRPr="0038305D">
        <w:rPr>
          <w:rStyle w:val="Emphasis"/>
          <w:rFonts w:asciiTheme="minorHAnsi" w:hAnsiTheme="minorHAnsi" w:cstheme="minorHAnsi"/>
        </w:rPr>
        <w:t xml:space="preserve"> everything from </w:t>
      </w:r>
      <w:r w:rsidRPr="0038305D">
        <w:rPr>
          <w:rStyle w:val="Emphasis"/>
          <w:rFonts w:asciiTheme="minorHAnsi" w:hAnsiTheme="minorHAnsi" w:cstheme="minorHAnsi"/>
          <w:highlight w:val="green"/>
        </w:rPr>
        <w:t>gene sequences to crop varieties to human cell lines without</w:t>
      </w:r>
      <w:r w:rsidRPr="0038305D">
        <w:rPr>
          <w:rStyle w:val="Emphasis"/>
          <w:rFonts w:asciiTheme="minorHAnsi" w:hAnsiTheme="minorHAnsi" w:cstheme="minorHAnsi"/>
        </w:rPr>
        <w:t xml:space="preserve"> fairly </w:t>
      </w:r>
      <w:r w:rsidRPr="0038305D">
        <w:rPr>
          <w:rStyle w:val="Emphasis"/>
          <w:rFonts w:asciiTheme="minorHAnsi" w:hAnsiTheme="minorHAnsi" w:cstheme="minorHAnsi"/>
          <w:highlight w:val="green"/>
        </w:rPr>
        <w:t>compensating</w:t>
      </w:r>
      <w:r w:rsidRPr="0038305D">
        <w:rPr>
          <w:rStyle w:val="Emphasis"/>
          <w:rFonts w:asciiTheme="minorHAnsi" w:hAnsiTheme="minorHAnsi" w:cstheme="minorHAnsi"/>
        </w:rPr>
        <w:t xml:space="preserve"> the countries and </w:t>
      </w:r>
      <w:r w:rsidRPr="0038305D">
        <w:rPr>
          <w:rStyle w:val="Emphasis"/>
          <w:rFonts w:asciiTheme="minorHAnsi" w:hAnsiTheme="minorHAnsi" w:cstheme="minorHAnsi"/>
          <w:highlight w:val="green"/>
        </w:rPr>
        <w:t>communities</w:t>
      </w:r>
      <w:r w:rsidRPr="0038305D">
        <w:rPr>
          <w:rStyle w:val="Emphasis"/>
          <w:rFonts w:asciiTheme="minorHAnsi" w:hAnsiTheme="minorHAnsi" w:cstheme="minorHAnsi"/>
        </w:rPr>
        <w:t xml:space="preserve"> of origin. </w:t>
      </w:r>
      <w:r w:rsidRPr="0038305D">
        <w:rPr>
          <w:rFonts w:asciiTheme="minorHAnsi" w:hAnsiTheme="minorHAnsi" w:cstheme="minorHAnsi"/>
          <w:sz w:val="16"/>
        </w:rPr>
        <w:t xml:space="preserve">It’s not that the intellectual property system is invalid, notes Susan </w:t>
      </w:r>
      <w:proofErr w:type="spellStart"/>
      <w:r w:rsidRPr="0038305D">
        <w:rPr>
          <w:rFonts w:asciiTheme="minorHAnsi" w:hAnsiTheme="minorHAnsi" w:cstheme="minorHAnsi"/>
          <w:sz w:val="16"/>
        </w:rPr>
        <w:t>Bragdon</w:t>
      </w:r>
      <w:proofErr w:type="spellEnd"/>
      <w:r w:rsidRPr="0038305D">
        <w:rPr>
          <w:rFonts w:asciiTheme="minorHAnsi" w:hAnsiTheme="minorHAnsi" w:cstheme="minorHAnsi"/>
          <w:sz w:val="16"/>
        </w:rPr>
        <w:t xml:space="preserve">, director of Seeds </w:t>
      </w:r>
      <w:proofErr w:type="gramStart"/>
      <w:r w:rsidRPr="0038305D">
        <w:rPr>
          <w:rFonts w:asciiTheme="minorHAnsi" w:hAnsiTheme="minorHAnsi" w:cstheme="minorHAnsi"/>
          <w:sz w:val="16"/>
        </w:rPr>
        <w:t>For</w:t>
      </w:r>
      <w:proofErr w:type="gramEnd"/>
      <w:r w:rsidRPr="0038305D">
        <w:rPr>
          <w:rFonts w:asciiTheme="minorHAnsi" w:hAnsiTheme="minorHAnsi" w:cstheme="minorHAnsi"/>
          <w:sz w:val="16"/>
        </w:rPr>
        <w:t xml:space="preserve"> All and policy advisor at Oxfam Novib. But when it comes to traditional knowledge holders and Indigenous rights, “the patent and intellectual property system wasn’t designed to provide benefits to communities,” she says. </w:t>
      </w:r>
      <w:r w:rsidRPr="0038305D">
        <w:rPr>
          <w:rStyle w:val="Emphasis"/>
          <w:rFonts w:asciiTheme="minorHAnsi" w:hAnsiTheme="minorHAnsi" w:cstheme="minorHAnsi"/>
        </w:rPr>
        <w:t xml:space="preserve">Critics of the current patent system, including Mooney, believe that </w:t>
      </w:r>
      <w:r w:rsidRPr="0038305D">
        <w:rPr>
          <w:rStyle w:val="Emphasis"/>
          <w:rFonts w:asciiTheme="minorHAnsi" w:hAnsiTheme="minorHAnsi" w:cstheme="minorHAnsi"/>
          <w:highlight w:val="green"/>
        </w:rPr>
        <w:t>current</w:t>
      </w:r>
      <w:r w:rsidRPr="0038305D">
        <w:rPr>
          <w:rStyle w:val="Emphasis"/>
          <w:rFonts w:asciiTheme="minorHAnsi" w:hAnsiTheme="minorHAnsi" w:cstheme="minorHAnsi"/>
        </w:rPr>
        <w:t xml:space="preserve"> </w:t>
      </w:r>
      <w:r w:rsidRPr="0038305D">
        <w:rPr>
          <w:rStyle w:val="Emphasis"/>
          <w:rFonts w:asciiTheme="minorHAnsi" w:hAnsiTheme="minorHAnsi" w:cstheme="minorHAnsi"/>
          <w:highlight w:val="green"/>
        </w:rPr>
        <w:t>i</w:t>
      </w:r>
      <w:r w:rsidRPr="0038305D">
        <w:rPr>
          <w:rStyle w:val="Emphasis"/>
          <w:rFonts w:asciiTheme="minorHAnsi" w:hAnsiTheme="minorHAnsi" w:cstheme="minorHAnsi"/>
        </w:rPr>
        <w:t xml:space="preserve">ntellectual </w:t>
      </w:r>
      <w:r w:rsidRPr="0038305D">
        <w:rPr>
          <w:rStyle w:val="Emphasis"/>
          <w:rFonts w:asciiTheme="minorHAnsi" w:hAnsiTheme="minorHAnsi" w:cstheme="minorHAnsi"/>
          <w:highlight w:val="green"/>
        </w:rPr>
        <w:t>p</w:t>
      </w:r>
      <w:r w:rsidRPr="0038305D">
        <w:rPr>
          <w:rStyle w:val="Emphasis"/>
          <w:rFonts w:asciiTheme="minorHAnsi" w:hAnsiTheme="minorHAnsi" w:cstheme="minorHAnsi"/>
        </w:rPr>
        <w:t xml:space="preserve">roperty </w:t>
      </w:r>
      <w:r w:rsidRPr="0038305D">
        <w:rPr>
          <w:rStyle w:val="Emphasis"/>
          <w:rFonts w:asciiTheme="minorHAnsi" w:hAnsiTheme="minorHAnsi" w:cstheme="minorHAnsi"/>
          <w:highlight w:val="green"/>
        </w:rPr>
        <w:t>regimes</w:t>
      </w:r>
      <w:r w:rsidRPr="0038305D">
        <w:rPr>
          <w:rStyle w:val="Emphasis"/>
          <w:rFonts w:asciiTheme="minorHAnsi" w:hAnsiTheme="minorHAnsi" w:cstheme="minorHAnsi"/>
        </w:rPr>
        <w:t xml:space="preserve"> </w:t>
      </w:r>
      <w:r w:rsidRPr="0038305D">
        <w:rPr>
          <w:rStyle w:val="Emphasis"/>
          <w:rFonts w:asciiTheme="minorHAnsi" w:hAnsiTheme="minorHAnsi" w:cstheme="minorHAnsi"/>
          <w:highlight w:val="green"/>
        </w:rPr>
        <w:t>threaten</w:t>
      </w:r>
      <w:r w:rsidRPr="0038305D">
        <w:rPr>
          <w:rStyle w:val="Emphasis"/>
          <w:rFonts w:asciiTheme="minorHAnsi" w:hAnsiTheme="minorHAnsi" w:cstheme="minorHAnsi"/>
        </w:rPr>
        <w:t xml:space="preserve"> </w:t>
      </w:r>
      <w:r w:rsidRPr="0038305D">
        <w:rPr>
          <w:rStyle w:val="Emphasis"/>
          <w:rFonts w:asciiTheme="minorHAnsi" w:hAnsiTheme="minorHAnsi" w:cstheme="minorHAnsi"/>
          <w:highlight w:val="green"/>
        </w:rPr>
        <w:t>Indigenous rights</w:t>
      </w:r>
      <w:r w:rsidRPr="0038305D">
        <w:rPr>
          <w:rStyle w:val="Emphasis"/>
          <w:rFonts w:asciiTheme="minorHAnsi" w:hAnsiTheme="minorHAnsi" w:cstheme="minorHAnsi"/>
        </w:rPr>
        <w:t xml:space="preserve">, </w:t>
      </w:r>
      <w:r w:rsidRPr="0038305D">
        <w:rPr>
          <w:rStyle w:val="Emphasis"/>
          <w:rFonts w:asciiTheme="minorHAnsi" w:hAnsiTheme="minorHAnsi" w:cstheme="minorHAnsi"/>
          <w:highlight w:val="green"/>
        </w:rPr>
        <w:t xml:space="preserve">favor monopolies over biodiversity and increase </w:t>
      </w:r>
      <w:r w:rsidRPr="0038305D">
        <w:rPr>
          <w:rStyle w:val="Emphasis"/>
          <w:rFonts w:asciiTheme="minorHAnsi" w:hAnsiTheme="minorHAnsi" w:cstheme="minorHAnsi"/>
        </w:rPr>
        <w:t xml:space="preserve">social </w:t>
      </w:r>
      <w:r w:rsidRPr="0038305D">
        <w:rPr>
          <w:rStyle w:val="Emphasis"/>
          <w:rFonts w:asciiTheme="minorHAnsi" w:hAnsiTheme="minorHAnsi" w:cstheme="minorHAnsi"/>
          <w:highlight w:val="green"/>
        </w:rPr>
        <w:t>inequities</w:t>
      </w:r>
      <w:r w:rsidRPr="0038305D">
        <w:rPr>
          <w:rStyle w:val="Emphasis"/>
          <w:rFonts w:asciiTheme="minorHAnsi" w:hAnsiTheme="minorHAnsi" w:cstheme="minorHAnsi"/>
        </w:rPr>
        <w:t xml:space="preserve"> because they allow powerful people and groups to own the most basic building blocks of life. </w:t>
      </w:r>
      <w:r w:rsidRPr="0038305D">
        <w:rPr>
          <w:rFonts w:asciiTheme="minorHAnsi" w:hAnsiTheme="minorHAnsi" w:cstheme="minorHAnsi"/>
          <w:sz w:val="16"/>
        </w:rPr>
        <w:t xml:space="preserve">The specter of colonialism Biopiracy is historically rooted in colonialism. Top commodities like sugar, pepper, </w:t>
      </w:r>
      <w:proofErr w:type="gramStart"/>
      <w:r w:rsidRPr="0038305D">
        <w:rPr>
          <w:rFonts w:asciiTheme="minorHAnsi" w:hAnsiTheme="minorHAnsi" w:cstheme="minorHAnsi"/>
          <w:sz w:val="16"/>
        </w:rPr>
        <w:t>quinine</w:t>
      </w:r>
      <w:proofErr w:type="gramEnd"/>
      <w:r w:rsidRPr="0038305D">
        <w:rPr>
          <w:rFonts w:asciiTheme="minorHAnsi" w:hAnsiTheme="minorHAnsi" w:cstheme="minorHAnsi"/>
          <w:sz w:val="16"/>
        </w:rPr>
        <w:t xml:space="preserve"> and coffee were all taken from formerly colonized countries via Western trading companies that plundered local ecologies for profit. Today, environmental activists like the prolific Indian author and researcher Vandana Shiva have argued that patenting genetic material or other components of living organisms is comparable to “the second coming of Columbus” because of how it has reinforced colonial power dynamics between the Global North and South. “90 percent of genetic resources are in the South and 90 percent of patents are in the North,” noted Green Member of European Parliament Sandrine </w:t>
      </w:r>
      <w:proofErr w:type="spellStart"/>
      <w:r w:rsidRPr="0038305D">
        <w:rPr>
          <w:rFonts w:asciiTheme="minorHAnsi" w:hAnsiTheme="minorHAnsi" w:cstheme="minorHAnsi"/>
          <w:sz w:val="16"/>
        </w:rPr>
        <w:t>Bélier</w:t>
      </w:r>
      <w:proofErr w:type="spellEnd"/>
      <w:r w:rsidRPr="0038305D">
        <w:rPr>
          <w:rFonts w:asciiTheme="minorHAnsi" w:hAnsiTheme="minorHAnsi" w:cstheme="minorHAnsi"/>
          <w:sz w:val="16"/>
        </w:rPr>
        <w:t xml:space="preserve"> in an interview with </w:t>
      </w:r>
      <w:proofErr w:type="spellStart"/>
      <w:r w:rsidRPr="0038305D">
        <w:rPr>
          <w:rFonts w:asciiTheme="minorHAnsi" w:hAnsiTheme="minorHAnsi" w:cstheme="minorHAnsi"/>
          <w:sz w:val="16"/>
        </w:rPr>
        <w:t>EurActive</w:t>
      </w:r>
      <w:proofErr w:type="spellEnd"/>
      <w:r w:rsidRPr="0038305D">
        <w:rPr>
          <w:rFonts w:asciiTheme="minorHAnsi" w:hAnsiTheme="minorHAnsi" w:cstheme="minorHAnsi"/>
          <w:sz w:val="16"/>
        </w:rPr>
        <w:t xml:space="preserve">. Another parallel Shiva draws between </w:t>
      </w:r>
      <w:proofErr w:type="gramStart"/>
      <w:r w:rsidRPr="0038305D">
        <w:rPr>
          <w:rFonts w:asciiTheme="minorHAnsi" w:hAnsiTheme="minorHAnsi" w:cstheme="minorHAnsi"/>
          <w:sz w:val="16"/>
        </w:rPr>
        <w:t>biopiracy</w:t>
      </w:r>
      <w:proofErr w:type="gramEnd"/>
      <w:r w:rsidRPr="0038305D">
        <w:rPr>
          <w:rFonts w:asciiTheme="minorHAnsi" w:hAnsiTheme="minorHAnsi" w:cstheme="minorHAnsi"/>
          <w:sz w:val="16"/>
        </w:rPr>
        <w:t xml:space="preserve"> and colonialism is in the way that pirated seed resources are used to create forced crop monopolies. In her book, “Biopiracy: the plunder of nature and knowledge,” Shiva cites how Monsanto took steps to flood the Indian marketplace with patented cotton seeds in the early 2000s, which resulted in a cotton monopoly that sent many farmers into debt because of the steep price increases and royalties Monsanto charged for their special seeds. Such categorical rules over a market also prevent local farmers from saving and sharing seeds to propagate diverse crops that are well adapted to microclimates and specific conditions, as they have often done for centuries. “There is a fundamental clash between the idea of (Western) technological progress and the idea that no one </w:t>
      </w:r>
      <w:proofErr w:type="gramStart"/>
      <w:r w:rsidRPr="0038305D">
        <w:rPr>
          <w:rFonts w:asciiTheme="minorHAnsi" w:hAnsiTheme="minorHAnsi" w:cstheme="minorHAnsi"/>
          <w:sz w:val="16"/>
        </w:rPr>
        <w:t>group</w:t>
      </w:r>
      <w:proofErr w:type="gramEnd"/>
      <w:r w:rsidRPr="0038305D">
        <w:rPr>
          <w:rFonts w:asciiTheme="minorHAnsi" w:hAnsiTheme="minorHAnsi" w:cstheme="minorHAnsi"/>
          <w:sz w:val="16"/>
        </w:rPr>
        <w:t xml:space="preserve"> or individual has a ‘right’ to monopolize genetic resources,” says Manuel Ruiz Muller, director and principal researcher of the Peruvian Society for Environmental Law (SPDA). “Cultural and human rights often collide with economic rights and intellectual rights.” Toward fair access and benefit sharing </w:t>
      </w:r>
      <w:proofErr w:type="gramStart"/>
      <w:r w:rsidRPr="0038305D">
        <w:rPr>
          <w:rFonts w:asciiTheme="minorHAnsi" w:hAnsiTheme="minorHAnsi" w:cstheme="minorHAnsi"/>
          <w:sz w:val="16"/>
        </w:rPr>
        <w:t>The</w:t>
      </w:r>
      <w:proofErr w:type="gramEnd"/>
      <w:r w:rsidRPr="0038305D">
        <w:rPr>
          <w:rFonts w:asciiTheme="minorHAnsi" w:hAnsiTheme="minorHAnsi" w:cstheme="minorHAnsi"/>
          <w:sz w:val="16"/>
        </w:rPr>
        <w:t xml:space="preserve"> key question is: how can humans share in the use of the Earth’s genetic resources while protecting the rights of smaller actors like developing governments, local communities and Indigenous people? While there are many pieces of legislation dealing with biopiracy and intellectual property rights, the U.N. Convention on Biological Diversity (CBD) and its Nagoya Protocol on access and benefit sharing have been especially influential. The Nagoya Protocol is an international legal framework under the CBD that aims for fair benefit sharing of profits associated with use of genetic resources. It obliges governments and the private sector to establish transparent, mutually agreed-upon terms for how benefits from the use of genetic resources will be shared. </w:t>
      </w:r>
      <w:r w:rsidRPr="0038305D">
        <w:rPr>
          <w:rStyle w:val="Emphasis"/>
          <w:rFonts w:asciiTheme="minorHAnsi" w:hAnsiTheme="minorHAnsi" w:cstheme="minorHAnsi"/>
        </w:rPr>
        <w:t xml:space="preserve">But the </w:t>
      </w:r>
      <w:r w:rsidRPr="0038305D">
        <w:rPr>
          <w:rStyle w:val="Emphasis"/>
          <w:rFonts w:asciiTheme="minorHAnsi" w:hAnsiTheme="minorHAnsi" w:cstheme="minorHAnsi"/>
          <w:highlight w:val="green"/>
        </w:rPr>
        <w:t>current framework is riddled with pitfalls</w:t>
      </w:r>
      <w:r w:rsidRPr="0038305D">
        <w:rPr>
          <w:rStyle w:val="Emphasis"/>
          <w:rFonts w:asciiTheme="minorHAnsi" w:hAnsiTheme="minorHAnsi" w:cstheme="minorHAnsi"/>
        </w:rPr>
        <w:t>.</w:t>
      </w:r>
      <w:r w:rsidRPr="0038305D">
        <w:rPr>
          <w:rFonts w:asciiTheme="minorHAnsi" w:hAnsiTheme="minorHAnsi" w:cstheme="minorHAnsi"/>
          <w:sz w:val="16"/>
        </w:rPr>
        <w:t xml:space="preserve"> In 25 years, few access and benefits contracts – which legally dictate fair and equitable sharing of benefits from genetic resources – have come about </w:t>
      </w:r>
      <w:proofErr w:type="gramStart"/>
      <w:r w:rsidRPr="0038305D">
        <w:rPr>
          <w:rFonts w:asciiTheme="minorHAnsi" w:hAnsiTheme="minorHAnsi" w:cstheme="minorHAnsi"/>
          <w:sz w:val="16"/>
        </w:rPr>
        <w:t>as a result of</w:t>
      </w:r>
      <w:proofErr w:type="gramEnd"/>
      <w:r w:rsidRPr="0038305D">
        <w:rPr>
          <w:rFonts w:asciiTheme="minorHAnsi" w:hAnsiTheme="minorHAnsi" w:cstheme="minorHAnsi"/>
          <w:sz w:val="16"/>
        </w:rPr>
        <w:t xml:space="preserve"> the Nagoya Protocol, and those that have often result in trivial profits flowing back to traditional knowledge holders, according to an article from Intellectual Property Watch. </w:t>
      </w:r>
      <w:r w:rsidRPr="0038305D">
        <w:rPr>
          <w:rStyle w:val="Emphasis"/>
          <w:rFonts w:asciiTheme="minorHAnsi" w:hAnsiTheme="minorHAnsi" w:cstheme="minorHAnsi"/>
          <w:highlight w:val="green"/>
        </w:rPr>
        <w:t>Access</w:t>
      </w:r>
      <w:r w:rsidRPr="0038305D">
        <w:rPr>
          <w:rStyle w:val="Emphasis"/>
          <w:rFonts w:asciiTheme="minorHAnsi" w:hAnsiTheme="minorHAnsi" w:cstheme="minorHAnsi"/>
        </w:rPr>
        <w:t xml:space="preserve"> and benefits contracts for genetic materials </w:t>
      </w:r>
      <w:r w:rsidRPr="0038305D">
        <w:rPr>
          <w:rStyle w:val="Emphasis"/>
          <w:rFonts w:asciiTheme="minorHAnsi" w:hAnsiTheme="minorHAnsi" w:cstheme="minorHAnsi"/>
          <w:highlight w:val="green"/>
        </w:rPr>
        <w:t>do not</w:t>
      </w:r>
      <w:r w:rsidRPr="0038305D">
        <w:rPr>
          <w:rStyle w:val="Emphasis"/>
          <w:rFonts w:asciiTheme="minorHAnsi" w:hAnsiTheme="minorHAnsi" w:cstheme="minorHAnsi"/>
        </w:rPr>
        <w:t xml:space="preserve"> always </w:t>
      </w:r>
      <w:r w:rsidRPr="0038305D">
        <w:rPr>
          <w:rStyle w:val="Emphasis"/>
          <w:rFonts w:asciiTheme="minorHAnsi" w:hAnsiTheme="minorHAnsi" w:cstheme="minorHAnsi"/>
          <w:highlight w:val="green"/>
        </w:rPr>
        <w:t>result in</w:t>
      </w:r>
      <w:r w:rsidRPr="0038305D">
        <w:rPr>
          <w:rStyle w:val="Emphasis"/>
          <w:rFonts w:asciiTheme="minorHAnsi" w:hAnsiTheme="minorHAnsi" w:cstheme="minorHAnsi"/>
        </w:rPr>
        <w:t xml:space="preserve"> a direct commercial </w:t>
      </w:r>
      <w:r w:rsidRPr="0038305D">
        <w:rPr>
          <w:rStyle w:val="Emphasis"/>
          <w:rFonts w:asciiTheme="minorHAnsi" w:hAnsiTheme="minorHAnsi" w:cstheme="minorHAnsi"/>
          <w:highlight w:val="green"/>
        </w:rPr>
        <w:t>application</w:t>
      </w:r>
      <w:r w:rsidRPr="0038305D">
        <w:rPr>
          <w:rStyle w:val="Emphasis"/>
          <w:rFonts w:asciiTheme="minorHAnsi" w:hAnsiTheme="minorHAnsi" w:cstheme="minorHAnsi"/>
        </w:rPr>
        <w:t xml:space="preserve">, and even when they do, the percentage of </w:t>
      </w:r>
      <w:r w:rsidRPr="0038305D">
        <w:rPr>
          <w:rStyle w:val="Emphasis"/>
          <w:rFonts w:asciiTheme="minorHAnsi" w:hAnsiTheme="minorHAnsi" w:cstheme="minorHAnsi"/>
          <w:highlight w:val="green"/>
        </w:rPr>
        <w:t>benefits</w:t>
      </w:r>
      <w:r w:rsidRPr="0038305D">
        <w:rPr>
          <w:rStyle w:val="Emphasis"/>
          <w:rFonts w:asciiTheme="minorHAnsi" w:hAnsiTheme="minorHAnsi" w:cstheme="minorHAnsi"/>
        </w:rPr>
        <w:t xml:space="preserve"> </w:t>
      </w:r>
      <w:r w:rsidRPr="0038305D">
        <w:rPr>
          <w:rStyle w:val="Emphasis"/>
          <w:rFonts w:asciiTheme="minorHAnsi" w:hAnsiTheme="minorHAnsi" w:cstheme="minorHAnsi"/>
          <w:highlight w:val="green"/>
        </w:rPr>
        <w:t>that flow back to communities</w:t>
      </w:r>
      <w:r w:rsidRPr="0038305D">
        <w:rPr>
          <w:rStyle w:val="Emphasis"/>
          <w:rFonts w:asciiTheme="minorHAnsi" w:hAnsiTheme="minorHAnsi" w:cstheme="minorHAnsi"/>
        </w:rPr>
        <w:t xml:space="preserve"> can be </w:t>
      </w:r>
      <w:r w:rsidRPr="0038305D">
        <w:rPr>
          <w:rStyle w:val="Emphasis"/>
          <w:rFonts w:asciiTheme="minorHAnsi" w:hAnsiTheme="minorHAnsi" w:cstheme="minorHAnsi"/>
          <w:highlight w:val="green"/>
        </w:rPr>
        <w:t>as low as 0.1 percent</w:t>
      </w:r>
      <w:r w:rsidRPr="0038305D">
        <w:rPr>
          <w:rStyle w:val="Emphasis"/>
          <w:rFonts w:asciiTheme="minorHAnsi" w:hAnsiTheme="minorHAnsi" w:cstheme="minorHAnsi"/>
        </w:rPr>
        <w:t xml:space="preserve"> of total corporate profits, according to an article from Trade for Development News. </w:t>
      </w:r>
      <w:r w:rsidRPr="0038305D">
        <w:rPr>
          <w:rFonts w:asciiTheme="minorHAnsi" w:hAnsiTheme="minorHAnsi" w:cstheme="minorHAnsi"/>
          <w:sz w:val="16"/>
        </w:rPr>
        <w:t xml:space="preserve">“You’ve noticed the piles of money pouring into the coffers of Indigenous peoples and peasants around the world because of access and benefits agreements, right?” Mooney asks with sarcasm. “Of course not. It’s virtually nothing.” Some experts including professor of international governance at the University of Leeds, Graham </w:t>
      </w:r>
      <w:proofErr w:type="spellStart"/>
      <w:r w:rsidRPr="0038305D">
        <w:rPr>
          <w:rFonts w:asciiTheme="minorHAnsi" w:hAnsiTheme="minorHAnsi" w:cstheme="minorHAnsi"/>
          <w:sz w:val="16"/>
        </w:rPr>
        <w:t>Dutfield</w:t>
      </w:r>
      <w:proofErr w:type="spellEnd"/>
      <w:r w:rsidRPr="0038305D">
        <w:rPr>
          <w:rFonts w:asciiTheme="minorHAnsi" w:hAnsiTheme="minorHAnsi" w:cstheme="minorHAnsi"/>
          <w:sz w:val="16"/>
        </w:rPr>
        <w:t xml:space="preserve">, argue that ending biopiracy would require ceding political space to Indigenous and marginalized groups so that they are on more equal footing to negotiate benefit sharing. But even when political goodwill is present, there are many practical barriers to successful access and benefits regimes. It is possible to have multiple traditional knowledge holders across different countries for the same herbal medicine, for example. In such situations, it is not clear with whom pharmaceutical companies hoping to develop a drug should negotiate benefits or how those benefits will be shared with diverse cultural groups. “I think access and benefit sharing hasn’t proven to be a good mechanism to reward and incentivize communities that are shepherding and managing biodiversity,” says </w:t>
      </w:r>
      <w:proofErr w:type="spellStart"/>
      <w:r w:rsidRPr="0038305D">
        <w:rPr>
          <w:rFonts w:asciiTheme="minorHAnsi" w:hAnsiTheme="minorHAnsi" w:cstheme="minorHAnsi"/>
          <w:sz w:val="16"/>
        </w:rPr>
        <w:t>Bragdon</w:t>
      </w:r>
      <w:proofErr w:type="spellEnd"/>
      <w:r w:rsidRPr="0038305D">
        <w:rPr>
          <w:rFonts w:asciiTheme="minorHAnsi" w:hAnsiTheme="minorHAnsi" w:cstheme="minorHAnsi"/>
          <w:sz w:val="16"/>
        </w:rPr>
        <w:t xml:space="preserve">. “There haven’t been sufficient benefits to halt the erosion of biodiversity. I think it’s been highly problematic.” Digital Dilemma Additionally, access and benefits agreements often interpret genetic resources as physical matter, which ignores the modern reality of digital DNA and cloud storage. Researchers can freely access many gene banks without agreeing to disclose potential commercial applications or share benefits resulting from their work. “The issue [with biopiracy] today is that companies and private actors can take out patents on digital sequences of DNA – it’s not just about the physical seeds,” says Mooney. “We see companies sucking up all the genetic information they can and storing it on their proprietary clouds.” There are talks of including digital sequencing information (DSI) – disembodied pieces of genetic code – in the CBD, meaning researchers and companies would have to pay to use and copy gene bank information. But the move has been met with resistance. A 2018 article in Science magazine argues that including DSI in an international agreement against biopiracy could “stifle research, hamper the fight against disease outbreaks, and even jeopardize food safety.” Both Mooney and Ruiz Muller are skeptical of these claims. “The critique is misplaced and has to be nuanced substantially,” says Ruiz Muller. The current CBD and Nagoya Protocol have a transactional approach to access and benefit sharing in which two parties negotiate a contract for the use of a particular genetic resource. </w:t>
      </w:r>
      <w:r w:rsidRPr="0038305D">
        <w:rPr>
          <w:rStyle w:val="Emphasis"/>
          <w:rFonts w:asciiTheme="minorHAnsi" w:hAnsiTheme="minorHAnsi" w:cstheme="minorHAnsi"/>
        </w:rPr>
        <w:t>Under such a system, he argues that including “natural information” – a better term for DSI – in a new framework could negatively impact research; it could lead to countries racing to claim sole jurisdiction over certain pieces of widespread genetic resources and actively competing against one another for contracts.</w:t>
      </w:r>
    </w:p>
    <w:p w14:paraId="7CD761CB" w14:textId="77777777" w:rsidR="00D169DC" w:rsidRPr="0038305D" w:rsidRDefault="00D169DC" w:rsidP="00D169DC">
      <w:pPr>
        <w:pStyle w:val="Heading4"/>
      </w:pPr>
      <w:r w:rsidRPr="0038305D">
        <w:t xml:space="preserve">Expansion of </w:t>
      </w:r>
      <w:r w:rsidRPr="0038305D">
        <w:rPr>
          <w:u w:val="single"/>
        </w:rPr>
        <w:t>medical access</w:t>
      </w:r>
      <w:r w:rsidRPr="0038305D">
        <w:t xml:space="preserve"> is a form of </w:t>
      </w:r>
      <w:r w:rsidRPr="0038305D">
        <w:rPr>
          <w:u w:val="single"/>
        </w:rPr>
        <w:t>settler colonial biomedical onslaught</w:t>
      </w:r>
      <w:r w:rsidRPr="0038305D">
        <w:t xml:space="preserve"> – humanitarian promotions of health proliferate </w:t>
      </w:r>
      <w:r w:rsidRPr="0038305D">
        <w:rPr>
          <w:u w:val="single"/>
        </w:rPr>
        <w:t>genocidal assimilation</w:t>
      </w:r>
      <w:r w:rsidRPr="0038305D">
        <w:t>.</w:t>
      </w:r>
    </w:p>
    <w:p w14:paraId="6DCFA473" w14:textId="77777777" w:rsidR="00D169DC" w:rsidRPr="0038305D" w:rsidRDefault="00D169DC" w:rsidP="00D169DC">
      <w:proofErr w:type="spellStart"/>
      <w:r w:rsidRPr="0038305D">
        <w:rPr>
          <w:rStyle w:val="Style13ptBold"/>
        </w:rPr>
        <w:t>Klausen</w:t>
      </w:r>
      <w:proofErr w:type="spellEnd"/>
      <w:r w:rsidRPr="0038305D">
        <w:rPr>
          <w:rStyle w:val="Style13ptBold"/>
        </w:rPr>
        <w:t xml:space="preserve"> 13</w:t>
      </w:r>
      <w:r w:rsidRPr="0038305D">
        <w:t xml:space="preserve">, Jimmy Casas. "Reservations on hospitality: contact and vulnerability in Kant and indigenous action." Hospitality and World Politics. Palgrave Macmillan, London, 2013. 197-221. (Associate Professor in the Instituto de </w:t>
      </w:r>
      <w:proofErr w:type="spellStart"/>
      <w:r w:rsidRPr="0038305D">
        <w:t>Relações</w:t>
      </w:r>
      <w:proofErr w:type="spellEnd"/>
      <w:r w:rsidRPr="0038305D">
        <w:t xml:space="preserve"> </w:t>
      </w:r>
      <w:proofErr w:type="spellStart"/>
      <w:r w:rsidRPr="0038305D">
        <w:t>Internacionais</w:t>
      </w:r>
      <w:proofErr w:type="spellEnd"/>
      <w:r w:rsidRPr="0038305D">
        <w:t xml:space="preserve"> at the </w:t>
      </w:r>
      <w:proofErr w:type="spellStart"/>
      <w:r w:rsidRPr="0038305D">
        <w:t>Pontifícia</w:t>
      </w:r>
      <w:proofErr w:type="spellEnd"/>
      <w:r w:rsidRPr="0038305D">
        <w:t xml:space="preserve"> </w:t>
      </w:r>
      <w:proofErr w:type="spellStart"/>
      <w:r w:rsidRPr="0038305D">
        <w:t>Universidade</w:t>
      </w:r>
      <w:proofErr w:type="spellEnd"/>
      <w:r w:rsidRPr="0038305D">
        <w:t xml:space="preserve"> </w:t>
      </w:r>
      <w:proofErr w:type="spellStart"/>
      <w:r w:rsidRPr="0038305D">
        <w:t>Católica</w:t>
      </w:r>
      <w:proofErr w:type="spellEnd"/>
      <w:r w:rsidRPr="0038305D">
        <w:t xml:space="preserve"> do Rio de Janeiro)//Elmer </w:t>
      </w:r>
    </w:p>
    <w:p w14:paraId="51E4CBC8" w14:textId="77777777" w:rsidR="00D169DC" w:rsidRPr="0038305D" w:rsidRDefault="00D169DC" w:rsidP="00D169DC">
      <w:pPr>
        <w:rPr>
          <w:sz w:val="16"/>
        </w:rPr>
      </w:pPr>
      <w:r w:rsidRPr="0038305D">
        <w:rPr>
          <w:sz w:val="16"/>
        </w:rPr>
        <w:t>On the other hand and by contrast</w:t>
      </w:r>
      <w:r w:rsidRPr="0038305D">
        <w:rPr>
          <w:u w:val="single"/>
        </w:rPr>
        <w:t xml:space="preserve">, the </w:t>
      </w:r>
      <w:r w:rsidRPr="0038305D">
        <w:rPr>
          <w:b/>
          <w:sz w:val="26"/>
          <w:highlight w:val="green"/>
          <w:u w:val="single"/>
        </w:rPr>
        <w:t>governmental reach of public health initiatives</w:t>
      </w:r>
      <w:r w:rsidRPr="0038305D">
        <w:rPr>
          <w:u w:val="single"/>
        </w:rPr>
        <w:t xml:space="preserve"> that would </w:t>
      </w:r>
      <w:proofErr w:type="spellStart"/>
      <w:proofErr w:type="gramStart"/>
      <w:r w:rsidRPr="0038305D">
        <w:rPr>
          <w:u w:val="single"/>
        </w:rPr>
        <w:t>effect</w:t>
      </w:r>
      <w:proofErr w:type="spellEnd"/>
      <w:proofErr w:type="gramEnd"/>
      <w:r w:rsidRPr="0038305D">
        <w:rPr>
          <w:u w:val="single"/>
        </w:rPr>
        <w:t xml:space="preserve"> the improvement of isolated indigenous populations’ health </w:t>
      </w:r>
      <w:r w:rsidRPr="0038305D">
        <w:rPr>
          <w:b/>
          <w:sz w:val="26"/>
          <w:highlight w:val="green"/>
          <w:u w:val="single"/>
        </w:rPr>
        <w:t>accords</w:t>
      </w:r>
      <w:r w:rsidRPr="0038305D">
        <w:rPr>
          <w:u w:val="single"/>
        </w:rPr>
        <w:t xml:space="preserve"> with Kantian philanthropy – </w:t>
      </w:r>
      <w:r w:rsidRPr="0038305D">
        <w:rPr>
          <w:b/>
          <w:sz w:val="26"/>
          <w:highlight w:val="green"/>
          <w:u w:val="single"/>
          <w:bdr w:val="single" w:sz="4" w:space="0" w:color="auto"/>
        </w:rPr>
        <w:t>with all the risks of violated freedom and smothered life</w:t>
      </w:r>
      <w:r w:rsidRPr="0038305D">
        <w:rPr>
          <w:u w:val="single"/>
        </w:rPr>
        <w:t xml:space="preserve"> that entails. Public </w:t>
      </w:r>
      <w:r w:rsidRPr="0038305D">
        <w:rPr>
          <w:b/>
          <w:sz w:val="26"/>
          <w:highlight w:val="green"/>
          <w:u w:val="single"/>
        </w:rPr>
        <w:t>health advocates</w:t>
      </w:r>
      <w:r w:rsidRPr="0038305D">
        <w:rPr>
          <w:u w:val="single"/>
        </w:rPr>
        <w:t xml:space="preserve"> would </w:t>
      </w:r>
      <w:r w:rsidRPr="0038305D">
        <w:rPr>
          <w:b/>
          <w:sz w:val="26"/>
          <w:highlight w:val="green"/>
          <w:u w:val="single"/>
        </w:rPr>
        <w:t>repair</w:t>
      </w:r>
      <w:r w:rsidRPr="0038305D">
        <w:rPr>
          <w:highlight w:val="green"/>
          <w:u w:val="single"/>
        </w:rPr>
        <w:t xml:space="preserve"> </w:t>
      </w:r>
      <w:r w:rsidRPr="0038305D">
        <w:rPr>
          <w:u w:val="single"/>
        </w:rPr>
        <w:t xml:space="preserve">the </w:t>
      </w:r>
      <w:r w:rsidRPr="0038305D">
        <w:rPr>
          <w:b/>
          <w:sz w:val="26"/>
          <w:highlight w:val="green"/>
          <w:u w:val="single"/>
        </w:rPr>
        <w:t>disadvantaged morbidity profile of</w:t>
      </w:r>
      <w:r w:rsidRPr="0038305D">
        <w:rPr>
          <w:u w:val="single"/>
        </w:rPr>
        <w:t xml:space="preserve"> isolated </w:t>
      </w:r>
      <w:r w:rsidRPr="0038305D">
        <w:rPr>
          <w:b/>
          <w:sz w:val="26"/>
          <w:highlight w:val="green"/>
          <w:u w:val="single"/>
        </w:rPr>
        <w:t>indigenous groups through</w:t>
      </w:r>
      <w:r w:rsidRPr="0038305D">
        <w:rPr>
          <w:highlight w:val="green"/>
          <w:u w:val="single"/>
        </w:rPr>
        <w:t xml:space="preserve"> </w:t>
      </w:r>
      <w:r w:rsidRPr="0038305D">
        <w:rPr>
          <w:u w:val="single"/>
        </w:rPr>
        <w:t>a policy of initiating contact supported by the provision of modern</w:t>
      </w:r>
      <w:r w:rsidRPr="0038305D">
        <w:rPr>
          <w:highlight w:val="green"/>
          <w:u w:val="single"/>
        </w:rPr>
        <w:t xml:space="preserve"> </w:t>
      </w:r>
      <w:r w:rsidRPr="0038305D">
        <w:rPr>
          <w:b/>
          <w:sz w:val="26"/>
          <w:highlight w:val="green"/>
          <w:u w:val="single"/>
        </w:rPr>
        <w:t>biomedical</w:t>
      </w:r>
      <w:r w:rsidRPr="0038305D">
        <w:rPr>
          <w:highlight w:val="green"/>
          <w:u w:val="single"/>
        </w:rPr>
        <w:t xml:space="preserve"> </w:t>
      </w:r>
      <w:r w:rsidRPr="0038305D">
        <w:rPr>
          <w:u w:val="single"/>
        </w:rPr>
        <w:t xml:space="preserve">health </w:t>
      </w:r>
      <w:r w:rsidRPr="0038305D">
        <w:rPr>
          <w:b/>
          <w:sz w:val="26"/>
          <w:highlight w:val="green"/>
          <w:u w:val="single"/>
        </w:rPr>
        <w:t>care</w:t>
      </w:r>
      <w:r w:rsidRPr="0038305D">
        <w:rPr>
          <w:highlight w:val="green"/>
          <w:u w:val="single"/>
        </w:rPr>
        <w:t xml:space="preserve"> </w:t>
      </w:r>
      <w:r w:rsidRPr="0038305D">
        <w:rPr>
          <w:u w:val="single"/>
        </w:rPr>
        <w:t>services to ameliorate the epidemiological effects of contact</w:t>
      </w:r>
      <w:r w:rsidRPr="0038305D">
        <w:rPr>
          <w:sz w:val="16"/>
        </w:rPr>
        <w:t xml:space="preserve">. State-initiated contact without attendant health care has proved disastrous. Into the 1970s, FUNAI attempted to make friendly contact with isolated Indians. By relying on hired expert indigenous trackers, government contact expeditions located isolated groups and – demonstrating their interest in seeking commerce – enticed the latter with gifts of machetes and blankets. One FUNAI expedition to contact the </w:t>
      </w:r>
      <w:proofErr w:type="spellStart"/>
      <w:r w:rsidRPr="0038305D">
        <w:rPr>
          <w:sz w:val="16"/>
        </w:rPr>
        <w:t>Matis</w:t>
      </w:r>
      <w:proofErr w:type="spellEnd"/>
      <w:r w:rsidRPr="0038305D">
        <w:rPr>
          <w:sz w:val="16"/>
        </w:rPr>
        <w:t xml:space="preserve"> in 1978 resulted in high morbidity from pneumonia and other infectious diseases and killed one of every two </w:t>
      </w:r>
      <w:proofErr w:type="spellStart"/>
      <w:r w:rsidRPr="0038305D">
        <w:rPr>
          <w:sz w:val="16"/>
        </w:rPr>
        <w:t>Matis</w:t>
      </w:r>
      <w:proofErr w:type="spellEnd"/>
      <w:r w:rsidRPr="0038305D">
        <w:rPr>
          <w:sz w:val="16"/>
        </w:rPr>
        <w:t xml:space="preserve">. 60 To correct such devastating policies, anthropologists Magdalena Hurtado, Kim Hill, Hillard Kaplan and Jane Lancaster have elaborated the following argument: Many anthropologists and indigenous-rights activists believe that uncontacted Indians should be left alone. These people are well-meaning, but they are wrong because they base their position on three incorrect assumptions. First, they assume that the Indians have chosen to remain isolated </w:t>
      </w:r>
      <w:proofErr w:type="gramStart"/>
      <w:r w:rsidRPr="0038305D">
        <w:rPr>
          <w:sz w:val="16"/>
        </w:rPr>
        <w:t>. . . .</w:t>
      </w:r>
      <w:proofErr w:type="gramEnd"/>
      <w:r w:rsidRPr="0038305D">
        <w:rPr>
          <w:sz w:val="16"/>
        </w:rPr>
        <w:t xml:space="preserve"> Those who oppose contact also assume that the Indians will inevitably be decimated by virgin-soil epidemics </w:t>
      </w:r>
      <w:proofErr w:type="gramStart"/>
      <w:r w:rsidRPr="0038305D">
        <w:rPr>
          <w:sz w:val="16"/>
        </w:rPr>
        <w:t>. . . .</w:t>
      </w:r>
      <w:proofErr w:type="gramEnd"/>
      <w:r w:rsidRPr="0038305D">
        <w:rPr>
          <w:sz w:val="16"/>
        </w:rPr>
        <w:t xml:space="preserve"> Finally, opponents of contact assume that isolated native groups will survive if not contacted. 61 However, even correcting for the fatal infelicities of past policy-driven, state-initiated contacts such as FUNAI’s, the preponderantly disadvantaged morbidity profile of such virgin-soil populations cannot be reduced by greater hospitality in the form of redoubled and more expert </w:t>
      </w:r>
      <w:proofErr w:type="spellStart"/>
      <w:r w:rsidRPr="0038305D">
        <w:rPr>
          <w:sz w:val="16"/>
        </w:rPr>
        <w:t>interventionary</w:t>
      </w:r>
      <w:proofErr w:type="spellEnd"/>
      <w:r w:rsidRPr="0038305D">
        <w:rPr>
          <w:sz w:val="16"/>
        </w:rPr>
        <w:t xml:space="preserve"> contacts. </w:t>
      </w:r>
      <w:r w:rsidRPr="0038305D">
        <w:rPr>
          <w:b/>
          <w:sz w:val="26"/>
          <w:highlight w:val="green"/>
          <w:u w:val="single"/>
        </w:rPr>
        <w:t>Although public health efforts</w:t>
      </w:r>
      <w:r w:rsidRPr="0038305D">
        <w:rPr>
          <w:u w:val="single"/>
        </w:rPr>
        <w:t xml:space="preserve"> like those advocated by Hurtado et al. </w:t>
      </w:r>
      <w:r w:rsidRPr="0038305D">
        <w:rPr>
          <w:b/>
          <w:sz w:val="26"/>
          <w:highlight w:val="green"/>
          <w:u w:val="single"/>
        </w:rPr>
        <w:t>might reduce mortality</w:t>
      </w:r>
      <w:r w:rsidRPr="0038305D">
        <w:rPr>
          <w:u w:val="single"/>
        </w:rPr>
        <w:t xml:space="preserve">, highly </w:t>
      </w:r>
      <w:r w:rsidRPr="0038305D">
        <w:rPr>
          <w:b/>
          <w:sz w:val="26"/>
          <w:highlight w:val="green"/>
          <w:u w:val="single"/>
        </w:rPr>
        <w:t>disease-vulnerable persons will still sicken</w:t>
      </w:r>
      <w:r w:rsidRPr="0038305D">
        <w:rPr>
          <w:u w:val="single"/>
        </w:rPr>
        <w:t xml:space="preserve"> and will do so </w:t>
      </w:r>
      <w:r w:rsidRPr="0038305D">
        <w:rPr>
          <w:b/>
          <w:sz w:val="26"/>
          <w:highlight w:val="green"/>
          <w:u w:val="single"/>
        </w:rPr>
        <w:t>through means that would pretend to foster life by actively disregarding how the people subject to these external machinations might</w:t>
      </w:r>
      <w:r w:rsidRPr="0038305D">
        <w:rPr>
          <w:u w:val="single"/>
        </w:rPr>
        <w:t xml:space="preserve"> determine their own needs and </w:t>
      </w:r>
      <w:r w:rsidRPr="0038305D">
        <w:rPr>
          <w:b/>
          <w:sz w:val="26"/>
          <w:highlight w:val="green"/>
          <w:u w:val="single"/>
        </w:rPr>
        <w:t>value their own health</w:t>
      </w:r>
      <w:r w:rsidRPr="0038305D">
        <w:rPr>
          <w:u w:val="single"/>
        </w:rPr>
        <w:t xml:space="preserve">. Isolated </w:t>
      </w:r>
      <w:r w:rsidRPr="0038305D">
        <w:rPr>
          <w:b/>
          <w:sz w:val="26"/>
          <w:highlight w:val="green"/>
          <w:u w:val="single"/>
        </w:rPr>
        <w:t>indigenes’</w:t>
      </w:r>
      <w:r w:rsidRPr="0038305D">
        <w:rPr>
          <w:highlight w:val="green"/>
          <w:u w:val="single"/>
        </w:rPr>
        <w:t xml:space="preserve"> </w:t>
      </w:r>
      <w:r w:rsidRPr="0038305D">
        <w:rPr>
          <w:u w:val="single"/>
        </w:rPr>
        <w:t xml:space="preserve">biological </w:t>
      </w:r>
      <w:r w:rsidRPr="0038305D">
        <w:rPr>
          <w:b/>
          <w:sz w:val="26"/>
          <w:highlight w:val="green"/>
          <w:u w:val="single"/>
        </w:rPr>
        <w:t>lives</w:t>
      </w:r>
      <w:r w:rsidRPr="0038305D">
        <w:rPr>
          <w:highlight w:val="green"/>
          <w:u w:val="single"/>
        </w:rPr>
        <w:t xml:space="preserve"> </w:t>
      </w:r>
      <w:r w:rsidRPr="0038305D">
        <w:rPr>
          <w:u w:val="single"/>
        </w:rPr>
        <w:t xml:space="preserve">would be </w:t>
      </w:r>
      <w:r w:rsidRPr="0038305D">
        <w:rPr>
          <w:b/>
          <w:sz w:val="26"/>
          <w:highlight w:val="green"/>
          <w:u w:val="single"/>
        </w:rPr>
        <w:t>simultaneously fostered and risked</w:t>
      </w:r>
      <w:r w:rsidRPr="0038305D">
        <w:rPr>
          <w:highlight w:val="green"/>
          <w:u w:val="single"/>
        </w:rPr>
        <w:t xml:space="preserve">, </w:t>
      </w:r>
      <w:r w:rsidRPr="0038305D">
        <w:rPr>
          <w:u w:val="single"/>
        </w:rPr>
        <w:t xml:space="preserve">while their free </w:t>
      </w:r>
      <w:r w:rsidRPr="0038305D">
        <w:rPr>
          <w:b/>
          <w:sz w:val="26"/>
          <w:highlight w:val="green"/>
          <w:u w:val="single"/>
        </w:rPr>
        <w:t>personhood would count as nothing</w:t>
      </w:r>
      <w:r w:rsidRPr="0038305D">
        <w:rPr>
          <w:u w:val="single"/>
        </w:rPr>
        <w:t xml:space="preserve"> morally–culturally. In short, there are serious political costs to be weighed in such an intervention. </w:t>
      </w:r>
      <w:r w:rsidRPr="0038305D">
        <w:rPr>
          <w:sz w:val="16"/>
        </w:rPr>
        <w:t xml:space="preserve">Because of – and not </w:t>
      </w:r>
      <w:proofErr w:type="gramStart"/>
      <w:r w:rsidRPr="0038305D">
        <w:rPr>
          <w:sz w:val="16"/>
        </w:rPr>
        <w:t>in spite of</w:t>
      </w:r>
      <w:proofErr w:type="gramEnd"/>
      <w:r w:rsidRPr="0038305D">
        <w:rPr>
          <w:sz w:val="16"/>
        </w:rPr>
        <w:t xml:space="preserve"> – their philanthropy, public health interventions of the type that Hurtado et al. advocate extend the reach of governmentality much more intrusively than land rights policies. Besides deciding on behalf of peoples </w:t>
      </w:r>
      <w:proofErr w:type="gramStart"/>
      <w:r w:rsidRPr="0038305D">
        <w:rPr>
          <w:sz w:val="16"/>
        </w:rPr>
        <w:t>in regard to</w:t>
      </w:r>
      <w:proofErr w:type="gramEnd"/>
      <w:r w:rsidRPr="0038305D">
        <w:rPr>
          <w:sz w:val="16"/>
        </w:rPr>
        <w:t xml:space="preserve"> the interpretation of their acts of self-quarantine, the advocated </w:t>
      </w:r>
      <w:r w:rsidRPr="0038305D">
        <w:rPr>
          <w:b/>
          <w:sz w:val="26"/>
          <w:highlight w:val="green"/>
          <w:u w:val="single"/>
        </w:rPr>
        <w:t>public health policies surgically insert apparatuses of biomedicine directly into the contacted peoples’ living being</w:t>
      </w:r>
      <w:r w:rsidRPr="0038305D">
        <w:rPr>
          <w:sz w:val="16"/>
        </w:rPr>
        <w:t xml:space="preserve">. Such policies thereby </w:t>
      </w:r>
      <w:r w:rsidRPr="0038305D">
        <w:rPr>
          <w:b/>
          <w:sz w:val="26"/>
          <w:highlight w:val="green"/>
          <w:u w:val="single"/>
        </w:rPr>
        <w:t>displace</w:t>
      </w:r>
      <w:r w:rsidRPr="0038305D">
        <w:rPr>
          <w:sz w:val="16"/>
          <w:highlight w:val="green"/>
        </w:rPr>
        <w:t xml:space="preserve"> </w:t>
      </w:r>
      <w:r w:rsidRPr="0038305D">
        <w:rPr>
          <w:b/>
          <w:sz w:val="26"/>
          <w:highlight w:val="green"/>
          <w:u w:val="single"/>
          <w:bdr w:val="single" w:sz="4" w:space="0" w:color="auto"/>
        </w:rPr>
        <w:t>indigenous norms of health and native cultural strategies</w:t>
      </w:r>
      <w:r w:rsidRPr="0038305D">
        <w:rPr>
          <w:sz w:val="16"/>
          <w:highlight w:val="green"/>
        </w:rPr>
        <w:t xml:space="preserve"> </w:t>
      </w:r>
      <w:r w:rsidRPr="0038305D">
        <w:rPr>
          <w:sz w:val="16"/>
        </w:rPr>
        <w:t xml:space="preserve">of living on with the norms and overall strategy embedded in the culture of scientific and clinical biomedicine. Though the </w:t>
      </w:r>
      <w:proofErr w:type="spellStart"/>
      <w:r w:rsidRPr="0038305D">
        <w:rPr>
          <w:sz w:val="16"/>
        </w:rPr>
        <w:t>pretence</w:t>
      </w:r>
      <w:proofErr w:type="spellEnd"/>
      <w:r w:rsidRPr="0038305D">
        <w:rPr>
          <w:sz w:val="16"/>
        </w:rPr>
        <w:t xml:space="preserve"> is that such acts demonstrate the hospitality of the wider national or global society, such health policy interventions cannot simply make a presentation for possible society; rather, qua philanthropy they initiate contact, which, because of the high degree of vulnerability of those contacted, must needs lead to the proliferation of contacts. </w:t>
      </w:r>
      <w:r w:rsidRPr="0038305D">
        <w:rPr>
          <w:u w:val="single"/>
        </w:rPr>
        <w:t xml:space="preserve">It is not a hospitable policy of fostering life that Hurtado et al. support, not merely possible commerce but an obsessive philanthropy of biomedical life support and literally </w:t>
      </w:r>
      <w:r w:rsidRPr="0038305D">
        <w:rPr>
          <w:b/>
          <w:sz w:val="26"/>
          <w:highlight w:val="green"/>
          <w:u w:val="single"/>
          <w:bdr w:val="single" w:sz="4" w:space="0" w:color="auto"/>
        </w:rPr>
        <w:t>unavoidable onslaught of commerce</w:t>
      </w:r>
      <w:r w:rsidRPr="0038305D">
        <w:rPr>
          <w:u w:val="single"/>
        </w:rPr>
        <w:t>, possibly forevermore</w:t>
      </w:r>
      <w:r w:rsidRPr="0038305D">
        <w:rPr>
          <w:sz w:val="16"/>
        </w:rPr>
        <w:t xml:space="preserve">. Most startlingly, such public health interventions presume as universal a standard of life that could certainly vary while retaining meaning and value. The anthropologist Tess Lea describes this </w:t>
      </w:r>
      <w:proofErr w:type="spellStart"/>
      <w:r w:rsidRPr="0038305D">
        <w:rPr>
          <w:sz w:val="16"/>
        </w:rPr>
        <w:t>universalising</w:t>
      </w:r>
      <w:proofErr w:type="spellEnd"/>
      <w:r w:rsidRPr="0038305D">
        <w:rPr>
          <w:sz w:val="16"/>
        </w:rPr>
        <w:t xml:space="preserve"> </w:t>
      </w:r>
      <w:proofErr w:type="spellStart"/>
      <w:r w:rsidRPr="0038305D">
        <w:rPr>
          <w:sz w:val="16"/>
        </w:rPr>
        <w:t>interventionary</w:t>
      </w:r>
      <w:proofErr w:type="spellEnd"/>
      <w:r w:rsidRPr="0038305D">
        <w:rPr>
          <w:sz w:val="16"/>
        </w:rPr>
        <w:t xml:space="preserve"> compulsion in withering words: </w:t>
      </w:r>
      <w:r w:rsidRPr="0038305D">
        <w:rPr>
          <w:u w:val="single"/>
        </w:rPr>
        <w:t xml:space="preserve">When you are a helping bureau-professional, the </w:t>
      </w:r>
      <w:r w:rsidRPr="0038305D">
        <w:rPr>
          <w:b/>
          <w:sz w:val="26"/>
          <w:highlight w:val="green"/>
          <w:u w:val="single"/>
        </w:rPr>
        <w:t xml:space="preserve">compulsion to </w:t>
      </w:r>
      <w:r w:rsidRPr="0038305D">
        <w:rPr>
          <w:u w:val="single"/>
        </w:rPr>
        <w:t xml:space="preserve">do something to </w:t>
      </w:r>
      <w:r w:rsidRPr="0038305D">
        <w:rPr>
          <w:b/>
          <w:sz w:val="26"/>
          <w:highlight w:val="green"/>
          <w:u w:val="single"/>
        </w:rPr>
        <w:t>fix</w:t>
      </w:r>
      <w:r w:rsidRPr="0038305D">
        <w:rPr>
          <w:u w:val="single"/>
        </w:rPr>
        <w:t xml:space="preserve"> the problems of </w:t>
      </w:r>
      <w:r w:rsidRPr="0038305D">
        <w:rPr>
          <w:b/>
          <w:sz w:val="26"/>
          <w:highlight w:val="green"/>
          <w:u w:val="single"/>
        </w:rPr>
        <w:t>target populations</w:t>
      </w:r>
      <w:r w:rsidRPr="0038305D">
        <w:rPr>
          <w:u w:val="single"/>
        </w:rPr>
        <w:t xml:space="preserve"> – those deemed as suffering from unequal and preventable conditions – exceeds all other impulses </w:t>
      </w:r>
      <w:proofErr w:type="gramStart"/>
      <w:r w:rsidRPr="0038305D">
        <w:rPr>
          <w:u w:val="single"/>
        </w:rPr>
        <w:t>. . . .</w:t>
      </w:r>
      <w:proofErr w:type="gramEnd"/>
      <w:r w:rsidRPr="0038305D">
        <w:rPr>
          <w:u w:val="single"/>
        </w:rPr>
        <w:t xml:space="preserve"> ‘They’ need our greater commitment. The idea that life might be lived differently with value and meaning or that ‘need’ might be conceived differently from the way in which we </w:t>
      </w:r>
      <w:r w:rsidRPr="0038305D">
        <w:rPr>
          <w:b/>
          <w:sz w:val="26"/>
          <w:highlight w:val="green"/>
          <w:u w:val="single"/>
        </w:rPr>
        <w:t>calculate</w:t>
      </w:r>
      <w:r w:rsidRPr="0038305D">
        <w:rPr>
          <w:highlight w:val="green"/>
          <w:u w:val="single"/>
        </w:rPr>
        <w:t xml:space="preserve"> </w:t>
      </w:r>
      <w:r w:rsidRPr="0038305D">
        <w:rPr>
          <w:u w:val="single"/>
        </w:rPr>
        <w:t xml:space="preserve">it </w:t>
      </w:r>
      <w:r w:rsidRPr="0038305D">
        <w:rPr>
          <w:b/>
          <w:sz w:val="26"/>
          <w:highlight w:val="green"/>
          <w:u w:val="single"/>
        </w:rPr>
        <w:t>through</w:t>
      </w:r>
      <w:r w:rsidRPr="0038305D">
        <w:rPr>
          <w:highlight w:val="green"/>
          <w:u w:val="single"/>
        </w:rPr>
        <w:t xml:space="preserve"> </w:t>
      </w:r>
      <w:r w:rsidRPr="0038305D">
        <w:rPr>
          <w:u w:val="single"/>
        </w:rPr>
        <w:t xml:space="preserve">our </w:t>
      </w:r>
      <w:proofErr w:type="spellStart"/>
      <w:r w:rsidRPr="0038305D">
        <w:rPr>
          <w:b/>
          <w:sz w:val="26"/>
          <w:highlight w:val="green"/>
          <w:u w:val="single"/>
        </w:rPr>
        <w:t>interventionary</w:t>
      </w:r>
      <w:proofErr w:type="spellEnd"/>
      <w:r w:rsidRPr="0038305D">
        <w:rPr>
          <w:b/>
          <w:sz w:val="26"/>
          <w:highlight w:val="green"/>
          <w:u w:val="single"/>
        </w:rPr>
        <w:t xml:space="preserve"> lens</w:t>
      </w:r>
      <w:r w:rsidRPr="0038305D">
        <w:rPr>
          <w:u w:val="single"/>
        </w:rPr>
        <w:t xml:space="preserve">, becomes impossible to imagine. 62 Hurtado et al. assume that health professionals and policy makers must hospitably confer biomedically acquired immunity on heretofore isolated and now contacted virgin soil populations. Fostering indigenous lives by </w:t>
      </w:r>
      <w:r w:rsidRPr="0038305D">
        <w:rPr>
          <w:b/>
          <w:sz w:val="26"/>
          <w:highlight w:val="green"/>
          <w:u w:val="single"/>
        </w:rPr>
        <w:t>imposing</w:t>
      </w:r>
      <w:r w:rsidRPr="0038305D">
        <w:rPr>
          <w:highlight w:val="green"/>
          <w:u w:val="single"/>
        </w:rPr>
        <w:t xml:space="preserve"> </w:t>
      </w:r>
      <w:r w:rsidRPr="0038305D">
        <w:rPr>
          <w:u w:val="single"/>
        </w:rPr>
        <w:t xml:space="preserve">an </w:t>
      </w:r>
      <w:r w:rsidRPr="0038305D">
        <w:rPr>
          <w:b/>
          <w:sz w:val="26"/>
          <w:highlight w:val="green"/>
          <w:u w:val="single"/>
        </w:rPr>
        <w:t>alien conception of immunity</w:t>
      </w:r>
      <w:r w:rsidRPr="0038305D">
        <w:rPr>
          <w:highlight w:val="green"/>
          <w:u w:val="single"/>
        </w:rPr>
        <w:t xml:space="preserve">, </w:t>
      </w:r>
      <w:r w:rsidRPr="0038305D">
        <w:rPr>
          <w:u w:val="single"/>
        </w:rPr>
        <w:t xml:space="preserve">they would inhospitably </w:t>
      </w:r>
      <w:r w:rsidRPr="0038305D">
        <w:rPr>
          <w:b/>
          <w:sz w:val="26"/>
          <w:highlight w:val="green"/>
          <w:u w:val="single"/>
          <w:bdr w:val="single" w:sz="4" w:space="0" w:color="auto"/>
        </w:rPr>
        <w:t>destroy alternate strategies of living on</w:t>
      </w:r>
      <w:r w:rsidRPr="0038305D">
        <w:rPr>
          <w:u w:val="single"/>
        </w:rPr>
        <w:t>.</w:t>
      </w:r>
      <w:r w:rsidRPr="0038305D">
        <w:rPr>
          <w:sz w:val="16"/>
        </w:rPr>
        <w:t xml:space="preserve"> Seeing through their </w:t>
      </w:r>
      <w:proofErr w:type="spellStart"/>
      <w:r w:rsidRPr="0038305D">
        <w:rPr>
          <w:sz w:val="16"/>
        </w:rPr>
        <w:t>interventionary</w:t>
      </w:r>
      <w:proofErr w:type="spellEnd"/>
      <w:r w:rsidRPr="0038305D">
        <w:rPr>
          <w:sz w:val="16"/>
        </w:rPr>
        <w:t xml:space="preserve"> lens, Hurtado et al. themselves become arbiters of successful and unsuccessful forms of life: they presume that self-quarantine cannot itself serve as an effective cultural strategy to </w:t>
      </w:r>
      <w:proofErr w:type="spellStart"/>
      <w:r w:rsidRPr="0038305D">
        <w:rPr>
          <w:sz w:val="16"/>
        </w:rPr>
        <w:t>immunise</w:t>
      </w:r>
      <w:proofErr w:type="spellEnd"/>
      <w:r w:rsidRPr="0038305D">
        <w:rPr>
          <w:sz w:val="16"/>
        </w:rPr>
        <w:t xml:space="preserve"> living bodies. Thus, ironically perhaps, these anthropologists choose biology above culture by seeing each from a standpoint </w:t>
      </w:r>
      <w:proofErr w:type="spellStart"/>
      <w:r w:rsidRPr="0038305D">
        <w:rPr>
          <w:sz w:val="16"/>
        </w:rPr>
        <w:t>authorised</w:t>
      </w:r>
      <w:proofErr w:type="spellEnd"/>
      <w:r w:rsidRPr="0038305D">
        <w:rPr>
          <w:sz w:val="16"/>
        </w:rPr>
        <w:t xml:space="preserve"> by the culture of biomedicine. From their </w:t>
      </w:r>
      <w:proofErr w:type="spellStart"/>
      <w:r w:rsidRPr="0038305D">
        <w:rPr>
          <w:sz w:val="16"/>
        </w:rPr>
        <w:t>interventionary</w:t>
      </w:r>
      <w:proofErr w:type="spellEnd"/>
      <w:r w:rsidRPr="0038305D">
        <w:rPr>
          <w:sz w:val="16"/>
        </w:rPr>
        <w:t xml:space="preserve"> lens and against Canguilhem’s admonition above, self-quarantine appears to be a failed strategy for living on because the immunity it would confer is imperfect or incomplete. Likewise, condoning self-isolation is imperfect or incomplete hospitality as against their more perfect </w:t>
      </w:r>
      <w:proofErr w:type="spellStart"/>
      <w:r w:rsidRPr="0038305D">
        <w:rPr>
          <w:sz w:val="16"/>
        </w:rPr>
        <w:t>interventionary</w:t>
      </w:r>
      <w:proofErr w:type="spellEnd"/>
      <w:r w:rsidRPr="0038305D">
        <w:rPr>
          <w:sz w:val="16"/>
        </w:rPr>
        <w:t xml:space="preserve"> hospitality in the name of life. </w:t>
      </w:r>
      <w:proofErr w:type="spellStart"/>
      <w:r w:rsidRPr="0038305D">
        <w:rPr>
          <w:sz w:val="16"/>
        </w:rPr>
        <w:t>Authorising</w:t>
      </w:r>
      <w:proofErr w:type="spellEnd"/>
      <w:r w:rsidRPr="0038305D">
        <w:rPr>
          <w:sz w:val="16"/>
        </w:rPr>
        <w:t xml:space="preserve"> themselves to make these judgements, they enact an altogether different collapse of morality into nature than the Kantian collapse I reconstruct above. Whereas Kant’s collapse of minimalism into abstentionism and moral duty into nature’s constraints opens hospitality and therefore strategies for living on, this other collapse binds </w:t>
      </w:r>
      <w:proofErr w:type="spellStart"/>
      <w:r w:rsidRPr="0038305D">
        <w:rPr>
          <w:sz w:val="16"/>
        </w:rPr>
        <w:t>moralising</w:t>
      </w:r>
      <w:proofErr w:type="spellEnd"/>
      <w:r w:rsidRPr="0038305D">
        <w:rPr>
          <w:sz w:val="16"/>
        </w:rPr>
        <w:t xml:space="preserve"> conceptions of ‘health’ to the biomedically conceived body. </w:t>
      </w:r>
      <w:r w:rsidRPr="0038305D">
        <w:rPr>
          <w:u w:val="single"/>
        </w:rPr>
        <w:t>Yet if, according to Canguilhem, for humans especially, ‘health is precisely a certain latitude, a certain play in the norms of life and behavior’, 63 then it seems that the ‘</w:t>
      </w:r>
      <w:r w:rsidRPr="0038305D">
        <w:rPr>
          <w:b/>
          <w:sz w:val="26"/>
          <w:highlight w:val="green"/>
          <w:u w:val="single"/>
        </w:rPr>
        <w:t>health’ that supposedly hospitable</w:t>
      </w:r>
      <w:r w:rsidRPr="0038305D">
        <w:rPr>
          <w:u w:val="single"/>
        </w:rPr>
        <w:t xml:space="preserve">, though strictly philanthropic, ‘life’-fostering </w:t>
      </w:r>
      <w:proofErr w:type="spellStart"/>
      <w:r w:rsidRPr="0038305D">
        <w:rPr>
          <w:u w:val="single"/>
        </w:rPr>
        <w:t>interventionary</w:t>
      </w:r>
      <w:proofErr w:type="spellEnd"/>
      <w:r w:rsidRPr="0038305D">
        <w:rPr>
          <w:u w:val="single"/>
        </w:rPr>
        <w:t xml:space="preserve"> contact </w:t>
      </w:r>
      <w:r w:rsidRPr="0038305D">
        <w:rPr>
          <w:b/>
          <w:sz w:val="26"/>
          <w:highlight w:val="green"/>
          <w:u w:val="single"/>
        </w:rPr>
        <w:t>would impose</w:t>
      </w:r>
      <w:r w:rsidRPr="0038305D">
        <w:rPr>
          <w:highlight w:val="green"/>
          <w:u w:val="single"/>
        </w:rPr>
        <w:t xml:space="preserve"> </w:t>
      </w:r>
      <w:r w:rsidRPr="0038305D">
        <w:rPr>
          <w:u w:val="single"/>
        </w:rPr>
        <w:t xml:space="preserve">on the exuberance of self-quarantining </w:t>
      </w:r>
      <w:r w:rsidRPr="0038305D">
        <w:rPr>
          <w:b/>
          <w:sz w:val="26"/>
          <w:highlight w:val="green"/>
          <w:u w:val="single"/>
        </w:rPr>
        <w:t>indigenous peoples</w:t>
      </w:r>
      <w:r w:rsidRPr="0038305D">
        <w:rPr>
          <w:u w:val="single"/>
        </w:rPr>
        <w:t xml:space="preserve"> is </w:t>
      </w:r>
      <w:r w:rsidRPr="0038305D">
        <w:rPr>
          <w:b/>
          <w:sz w:val="26"/>
          <w:highlight w:val="green"/>
          <w:u w:val="single"/>
        </w:rPr>
        <w:t>a sickness unto</w:t>
      </w:r>
      <w:r w:rsidRPr="0038305D">
        <w:rPr>
          <w:highlight w:val="green"/>
          <w:u w:val="single"/>
        </w:rPr>
        <w:t xml:space="preserve"> </w:t>
      </w:r>
      <w:r w:rsidRPr="0038305D">
        <w:rPr>
          <w:u w:val="single"/>
        </w:rPr>
        <w:t xml:space="preserve">that other perpetual peace Kant mentions: </w:t>
      </w:r>
      <w:r w:rsidRPr="0038305D">
        <w:rPr>
          <w:b/>
          <w:sz w:val="26"/>
          <w:highlight w:val="green"/>
          <w:u w:val="single"/>
        </w:rPr>
        <w:t>death</w:t>
      </w:r>
      <w:r w:rsidRPr="0038305D">
        <w:rPr>
          <w:sz w:val="16"/>
        </w:rPr>
        <w:t>.</w:t>
      </w:r>
    </w:p>
    <w:p w14:paraId="516AA92C" w14:textId="77777777" w:rsidR="00D169DC" w:rsidRPr="0038305D" w:rsidRDefault="00D169DC" w:rsidP="00D169DC">
      <w:pPr>
        <w:pStyle w:val="Heading4"/>
      </w:pPr>
      <w:r w:rsidRPr="0038305D">
        <w:t xml:space="preserve">Biomedicine </w:t>
      </w:r>
      <w:r w:rsidRPr="0038305D">
        <w:rPr>
          <w:u w:val="single"/>
        </w:rPr>
        <w:t>itself</w:t>
      </w:r>
      <w:r w:rsidRPr="0038305D">
        <w:t xml:space="preserve"> is invested in colonial exploitation through </w:t>
      </w:r>
      <w:r w:rsidRPr="0038305D">
        <w:rPr>
          <w:u w:val="single"/>
        </w:rPr>
        <w:t>testing done on indigenous communities</w:t>
      </w:r>
      <w:r w:rsidRPr="0038305D">
        <w:t xml:space="preserve"> to </w:t>
      </w:r>
      <w:r w:rsidRPr="0038305D">
        <w:rPr>
          <w:u w:val="single"/>
        </w:rPr>
        <w:t>biopiracy</w:t>
      </w:r>
      <w:r w:rsidRPr="0038305D">
        <w:t xml:space="preserve"> and stealing indigenous knowledge.</w:t>
      </w:r>
    </w:p>
    <w:p w14:paraId="03E8DDF2" w14:textId="77777777" w:rsidR="00D169DC" w:rsidRPr="0038305D" w:rsidRDefault="00D169DC" w:rsidP="00D169DC">
      <w:r w:rsidRPr="0038305D">
        <w:rPr>
          <w:rStyle w:val="Style13ptBold"/>
        </w:rPr>
        <w:t>Lift Mode 17</w:t>
      </w:r>
      <w:r w:rsidRPr="0038305D">
        <w:t xml:space="preserve"> 3-10-2017 "Pharmaceutical Colonialism” </w:t>
      </w:r>
      <w:hyperlink r:id="rId20" w:history="1">
        <w:r w:rsidRPr="0038305D">
          <w:rPr>
            <w:rStyle w:val="Hyperlink"/>
          </w:rPr>
          <w:t>https://medium.com/@liftmode/pharmaceutical-colonialism-3-ways-that-western-medicine-takes-from-indigenous-communities-3a9339b4f24f</w:t>
        </w:r>
      </w:hyperlink>
      <w:r w:rsidRPr="0038305D">
        <w:t xml:space="preserve"> (We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38305D">
        <w:t>neuroscience</w:t>
      </w:r>
      <w:proofErr w:type="gramEnd"/>
      <w:r w:rsidRPr="0038305D">
        <w:t xml:space="preserve"> and alternative health supplements, and develop commercial strategies to bring these technologies to the marketplace.)//Elmer </w:t>
      </w:r>
    </w:p>
    <w:p w14:paraId="1797420B" w14:textId="77777777" w:rsidR="00D169DC" w:rsidRPr="0038305D" w:rsidRDefault="00D169DC" w:rsidP="00D169DC">
      <w:pPr>
        <w:rPr>
          <w:sz w:val="16"/>
        </w:rPr>
      </w:pPr>
      <w:r w:rsidRPr="0038305D">
        <w:rPr>
          <w:sz w:val="16"/>
        </w:rPr>
        <w:t xml:space="preserve">Does </w:t>
      </w:r>
      <w:r w:rsidRPr="0038305D">
        <w:rPr>
          <w:b/>
          <w:bCs/>
          <w:sz w:val="26"/>
          <w:highlight w:val="green"/>
          <w:u w:val="single"/>
        </w:rPr>
        <w:t>modern medicine take from rural communities</w:t>
      </w:r>
      <w:r w:rsidRPr="0038305D">
        <w:rPr>
          <w:u w:val="single"/>
        </w:rPr>
        <w:t>?</w:t>
      </w:r>
      <w:r w:rsidRPr="0038305D">
        <w:rPr>
          <w:sz w:val="16"/>
        </w:rPr>
        <w:t xml:space="preserve"> At first, this seems outrageous. However, on closer inspection, we find three main methods of poaching: </w:t>
      </w:r>
      <w:r w:rsidRPr="0038305D">
        <w:rPr>
          <w:b/>
          <w:sz w:val="26"/>
          <w:highlight w:val="green"/>
          <w:u w:val="single"/>
        </w:rPr>
        <w:t>stealing indigenous knowledge</w:t>
      </w:r>
      <w:r w:rsidRPr="0038305D">
        <w:rPr>
          <w:sz w:val="16"/>
        </w:rPr>
        <w:t>, ‘</w:t>
      </w:r>
      <w:r w:rsidRPr="0038305D">
        <w:rPr>
          <w:b/>
          <w:sz w:val="26"/>
          <w:highlight w:val="green"/>
          <w:u w:val="single"/>
        </w:rPr>
        <w:t>biopiracy’</w:t>
      </w:r>
      <w:r w:rsidRPr="0038305D">
        <w:rPr>
          <w:sz w:val="16"/>
        </w:rPr>
        <w:t xml:space="preserve">, and the sale of pharmaceuticals at exorbitant prices. Another example includes </w:t>
      </w:r>
      <w:r w:rsidRPr="0038305D">
        <w:rPr>
          <w:b/>
          <w:sz w:val="26"/>
          <w:highlight w:val="green"/>
          <w:u w:val="single"/>
        </w:rPr>
        <w:t>using</w:t>
      </w:r>
      <w:r w:rsidRPr="0038305D">
        <w:rPr>
          <w:sz w:val="16"/>
          <w:highlight w:val="green"/>
        </w:rPr>
        <w:t xml:space="preserve"> </w:t>
      </w:r>
      <w:r w:rsidRPr="0038305D">
        <w:rPr>
          <w:b/>
          <w:sz w:val="26"/>
          <w:highlight w:val="green"/>
          <w:u w:val="single"/>
        </w:rPr>
        <w:t>developing countries</w:t>
      </w:r>
      <w:r w:rsidRPr="0038305D">
        <w:rPr>
          <w:sz w:val="16"/>
          <w:highlight w:val="green"/>
        </w:rPr>
        <w:t xml:space="preserve"> </w:t>
      </w:r>
      <w:r w:rsidRPr="0038305D">
        <w:rPr>
          <w:sz w:val="16"/>
        </w:rPr>
        <w:t xml:space="preserve">and rural populations </w:t>
      </w:r>
      <w:r w:rsidRPr="0038305D">
        <w:rPr>
          <w:b/>
          <w:sz w:val="26"/>
          <w:highlight w:val="green"/>
          <w:u w:val="single"/>
        </w:rPr>
        <w:t>as test subjects in unethical clinical trials</w:t>
      </w:r>
      <w:r w:rsidRPr="0038305D">
        <w:rPr>
          <w:sz w:val="16"/>
        </w:rPr>
        <w:t xml:space="preserve"> — for example on </w:t>
      </w:r>
      <w:r w:rsidRPr="0038305D">
        <w:rPr>
          <w:b/>
          <w:sz w:val="26"/>
          <w:highlight w:val="green"/>
          <w:u w:val="single"/>
          <w:bdr w:val="single" w:sz="4" w:space="0" w:color="auto"/>
        </w:rPr>
        <w:t>AIDS patients in South Africa</w:t>
      </w:r>
      <w:r w:rsidRPr="0038305D">
        <w:rPr>
          <w:sz w:val="16"/>
        </w:rPr>
        <w:t xml:space="preserve">.[1] This article examines three methods that Western medicine takes from rural communities. We also examine the emerging new forms of medicine and how many people are beginning to appreciate the medical knowledge of different cultures around the world. Traditional knowledge and culture </w:t>
      </w:r>
      <w:proofErr w:type="gramStart"/>
      <w:r w:rsidRPr="0038305D">
        <w:rPr>
          <w:sz w:val="16"/>
        </w:rPr>
        <w:t>is</w:t>
      </w:r>
      <w:proofErr w:type="gramEnd"/>
      <w:r w:rsidRPr="0038305D">
        <w:rPr>
          <w:sz w:val="16"/>
        </w:rPr>
        <w:t xml:space="preserve"> threatened by the expansive natural of the pharmaceutical industry 1. </w:t>
      </w:r>
      <w:r w:rsidRPr="0038305D">
        <w:rPr>
          <w:u w:val="single"/>
        </w:rPr>
        <w:t>Pharmaceutical colonialism: Stealing Indigenous Knowledge</w:t>
      </w:r>
      <w:r w:rsidRPr="0038305D">
        <w:rPr>
          <w:sz w:val="16"/>
        </w:rPr>
        <w:t xml:space="preserve"> First and foremost, what has been taken from indigenous communities for the last roughly 600 years is traditional knowledge about medicinal plants. </w:t>
      </w:r>
      <w:r w:rsidRPr="0038305D">
        <w:rPr>
          <w:u w:val="single"/>
        </w:rPr>
        <w:t xml:space="preserve">It is interesting that the </w:t>
      </w:r>
      <w:r w:rsidRPr="0038305D">
        <w:rPr>
          <w:b/>
          <w:sz w:val="26"/>
          <w:highlight w:val="green"/>
          <w:u w:val="single"/>
        </w:rPr>
        <w:t>major advancements in Western medicine</w:t>
      </w:r>
      <w:r w:rsidRPr="0038305D">
        <w:rPr>
          <w:highlight w:val="green"/>
          <w:u w:val="single"/>
        </w:rPr>
        <w:t xml:space="preserve"> </w:t>
      </w:r>
      <w:r w:rsidRPr="0038305D">
        <w:rPr>
          <w:b/>
          <w:sz w:val="26"/>
          <w:highlight w:val="green"/>
          <w:u w:val="single"/>
        </w:rPr>
        <w:t>coincide</w:t>
      </w:r>
      <w:r w:rsidRPr="0038305D">
        <w:rPr>
          <w:highlight w:val="green"/>
          <w:u w:val="single"/>
        </w:rPr>
        <w:t xml:space="preserve"> </w:t>
      </w:r>
      <w:r w:rsidRPr="0038305D">
        <w:rPr>
          <w:u w:val="single"/>
        </w:rPr>
        <w:t xml:space="preserve">very closely </w:t>
      </w:r>
      <w:r w:rsidRPr="0038305D">
        <w:rPr>
          <w:b/>
          <w:sz w:val="26"/>
          <w:highlight w:val="green"/>
          <w:u w:val="single"/>
        </w:rPr>
        <w:t>to escalating global colonialism</w:t>
      </w:r>
      <w:r w:rsidRPr="0038305D">
        <w:rPr>
          <w:highlight w:val="green"/>
          <w:u w:val="single"/>
        </w:rPr>
        <w:t xml:space="preserve"> </w:t>
      </w:r>
      <w:r w:rsidRPr="0038305D">
        <w:rPr>
          <w:u w:val="single"/>
        </w:rPr>
        <w:t>by Western countries</w:t>
      </w:r>
      <w:r w:rsidRPr="0038305D">
        <w:rPr>
          <w:sz w:val="16"/>
        </w:rPr>
        <w:t xml:space="preserve">. It’s difficult to estimate the exact percentage of </w:t>
      </w:r>
      <w:r w:rsidRPr="0038305D">
        <w:rPr>
          <w:b/>
          <w:sz w:val="26"/>
          <w:highlight w:val="green"/>
          <w:u w:val="single"/>
        </w:rPr>
        <w:t>modern drugs</w:t>
      </w:r>
      <w:r w:rsidRPr="0038305D">
        <w:rPr>
          <w:sz w:val="16"/>
          <w:highlight w:val="green"/>
        </w:rPr>
        <w:t xml:space="preserve"> </w:t>
      </w:r>
      <w:r w:rsidRPr="0038305D">
        <w:rPr>
          <w:sz w:val="16"/>
        </w:rPr>
        <w:t xml:space="preserve">that were </w:t>
      </w:r>
      <w:r w:rsidRPr="0038305D">
        <w:rPr>
          <w:b/>
          <w:sz w:val="26"/>
          <w:highlight w:val="green"/>
          <w:u w:val="single"/>
        </w:rPr>
        <w:t>originally based on traditional plant sources</w:t>
      </w:r>
      <w:r w:rsidRPr="0038305D">
        <w:rPr>
          <w:sz w:val="16"/>
        </w:rPr>
        <w:t>, because of the complex evolution of Western laboratory-made medicine. However, this percentage is known to be very high. In fact, a 2006 paper by Dr. A Gurib-</w:t>
      </w:r>
      <w:proofErr w:type="spellStart"/>
      <w:r w:rsidRPr="0038305D">
        <w:rPr>
          <w:sz w:val="16"/>
        </w:rPr>
        <w:t>Fakim</w:t>
      </w:r>
      <w:proofErr w:type="spellEnd"/>
      <w:r w:rsidRPr="0038305D">
        <w:rPr>
          <w:sz w:val="16"/>
        </w:rPr>
        <w:t xml:space="preserve"> states: “</w:t>
      </w:r>
      <w:r w:rsidRPr="0038305D">
        <w:rPr>
          <w:u w:val="single"/>
        </w:rPr>
        <w:t xml:space="preserve">Natural products and their derivatives represent </w:t>
      </w:r>
      <w:r w:rsidRPr="0038305D">
        <w:rPr>
          <w:b/>
          <w:sz w:val="26"/>
          <w:highlight w:val="green"/>
          <w:u w:val="single"/>
        </w:rPr>
        <w:t>more than 50%</w:t>
      </w:r>
      <w:r w:rsidRPr="0038305D">
        <w:rPr>
          <w:u w:val="single"/>
        </w:rPr>
        <w:t xml:space="preserve"> of all the drugs in clinical use in the world. Higher plants contribute no less than 25% of the total</w:t>
      </w:r>
      <w:proofErr w:type="gramStart"/>
      <w:r w:rsidRPr="0038305D">
        <w:rPr>
          <w:u w:val="single"/>
        </w:rPr>
        <w:t>.”[</w:t>
      </w:r>
      <w:proofErr w:type="gramEnd"/>
      <w:r w:rsidRPr="0038305D">
        <w:rPr>
          <w:sz w:val="16"/>
        </w:rPr>
        <w:t xml:space="preserve">2] The extent to which traditional knowledge permeates through Western medicine is too broad to explain fully in a small article like this. We’d need to write an entire book to cover the full content! So, we will just </w:t>
      </w:r>
      <w:proofErr w:type="gramStart"/>
      <w:r w:rsidRPr="0038305D">
        <w:rPr>
          <w:sz w:val="16"/>
        </w:rPr>
        <w:t>take a look</w:t>
      </w:r>
      <w:proofErr w:type="gramEnd"/>
      <w:r w:rsidRPr="0038305D">
        <w:rPr>
          <w:sz w:val="16"/>
        </w:rPr>
        <w:t xml:space="preserve"> at one example below. </w:t>
      </w:r>
      <w:r w:rsidRPr="0038305D">
        <w:rPr>
          <w:u w:val="single"/>
        </w:rPr>
        <w:t xml:space="preserve">How the West takes Indigenous knowledge: </w:t>
      </w:r>
      <w:r w:rsidRPr="0038305D">
        <w:rPr>
          <w:b/>
          <w:bCs/>
          <w:u w:val="single"/>
        </w:rPr>
        <w:t>Anti-Malaria Drugs</w:t>
      </w:r>
      <w:r w:rsidRPr="0038305D">
        <w:rPr>
          <w:u w:val="single"/>
        </w:rPr>
        <w:t xml:space="preserve"> Mosquitoes are, by far, the world’s most dangerous animals, spreading </w:t>
      </w:r>
      <w:proofErr w:type="gramStart"/>
      <w:r w:rsidRPr="0038305D">
        <w:rPr>
          <w:u w:val="single"/>
        </w:rPr>
        <w:t>a number of</w:t>
      </w:r>
      <w:proofErr w:type="gramEnd"/>
      <w:r w:rsidRPr="0038305D">
        <w:rPr>
          <w:u w:val="single"/>
        </w:rPr>
        <w:t xml:space="preserve"> diseases including Dengue fever, Zika virus, and malaria. According to the World Health Organization, nearly half of the world’s population is at risk of malaria</w:t>
      </w:r>
      <w:r w:rsidRPr="0038305D">
        <w:rPr>
          <w:sz w:val="16"/>
        </w:rPr>
        <w:t xml:space="preserve">. In 2015, over 210 million people became infected with malaria, and a staggering 429 000 people died from the blood parasite.[3] </w:t>
      </w:r>
      <w:r w:rsidRPr="0038305D">
        <w:rPr>
          <w:u w:val="single"/>
        </w:rPr>
        <w:t>To combat the infectious disease, scientists have developed two major classes of anti-malarial drugs. These are both based on indigenous knowledge of plant medicine</w:t>
      </w:r>
      <w:r w:rsidRPr="0038305D">
        <w:rPr>
          <w:sz w:val="16"/>
        </w:rPr>
        <w:t xml:space="preserve">: Mosquitos kill more people than any other animal every year 1. </w:t>
      </w:r>
      <w:r w:rsidRPr="0038305D">
        <w:rPr>
          <w:u w:val="single"/>
        </w:rPr>
        <w:t>Quinine</w:t>
      </w:r>
      <w:r w:rsidRPr="0038305D">
        <w:rPr>
          <w:sz w:val="16"/>
        </w:rPr>
        <w:t xml:space="preserve"> </w:t>
      </w:r>
      <w:proofErr w:type="spellStart"/>
      <w:r w:rsidRPr="0038305D">
        <w:rPr>
          <w:sz w:val="16"/>
        </w:rPr>
        <w:t>Quinine</w:t>
      </w:r>
      <w:proofErr w:type="spellEnd"/>
      <w:r w:rsidRPr="0038305D">
        <w:rPr>
          <w:sz w:val="16"/>
        </w:rPr>
        <w:t xml:space="preserve"> is extracted from the bark of the cinchona tree, native to South America. Contrary to propaganda by the Spanish inquisitors, which is still used in modern medicine today, Westerners did not ‘discover’ the cinchona tree. Indigenous Peruvian cultures had been using the bark of the cinchona tree for hundreds, possibly thousands, of years before the arrival of the colonial forces from the North. They crushed it up and mixed it with water to ‘relieve shivering’ — a major sign of the feverish symptoms of malaria.[4] Unlike traditional Chinese knowledge, which has survived until modern times, the ancient knowledge of South America cultures was almost </w:t>
      </w:r>
      <w:proofErr w:type="gramStart"/>
      <w:r w:rsidRPr="0038305D">
        <w:rPr>
          <w:sz w:val="16"/>
        </w:rPr>
        <w:t>completely destroyed</w:t>
      </w:r>
      <w:proofErr w:type="gramEnd"/>
      <w:r w:rsidRPr="0038305D">
        <w:rPr>
          <w:sz w:val="16"/>
        </w:rPr>
        <w:t xml:space="preserve"> by colonial forces. This makes tracing the historical use of the cinchona tree more difficult.[5] After the inquisition of most traditional cultures in South America, the cinchona bark was brought back to Western Europe and was hailed as one of the most exciting discoveries of modern medicine. The success of cinchona bark in Europe created a massive industry, initially run by the Spanish, but which was later overtaken by French and English industrialists.[6] It’s important to know that the ‘traditional’ use of cinchona bark in 18th century Europe was in </w:t>
      </w:r>
      <w:proofErr w:type="gramStart"/>
      <w:r w:rsidRPr="0038305D">
        <w:rPr>
          <w:sz w:val="16"/>
        </w:rPr>
        <w:t>exactly the same</w:t>
      </w:r>
      <w:proofErr w:type="gramEnd"/>
      <w:r w:rsidRPr="0038305D">
        <w:rPr>
          <w:sz w:val="16"/>
        </w:rPr>
        <w:t xml:space="preserve"> method as its original use in indigenous societies: crushing up the barking and mixing it with water. The chemical compound quinine was first extracted from cinchona bark in 1820 by two Frenchmen: Pierre Joseph Pelletier and Joseph </w:t>
      </w:r>
      <w:proofErr w:type="spellStart"/>
      <w:r w:rsidRPr="0038305D">
        <w:rPr>
          <w:sz w:val="16"/>
        </w:rPr>
        <w:t>Caventou</w:t>
      </w:r>
      <w:proofErr w:type="spellEnd"/>
      <w:r w:rsidRPr="0038305D">
        <w:rPr>
          <w:sz w:val="16"/>
        </w:rPr>
        <w:t xml:space="preserve">. This allowed purified quinine to replace traditional cinchona extracts.[7] Interestingly, Western scientists have since discovered that cinchona bark </w:t>
      </w:r>
      <w:proofErr w:type="gramStart"/>
      <w:r w:rsidRPr="0038305D">
        <w:rPr>
          <w:sz w:val="16"/>
        </w:rPr>
        <w:t>actually contains</w:t>
      </w:r>
      <w:proofErr w:type="gramEnd"/>
      <w:r w:rsidRPr="0038305D">
        <w:rPr>
          <w:sz w:val="16"/>
        </w:rPr>
        <w:t xml:space="preserve"> several active components, which function in a synergistic relationship to kill the malaria parasite.[8] In modern times, a number of quinine-based drugs have been developed, with varying success. The issue becomes complex here because, </w:t>
      </w:r>
      <w:r w:rsidRPr="0038305D">
        <w:rPr>
          <w:u w:val="single"/>
        </w:rPr>
        <w:t>while these drugs were developed by Western scientists using modern technological laboratories, if it hadn’t been for the original indigenous knowledge, these compounds could not have been developed at all</w:t>
      </w:r>
      <w:r w:rsidRPr="0038305D">
        <w:rPr>
          <w:sz w:val="16"/>
        </w:rPr>
        <w:t>. The quinine derivatives include Chloroquine, Pyrimethamine, and Mefloquine. Chloroquine was used as a spray along with DDT in the WHO’s malaria eradication plan (the efficacy and usefulness of this are still under debate: numerous countries that were sprayed with these chemicals soon developed strains of malaria that were resistant to the drugs</w:t>
      </w:r>
      <w:proofErr w:type="gramStart"/>
      <w:r w:rsidRPr="0038305D">
        <w:rPr>
          <w:sz w:val="16"/>
        </w:rPr>
        <w:t>).[</w:t>
      </w:r>
      <w:proofErr w:type="gramEnd"/>
      <w:r w:rsidRPr="0038305D">
        <w:rPr>
          <w:sz w:val="16"/>
        </w:rPr>
        <w:t xml:space="preserve">9] 60411828 - workers are fogging for dengue control. mosquito borne diseases of zika virus. Quinine-based drugs were used in sprays to combat malaria around the world 2. </w:t>
      </w:r>
      <w:r w:rsidRPr="0038305D">
        <w:rPr>
          <w:u w:val="single"/>
        </w:rPr>
        <w:t>Artemisinin</w:t>
      </w:r>
      <w:r w:rsidRPr="0038305D">
        <w:rPr>
          <w:sz w:val="16"/>
        </w:rPr>
        <w:t xml:space="preserve"> </w:t>
      </w:r>
      <w:proofErr w:type="spellStart"/>
      <w:r w:rsidRPr="0038305D">
        <w:rPr>
          <w:b/>
          <w:sz w:val="26"/>
          <w:highlight w:val="green"/>
          <w:u w:val="single"/>
        </w:rPr>
        <w:t>Artemisinin</w:t>
      </w:r>
      <w:proofErr w:type="spellEnd"/>
      <w:r w:rsidRPr="0038305D">
        <w:rPr>
          <w:highlight w:val="green"/>
          <w:u w:val="single"/>
        </w:rPr>
        <w:t xml:space="preserve"> </w:t>
      </w:r>
      <w:r w:rsidRPr="0038305D">
        <w:rPr>
          <w:u w:val="single"/>
        </w:rPr>
        <w:t xml:space="preserve">is an active compound found in traditional Chinese medicine called </w:t>
      </w:r>
      <w:proofErr w:type="spellStart"/>
      <w:r w:rsidRPr="0038305D">
        <w:rPr>
          <w:u w:val="single"/>
        </w:rPr>
        <w:t>Qinghao</w:t>
      </w:r>
      <w:proofErr w:type="spellEnd"/>
      <w:r w:rsidRPr="0038305D">
        <w:rPr>
          <w:u w:val="single"/>
        </w:rPr>
        <w:t xml:space="preserve"> </w:t>
      </w:r>
      <w:proofErr w:type="spellStart"/>
      <w:r w:rsidRPr="0038305D">
        <w:rPr>
          <w:u w:val="single"/>
        </w:rPr>
        <w:t>Su</w:t>
      </w:r>
      <w:proofErr w:type="spellEnd"/>
      <w:r w:rsidRPr="0038305D">
        <w:rPr>
          <w:u w:val="single"/>
        </w:rPr>
        <w:t xml:space="preserve"> (sweet wormwood). This traditional Chinese medicine has been </w:t>
      </w:r>
      <w:r w:rsidRPr="0038305D">
        <w:rPr>
          <w:b/>
          <w:sz w:val="26"/>
          <w:highlight w:val="green"/>
          <w:u w:val="single"/>
        </w:rPr>
        <w:t xml:space="preserve">used to treat fevers </w:t>
      </w:r>
      <w:r w:rsidRPr="0038305D">
        <w:rPr>
          <w:u w:val="single"/>
        </w:rPr>
        <w:t xml:space="preserve">for over a thousand years. It is currently still extracted from plant sources, the majority of which are grown in China, </w:t>
      </w:r>
      <w:proofErr w:type="gramStart"/>
      <w:r w:rsidRPr="0038305D">
        <w:rPr>
          <w:u w:val="single"/>
        </w:rPr>
        <w:t>Vietnam</w:t>
      </w:r>
      <w:proofErr w:type="gramEnd"/>
      <w:r w:rsidRPr="0038305D">
        <w:rPr>
          <w:u w:val="single"/>
        </w:rPr>
        <w:t xml:space="preserve"> and East Africa. Once the full-grown plants are harvested, the chemical is extracted, leaving the pure artemisinin at a highly variable market price of between $120 — $1200 per kilogram.[10] It’s interesting that the artemisinin-based drug combinations (ACTs) are the most expensive anti-malarial treatments available. This is despite the fact that it is one of the few malarial medications that are still mostly </w:t>
      </w:r>
      <w:proofErr w:type="gramStart"/>
      <w:r w:rsidRPr="0038305D">
        <w:rPr>
          <w:u w:val="single"/>
        </w:rPr>
        <w:t>plant-based</w:t>
      </w:r>
      <w:proofErr w:type="gramEnd"/>
      <w:r w:rsidRPr="0038305D">
        <w:rPr>
          <w:u w:val="single"/>
        </w:rPr>
        <w:t xml:space="preserve">. However, </w:t>
      </w:r>
      <w:r w:rsidRPr="0038305D">
        <w:rPr>
          <w:b/>
          <w:sz w:val="26"/>
          <w:highlight w:val="green"/>
          <w:u w:val="single"/>
        </w:rPr>
        <w:t>Western pharmaceutical</w:t>
      </w:r>
      <w:r w:rsidRPr="0038305D">
        <w:rPr>
          <w:highlight w:val="green"/>
          <w:u w:val="single"/>
        </w:rPr>
        <w:t xml:space="preserve"> </w:t>
      </w:r>
      <w:r w:rsidRPr="0038305D">
        <w:rPr>
          <w:u w:val="single"/>
        </w:rPr>
        <w:t xml:space="preserve">companies are now </w:t>
      </w:r>
      <w:r w:rsidRPr="0038305D">
        <w:rPr>
          <w:b/>
          <w:sz w:val="26"/>
          <w:highlight w:val="green"/>
          <w:u w:val="single"/>
        </w:rPr>
        <w:t>developing synthetic</w:t>
      </w:r>
      <w:r w:rsidRPr="0038305D">
        <w:rPr>
          <w:highlight w:val="green"/>
          <w:u w:val="single"/>
        </w:rPr>
        <w:t xml:space="preserve"> </w:t>
      </w:r>
      <w:r w:rsidRPr="0038305D">
        <w:rPr>
          <w:u w:val="single"/>
        </w:rPr>
        <w:t xml:space="preserve">forms of </w:t>
      </w:r>
      <w:r w:rsidRPr="0038305D">
        <w:rPr>
          <w:b/>
          <w:sz w:val="26"/>
          <w:highlight w:val="green"/>
          <w:u w:val="single"/>
        </w:rPr>
        <w:t>artemisinin</w:t>
      </w:r>
      <w:r w:rsidRPr="0038305D">
        <w:rPr>
          <w:u w:val="single"/>
        </w:rPr>
        <w:t xml:space="preserve">. The new forms of </w:t>
      </w:r>
      <w:proofErr w:type="spellStart"/>
      <w:r w:rsidRPr="0038305D">
        <w:rPr>
          <w:u w:val="single"/>
        </w:rPr>
        <w:t>artemsinin</w:t>
      </w:r>
      <w:proofErr w:type="spellEnd"/>
      <w:r w:rsidRPr="0038305D">
        <w:rPr>
          <w:u w:val="single"/>
        </w:rPr>
        <w:t xml:space="preserve"> are genetically engineered and have intellectual property rights attached, potentially bringing in big revenues for the companies involved.</w:t>
      </w:r>
      <w:r w:rsidRPr="0038305D">
        <w:rPr>
          <w:sz w:val="16"/>
        </w:rPr>
        <w:t xml:space="preserve"> The proponents of the synthetic form of artemisinin claim that the synthetic form will be able to be sold for cheaper than the natural form. However, the average import price of natural </w:t>
      </w:r>
      <w:proofErr w:type="spellStart"/>
      <w:r w:rsidRPr="0038305D">
        <w:rPr>
          <w:sz w:val="16"/>
        </w:rPr>
        <w:t>artemsisin</w:t>
      </w:r>
      <w:proofErr w:type="spellEnd"/>
      <w:r w:rsidRPr="0038305D">
        <w:rPr>
          <w:sz w:val="16"/>
        </w:rPr>
        <w:t xml:space="preserve"> to India over the last ten years was around $370 per kilo — a fair amount cheaper than the price that the pharmaceutical companies are pushing for.[11] </w:t>
      </w:r>
      <w:r w:rsidRPr="0038305D">
        <w:rPr>
          <w:b/>
          <w:sz w:val="26"/>
          <w:highlight w:val="green"/>
          <w:u w:val="single"/>
        </w:rPr>
        <w:t>Artemisinin farming</w:t>
      </w:r>
      <w:r w:rsidRPr="0038305D">
        <w:rPr>
          <w:highlight w:val="green"/>
          <w:u w:val="single"/>
        </w:rPr>
        <w:t xml:space="preserve"> </w:t>
      </w:r>
      <w:r w:rsidRPr="0038305D">
        <w:rPr>
          <w:b/>
          <w:sz w:val="26"/>
          <w:highlight w:val="green"/>
          <w:u w:val="single"/>
        </w:rPr>
        <w:t>sustains</w:t>
      </w:r>
      <w:r w:rsidRPr="0038305D">
        <w:rPr>
          <w:highlight w:val="green"/>
          <w:u w:val="single"/>
        </w:rPr>
        <w:t xml:space="preserve"> </w:t>
      </w:r>
      <w:r w:rsidRPr="0038305D">
        <w:rPr>
          <w:u w:val="single"/>
        </w:rPr>
        <w:t xml:space="preserve">the </w:t>
      </w:r>
      <w:r w:rsidRPr="0038305D">
        <w:rPr>
          <w:b/>
          <w:sz w:val="26"/>
          <w:highlight w:val="green"/>
          <w:u w:val="single"/>
        </w:rPr>
        <w:t>livelihoods of</w:t>
      </w:r>
      <w:r w:rsidRPr="0038305D">
        <w:rPr>
          <w:highlight w:val="green"/>
          <w:u w:val="single"/>
        </w:rPr>
        <w:t xml:space="preserve"> </w:t>
      </w:r>
      <w:r w:rsidRPr="0038305D">
        <w:rPr>
          <w:u w:val="single"/>
        </w:rPr>
        <w:t xml:space="preserve">an estimated </w:t>
      </w:r>
      <w:r w:rsidRPr="0038305D">
        <w:rPr>
          <w:b/>
          <w:sz w:val="26"/>
          <w:highlight w:val="green"/>
          <w:u w:val="single"/>
        </w:rPr>
        <w:t xml:space="preserve">100’000 farmers. </w:t>
      </w:r>
      <w:r w:rsidRPr="0038305D">
        <w:rPr>
          <w:u w:val="single"/>
        </w:rPr>
        <w:t xml:space="preserve">With </w:t>
      </w:r>
      <w:r w:rsidRPr="0038305D">
        <w:rPr>
          <w:b/>
          <w:sz w:val="26"/>
          <w:highlight w:val="green"/>
          <w:u w:val="single"/>
        </w:rPr>
        <w:t>synthetic derivatives</w:t>
      </w:r>
      <w:r w:rsidRPr="0038305D">
        <w:rPr>
          <w:highlight w:val="green"/>
          <w:u w:val="single"/>
        </w:rPr>
        <w:t xml:space="preserve"> </w:t>
      </w:r>
      <w:r w:rsidRPr="0038305D">
        <w:rPr>
          <w:u w:val="single"/>
        </w:rPr>
        <w:t xml:space="preserve">being developed this </w:t>
      </w:r>
      <w:r w:rsidRPr="0038305D">
        <w:rPr>
          <w:b/>
          <w:sz w:val="26"/>
          <w:highlight w:val="green"/>
          <w:u w:val="single"/>
        </w:rPr>
        <w:t>puts</w:t>
      </w:r>
      <w:r w:rsidRPr="0038305D">
        <w:rPr>
          <w:highlight w:val="green"/>
          <w:u w:val="single"/>
        </w:rPr>
        <w:t xml:space="preserve"> </w:t>
      </w:r>
      <w:r w:rsidRPr="0038305D">
        <w:rPr>
          <w:u w:val="single"/>
        </w:rPr>
        <w:t xml:space="preserve">the </w:t>
      </w:r>
      <w:r w:rsidRPr="0038305D">
        <w:rPr>
          <w:b/>
          <w:sz w:val="26"/>
          <w:highlight w:val="green"/>
          <w:u w:val="single"/>
        </w:rPr>
        <w:t>livelihoods</w:t>
      </w:r>
      <w:r w:rsidRPr="0038305D">
        <w:rPr>
          <w:highlight w:val="green"/>
          <w:u w:val="single"/>
        </w:rPr>
        <w:t xml:space="preserve"> </w:t>
      </w:r>
      <w:r w:rsidRPr="0038305D">
        <w:rPr>
          <w:u w:val="single"/>
        </w:rPr>
        <w:t xml:space="preserve">of the farmers and their families </w:t>
      </w:r>
      <w:r w:rsidRPr="0038305D">
        <w:rPr>
          <w:b/>
          <w:sz w:val="26"/>
          <w:highlight w:val="green"/>
          <w:u w:val="single"/>
        </w:rPr>
        <w:t xml:space="preserve">at risk of poverty </w:t>
      </w:r>
      <w:r w:rsidRPr="0038305D">
        <w:rPr>
          <w:u w:val="single"/>
        </w:rPr>
        <w:t>(estimated to be around 3–5 times the number of people as the farmers themselves).[12] The ironic and disturbing thing about the whole situation is that the artemisinin farmers themselves are the ones who are most at risk of contracting malaria. In effect, they stand to not only have their incomes stripped by Western pharmaceutical companies but also to become physically dependent on the products of those very companies</w:t>
      </w:r>
      <w:r w:rsidRPr="0038305D">
        <w:rPr>
          <w:sz w:val="16"/>
        </w:rPr>
        <w:t xml:space="preserve">. [13] 16118463 - portrait of a </w:t>
      </w:r>
      <w:proofErr w:type="spellStart"/>
      <w:r w:rsidRPr="0038305D">
        <w:rPr>
          <w:sz w:val="16"/>
        </w:rPr>
        <w:t>burmese</w:t>
      </w:r>
      <w:proofErr w:type="spellEnd"/>
      <w:r w:rsidRPr="0038305D">
        <w:rPr>
          <w:sz w:val="16"/>
        </w:rPr>
        <w:t xml:space="preserve"> woman with </w:t>
      </w:r>
      <w:proofErr w:type="spellStart"/>
      <w:r w:rsidRPr="0038305D">
        <w:rPr>
          <w:sz w:val="16"/>
        </w:rPr>
        <w:t>thanaka</w:t>
      </w:r>
      <w:proofErr w:type="spellEnd"/>
      <w:r w:rsidRPr="0038305D">
        <w:rPr>
          <w:sz w:val="16"/>
        </w:rPr>
        <w:t xml:space="preserve"> powdered face working in farm </w:t>
      </w:r>
      <w:proofErr w:type="gramStart"/>
      <w:r w:rsidRPr="0038305D">
        <w:rPr>
          <w:sz w:val="16"/>
        </w:rPr>
        <w:t>Farmers</w:t>
      </w:r>
      <w:proofErr w:type="gramEnd"/>
      <w:r w:rsidRPr="0038305D">
        <w:rPr>
          <w:sz w:val="16"/>
        </w:rPr>
        <w:t xml:space="preserve"> livelihoods are threatened by the use of synthetic chemicals 2. ‘</w:t>
      </w:r>
      <w:r w:rsidRPr="0038305D">
        <w:rPr>
          <w:b/>
          <w:sz w:val="26"/>
          <w:highlight w:val="green"/>
          <w:u w:val="single"/>
        </w:rPr>
        <w:t>Biopiracy’</w:t>
      </w:r>
      <w:r w:rsidRPr="0038305D">
        <w:rPr>
          <w:sz w:val="16"/>
          <w:highlight w:val="green"/>
        </w:rPr>
        <w:t xml:space="preserve"> </w:t>
      </w:r>
      <w:r w:rsidRPr="0038305D">
        <w:rPr>
          <w:sz w:val="16"/>
        </w:rPr>
        <w:t xml:space="preserve">— </w:t>
      </w:r>
      <w:r w:rsidRPr="0038305D">
        <w:rPr>
          <w:b/>
          <w:sz w:val="26"/>
          <w:highlight w:val="green"/>
          <w:u w:val="single"/>
          <w:bdr w:val="single" w:sz="4" w:space="0" w:color="auto"/>
        </w:rPr>
        <w:t>stealing natural resources and plants</w:t>
      </w:r>
      <w:r w:rsidRPr="0038305D">
        <w:rPr>
          <w:sz w:val="16"/>
          <w:highlight w:val="green"/>
        </w:rPr>
        <w:t xml:space="preserve"> </w:t>
      </w:r>
      <w:proofErr w:type="gramStart"/>
      <w:r w:rsidRPr="0038305D">
        <w:rPr>
          <w:sz w:val="16"/>
        </w:rPr>
        <w:t>The</w:t>
      </w:r>
      <w:proofErr w:type="gramEnd"/>
      <w:r w:rsidRPr="0038305D">
        <w:rPr>
          <w:sz w:val="16"/>
        </w:rPr>
        <w:t xml:space="preserve"> idea that modern medicine might be a form of colonialism seems at first to be quite outrageous! However, on closer inspection, it’s quite clear that a few nations continue to play the role of ‘missionary’, helping to save people in the ‘developing world’.[14] In some cases, though, the role of the ‘missionary’ becomes a little less clear. The second way that Western medicine takes from indigenous communities is something called ‘Biopiracy’. This is </w:t>
      </w:r>
      <w:proofErr w:type="gramStart"/>
      <w:r w:rsidRPr="0038305D">
        <w:rPr>
          <w:sz w:val="16"/>
        </w:rPr>
        <w:t>similar to</w:t>
      </w:r>
      <w:proofErr w:type="gramEnd"/>
      <w:r w:rsidRPr="0038305D">
        <w:rPr>
          <w:sz w:val="16"/>
        </w:rPr>
        <w:t xml:space="preserve"> the method we described above, however, in this case, what is taken is not knowledge but the actual plants and resources themselves. In biopiracy actions, plants and natural resources are stolen entirely from indigenous communities and are then used to develop drugs and medicines in the West. The indigenous </w:t>
      </w:r>
      <w:proofErr w:type="gramStart"/>
      <w:r w:rsidRPr="0038305D">
        <w:rPr>
          <w:sz w:val="16"/>
        </w:rPr>
        <w:t>communities</w:t>
      </w:r>
      <w:proofErr w:type="gramEnd"/>
      <w:r w:rsidRPr="0038305D">
        <w:rPr>
          <w:sz w:val="16"/>
        </w:rPr>
        <w:t xml:space="preserve"> benefit nothing from the theft of their resources. </w:t>
      </w:r>
      <w:r w:rsidRPr="0038305D">
        <w:rPr>
          <w:b/>
          <w:sz w:val="26"/>
          <w:highlight w:val="green"/>
          <w:u w:val="single"/>
        </w:rPr>
        <w:t>Medicines</w:t>
      </w:r>
      <w:r w:rsidRPr="0038305D">
        <w:rPr>
          <w:highlight w:val="green"/>
          <w:u w:val="single"/>
        </w:rPr>
        <w:t xml:space="preserve"> </w:t>
      </w:r>
      <w:r w:rsidRPr="0038305D">
        <w:rPr>
          <w:u w:val="single"/>
        </w:rPr>
        <w:t xml:space="preserve">developed from </w:t>
      </w:r>
      <w:r w:rsidRPr="0038305D">
        <w:rPr>
          <w:b/>
          <w:sz w:val="26"/>
          <w:highlight w:val="green"/>
          <w:u w:val="single"/>
        </w:rPr>
        <w:t>stolen</w:t>
      </w:r>
      <w:r w:rsidRPr="0038305D">
        <w:rPr>
          <w:highlight w:val="green"/>
          <w:u w:val="single"/>
        </w:rPr>
        <w:t xml:space="preserve"> </w:t>
      </w:r>
      <w:r w:rsidRPr="0038305D">
        <w:rPr>
          <w:u w:val="single"/>
        </w:rPr>
        <w:t xml:space="preserve">materials </w:t>
      </w:r>
      <w:r w:rsidRPr="0038305D">
        <w:rPr>
          <w:b/>
          <w:sz w:val="26"/>
          <w:highlight w:val="green"/>
          <w:u w:val="single"/>
        </w:rPr>
        <w:t>are</w:t>
      </w:r>
      <w:r w:rsidRPr="0038305D">
        <w:rPr>
          <w:highlight w:val="green"/>
          <w:u w:val="single"/>
        </w:rPr>
        <w:t xml:space="preserve"> </w:t>
      </w:r>
      <w:r w:rsidRPr="0038305D">
        <w:rPr>
          <w:u w:val="single"/>
        </w:rPr>
        <w:t xml:space="preserve">often </w:t>
      </w:r>
      <w:r w:rsidRPr="0038305D">
        <w:rPr>
          <w:b/>
          <w:sz w:val="26"/>
          <w:highlight w:val="green"/>
          <w:u w:val="single"/>
        </w:rPr>
        <w:t>sold back</w:t>
      </w:r>
      <w:r w:rsidRPr="0038305D">
        <w:rPr>
          <w:highlight w:val="green"/>
          <w:u w:val="single"/>
        </w:rPr>
        <w:t xml:space="preserve"> </w:t>
      </w:r>
      <w:r w:rsidRPr="0038305D">
        <w:rPr>
          <w:u w:val="single"/>
        </w:rPr>
        <w:t xml:space="preserve">to the very people from whom the original plant-sources were stolen — </w:t>
      </w:r>
      <w:r w:rsidRPr="0038305D">
        <w:rPr>
          <w:b/>
          <w:sz w:val="26"/>
          <w:highlight w:val="green"/>
          <w:u w:val="single"/>
        </w:rPr>
        <w:t>at exorbitant prices</w:t>
      </w:r>
      <w:r w:rsidRPr="0038305D">
        <w:rPr>
          <w:u w:val="single"/>
        </w:rPr>
        <w:t xml:space="preserve">. Examples of medications that face biopiracy charges include: A </w:t>
      </w:r>
      <w:r w:rsidRPr="0038305D">
        <w:rPr>
          <w:b/>
          <w:sz w:val="26"/>
          <w:highlight w:val="green"/>
          <w:u w:val="single"/>
        </w:rPr>
        <w:t>drug for diabetes developed</w:t>
      </w:r>
      <w:r w:rsidRPr="0038305D">
        <w:rPr>
          <w:highlight w:val="green"/>
          <w:u w:val="single"/>
        </w:rPr>
        <w:t xml:space="preserve"> </w:t>
      </w:r>
      <w:r w:rsidRPr="0038305D">
        <w:rPr>
          <w:u w:val="single"/>
        </w:rPr>
        <w:t xml:space="preserve">in the UK </w:t>
      </w:r>
      <w:r w:rsidRPr="0038305D">
        <w:rPr>
          <w:b/>
          <w:sz w:val="26"/>
          <w:highlight w:val="green"/>
          <w:u w:val="single"/>
        </w:rPr>
        <w:t>from a Libyan plant</w:t>
      </w:r>
      <w:r w:rsidRPr="0038305D">
        <w:rPr>
          <w:u w:val="single"/>
        </w:rPr>
        <w:t xml:space="preserve">, Artemisia </w:t>
      </w:r>
      <w:proofErr w:type="spellStart"/>
      <w:r w:rsidRPr="0038305D">
        <w:rPr>
          <w:u w:val="single"/>
        </w:rPr>
        <w:t>judaica</w:t>
      </w:r>
      <w:proofErr w:type="spellEnd"/>
      <w:r w:rsidRPr="0038305D">
        <w:rPr>
          <w:u w:val="single"/>
        </w:rPr>
        <w:t xml:space="preserve"> A medicine for </w:t>
      </w:r>
      <w:r w:rsidRPr="0038305D">
        <w:rPr>
          <w:b/>
          <w:sz w:val="26"/>
          <w:highlight w:val="green"/>
          <w:u w:val="single"/>
        </w:rPr>
        <w:t>immunosuppression</w:t>
      </w:r>
      <w:r w:rsidRPr="0038305D">
        <w:rPr>
          <w:highlight w:val="green"/>
          <w:u w:val="single"/>
        </w:rPr>
        <w:t xml:space="preserve"> </w:t>
      </w:r>
      <w:r w:rsidRPr="0038305D">
        <w:rPr>
          <w:u w:val="single"/>
        </w:rPr>
        <w:t xml:space="preserve">developed by GlaxoSmithKline which is </w:t>
      </w:r>
      <w:r w:rsidRPr="0038305D">
        <w:rPr>
          <w:b/>
          <w:sz w:val="26"/>
          <w:highlight w:val="green"/>
          <w:u w:val="single"/>
        </w:rPr>
        <w:t>derived from</w:t>
      </w:r>
      <w:r w:rsidRPr="0038305D">
        <w:rPr>
          <w:highlight w:val="green"/>
          <w:u w:val="single"/>
        </w:rPr>
        <w:t xml:space="preserve"> </w:t>
      </w:r>
      <w:r w:rsidRPr="0038305D">
        <w:rPr>
          <w:u w:val="single"/>
        </w:rPr>
        <w:t xml:space="preserve">a </w:t>
      </w:r>
      <w:r w:rsidRPr="0038305D">
        <w:rPr>
          <w:b/>
          <w:sz w:val="26"/>
          <w:highlight w:val="green"/>
          <w:u w:val="single"/>
        </w:rPr>
        <w:t>chemical found in termite hills</w:t>
      </w:r>
      <w:r w:rsidRPr="0038305D">
        <w:rPr>
          <w:highlight w:val="green"/>
          <w:u w:val="single"/>
        </w:rPr>
        <w:t xml:space="preserve"> </w:t>
      </w:r>
      <w:r w:rsidRPr="0038305D">
        <w:rPr>
          <w:u w:val="single"/>
        </w:rPr>
        <w:t>in Gambia An HIV treatment taken from bacteria found in central Uganda Antibiotic drugs developed from amoebas found in Mauritius and Venezuela Anti-diarrhea vaccines developed from Egyptian bacteria [15]</w:t>
      </w:r>
      <w:r w:rsidRPr="0038305D">
        <w:rPr>
          <w:sz w:val="16"/>
        </w:rPr>
        <w:t xml:space="preserve"> According to Beth Burrows, president of Washington-based Edmond’s Institute: “Times have changed. It is no longer acceptable for the great white explorer to trawl across Africa or South America taking what they want for their own commercial benefit. It is no more than a new form of colonial pillaging. As there are internationally recognized rights for oil, so there should be for indigenous plants and knowledge</w:t>
      </w:r>
      <w:proofErr w:type="gramStart"/>
      <w:r w:rsidRPr="0038305D">
        <w:rPr>
          <w:sz w:val="16"/>
        </w:rPr>
        <w:t>.”[</w:t>
      </w:r>
      <w:proofErr w:type="gramEnd"/>
      <w:r w:rsidRPr="0038305D">
        <w:rPr>
          <w:sz w:val="16"/>
        </w:rPr>
        <w:t xml:space="preserve">16] In an ideal world, knowledge and resources would be shared equitably. Both the indigenous cultures and the modern world would benefit from the sharing of knowledge and medicinal plants, which could leave the world a much better place. However, this is not the case in today’s world. More and more, we see evidence of </w:t>
      </w:r>
      <w:r w:rsidRPr="0038305D">
        <w:rPr>
          <w:b/>
          <w:sz w:val="26"/>
          <w:highlight w:val="green"/>
          <w:u w:val="single"/>
          <w:bdr w:val="single" w:sz="4" w:space="0" w:color="auto"/>
        </w:rPr>
        <w:t xml:space="preserve">pharmaceutical companies using rural communities as customers and </w:t>
      </w:r>
      <w:proofErr w:type="gramStart"/>
      <w:r w:rsidRPr="0038305D">
        <w:rPr>
          <w:b/>
          <w:sz w:val="26"/>
          <w:highlight w:val="green"/>
          <w:u w:val="single"/>
          <w:bdr w:val="single" w:sz="4" w:space="0" w:color="auto"/>
        </w:rPr>
        <w:t>guinea-pigs</w:t>
      </w:r>
      <w:proofErr w:type="gramEnd"/>
      <w:r w:rsidRPr="0038305D">
        <w:rPr>
          <w:b/>
          <w:sz w:val="26"/>
          <w:highlight w:val="green"/>
          <w:u w:val="single"/>
          <w:bdr w:val="single" w:sz="4" w:space="0" w:color="auto"/>
        </w:rPr>
        <w:t xml:space="preserve"> for medicine</w:t>
      </w:r>
      <w:r w:rsidRPr="0038305D">
        <w:rPr>
          <w:highlight w:val="green"/>
          <w:u w:val="single"/>
        </w:rPr>
        <w:t xml:space="preserve"> </w:t>
      </w:r>
      <w:r w:rsidRPr="0038305D">
        <w:rPr>
          <w:u w:val="single"/>
        </w:rPr>
        <w:t>that was originally sourced from local knowledge.[17</w:t>
      </w:r>
      <w:r w:rsidRPr="0038305D">
        <w:rPr>
          <w:sz w:val="16"/>
        </w:rPr>
        <w:t xml:space="preserve">] Traditional medicine is pushed off the market and indigenous knowledge is ‘dumbed down’ through development programs. This forces the majority of the world to have to work through cartel-like pharmaceutical corporations who extract unbelievably large sums of money from people, which we’ll look at </w:t>
      </w:r>
      <w:proofErr w:type="gramStart"/>
      <w:r w:rsidRPr="0038305D">
        <w:rPr>
          <w:sz w:val="16"/>
        </w:rPr>
        <w:t>below.[</w:t>
      </w:r>
      <w:proofErr w:type="gramEnd"/>
      <w:r w:rsidRPr="0038305D">
        <w:rPr>
          <w:sz w:val="16"/>
        </w:rPr>
        <w:t xml:space="preserve">18] 21736635 - shanty house in </w:t>
      </w:r>
      <w:proofErr w:type="spellStart"/>
      <w:r w:rsidRPr="0038305D">
        <w:rPr>
          <w:sz w:val="16"/>
        </w:rPr>
        <w:t>bangkok</w:t>
      </w:r>
      <w:proofErr w:type="spellEnd"/>
      <w:r w:rsidRPr="0038305D">
        <w:rPr>
          <w:sz w:val="16"/>
        </w:rPr>
        <w:t xml:space="preserve"> water canals along the river bank, </w:t>
      </w:r>
      <w:proofErr w:type="spellStart"/>
      <w:r w:rsidRPr="0038305D">
        <w:rPr>
          <w:sz w:val="16"/>
        </w:rPr>
        <w:t>thailand</w:t>
      </w:r>
      <w:proofErr w:type="spellEnd"/>
      <w:r w:rsidRPr="0038305D">
        <w:rPr>
          <w:sz w:val="16"/>
        </w:rPr>
        <w:t xml:space="preserve"> Those who benefit the least from pharmaceutical colonialism are the ones who need healthcare the most</w:t>
      </w:r>
    </w:p>
    <w:p w14:paraId="384CF7A4" w14:textId="77777777" w:rsidR="00D169DC" w:rsidRPr="0038305D" w:rsidRDefault="00D169DC" w:rsidP="00D169DC"/>
    <w:p w14:paraId="57CB4A1A" w14:textId="77777777" w:rsidR="00D169DC" w:rsidRPr="0038305D" w:rsidRDefault="00D169DC" w:rsidP="00D169DC">
      <w:pPr>
        <w:pStyle w:val="Heading3"/>
      </w:pPr>
      <w:r w:rsidRPr="0038305D">
        <w:t>1NC – AT: Solvency</w:t>
      </w:r>
    </w:p>
    <w:p w14:paraId="2CE6A675" w14:textId="77777777" w:rsidR="00D169DC" w:rsidRPr="0038305D" w:rsidRDefault="00D169DC" w:rsidP="00D169DC">
      <w:pPr>
        <w:pStyle w:val="Heading4"/>
        <w:rPr>
          <w:rFonts w:cs="Calibri"/>
        </w:rPr>
      </w:pPr>
      <w:r w:rsidRPr="0038305D">
        <w:rPr>
          <w:rFonts w:cs="Calibri"/>
        </w:rPr>
        <w:t xml:space="preserve">The WTO can’t enforce the aff- causes </w:t>
      </w:r>
      <w:r w:rsidRPr="0038305D">
        <w:rPr>
          <w:rFonts w:cs="Calibri"/>
          <w:u w:val="single"/>
        </w:rPr>
        <w:t>circumvention</w:t>
      </w:r>
      <w:r w:rsidRPr="0038305D">
        <w:rPr>
          <w:rFonts w:cs="Calibri"/>
        </w:rPr>
        <w:t>.</w:t>
      </w:r>
    </w:p>
    <w:p w14:paraId="278C9645" w14:textId="77777777" w:rsidR="00D169DC" w:rsidRPr="0038305D" w:rsidRDefault="00D169DC" w:rsidP="00D169DC">
      <w:r w:rsidRPr="0038305D">
        <w:rPr>
          <w:rStyle w:val="Style13ptBold"/>
        </w:rPr>
        <w:t>Lamp 19</w:t>
      </w:r>
      <w:r w:rsidRPr="0038305D">
        <w:t xml:space="preserve"> [Nicholas; Assistant Professor of Law at Queen’s University; “What Just Happened at the WTO? Everything You Need to Know, Brink News,” 12/16/19; </w:t>
      </w:r>
      <w:hyperlink r:id="rId21" w:history="1">
        <w:r w:rsidRPr="0038305D">
          <w:rPr>
            <w:rStyle w:val="Hyperlink"/>
          </w:rPr>
          <w:t>https://www.brinknews.com/what-just-happened-at-the-wto-everything-you-need-to-know/</w:t>
        </w:r>
      </w:hyperlink>
      <w:r w:rsidRPr="0038305D">
        <w:t>] Justin</w:t>
      </w:r>
    </w:p>
    <w:p w14:paraId="576D9EA5" w14:textId="77777777" w:rsidR="00D169DC" w:rsidRPr="0038305D" w:rsidRDefault="00D169DC" w:rsidP="00D169DC">
      <w:pPr>
        <w:rPr>
          <w:rStyle w:val="Emphasis"/>
        </w:rPr>
      </w:pPr>
      <w:r w:rsidRPr="0038305D">
        <w:rPr>
          <w:sz w:val="16"/>
        </w:rPr>
        <w:t xml:space="preserve">Nicolas Lamp: For the first time </w:t>
      </w:r>
      <w:r w:rsidRPr="0038305D">
        <w:rPr>
          <w:u w:val="single"/>
        </w:rPr>
        <w:t xml:space="preserve">since the </w:t>
      </w:r>
      <w:r w:rsidRPr="0038305D">
        <w:rPr>
          <w:rStyle w:val="Emphasis"/>
        </w:rPr>
        <w:t xml:space="preserve">establishment of the </w:t>
      </w:r>
      <w:r w:rsidRPr="0038305D">
        <w:rPr>
          <w:rStyle w:val="Emphasis"/>
          <w:highlight w:val="green"/>
        </w:rPr>
        <w:t>WTO</w:t>
      </w:r>
      <w:r w:rsidRPr="0038305D">
        <w:rPr>
          <w:u w:val="single"/>
        </w:rPr>
        <w:t xml:space="preserve"> in 1995, the </w:t>
      </w:r>
      <w:r w:rsidRPr="0038305D">
        <w:rPr>
          <w:rStyle w:val="Emphasis"/>
          <w:highlight w:val="green"/>
        </w:rPr>
        <w:t>Appellate Body cannot accept</w:t>
      </w:r>
      <w:r w:rsidRPr="0038305D">
        <w:rPr>
          <w:rStyle w:val="Emphasis"/>
        </w:rPr>
        <w:t xml:space="preserve"> any </w:t>
      </w:r>
      <w:r w:rsidRPr="0038305D">
        <w:rPr>
          <w:rStyle w:val="Emphasis"/>
          <w:highlight w:val="green"/>
        </w:rPr>
        <w:t>new appeals</w:t>
      </w:r>
      <w:r w:rsidRPr="0038305D">
        <w:rPr>
          <w:rStyle w:val="Emphasis"/>
        </w:rPr>
        <w:t xml:space="preserve">, and that has </w:t>
      </w:r>
      <w:r w:rsidRPr="0038305D">
        <w:rPr>
          <w:rStyle w:val="Emphasis"/>
          <w:highlight w:val="green"/>
        </w:rPr>
        <w:t>knock-on effects on</w:t>
      </w:r>
      <w:r w:rsidRPr="0038305D">
        <w:rPr>
          <w:rStyle w:val="Emphasis"/>
        </w:rPr>
        <w:t xml:space="preserve"> the whole global trade </w:t>
      </w:r>
      <w:r w:rsidRPr="0038305D">
        <w:rPr>
          <w:rStyle w:val="Emphasis"/>
          <w:highlight w:val="green"/>
        </w:rPr>
        <w:t>dispute settlement</w:t>
      </w:r>
      <w:r w:rsidRPr="0038305D">
        <w:rPr>
          <w:rStyle w:val="Emphasis"/>
        </w:rPr>
        <w:t xml:space="preserve"> system.</w:t>
      </w:r>
      <w:r w:rsidRPr="0038305D">
        <w:rPr>
          <w:u w:val="single"/>
        </w:rPr>
        <w:t xml:space="preserve"> When a member appeals a WTO panel report, it goes to the Appellate Body, but if there is no Appellate Body, it means that that </w:t>
      </w:r>
      <w:r w:rsidRPr="0038305D">
        <w:rPr>
          <w:highlight w:val="green"/>
          <w:u w:val="single"/>
        </w:rPr>
        <w:t xml:space="preserve">panel report will not become </w:t>
      </w:r>
      <w:r w:rsidRPr="0038305D">
        <w:rPr>
          <w:rStyle w:val="Emphasis"/>
          <w:highlight w:val="green"/>
        </w:rPr>
        <w:t>binding and</w:t>
      </w:r>
      <w:r w:rsidRPr="0038305D">
        <w:rPr>
          <w:rStyle w:val="Emphasis"/>
        </w:rPr>
        <w:t xml:space="preserve"> will not </w:t>
      </w:r>
      <w:r w:rsidRPr="0038305D">
        <w:rPr>
          <w:rStyle w:val="Emphasis"/>
          <w:highlight w:val="green"/>
        </w:rPr>
        <w:t>attain legal force</w:t>
      </w:r>
      <w:r w:rsidRPr="0038305D">
        <w:rPr>
          <w:rStyle w:val="Emphasis"/>
        </w:rPr>
        <w:t xml:space="preserve">. </w:t>
      </w:r>
    </w:p>
    <w:p w14:paraId="236C0805" w14:textId="77777777" w:rsidR="00D169DC" w:rsidRPr="0038305D" w:rsidRDefault="00D169DC" w:rsidP="00D169DC">
      <w:pPr>
        <w:rPr>
          <w:rStyle w:val="Emphasis"/>
        </w:rPr>
      </w:pPr>
      <w:r w:rsidRPr="0038305D">
        <w:rPr>
          <w:sz w:val="16"/>
        </w:rPr>
        <w:t xml:space="preserve">The absence of the Appellate Body means that </w:t>
      </w:r>
      <w:r w:rsidRPr="0038305D">
        <w:rPr>
          <w:highlight w:val="green"/>
          <w:u w:val="single"/>
        </w:rPr>
        <w:t>members</w:t>
      </w:r>
      <w:r w:rsidRPr="0038305D">
        <w:rPr>
          <w:u w:val="single"/>
        </w:rPr>
        <w:t xml:space="preserve"> can now effectively </w:t>
      </w:r>
      <w:r w:rsidRPr="0038305D">
        <w:rPr>
          <w:highlight w:val="green"/>
          <w:u w:val="single"/>
        </w:rPr>
        <w:t xml:space="preserve">block the </w:t>
      </w:r>
      <w:r w:rsidRPr="0038305D">
        <w:rPr>
          <w:u w:val="single"/>
        </w:rPr>
        <w:t xml:space="preserve">dispute settlement </w:t>
      </w:r>
      <w:r w:rsidRPr="0038305D">
        <w:rPr>
          <w:rStyle w:val="Emphasis"/>
          <w:highlight w:val="green"/>
        </w:rPr>
        <w:t>proceedings</w:t>
      </w:r>
      <w:r w:rsidRPr="0038305D">
        <w:rPr>
          <w:rStyle w:val="Emphasis"/>
        </w:rPr>
        <w:t xml:space="preserve"> by what has been called appealing panel reports “into the void.”</w:t>
      </w:r>
    </w:p>
    <w:p w14:paraId="027C66C3" w14:textId="77777777" w:rsidR="00D169DC" w:rsidRPr="0038305D" w:rsidRDefault="00D169DC" w:rsidP="00D169DC">
      <w:pPr>
        <w:rPr>
          <w:rStyle w:val="Emphasis"/>
        </w:rPr>
      </w:pPr>
      <w:r w:rsidRPr="0038305D">
        <w:rPr>
          <w:sz w:val="16"/>
        </w:rPr>
        <w:t xml:space="preserve">The WTO panels will continue to function as normal. </w:t>
      </w:r>
      <w:r w:rsidRPr="0038305D">
        <w:rPr>
          <w:u w:val="single"/>
        </w:rPr>
        <w:t xml:space="preserve">When a panel issues a report, it will normally be </w:t>
      </w:r>
      <w:r w:rsidRPr="0038305D">
        <w:rPr>
          <w:rStyle w:val="Emphasis"/>
        </w:rPr>
        <w:t>automatically adopted</w:t>
      </w:r>
      <w:r w:rsidRPr="0038305D">
        <w:rPr>
          <w:u w:val="single"/>
        </w:rPr>
        <w:t xml:space="preserve"> — unless it is appealed. And so, even though the panel is working, the respondent in a dispute now has the option of blocking the adoption of the panel’s report. It can, thereby, </w:t>
      </w:r>
      <w:r w:rsidRPr="0038305D">
        <w:rPr>
          <w:rStyle w:val="Emphasis"/>
          <w:highlight w:val="green"/>
        </w:rPr>
        <w:t>shield itself from the legal consequences</w:t>
      </w:r>
      <w:r w:rsidRPr="0038305D">
        <w:rPr>
          <w:rStyle w:val="Emphasis"/>
        </w:rPr>
        <w:t xml:space="preserve"> of a report that finds that the member has acted inconsistently with its WTO obligations.</w:t>
      </w:r>
    </w:p>
    <w:p w14:paraId="797EEA21" w14:textId="77777777" w:rsidR="00D169DC" w:rsidRPr="0038305D" w:rsidRDefault="00D169DC" w:rsidP="00D169DC">
      <w:pPr>
        <w:pStyle w:val="Heading4"/>
        <w:rPr>
          <w:rFonts w:cs="Calibri"/>
        </w:rPr>
      </w:pPr>
      <w:r w:rsidRPr="0038305D">
        <w:rPr>
          <w:rFonts w:cs="Calibri"/>
        </w:rPr>
        <w:t xml:space="preserve">TRIPs waiver </w:t>
      </w:r>
      <w:r w:rsidRPr="0038305D">
        <w:rPr>
          <w:rFonts w:cs="Calibri"/>
          <w:u w:val="single"/>
        </w:rPr>
        <w:t>doesn’t solve</w:t>
      </w:r>
      <w:r w:rsidRPr="0038305D">
        <w:rPr>
          <w:rFonts w:cs="Calibri"/>
        </w:rPr>
        <w:t xml:space="preserve">- it doesn’t </w:t>
      </w:r>
      <w:r w:rsidRPr="0038305D">
        <w:rPr>
          <w:rFonts w:cs="Calibri"/>
          <w:u w:val="single"/>
        </w:rPr>
        <w:t>obligate</w:t>
      </w:r>
      <w:r w:rsidRPr="0038305D">
        <w:rPr>
          <w:rFonts w:cs="Calibri"/>
        </w:rPr>
        <w:t xml:space="preserve"> countries to do anything, just makes it </w:t>
      </w:r>
      <w:r w:rsidRPr="0038305D">
        <w:rPr>
          <w:rFonts w:cs="Calibri"/>
          <w:u w:val="single"/>
        </w:rPr>
        <w:t>legal</w:t>
      </w:r>
      <w:r w:rsidRPr="0038305D">
        <w:rPr>
          <w:rFonts w:cs="Calibri"/>
        </w:rPr>
        <w:t>.</w:t>
      </w:r>
    </w:p>
    <w:p w14:paraId="14E8E30A" w14:textId="77777777" w:rsidR="00D169DC" w:rsidRPr="0038305D" w:rsidRDefault="00D169DC" w:rsidP="00D169DC">
      <w:proofErr w:type="spellStart"/>
      <w:r w:rsidRPr="0038305D">
        <w:rPr>
          <w:rStyle w:val="Style13ptBold"/>
        </w:rPr>
        <w:t>Mercurio</w:t>
      </w:r>
      <w:proofErr w:type="spellEnd"/>
      <w:r w:rsidRPr="0038305D">
        <w:rPr>
          <w:rStyle w:val="Style13ptBold"/>
        </w:rPr>
        <w:t xml:space="preserve"> 21</w:t>
      </w:r>
      <w:r w:rsidRPr="0038305D">
        <w:t xml:space="preserve"> [Bryan; Professor of Law, The Chinese University of Hong Kong; "The IP Waiver for COVID-19: Bad Policy, Bad Precedent," 2021; 1-6. International Review of Intellectual Property and Competition Law.] Justin</w:t>
      </w:r>
    </w:p>
    <w:p w14:paraId="455AA22B" w14:textId="77777777" w:rsidR="00D169DC" w:rsidRPr="0038305D" w:rsidRDefault="00D169DC" w:rsidP="00D169DC">
      <w:r w:rsidRPr="0038305D">
        <w:t xml:space="preserve">It is not only the length of time which is an issue but also </w:t>
      </w:r>
      <w:r w:rsidRPr="0038305D">
        <w:rPr>
          <w:u w:val="single"/>
        </w:rPr>
        <w:t xml:space="preserve">the </w:t>
      </w:r>
      <w:r w:rsidRPr="0038305D">
        <w:rPr>
          <w:rStyle w:val="Emphasis"/>
        </w:rPr>
        <w:t xml:space="preserve">ultimate impact of the </w:t>
      </w:r>
      <w:r w:rsidRPr="0038305D">
        <w:rPr>
          <w:rStyle w:val="Emphasis"/>
          <w:highlight w:val="green"/>
        </w:rPr>
        <w:t>waiver</w:t>
      </w:r>
      <w:r w:rsidRPr="0038305D">
        <w:rPr>
          <w:rStyle w:val="Emphasis"/>
        </w:rPr>
        <w:t xml:space="preserve">. A waiver simply </w:t>
      </w:r>
      <w:r w:rsidRPr="0038305D">
        <w:rPr>
          <w:rStyle w:val="Emphasis"/>
          <w:highlight w:val="green"/>
        </w:rPr>
        <w:t>means</w:t>
      </w:r>
      <w:r w:rsidRPr="0038305D">
        <w:rPr>
          <w:rStyle w:val="Emphasis"/>
        </w:rPr>
        <w:t xml:space="preserve"> that a </w:t>
      </w:r>
      <w:r w:rsidRPr="0038305D">
        <w:rPr>
          <w:rStyle w:val="Emphasis"/>
          <w:highlight w:val="green"/>
        </w:rPr>
        <w:t>WTO Member would not be in violation</w:t>
      </w:r>
      <w:r w:rsidRPr="0038305D">
        <w:rPr>
          <w:rStyle w:val="Emphasis"/>
        </w:rPr>
        <w:t xml:space="preserve"> of its WTO obligations if it does not protect and enforce the COVID-19-related IPRs for the duration of the waiver</w:t>
      </w:r>
      <w:r w:rsidRPr="0038305D">
        <w:rPr>
          <w:u w:val="single"/>
        </w:rPr>
        <w:t xml:space="preserve">. </w:t>
      </w:r>
      <w:r w:rsidRPr="0038305D">
        <w:rPr>
          <w:highlight w:val="green"/>
          <w:u w:val="single"/>
        </w:rPr>
        <w:t>The waiver would</w:t>
      </w:r>
      <w:r w:rsidRPr="0038305D">
        <w:rPr>
          <w:u w:val="single"/>
        </w:rPr>
        <w:t xml:space="preserve"> thus allow Members to deviate from their international obligations but </w:t>
      </w:r>
      <w:r w:rsidRPr="0038305D">
        <w:rPr>
          <w:highlight w:val="green"/>
          <w:u w:val="single"/>
        </w:rPr>
        <w:t xml:space="preserve">not obligate Members to </w:t>
      </w:r>
      <w:r w:rsidRPr="0038305D">
        <w:rPr>
          <w:rStyle w:val="Emphasis"/>
          <w:highlight w:val="green"/>
        </w:rPr>
        <w:t>suspend protection</w:t>
      </w:r>
      <w:r w:rsidRPr="0038305D">
        <w:t xml:space="preserve"> and enforcement of the IPRs. </w:t>
      </w:r>
      <w:r w:rsidRPr="0038305D">
        <w:rPr>
          <w:u w:val="single"/>
        </w:rPr>
        <w:t xml:space="preserve">Members like the </w:t>
      </w:r>
      <w:r w:rsidRPr="0038305D">
        <w:rPr>
          <w:highlight w:val="green"/>
          <w:u w:val="single"/>
        </w:rPr>
        <w:t>US</w:t>
      </w:r>
      <w:r w:rsidRPr="0038305D">
        <w:rPr>
          <w:u w:val="single"/>
        </w:rPr>
        <w:t xml:space="preserve"> who support the waiver </w:t>
      </w:r>
      <w:r w:rsidRPr="0038305D">
        <w:rPr>
          <w:highlight w:val="green"/>
          <w:u w:val="single"/>
        </w:rPr>
        <w:t>may not implement</w:t>
      </w:r>
      <w:r w:rsidRPr="0038305D">
        <w:rPr>
          <w:u w:val="single"/>
        </w:rPr>
        <w:t xml:space="preserve"> the necessary domestic </w:t>
      </w:r>
      <w:r w:rsidRPr="0038305D">
        <w:rPr>
          <w:highlight w:val="green"/>
          <w:u w:val="single"/>
        </w:rPr>
        <w:t>legislation to waive IPRs</w:t>
      </w:r>
      <w:r w:rsidRPr="0038305D">
        <w:rPr>
          <w:u w:val="single"/>
        </w:rPr>
        <w:t xml:space="preserve"> within the jurisdiction</w:t>
      </w:r>
      <w:r w:rsidRPr="0038305D">
        <w:t>. It is questionable whether the US could even legally implement the waiver given that IPRs are a matter of constitutional law.17</w:t>
      </w:r>
    </w:p>
    <w:p w14:paraId="410C138D" w14:textId="77777777" w:rsidR="00D169DC" w:rsidRPr="0038305D" w:rsidRDefault="00D169DC" w:rsidP="00D169DC">
      <w:pPr>
        <w:pStyle w:val="Heading4"/>
        <w:rPr>
          <w:rFonts w:cs="Times New Roman"/>
        </w:rPr>
      </w:pPr>
      <w:r w:rsidRPr="0038305D">
        <w:rPr>
          <w:rFonts w:cs="Times New Roman"/>
        </w:rPr>
        <w:t>Good intentions can’t decolonize the academy---settler colonial scholars re-center the settler perspective by decentering Indigenous experience and resurgence.</w:t>
      </w:r>
    </w:p>
    <w:p w14:paraId="0756F074" w14:textId="77777777" w:rsidR="00D169DC" w:rsidRPr="0038305D" w:rsidRDefault="00D169DC" w:rsidP="00D169DC">
      <w:proofErr w:type="spellStart"/>
      <w:r w:rsidRPr="0038305D">
        <w:rPr>
          <w:rStyle w:val="Style13ptBold"/>
        </w:rPr>
        <w:t>Snelgrove</w:t>
      </w:r>
      <w:proofErr w:type="spellEnd"/>
      <w:r w:rsidRPr="0038305D">
        <w:rPr>
          <w:rStyle w:val="Style13ptBold"/>
        </w:rPr>
        <w:t xml:space="preserve"> et al. 14</w:t>
      </w:r>
      <w:r w:rsidRPr="0038305D">
        <w:rPr>
          <w:sz w:val="18"/>
          <w:szCs w:val="18"/>
        </w:rPr>
        <w:t xml:space="preserve">, University of British Columbia; Rita Kaur </w:t>
      </w:r>
      <w:proofErr w:type="spellStart"/>
      <w:r w:rsidRPr="0038305D">
        <w:rPr>
          <w:sz w:val="18"/>
          <w:szCs w:val="18"/>
        </w:rPr>
        <w:t>Dhamoon</w:t>
      </w:r>
      <w:proofErr w:type="spellEnd"/>
      <w:r w:rsidRPr="0038305D">
        <w:rPr>
          <w:sz w:val="18"/>
          <w:szCs w:val="18"/>
        </w:rPr>
        <w:t xml:space="preserve">, University of Victoria; and Jeff </w:t>
      </w:r>
      <w:proofErr w:type="spellStart"/>
      <w:r w:rsidRPr="0038305D">
        <w:rPr>
          <w:sz w:val="18"/>
          <w:szCs w:val="18"/>
        </w:rPr>
        <w:t>Corntassel</w:t>
      </w:r>
      <w:proofErr w:type="spellEnd"/>
      <w:r w:rsidRPr="0038305D">
        <w:rPr>
          <w:sz w:val="18"/>
          <w:szCs w:val="18"/>
        </w:rPr>
        <w:t>, University of Victoria. “Unsettling settler colonialism: The discourse and politics of settlers, and solidarity with Indigenous nations,” Decolonization: Indigeneity, Education &amp; Society, Vol. 3, No. 2, 2014, p. 1-32, http://decolonization.org/index.php/des/article/view/21166/17970</w:t>
      </w:r>
    </w:p>
    <w:p w14:paraId="2D5338A8" w14:textId="77777777" w:rsidR="00D169DC" w:rsidRPr="0038305D" w:rsidRDefault="00D169DC" w:rsidP="00D169DC">
      <w:pPr>
        <w:rPr>
          <w:sz w:val="16"/>
        </w:rPr>
      </w:pPr>
      <w:r w:rsidRPr="0038305D">
        <w:rPr>
          <w:rStyle w:val="StyleUnderline"/>
        </w:rPr>
        <w:t>The institutionalization of settler colonial studies (rather than Indigenous studies) is</w:t>
      </w:r>
      <w:r w:rsidRPr="0038305D">
        <w:rPr>
          <w:sz w:val="16"/>
        </w:rPr>
        <w:t xml:space="preserve"> on the one hand </w:t>
      </w:r>
      <w:r w:rsidRPr="0038305D">
        <w:rPr>
          <w:rStyle w:val="StyleUnderline"/>
        </w:rPr>
        <w:t>a significant shift in the academy</w:t>
      </w:r>
      <w:r w:rsidRPr="0038305D">
        <w:rPr>
          <w:sz w:val="16"/>
        </w:rPr>
        <w:t xml:space="preserve">. On the other hand, as de Leeuw, Greenwood, and Lindsay (2013) rightly argue, </w:t>
      </w:r>
      <w:r w:rsidRPr="0038305D">
        <w:rPr>
          <w:rStyle w:val="StyleUnderline"/>
        </w:rPr>
        <w:t>even when</w:t>
      </w:r>
      <w:r w:rsidRPr="0038305D">
        <w:rPr>
          <w:sz w:val="16"/>
        </w:rPr>
        <w:t xml:space="preserve"> (and perhaps because) </w:t>
      </w:r>
      <w:r w:rsidRPr="0038305D">
        <w:rPr>
          <w:rStyle w:val="StyleUnderline"/>
        </w:rPr>
        <w:t xml:space="preserve">there are good intentions to decolonize and to “cultivate a culture of ‘doing the right thing,’” </w:t>
      </w:r>
      <w:r w:rsidRPr="0038305D">
        <w:rPr>
          <w:rStyle w:val="StyleUnderline"/>
          <w:highlight w:val="green"/>
        </w:rPr>
        <w:t xml:space="preserve">there are no </w:t>
      </w:r>
      <w:r w:rsidRPr="0038305D">
        <w:rPr>
          <w:rStyle w:val="StyleUnderline"/>
        </w:rPr>
        <w:t xml:space="preserve">“fundamental </w:t>
      </w:r>
      <w:r w:rsidRPr="0038305D">
        <w:rPr>
          <w:rStyle w:val="StyleUnderline"/>
          <w:highlight w:val="green"/>
        </w:rPr>
        <w:t>shifts in power imbalances</w:t>
      </w:r>
      <w:r w:rsidRPr="0038305D">
        <w:rPr>
          <w:rStyle w:val="StyleUnderline"/>
        </w:rPr>
        <w:t xml:space="preserve"> between Indigenous and non-Indigenous peoples or the systems within which we operate”</w:t>
      </w:r>
      <w:r w:rsidRPr="0038305D">
        <w:rPr>
          <w:sz w:val="16"/>
        </w:rPr>
        <w:t xml:space="preserve"> (p. 386). Settler colonialism and </w:t>
      </w:r>
      <w:r w:rsidRPr="0038305D">
        <w:rPr>
          <w:rStyle w:val="StyleUnderline"/>
        </w:rPr>
        <w:t xml:space="preserve">the study of </w:t>
      </w:r>
      <w:r w:rsidRPr="0038305D">
        <w:rPr>
          <w:rStyle w:val="StyleUnderline"/>
          <w:highlight w:val="green"/>
        </w:rPr>
        <w:t>settler colonialism</w:t>
      </w:r>
      <w:r w:rsidRPr="0038305D">
        <w:rPr>
          <w:sz w:val="16"/>
        </w:rPr>
        <w:t xml:space="preserve">, in other words, </w:t>
      </w:r>
      <w:r w:rsidRPr="0038305D">
        <w:rPr>
          <w:rStyle w:val="Emphasis"/>
          <w:highlight w:val="green"/>
        </w:rPr>
        <w:t>cannot be decolonized because of good intentions</w:t>
      </w:r>
      <w:r w:rsidRPr="0038305D">
        <w:rPr>
          <w:sz w:val="16"/>
        </w:rPr>
        <w:t xml:space="preserve">. Following this, </w:t>
      </w:r>
      <w:r w:rsidRPr="0038305D">
        <w:rPr>
          <w:rStyle w:val="StyleUnderline"/>
        </w:rPr>
        <w:t xml:space="preserve">paradoxically and in deeply troubling ways, </w:t>
      </w:r>
      <w:r w:rsidRPr="0038305D">
        <w:rPr>
          <w:rStyle w:val="StyleUnderline"/>
          <w:highlight w:val="green"/>
        </w:rPr>
        <w:t xml:space="preserve">settler </w:t>
      </w:r>
      <w:r w:rsidRPr="0038305D">
        <w:rPr>
          <w:rStyle w:val="StyleUnderline"/>
        </w:rPr>
        <w:t xml:space="preserve">colonial </w:t>
      </w:r>
      <w:r w:rsidRPr="0038305D">
        <w:rPr>
          <w:rStyle w:val="StyleUnderline"/>
          <w:highlight w:val="green"/>
        </w:rPr>
        <w:t>studies can displace</w:t>
      </w:r>
      <w:r w:rsidRPr="0038305D">
        <w:rPr>
          <w:rStyle w:val="StyleUnderline"/>
        </w:rPr>
        <w:t xml:space="preserve">, overshadow, </w:t>
      </w:r>
      <w:r w:rsidRPr="0038305D">
        <w:rPr>
          <w:rStyle w:val="StyleUnderline"/>
          <w:highlight w:val="green"/>
        </w:rPr>
        <w:t xml:space="preserve">or </w:t>
      </w:r>
      <w:r w:rsidRPr="0038305D">
        <w:rPr>
          <w:rStyle w:val="StyleUnderline"/>
        </w:rPr>
        <w:t xml:space="preserve">even </w:t>
      </w:r>
      <w:r w:rsidRPr="0038305D">
        <w:rPr>
          <w:rStyle w:val="StyleUnderline"/>
          <w:highlight w:val="green"/>
        </w:rPr>
        <w:t>mask</w:t>
      </w:r>
      <w:r w:rsidRPr="0038305D">
        <w:rPr>
          <w:rStyle w:val="StyleUnderline"/>
        </w:rPr>
        <w:t xml:space="preserve"> over </w:t>
      </w:r>
      <w:r w:rsidRPr="0038305D">
        <w:rPr>
          <w:rStyle w:val="StyleUnderline"/>
          <w:highlight w:val="green"/>
        </w:rPr>
        <w:t>Indigenous studies</w:t>
      </w:r>
      <w:r w:rsidRPr="0038305D">
        <w:rPr>
          <w:sz w:val="16"/>
        </w:rPr>
        <w:t xml:space="preserve"> (for example, see Veracini, 2013) </w:t>
      </w:r>
      <w:r w:rsidRPr="0038305D">
        <w:rPr>
          <w:rStyle w:val="StyleUnderline"/>
        </w:rPr>
        <w:t xml:space="preserve">and variations within Indigenous studies, especially feminist and queer Indigenous work that is </w:t>
      </w:r>
      <w:proofErr w:type="spellStart"/>
      <w:r w:rsidRPr="0038305D">
        <w:rPr>
          <w:rStyle w:val="Emphasis"/>
          <w:highlight w:val="green"/>
        </w:rPr>
        <w:t>centred</w:t>
      </w:r>
      <w:proofErr w:type="spellEnd"/>
      <w:r w:rsidRPr="0038305D">
        <w:rPr>
          <w:rStyle w:val="Emphasis"/>
          <w:highlight w:val="green"/>
        </w:rPr>
        <w:t xml:space="preserve"> on </w:t>
      </w:r>
      <w:r w:rsidRPr="0038305D">
        <w:rPr>
          <w:rStyle w:val="Emphasis"/>
        </w:rPr>
        <w:t xml:space="preserve">Indigenous </w:t>
      </w:r>
      <w:r w:rsidRPr="0038305D">
        <w:rPr>
          <w:rStyle w:val="Emphasis"/>
          <w:highlight w:val="green"/>
        </w:rPr>
        <w:t>resurgence</w:t>
      </w:r>
      <w:r w:rsidRPr="0038305D">
        <w:rPr>
          <w:sz w:val="16"/>
        </w:rPr>
        <w:t xml:space="preserve">. Indeed the link between Indigenous studies and settler colonial studies is still in process. The synergies between the literature by/on two-spirited Indigenous identities, queer theory, Indigenous studies more broadly, and settler colonial studies are notable in their interwoven conversations across fields of study. But </w:t>
      </w:r>
      <w:r w:rsidRPr="0038305D">
        <w:rPr>
          <w:rStyle w:val="StyleUnderline"/>
        </w:rPr>
        <w:t>at times, Indigenous peoples and issues are de-</w:t>
      </w:r>
      <w:proofErr w:type="spellStart"/>
      <w:r w:rsidRPr="0038305D">
        <w:rPr>
          <w:rStyle w:val="StyleUnderline"/>
        </w:rPr>
        <w:t>centred</w:t>
      </w:r>
      <w:proofErr w:type="spellEnd"/>
      <w:r w:rsidRPr="0038305D">
        <w:rPr>
          <w:rStyle w:val="StyleUnderline"/>
        </w:rPr>
        <w:t xml:space="preserve"> in settler colonial studies</w:t>
      </w:r>
      <w:r w:rsidRPr="0038305D">
        <w:rPr>
          <w:sz w:val="16"/>
        </w:rPr>
        <w:t xml:space="preserve"> (</w:t>
      </w:r>
      <w:r w:rsidRPr="0038305D">
        <w:rPr>
          <w:rStyle w:val="StyleUnderline"/>
        </w:rPr>
        <w:t>for example</w:t>
      </w:r>
      <w:r w:rsidRPr="0038305D">
        <w:rPr>
          <w:sz w:val="16"/>
        </w:rPr>
        <w:t xml:space="preserve">, </w:t>
      </w:r>
      <w:r w:rsidRPr="0038305D">
        <w:rPr>
          <w:rStyle w:val="StyleUnderline"/>
        </w:rPr>
        <w:t>Rifkin</w:t>
      </w:r>
      <w:r w:rsidRPr="0038305D">
        <w:rPr>
          <w:sz w:val="16"/>
        </w:rPr>
        <w:t xml:space="preserve">, 2013, p. 323). Furthermore, </w:t>
      </w:r>
      <w:r w:rsidRPr="0038305D">
        <w:rPr>
          <w:rStyle w:val="StyleUnderline"/>
          <w:highlight w:val="green"/>
        </w:rPr>
        <w:t xml:space="preserve">while </w:t>
      </w:r>
      <w:r w:rsidRPr="0038305D">
        <w:rPr>
          <w:rStyle w:val="Emphasis"/>
          <w:highlight w:val="green"/>
        </w:rPr>
        <w:t>Rifkin</w:t>
      </w:r>
      <w:r w:rsidRPr="0038305D">
        <w:rPr>
          <w:rStyle w:val="StyleUnderline"/>
          <w:highlight w:val="green"/>
        </w:rPr>
        <w:t xml:space="preserve"> is right </w:t>
      </w:r>
      <w:r w:rsidRPr="0038305D">
        <w:rPr>
          <w:rStyle w:val="StyleUnderline"/>
        </w:rPr>
        <w:t xml:space="preserve">to argue </w:t>
      </w:r>
      <w:r w:rsidRPr="0038305D">
        <w:rPr>
          <w:rStyle w:val="StyleUnderline"/>
          <w:highlight w:val="green"/>
        </w:rPr>
        <w:t>that</w:t>
      </w:r>
      <w:r w:rsidRPr="0038305D">
        <w:rPr>
          <w:rStyle w:val="StyleUnderline"/>
        </w:rPr>
        <w:t xml:space="preserve"> settler colonial practices and </w:t>
      </w:r>
      <w:r w:rsidRPr="0038305D">
        <w:rPr>
          <w:rStyle w:val="StyleUnderline"/>
          <w:highlight w:val="green"/>
        </w:rPr>
        <w:t xml:space="preserve">processes operate </w:t>
      </w:r>
      <w:r w:rsidRPr="0038305D">
        <w:rPr>
          <w:rStyle w:val="StyleUnderline"/>
        </w:rPr>
        <w:t xml:space="preserve">in </w:t>
      </w:r>
      <w:r w:rsidRPr="0038305D">
        <w:rPr>
          <w:rStyle w:val="StyleUnderline"/>
          <w:highlight w:val="green"/>
        </w:rPr>
        <w:t xml:space="preserve">everyday </w:t>
      </w:r>
      <w:r w:rsidRPr="0038305D">
        <w:rPr>
          <w:rStyle w:val="StyleUnderline"/>
        </w:rPr>
        <w:t xml:space="preserve">ways, </w:t>
      </w:r>
      <w:r w:rsidRPr="0038305D">
        <w:rPr>
          <w:rStyle w:val="StyleUnderline"/>
          <w:highlight w:val="green"/>
        </w:rPr>
        <w:t>are these</w:t>
      </w:r>
      <w:r w:rsidRPr="0038305D">
        <w:rPr>
          <w:rStyle w:val="StyleUnderline"/>
        </w:rPr>
        <w:t xml:space="preserve"> practices </w:t>
      </w:r>
      <w:r w:rsidRPr="0038305D">
        <w:rPr>
          <w:rStyle w:val="StyleUnderline"/>
          <w:highlight w:val="green"/>
        </w:rPr>
        <w:t>really in the “background”</w:t>
      </w:r>
      <w:r w:rsidRPr="0038305D">
        <w:rPr>
          <w:sz w:val="16"/>
        </w:rPr>
        <w:t xml:space="preserve"> (2013, p. 331), </w:t>
      </w:r>
      <w:r w:rsidRPr="0038305D">
        <w:rPr>
          <w:rStyle w:val="StyleUnderline"/>
        </w:rPr>
        <w:t>and for whom?</w:t>
      </w:r>
      <w:r w:rsidRPr="0038305D">
        <w:rPr>
          <w:sz w:val="16"/>
        </w:rPr>
        <w:t xml:space="preserve"> Is settler colonialism “largely invisible”, as Barker (2012) claims? </w:t>
      </w:r>
      <w:r w:rsidRPr="0038305D">
        <w:rPr>
          <w:rStyle w:val="StyleUnderline"/>
        </w:rPr>
        <w:t>Yes, settler colonialism is naturalized, pervasive, and not just state-</w:t>
      </w:r>
      <w:proofErr w:type="spellStart"/>
      <w:r w:rsidRPr="0038305D">
        <w:rPr>
          <w:rStyle w:val="StyleUnderline"/>
        </w:rPr>
        <w:t>centred</w:t>
      </w:r>
      <w:proofErr w:type="spellEnd"/>
      <w:r w:rsidRPr="0038305D">
        <w:rPr>
          <w:rStyle w:val="StyleUnderline"/>
        </w:rPr>
        <w:t xml:space="preserve">, but for whom is settler colonialism in the background and invisible? </w:t>
      </w:r>
      <w:r w:rsidRPr="0038305D">
        <w:rPr>
          <w:rStyle w:val="StyleUnderline"/>
          <w:highlight w:val="green"/>
        </w:rPr>
        <w:t>These</w:t>
      </w:r>
      <w:r w:rsidRPr="0038305D">
        <w:rPr>
          <w:rStyle w:val="StyleUnderline"/>
        </w:rPr>
        <w:t xml:space="preserve"> kinds of </w:t>
      </w:r>
      <w:r w:rsidRPr="0038305D">
        <w:rPr>
          <w:rStyle w:val="StyleUnderline"/>
          <w:highlight w:val="green"/>
        </w:rPr>
        <w:t>claims</w:t>
      </w:r>
      <w:r w:rsidRPr="0038305D">
        <w:rPr>
          <w:rStyle w:val="StyleUnderline"/>
        </w:rPr>
        <w:t xml:space="preserve"> seem to </w:t>
      </w:r>
      <w:r w:rsidRPr="0038305D">
        <w:rPr>
          <w:rStyle w:val="Emphasis"/>
          <w:highlight w:val="green"/>
        </w:rPr>
        <w:t xml:space="preserve">presume white </w:t>
      </w:r>
      <w:r w:rsidRPr="0038305D">
        <w:rPr>
          <w:rStyle w:val="Emphasis"/>
        </w:rPr>
        <w:t xml:space="preserve">settler </w:t>
      </w:r>
      <w:r w:rsidRPr="0038305D">
        <w:rPr>
          <w:rStyle w:val="Emphasis"/>
          <w:highlight w:val="green"/>
        </w:rPr>
        <w:t>subjectivity</w:t>
      </w:r>
      <w:r w:rsidRPr="0038305D">
        <w:rPr>
          <w:rStyle w:val="StyleUnderline"/>
          <w:highlight w:val="green"/>
        </w:rPr>
        <w:t xml:space="preserve"> as the monolithic lens</w:t>
      </w:r>
      <w:r w:rsidRPr="0038305D">
        <w:rPr>
          <w:rStyle w:val="StyleUnderline"/>
        </w:rPr>
        <w:t xml:space="preserve"> through which to examine settler colonialism and dispossession, both in the context of whites and people of </w:t>
      </w:r>
      <w:proofErr w:type="spellStart"/>
      <w:r w:rsidRPr="0038305D">
        <w:rPr>
          <w:rStyle w:val="StyleUnderline"/>
        </w:rPr>
        <w:t>colour</w:t>
      </w:r>
      <w:proofErr w:type="spellEnd"/>
      <w:r w:rsidRPr="0038305D">
        <w:rPr>
          <w:rStyle w:val="StyleUnderline"/>
        </w:rPr>
        <w:t xml:space="preserve">, in ways that obscures differentials of power. </w:t>
      </w:r>
      <w:r w:rsidRPr="0038305D">
        <w:rPr>
          <w:rStyle w:val="StyleUnderline"/>
          <w:highlight w:val="green"/>
        </w:rPr>
        <w:t>For Indigenous peoples, settler colonialism may not be the primary lens of living or theorizing</w:t>
      </w:r>
      <w:r w:rsidRPr="0038305D">
        <w:rPr>
          <w:rStyle w:val="StyleUnderline"/>
        </w:rPr>
        <w:t>, but it is also neither in the background or invisible</w:t>
      </w:r>
      <w:r w:rsidRPr="0038305D">
        <w:rPr>
          <w:sz w:val="16"/>
        </w:rPr>
        <w:t>.</w:t>
      </w:r>
    </w:p>
    <w:p w14:paraId="6037CD49" w14:textId="77777777" w:rsidR="00D169DC" w:rsidRPr="0038305D" w:rsidRDefault="00D169DC" w:rsidP="002C20EE"/>
    <w:sectPr w:rsidR="00D169DC" w:rsidRPr="003830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72669251648"/>
    <w:docVar w:name="VerbatimVersion" w:val="5.1"/>
  </w:docVars>
  <w:rsids>
    <w:rsidRoot w:val="004360E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0D21"/>
    <w:rsid w:val="002B146A"/>
    <w:rsid w:val="002B5E17"/>
    <w:rsid w:val="002C20EE"/>
    <w:rsid w:val="00315690"/>
    <w:rsid w:val="00316B75"/>
    <w:rsid w:val="00325646"/>
    <w:rsid w:val="003460F2"/>
    <w:rsid w:val="0038158C"/>
    <w:rsid w:val="0038305D"/>
    <w:rsid w:val="003902BA"/>
    <w:rsid w:val="003A09E2"/>
    <w:rsid w:val="003D0D23"/>
    <w:rsid w:val="00407037"/>
    <w:rsid w:val="004360E3"/>
    <w:rsid w:val="004605D6"/>
    <w:rsid w:val="004C60E8"/>
    <w:rsid w:val="004E3579"/>
    <w:rsid w:val="004E728B"/>
    <w:rsid w:val="004F39E0"/>
    <w:rsid w:val="00537BD5"/>
    <w:rsid w:val="0057268A"/>
    <w:rsid w:val="005D2912"/>
    <w:rsid w:val="006065BD"/>
    <w:rsid w:val="006146AC"/>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69DC"/>
    <w:rsid w:val="00D325A9"/>
    <w:rsid w:val="00D36A8A"/>
    <w:rsid w:val="00D61409"/>
    <w:rsid w:val="00D6691E"/>
    <w:rsid w:val="00D70750"/>
    <w:rsid w:val="00D71170"/>
    <w:rsid w:val="00DA1C92"/>
    <w:rsid w:val="00DA25D4"/>
    <w:rsid w:val="00DA6538"/>
    <w:rsid w:val="00E15E75"/>
    <w:rsid w:val="00E5262C"/>
    <w:rsid w:val="00EC7DC4"/>
    <w:rsid w:val="00ED30CF"/>
    <w:rsid w:val="00F176EF"/>
    <w:rsid w:val="00F44002"/>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00379"/>
  <w15:chartTrackingRefBased/>
  <w15:docId w15:val="{13A7DC86-E8B6-4C69-AB7E-7E933AB51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8305D"/>
    <w:rPr>
      <w:rFonts w:ascii="Calibri" w:hAnsi="Calibri"/>
    </w:rPr>
  </w:style>
  <w:style w:type="paragraph" w:styleId="Heading1">
    <w:name w:val="heading 1"/>
    <w:aliases w:val="Pocket"/>
    <w:basedOn w:val="Normal"/>
    <w:next w:val="Normal"/>
    <w:link w:val="Heading1Char"/>
    <w:qFormat/>
    <w:rsid w:val="003830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830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830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3"/>
    <w:unhideWhenUsed/>
    <w:qFormat/>
    <w:rsid w:val="0038305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830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305D"/>
  </w:style>
  <w:style w:type="character" w:customStyle="1" w:styleId="Heading1Char">
    <w:name w:val="Heading 1 Char"/>
    <w:aliases w:val="Pocket Char"/>
    <w:basedOn w:val="DefaultParagraphFont"/>
    <w:link w:val="Heading1"/>
    <w:rsid w:val="0038305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8305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8305D"/>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3"/>
    <w:rsid w:val="0038305D"/>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ox,s"/>
    <w:basedOn w:val="DefaultParagraphFont"/>
    <w:link w:val="textbold"/>
    <w:uiPriority w:val="7"/>
    <w:qFormat/>
    <w:rsid w:val="0038305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8305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38305D"/>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8305D"/>
    <w:rPr>
      <w:color w:val="auto"/>
      <w:u w:val="none"/>
    </w:rPr>
  </w:style>
  <w:style w:type="character" w:styleId="FollowedHyperlink">
    <w:name w:val="FollowedHyperlink"/>
    <w:basedOn w:val="DefaultParagraphFont"/>
    <w:uiPriority w:val="99"/>
    <w:semiHidden/>
    <w:unhideWhenUsed/>
    <w:rsid w:val="0038305D"/>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card,No Spacing111111,ca"/>
    <w:basedOn w:val="Heading1"/>
    <w:link w:val="Hyperlink"/>
    <w:autoRedefine/>
    <w:uiPriority w:val="99"/>
    <w:qFormat/>
    <w:rsid w:val="004360E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D169DC"/>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aliases w:val="6 font"/>
    <w:basedOn w:val="Normal"/>
    <w:uiPriority w:val="34"/>
    <w:qFormat/>
    <w:rsid w:val="002C20EE"/>
    <w:pPr>
      <w:ind w:left="720"/>
      <w:contextualSpacing/>
    </w:pPr>
  </w:style>
  <w:style w:type="paragraph" w:customStyle="1" w:styleId="Emphasize">
    <w:name w:val="Emphasize"/>
    <w:basedOn w:val="Normal"/>
    <w:uiPriority w:val="7"/>
    <w:qFormat/>
    <w:rsid w:val="002C20EE"/>
    <w:pPr>
      <w:pBdr>
        <w:top w:val="single" w:sz="18" w:space="0" w:color="auto"/>
        <w:left w:val="single" w:sz="18" w:space="0" w:color="auto"/>
        <w:bottom w:val="single" w:sz="18" w:space="0" w:color="auto"/>
        <w:right w:val="single" w:sz="18" w:space="0" w:color="auto"/>
      </w:pBdr>
      <w:spacing w:line="256" w:lineRule="auto"/>
      <w:ind w:left="720"/>
      <w:jc w:val="both"/>
    </w:pPr>
    <w:rPr>
      <w:b/>
      <w:iCs/>
      <w:szCs w:val="24"/>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3D0D23"/>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hrjournal.org/2017/03/new-who-leader-will-need-human-rights-to-counter-populism/" TargetMode="External"/><Relationship Id="rId13" Type="http://schemas.openxmlformats.org/officeDocument/2006/relationships/hyperlink" Target="https://www.livescience.com/65633-climate-change-dooms-humans-by-2050.html" TargetMode="External"/><Relationship Id="rId18" Type="http://schemas.openxmlformats.org/officeDocument/2006/relationships/hyperlink" Target="https://books.google.com/books?id=LoiECgAAQBAJ&amp;pg=PA431&amp;lpg=PA431&amp;dq=The+result+of+these+debates+may+ultimately+influence+the+biotech+industry,+because+many+drugs+developed+by+biotechnology+companies+start+out+as+naturally&amp;source=bl&amp;ots=MOZsD9QBHn&amp;sig=ACfU3U1JiUsrZnGNUwJI28kWBA1lEN_mzw&amp;hl=en&amp;sa=X&amp;ved=2ahUKEwi3tMb--dzyAhWHAZ0JHapwA00Q6AF6BAgyEAM" TargetMode="External"/><Relationship Id="rId3" Type="http://schemas.openxmlformats.org/officeDocument/2006/relationships/styles" Target="styles.xml"/><Relationship Id="rId21" Type="http://schemas.openxmlformats.org/officeDocument/2006/relationships/hyperlink" Target="https://www.brinknews.com/what-just-happened-at-the-wto-everything-you-need-to-know/" TargetMode="External"/><Relationship Id="rId7" Type="http://schemas.openxmlformats.org/officeDocument/2006/relationships/hyperlink" Target="https://law.unimelb.edu.au/__data/assets/pdf_file/0007/1681117/Rimmer.pdf" TargetMode="External"/><Relationship Id="rId12" Type="http://schemas.openxmlformats.org/officeDocument/2006/relationships/hyperlink" Target="https://www.bio.org/sites/default/files/2021-04/Climate%20Report_FINAL.pdf" TargetMode="External"/><Relationship Id="rId17" Type="http://schemas.openxmlformats.org/officeDocument/2006/relationships/hyperlink" Target="https://www.livescience.com/51990-sea-level-rise-unknowns.html" TargetMode="External"/><Relationship Id="rId2" Type="http://schemas.openxmlformats.org/officeDocument/2006/relationships/numbering" Target="numbering.xml"/><Relationship Id="rId16" Type="http://schemas.openxmlformats.org/officeDocument/2006/relationships/hyperlink" Target="https://www.livescience.com/55129-how-heat-waves-kill-so-quickly.html" TargetMode="External"/><Relationship Id="rId20" Type="http://schemas.openxmlformats.org/officeDocument/2006/relationships/hyperlink" Target="https://medium.com/@liftmode/pharmaceutical-colonialism-3-ways-that-western-medicine-takes-from-indigenous-communities-3a9339b4f24f" TargetMode="External"/><Relationship Id="rId1" Type="http://schemas.openxmlformats.org/officeDocument/2006/relationships/customXml" Target="../customXml/item1.xml"/><Relationship Id="rId6" Type="http://schemas.openxmlformats.org/officeDocument/2006/relationships/hyperlink" Target="https://www.jstor.org/stable/10.1086/662708" TargetMode="External"/><Relationship Id="rId11" Type="http://schemas.openxmlformats.org/officeDocument/2006/relationships/hyperlink" Target="https://www.ipwatchdog.com/2021/05/05/tai-says-united-states-will-back-india-southafrica-proposal-waive-ip-rights-trips/id=133224/" TargetMode="External"/><Relationship Id="rId5" Type="http://schemas.openxmlformats.org/officeDocument/2006/relationships/webSettings" Target="webSettings.xml"/><Relationship Id="rId15" Type="http://schemas.openxmlformats.org/officeDocument/2006/relationships/hyperlink" Target="https://www.livescience.com/57266-amazon-river.html" TargetMode="External"/><Relationship Id="rId23" Type="http://schemas.openxmlformats.org/officeDocument/2006/relationships/theme" Target="theme/theme1.xml"/><Relationship Id="rId10" Type="http://schemas.openxmlformats.org/officeDocument/2006/relationships/hyperlink" Target="https://www.ipwatchdog.com/2021/04/19/waiving-ip-rights-during-times-of-covid-a-false-good-idea/id=132399/" TargetMode="External"/><Relationship Id="rId19" Type="http://schemas.openxmlformats.org/officeDocument/2006/relationships/hyperlink" Target="https://news.globallandscapesforum.org/48905/biopiracy-the-largely-lawless-plundering-of-earths-genetic-wealth/" TargetMode="External"/><Relationship Id="rId4" Type="http://schemas.openxmlformats.org/officeDocument/2006/relationships/settings" Target="settings.xml"/><Relationship Id="rId9" Type="http://schemas.openxmlformats.org/officeDocument/2006/relationships/hyperlink" Target="http://bostonreview.net/war-security-politics-global-justice/alex-de-waal-garrison-america-and-threat-global-war" TargetMode="External"/><Relationship Id="rId14" Type="http://schemas.openxmlformats.org/officeDocument/2006/relationships/hyperlink" Target="https://www.ipcc.ch/sr15/"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Pages>
  <Words>12689</Words>
  <Characters>72328</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7</cp:revision>
  <dcterms:created xsi:type="dcterms:W3CDTF">2021-09-11T20:52:00Z</dcterms:created>
  <dcterms:modified xsi:type="dcterms:W3CDTF">2021-09-11T22:48:00Z</dcterms:modified>
</cp:coreProperties>
</file>