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4546B" w14:textId="4FCE74BD" w:rsidR="00A95652" w:rsidRDefault="00642091" w:rsidP="00642091">
      <w:pPr>
        <w:pStyle w:val="Heading1"/>
      </w:pPr>
      <w:r>
        <w:t>1NC Emory Round 6</w:t>
      </w:r>
    </w:p>
    <w:p w14:paraId="3E6157B1" w14:textId="6F50590A" w:rsidR="00642091" w:rsidRDefault="0038656E" w:rsidP="0038656E">
      <w:pPr>
        <w:pStyle w:val="Heading2"/>
      </w:pPr>
      <w:bookmarkStart w:id="0" w:name="_Hlk94359716"/>
      <w:r>
        <w:t>1</w:t>
      </w:r>
    </w:p>
    <w:p w14:paraId="7874B6DC" w14:textId="47F7C015" w:rsidR="0038656E" w:rsidRDefault="0038656E" w:rsidP="0038656E">
      <w:pPr>
        <w:pStyle w:val="Heading3"/>
      </w:pPr>
      <w:r>
        <w:t>CP</w:t>
      </w:r>
    </w:p>
    <w:p w14:paraId="60E01A4C" w14:textId="77777777" w:rsidR="0038656E" w:rsidRDefault="0038656E" w:rsidP="0038656E">
      <w:pPr>
        <w:pStyle w:val="Heading4"/>
      </w:pPr>
      <w:r>
        <w:t xml:space="preserve">Text – Private Appropriation of Outer Space except for Space Elevators is Unjust. </w:t>
      </w:r>
    </w:p>
    <w:p w14:paraId="105DBC57" w14:textId="77777777" w:rsidR="0038656E" w:rsidRDefault="0038656E" w:rsidP="0038656E">
      <w:pPr>
        <w:pStyle w:val="Heading4"/>
      </w:pPr>
      <w:r>
        <w:t xml:space="preserve">Space Elevators constitute Appropriation – they impede orbits. </w:t>
      </w:r>
    </w:p>
    <w:p w14:paraId="770F0A34" w14:textId="77777777" w:rsidR="0038656E" w:rsidRPr="005F1160" w:rsidRDefault="0038656E" w:rsidP="0038656E">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6"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Université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17075A5D" w14:textId="77777777" w:rsidR="0038656E" w:rsidRPr="00C71C98" w:rsidRDefault="0038656E" w:rsidP="0038656E">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w:t>
      </w:r>
      <w:proofErr w:type="gramStart"/>
      <w:r w:rsidRPr="00C71C98">
        <w:rPr>
          <w:sz w:val="16"/>
        </w:rPr>
        <w:t>The majority of</w:t>
      </w:r>
      <w:proofErr w:type="gramEnd"/>
      <w:r w:rsidRPr="00C71C98">
        <w:rPr>
          <w:sz w:val="16"/>
        </w:rPr>
        <w:t xml:space="preserve">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w:t>
      </w:r>
      <w:proofErr w:type="gramStart"/>
      <w:r w:rsidRPr="00C71C98">
        <w:rPr>
          <w:sz w:val="16"/>
        </w:rPr>
        <w:t>in order to</w:t>
      </w:r>
      <w:proofErr w:type="gramEnd"/>
      <w:r w:rsidRPr="00C71C98">
        <w:rPr>
          <w:sz w:val="16"/>
        </w:rPr>
        <w:t xml:space="preserve">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102263CD" w14:textId="77777777" w:rsidR="0038656E" w:rsidRDefault="0038656E" w:rsidP="0038656E">
      <w:pPr>
        <w:pStyle w:val="Heading4"/>
      </w:pPr>
      <w:r>
        <w:t xml:space="preserve">Private Companies are pursuing Space Elevators. </w:t>
      </w:r>
    </w:p>
    <w:p w14:paraId="125B63ED" w14:textId="77777777" w:rsidR="0038656E" w:rsidRPr="005F1160" w:rsidRDefault="0038656E" w:rsidP="0038656E">
      <w:r w:rsidRPr="005F1160">
        <w:rPr>
          <w:rStyle w:val="Style13ptBold"/>
        </w:rPr>
        <w:t>Alfano 15</w:t>
      </w:r>
      <w:r>
        <w:t xml:space="preserve"> Andrea Alfano 8-18-2015 “</w:t>
      </w:r>
      <w:r w:rsidRPr="005F1160">
        <w:t xml:space="preserve">All </w:t>
      </w:r>
      <w:proofErr w:type="gramStart"/>
      <w:r w:rsidRPr="005F1160">
        <w:t>Of</w:t>
      </w:r>
      <w:proofErr w:type="gramEnd"/>
      <w:r w:rsidRPr="005F1160">
        <w:t xml:space="preserve"> </w:t>
      </w:r>
      <w:r w:rsidRPr="00001B27">
        <w:rPr>
          <w:rStyle w:val="Emphasis"/>
          <w:highlight w:val="green"/>
          <w:bdr w:val="single" w:sz="18" w:space="0" w:color="auto"/>
        </w:rPr>
        <w:t>These Companies Are Working On A Space Elevator</w:t>
      </w:r>
      <w:r>
        <w:t xml:space="preserve">” </w:t>
      </w:r>
      <w:hyperlink r:id="rId7" w:history="1">
        <w:r w:rsidRPr="00473E10">
          <w:rPr>
            <w:rStyle w:val="Hyperlink"/>
          </w:rPr>
          <w:t>https://www.techtimes.com/articles/77612/20150818/companies-working-space-elevator.htm</w:t>
        </w:r>
      </w:hyperlink>
      <w:r>
        <w:t xml:space="preserve"> (Writer at the Tech Times)//Elmer </w:t>
      </w:r>
    </w:p>
    <w:p w14:paraId="57153444" w14:textId="77777777" w:rsidR="0038656E" w:rsidRPr="00C71C98" w:rsidRDefault="0038656E" w:rsidP="0038656E">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001B27">
        <w:rPr>
          <w:rStyle w:val="Emphasis"/>
          <w:highlight w:val="green"/>
        </w:rPr>
        <w:t>LiftPort</w:t>
      </w:r>
      <w:proofErr w:type="spellEnd"/>
      <w:r w:rsidRPr="00001B27">
        <w:rPr>
          <w:rStyle w:val="Emphasis"/>
          <w:highlight w:val="green"/>
        </w:rPr>
        <w:t xml:space="preserve">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w:t>
      </w:r>
      <w:proofErr w:type="gramStart"/>
      <w:r w:rsidRPr="00C71C98">
        <w:rPr>
          <w:rStyle w:val="StyleUnderline"/>
        </w:rPr>
        <w:t>moon in particular, because</w:t>
      </w:r>
      <w:proofErr w:type="gramEnd"/>
      <w:r w:rsidRPr="00C71C98">
        <w:rPr>
          <w:rStyle w:val="StyleUnderline"/>
        </w:rPr>
        <w:t xml:space="preserv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w:t>
      </w:r>
      <w:proofErr w:type="gramStart"/>
      <w:r w:rsidRPr="00C71C98">
        <w:rPr>
          <w:rStyle w:val="StyleUnderline"/>
        </w:rPr>
        <w:t>actually a</w:t>
      </w:r>
      <w:proofErr w:type="gramEnd"/>
      <w:r w:rsidRPr="00C71C98">
        <w:rPr>
          <w:rStyle w:val="StyleUnderline"/>
        </w:rPr>
        <w:t xml:space="preserve">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w:t>
      </w:r>
      <w:proofErr w:type="gramStart"/>
      <w:r w:rsidRPr="00C71C98">
        <w:rPr>
          <w:rStyle w:val="StyleUnderline"/>
        </w:rPr>
        <w:t>plans, but</w:t>
      </w:r>
      <w:proofErr w:type="gramEnd"/>
      <w:r w:rsidRPr="00C71C98">
        <w:rPr>
          <w:rStyle w:val="StyleUnderline"/>
        </w:rPr>
        <w:t xml:space="preserve"> stuck to the Earth instead of to the moon</w:t>
      </w:r>
      <w:r w:rsidRPr="00C71C98">
        <w:rPr>
          <w:sz w:val="16"/>
        </w:rPr>
        <w:t>.</w:t>
      </w:r>
    </w:p>
    <w:p w14:paraId="6383053E" w14:textId="77777777" w:rsidR="0038656E" w:rsidRDefault="0038656E" w:rsidP="0038656E">
      <w:pPr>
        <w:pStyle w:val="Heading4"/>
      </w:pPr>
      <w:proofErr w:type="gramStart"/>
      <w:r>
        <w:t>Yes</w:t>
      </w:r>
      <w:proofErr w:type="gramEnd"/>
      <w:r>
        <w:t xml:space="preserve"> Space Elevators – NASA confirms. </w:t>
      </w:r>
    </w:p>
    <w:p w14:paraId="346D14FC" w14:textId="77777777" w:rsidR="0038656E" w:rsidRPr="00E70330" w:rsidRDefault="0038656E" w:rsidP="0038656E">
      <w:r w:rsidRPr="00E70330">
        <w:rPr>
          <w:rStyle w:val="Style13ptBold"/>
        </w:rPr>
        <w:t>Snowden 18</w:t>
      </w:r>
      <w:r>
        <w:t xml:space="preserve"> </w:t>
      </w:r>
      <w:r w:rsidRPr="00E70330">
        <w:t>Scott Snowden 10-2-2018 "A colossal elevator to space could be going up sooner than you ever imagined"</w:t>
      </w:r>
      <w:r>
        <w:t xml:space="preserve"> </w:t>
      </w:r>
      <w:hyperlink r:id="rId8" w:history="1">
        <w:r w:rsidRPr="00473E10">
          <w:rPr>
            <w:rStyle w:val="Hyperlink"/>
          </w:rPr>
          <w:t>https://www.nbcnews.com/mach/science/colossal-elevator-space-could-be-going-sooner-you-ever-imagined-ncna915421</w:t>
        </w:r>
      </w:hyperlink>
      <w:r>
        <w:t xml:space="preserve"> (</w:t>
      </w:r>
      <w:r w:rsidRPr="00E70330">
        <w:t>Scott has written about science and technology for 20 years for publications around the world. He covers environmental technology for Forbes.</w:t>
      </w:r>
      <w:r>
        <w:t xml:space="preserve">)//Elmer </w:t>
      </w:r>
    </w:p>
    <w:p w14:paraId="57CACBE1" w14:textId="77777777" w:rsidR="0038656E" w:rsidRPr="0041063E" w:rsidRDefault="0038656E" w:rsidP="0038656E">
      <w:pPr>
        <w:rPr>
          <w:sz w:val="16"/>
        </w:rPr>
      </w:pPr>
      <w:r w:rsidRPr="0041063E">
        <w:rPr>
          <w:sz w:val="16"/>
        </w:rPr>
        <w:t>For more than half a century, rockets have been the only way to go to space</w:t>
      </w:r>
      <w:r w:rsidRPr="00C71C98">
        <w:rPr>
          <w:rStyle w:val="StyleUnderline"/>
        </w:rPr>
        <w:t xml:space="preserve">. But </w:t>
      </w:r>
      <w:r w:rsidRPr="00001B27">
        <w:rPr>
          <w:rStyle w:val="Emphasis"/>
          <w:highlight w:val="green"/>
        </w:rPr>
        <w:t>in the not-too-distant future, we may have</w:t>
      </w:r>
      <w:r w:rsidRPr="00001B27">
        <w:rPr>
          <w:rStyle w:val="StyleUnderline"/>
          <w:highlight w:val="green"/>
        </w:rPr>
        <w:t xml:space="preserve"> </w:t>
      </w:r>
      <w:r w:rsidRPr="00C71C98">
        <w:rPr>
          <w:rStyle w:val="StyleUnderline"/>
        </w:rPr>
        <w:t xml:space="preserve">another option for sending up people and payloads: </w:t>
      </w:r>
      <w:r w:rsidRPr="00001B27">
        <w:rPr>
          <w:rStyle w:val="Emphasis"/>
          <w:highlight w:val="green"/>
        </w:rPr>
        <w:t xml:space="preserve">a colossal elevator extending from Earth’s surface up to </w:t>
      </w:r>
      <w:r w:rsidRPr="00C71C98">
        <w:rPr>
          <w:rStyle w:val="StyleUnderline"/>
        </w:rPr>
        <w:t xml:space="preserve">an altitude of </w:t>
      </w:r>
      <w:r w:rsidRPr="00001B27">
        <w:rPr>
          <w:rStyle w:val="Emphasis"/>
          <w:highlight w:val="green"/>
        </w:rPr>
        <w:t>22,000 miles</w:t>
      </w:r>
      <w:r w:rsidRPr="00C71C98">
        <w:rPr>
          <w:rStyle w:val="StyleUnderline"/>
        </w:rPr>
        <w:t xml:space="preserve">, where geosynchronous satellites orbit. </w:t>
      </w:r>
      <w:r w:rsidRPr="00001B27">
        <w:rPr>
          <w:rStyle w:val="Emphasis"/>
          <w:highlight w:val="green"/>
        </w:rPr>
        <w:t>NASA says</w:t>
      </w:r>
      <w:r w:rsidRPr="00001B27">
        <w:rPr>
          <w:rStyle w:val="StyleUnderline"/>
          <w:highlight w:val="green"/>
        </w:rPr>
        <w:t xml:space="preserve"> </w:t>
      </w:r>
      <w:r w:rsidRPr="00C71C98">
        <w:rPr>
          <w:rStyle w:val="StyleUnderline"/>
        </w:rPr>
        <w:t xml:space="preserve">the basic </w:t>
      </w:r>
      <w:r w:rsidRPr="00001B27">
        <w:rPr>
          <w:rStyle w:val="Emphasis"/>
          <w:highlight w:val="green"/>
          <w:bdr w:val="single" w:sz="18" w:space="0" w:color="auto"/>
        </w:rPr>
        <w:t>concept of a space elevator is sound</w:t>
      </w:r>
      <w:r w:rsidRPr="00C71C98">
        <w:rPr>
          <w:rStyle w:val="StyleUnderline"/>
        </w:rPr>
        <w:t xml:space="preserve">, and </w:t>
      </w:r>
      <w:r w:rsidRPr="00001B27">
        <w:rPr>
          <w:rStyle w:val="Emphasis"/>
          <w:highlight w:val="green"/>
        </w:rPr>
        <w:t>researchers</w:t>
      </w:r>
      <w:r w:rsidRPr="00001B27">
        <w:rPr>
          <w:rStyle w:val="StyleUnderline"/>
          <w:highlight w:val="green"/>
        </w:rPr>
        <w:t xml:space="preserve"> </w:t>
      </w:r>
      <w:r w:rsidRPr="00C71C98">
        <w:rPr>
          <w:rStyle w:val="StyleUnderline"/>
        </w:rPr>
        <w:t xml:space="preserve">around the world are </w:t>
      </w:r>
      <w:r w:rsidRPr="00001B27">
        <w:rPr>
          <w:rStyle w:val="Emphasis"/>
          <w:highlight w:val="green"/>
        </w:rPr>
        <w:t>optimistic</w:t>
      </w:r>
      <w:r w:rsidRPr="00001B27">
        <w:rPr>
          <w:rStyle w:val="StyleUnderline"/>
          <w:highlight w:val="green"/>
        </w:rPr>
        <w:t xml:space="preserve"> </w:t>
      </w:r>
      <w:r w:rsidRPr="00C71C98">
        <w:rPr>
          <w:rStyle w:val="StyleUnderline"/>
        </w:rPr>
        <w:t xml:space="preserve">that </w:t>
      </w:r>
      <w:r w:rsidRPr="00001B27">
        <w:rPr>
          <w:rStyle w:val="Emphasis"/>
          <w:highlight w:val="green"/>
        </w:rPr>
        <w:t>one can be built</w:t>
      </w:r>
      <w:r w:rsidRPr="0041063E">
        <w:rPr>
          <w:sz w:val="16"/>
        </w:rPr>
        <w:t xml:space="preserve">. </w:t>
      </w:r>
      <w:r w:rsidRPr="00C71C98">
        <w:rPr>
          <w:rStyle w:val="StyleUnderline"/>
        </w:rPr>
        <w:t xml:space="preserve">The </w:t>
      </w:r>
      <w:r w:rsidRPr="00001B27">
        <w:rPr>
          <w:rStyle w:val="Emphasis"/>
          <w:highlight w:val="green"/>
        </w:rPr>
        <w:t>Obayashi Corp</w:t>
      </w:r>
      <w:r w:rsidRPr="00C71C98">
        <w:rPr>
          <w:rStyle w:val="StyleUnderline"/>
        </w:rPr>
        <w:t xml:space="preserve">., a global construction firm based in Tokyo, has said it </w:t>
      </w:r>
      <w:r w:rsidRPr="00001B27">
        <w:rPr>
          <w:rStyle w:val="Emphasis"/>
          <w:highlight w:val="green"/>
        </w:rPr>
        <w:t>will build one by 2050</w:t>
      </w:r>
      <w:r w:rsidRPr="00C71C98">
        <w:rPr>
          <w:rStyle w:val="StyleUnderline"/>
        </w:rPr>
        <w:t xml:space="preserve">, and </w:t>
      </w:r>
      <w:r w:rsidRPr="00001B27">
        <w:rPr>
          <w:rStyle w:val="Emphasis"/>
          <w:highlight w:val="green"/>
        </w:rPr>
        <w:t>China</w:t>
      </w:r>
      <w:r w:rsidRPr="00001B27">
        <w:rPr>
          <w:rStyle w:val="StyleUnderline"/>
          <w:highlight w:val="green"/>
        </w:rPr>
        <w:t xml:space="preserve"> </w:t>
      </w:r>
      <w:r w:rsidRPr="00001B27">
        <w:rPr>
          <w:rStyle w:val="Emphasis"/>
          <w:highlight w:val="green"/>
        </w:rPr>
        <w:t>wants to build one as soon as 2045.</w:t>
      </w:r>
      <w:r w:rsidRPr="0041063E">
        <w:rPr>
          <w:sz w:val="16"/>
        </w:rPr>
        <w:t xml:space="preserve"> Now an experiment to be conducted soon aboard the International Space Station will help determine the real-world feasibility of a space elevator. “</w:t>
      </w:r>
      <w:r w:rsidRPr="00C71C98">
        <w:rPr>
          <w:rStyle w:val="StyleUnderline"/>
        </w:rPr>
        <w:t>The space elevator is the Holy Grail of space exploration,” says Michio Kaku, a professor of physics at City College of New York and a noted futurist. “Imagine pushing the ‘up’ button of an elevator and taking a ride into the heavens. It could open up space to the average person</w:t>
      </w:r>
      <w:r w:rsidRPr="0041063E">
        <w:rPr>
          <w:sz w:val="16"/>
        </w:rPr>
        <w:t>.”</w:t>
      </w:r>
    </w:p>
    <w:p w14:paraId="19FC69C1" w14:textId="77777777" w:rsidR="0038656E" w:rsidRPr="00001B27" w:rsidRDefault="0038656E" w:rsidP="0038656E">
      <w:pPr>
        <w:pStyle w:val="Heading4"/>
      </w:pPr>
      <w:r>
        <w:t xml:space="preserve">Regardless of completion, </w:t>
      </w:r>
      <w:proofErr w:type="gramStart"/>
      <w:r>
        <w:t>Elevators</w:t>
      </w:r>
      <w:proofErr w:type="gramEnd"/>
      <w:r>
        <w:t xml:space="preserve"> spur </w:t>
      </w:r>
      <w:r>
        <w:rPr>
          <w:u w:val="single"/>
        </w:rPr>
        <w:t>investment</w:t>
      </w:r>
      <w:r>
        <w:t xml:space="preserve"> in Nanotechnology</w:t>
      </w:r>
    </w:p>
    <w:p w14:paraId="0371E3FD" w14:textId="77777777" w:rsidR="0038656E" w:rsidRDefault="0038656E" w:rsidP="0038656E">
      <w:r>
        <w:t xml:space="preserve">Liam </w:t>
      </w:r>
      <w:r w:rsidRPr="006F17E7">
        <w:rPr>
          <w:rStyle w:val="Style13ptBold"/>
        </w:rPr>
        <w:t>O’Brien 16</w:t>
      </w:r>
      <w:r>
        <w:t>. University of Wollongong. 07/2016. “Nanotechnology in Space.” Young Scientists Journal; Canterbury, no. 19, p. 22.</w:t>
      </w:r>
    </w:p>
    <w:p w14:paraId="43441057" w14:textId="77777777" w:rsidR="0038656E" w:rsidRDefault="0038656E" w:rsidP="0038656E">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w:t>
      </w:r>
      <w:proofErr w:type="spellStart"/>
      <w:r w:rsidRPr="00F84047">
        <w:rPr>
          <w:sz w:val="16"/>
        </w:rPr>
        <w:t>utilised</w:t>
      </w:r>
      <w:proofErr w:type="spellEnd"/>
      <w:r w:rsidRPr="00F84047">
        <w:rPr>
          <w:sz w:val="16"/>
        </w:rPr>
        <w:t xml:space="preserve">.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change the way we think about materials</w:t>
      </w:r>
      <w:r w:rsidRPr="00F84047">
        <w:rPr>
          <w:sz w:val="16"/>
        </w:rPr>
        <w:t xml:space="preserve"> and their strength. These nanotubes have a tensile strength one hundred times that of </w:t>
      </w:r>
      <w:proofErr w:type="gramStart"/>
      <w:r w:rsidRPr="00F84047">
        <w:rPr>
          <w:sz w:val="16"/>
        </w:rPr>
        <w:t>steel, yet</w:t>
      </w:r>
      <w:proofErr w:type="gramEnd"/>
      <w:r w:rsidRPr="00F84047">
        <w:rPr>
          <w:sz w:val="16"/>
        </w:rPr>
        <w:t xml:space="preserve">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w:t>
      </w:r>
      <w:proofErr w:type="gramStart"/>
      <w:r w:rsidRPr="00F84047">
        <w:rPr>
          <w:sz w:val="16"/>
        </w:rPr>
        <w:t>the human race</w:t>
      </w:r>
      <w:proofErr w:type="gramEnd"/>
      <w:r w:rsidRPr="00F84047">
        <w:rPr>
          <w:sz w:val="16"/>
        </w:rPr>
        <w:t xml:space="preserve"> to the outer reaches of our galaxy and hopefully one day to other stars. It will inspire generations of explorers and dreamers to challenge themselves and advance </w:t>
      </w:r>
      <w:proofErr w:type="gramStart"/>
      <w:r w:rsidRPr="00F84047">
        <w:rPr>
          <w:sz w:val="16"/>
        </w:rPr>
        <w:t>the human race</w:t>
      </w:r>
      <w:proofErr w:type="gramEnd"/>
      <w:r w:rsidRPr="00F84047">
        <w:rPr>
          <w:sz w:val="16"/>
        </w:rPr>
        <w:t xml:space="preserv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2533B29F" w14:textId="77777777" w:rsidR="0038656E" w:rsidRDefault="0038656E" w:rsidP="0038656E">
      <w:pPr>
        <w:pStyle w:val="Heading4"/>
      </w:pPr>
      <w:r>
        <w:t xml:space="preserve">Nano tech solves warming </w:t>
      </w:r>
    </w:p>
    <w:p w14:paraId="4B584F82" w14:textId="77777777" w:rsidR="0038656E" w:rsidRDefault="0038656E" w:rsidP="0038656E">
      <w:r>
        <w:t xml:space="preserve"> Bhavya </w:t>
      </w:r>
      <w:r w:rsidRPr="00DE0A93">
        <w:rPr>
          <w:rStyle w:val="Style13ptBold"/>
        </w:rPr>
        <w:t>Khullar</w:t>
      </w:r>
      <w:r>
        <w:t>. September 4, 20</w:t>
      </w:r>
      <w:r w:rsidRPr="00DE0A93">
        <w:rPr>
          <w:rStyle w:val="Style13ptBold"/>
        </w:rPr>
        <w:t>17</w:t>
      </w:r>
      <w:r>
        <w:t>. Nanomaterials Could Combat Climate Change and Reduce Pollution. https://www.scientificamerican.com/article/nanomaterials-could-combat-climate-change-and-reduce-pollution/</w:t>
      </w:r>
    </w:p>
    <w:p w14:paraId="15EF0E96" w14:textId="77777777" w:rsidR="0038656E" w:rsidRPr="00001B27" w:rsidRDefault="0038656E" w:rsidP="0038656E">
      <w:pPr>
        <w:rPr>
          <w:sz w:val="16"/>
        </w:rPr>
      </w:pPr>
      <w:r w:rsidRPr="00DE0A93">
        <w:rPr>
          <w:rStyle w:val="StyleUnderline"/>
        </w:rPr>
        <w:t xml:space="preserve">The list of environmental problems that the world faces may be huge, but some strategies for solving them are remarkably small. First explored for applications in microscopy and computing, </w:t>
      </w:r>
      <w:r w:rsidRPr="00001B27">
        <w:rPr>
          <w:rStyle w:val="StyleUnderline"/>
          <w:highlight w:val="green"/>
        </w:rPr>
        <w:t>nanomaterials</w:t>
      </w:r>
      <w:r w:rsidRPr="00DE0A93">
        <w:rPr>
          <w:rStyle w:val="StyleUnderline"/>
        </w:rPr>
        <w:t xml:space="preserve">—materials made up of units that are each </w:t>
      </w:r>
      <w:proofErr w:type="gramStart"/>
      <w:r w:rsidRPr="00DE0A93">
        <w:rPr>
          <w:rStyle w:val="StyleUnderline"/>
        </w:rPr>
        <w:t>thousands</w:t>
      </w:r>
      <w:proofErr w:type="gramEnd"/>
      <w:r w:rsidRPr="00DE0A93">
        <w:rPr>
          <w:rStyle w:val="StyleUnderline"/>
        </w:rPr>
        <w:t xml:space="preserve"> of times smaller than the thickness of a human hair—are </w:t>
      </w:r>
      <w:r w:rsidRPr="00001B27">
        <w:rPr>
          <w:rStyle w:val="StyleUnderline"/>
          <w:highlight w:val="green"/>
        </w:rPr>
        <w:t>emerging</w:t>
      </w:r>
      <w:r w:rsidRPr="00DE0A93">
        <w:rPr>
          <w:rStyle w:val="StyleUnderline"/>
        </w:rPr>
        <w:t xml:space="preserve"> as useful for </w:t>
      </w:r>
      <w:r w:rsidRPr="00001B27">
        <w:rPr>
          <w:rStyle w:val="StyleUnderline"/>
          <w:highlight w:val="green"/>
        </w:rPr>
        <w:t>tackling threats to our planet’s</w:t>
      </w:r>
      <w:r w:rsidRPr="00DE0A93">
        <w:rPr>
          <w:rStyle w:val="StyleUnderline"/>
        </w:rPr>
        <w:t xml:space="preserve"> well-being.</w:t>
      </w:r>
      <w:r w:rsidRPr="00001B27">
        <w:rPr>
          <w:sz w:val="16"/>
        </w:rPr>
        <w:t xml:space="preserve"> Scientists across the globe are developing nanomaterials that can </w:t>
      </w:r>
      <w:r w:rsidRPr="00001B27">
        <w:rPr>
          <w:rStyle w:val="StyleUnderline"/>
          <w:highlight w:val="green"/>
        </w:rPr>
        <w:t>efficiently use carbon dioxide</w:t>
      </w:r>
      <w:r w:rsidRPr="00DE0A93">
        <w:rPr>
          <w:rStyle w:val="StyleUnderline"/>
        </w:rPr>
        <w:t xml:space="preserve"> from the air, </w:t>
      </w:r>
      <w:r w:rsidRPr="00001B27">
        <w:rPr>
          <w:rStyle w:val="StyleUnderline"/>
          <w:highlight w:val="green"/>
        </w:rPr>
        <w:t>capture toxic pollutants from water</w:t>
      </w:r>
      <w:r w:rsidRPr="00DE0A93">
        <w:rPr>
          <w:rStyle w:val="StyleUnderline"/>
        </w:rPr>
        <w:t xml:space="preserve"> and </w:t>
      </w:r>
      <w:r w:rsidRPr="00001B27">
        <w:rPr>
          <w:rStyle w:val="StyleUnderline"/>
          <w:highlight w:val="green"/>
        </w:rPr>
        <w:t>degrade solid waste</w:t>
      </w:r>
      <w:r w:rsidRPr="00DE0A93">
        <w:rPr>
          <w:rStyle w:val="StyleUnderline"/>
        </w:rPr>
        <w:t xml:space="preserve"> into useful products.</w:t>
      </w:r>
      <w:r w:rsidRPr="00001B27">
        <w:rPr>
          <w:sz w:val="16"/>
        </w:rPr>
        <w:t xml:space="preserve"> </w:t>
      </w:r>
      <w:r w:rsidRPr="00DE0A93">
        <w:rPr>
          <w:rStyle w:val="Emphasis"/>
        </w:rPr>
        <w:t>“</w:t>
      </w:r>
      <w:r w:rsidRPr="00001B27">
        <w:rPr>
          <w:rStyle w:val="Emphasis"/>
          <w:highlight w:val="green"/>
        </w:rPr>
        <w:t>Nanomaterials</w:t>
      </w:r>
      <w:r w:rsidRPr="00DE0A93">
        <w:rPr>
          <w:rStyle w:val="Emphasis"/>
        </w:rPr>
        <w:t xml:space="preserve"> could </w:t>
      </w:r>
      <w:r w:rsidRPr="00001B27">
        <w:rPr>
          <w:rStyle w:val="Emphasis"/>
          <w:highlight w:val="green"/>
        </w:rPr>
        <w:t>help</w:t>
      </w:r>
      <w:r w:rsidRPr="00DE0A93">
        <w:rPr>
          <w:rStyle w:val="Emphasis"/>
        </w:rPr>
        <w:t xml:space="preserve"> us </w:t>
      </w:r>
      <w:r w:rsidRPr="00001B27">
        <w:rPr>
          <w:rStyle w:val="Emphasis"/>
          <w:highlight w:val="green"/>
        </w:rPr>
        <w:t>mitigate pollution</w:t>
      </w:r>
      <w:r w:rsidRPr="00001B27">
        <w:rPr>
          <w:sz w:val="16"/>
        </w:rPr>
        <w:t xml:space="preserve">. They are efficient catalysts and mostly recyclable. Now, they </w:t>
      </w:r>
      <w:proofErr w:type="gramStart"/>
      <w:r w:rsidRPr="00001B27">
        <w:rPr>
          <w:sz w:val="16"/>
        </w:rPr>
        <w:t>have to</w:t>
      </w:r>
      <w:proofErr w:type="gramEnd"/>
      <w:r w:rsidRPr="00001B27">
        <w:rPr>
          <w:sz w:val="16"/>
        </w:rPr>
        <w:t xml:space="preserve"> become economical for commercialization and better to replace present-day technologies completely,” says </w:t>
      </w:r>
      <w:hyperlink r:id="rId9" w:history="1">
        <w:r w:rsidRPr="00001B27">
          <w:rPr>
            <w:rStyle w:val="Hyperlink"/>
            <w:sz w:val="16"/>
          </w:rPr>
          <w:t>Arun Chattopadhyay</w:t>
        </w:r>
      </w:hyperlink>
      <w:r w:rsidRPr="00001B27">
        <w:rPr>
          <w:sz w:val="16"/>
        </w:rPr>
        <w:t xml:space="preserve">, a member of the chemistry faculty at the Center for Nanotechnology, Indian Institute of Technology Guwahati. </w:t>
      </w:r>
      <w:r w:rsidRPr="00DE0A93">
        <w:rPr>
          <w:rStyle w:val="Emphasis"/>
        </w:rPr>
        <w:t xml:space="preserve">To </w:t>
      </w:r>
      <w:r w:rsidRPr="00001B27">
        <w:rPr>
          <w:rStyle w:val="Emphasis"/>
          <w:highlight w:val="green"/>
        </w:rPr>
        <w:t>help slow</w:t>
      </w:r>
      <w:r w:rsidRPr="00DE0A93">
        <w:rPr>
          <w:rStyle w:val="Emphasis"/>
        </w:rPr>
        <w:t xml:space="preserve"> the climate-changing rise in </w:t>
      </w:r>
      <w:r w:rsidRPr="00001B27">
        <w:rPr>
          <w:rStyle w:val="Emphasis"/>
          <w:highlight w:val="green"/>
        </w:rPr>
        <w:t>atmospheric CO2</w:t>
      </w:r>
      <w:r w:rsidRPr="00DE0A93">
        <w:rPr>
          <w:rStyle w:val="Emphasis"/>
        </w:rPr>
        <w:t xml:space="preserve">levels, researchers have developed nanoCO2 harvesters that can </w:t>
      </w:r>
      <w:r w:rsidRPr="00001B27">
        <w:rPr>
          <w:rStyle w:val="Emphasis"/>
          <w:highlight w:val="green"/>
        </w:rPr>
        <w:t>suck</w:t>
      </w:r>
      <w:r w:rsidRPr="00DE0A93">
        <w:rPr>
          <w:rStyle w:val="Emphasis"/>
        </w:rPr>
        <w:t xml:space="preserve"> atmospheric </w:t>
      </w:r>
      <w:r w:rsidRPr="00001B27">
        <w:rPr>
          <w:rStyle w:val="Emphasis"/>
          <w:highlight w:val="green"/>
        </w:rPr>
        <w:t>carbon dioxide</w:t>
      </w:r>
      <w:r w:rsidRPr="00DE0A93">
        <w:rPr>
          <w:rStyle w:val="Emphasis"/>
        </w:rPr>
        <w:t xml:space="preserve"> and </w:t>
      </w:r>
      <w:r w:rsidRPr="00001B27">
        <w:rPr>
          <w:rStyle w:val="Emphasis"/>
          <w:highlight w:val="green"/>
        </w:rPr>
        <w:t>deploy it</w:t>
      </w:r>
      <w:r w:rsidRPr="00DE0A93">
        <w:rPr>
          <w:rStyle w:val="Emphasis"/>
        </w:rPr>
        <w:t xml:space="preserve"> for industrial purposes</w:t>
      </w:r>
      <w:r w:rsidRPr="00001B27">
        <w:rPr>
          <w:sz w:val="16"/>
        </w:rPr>
        <w:t xml:space="preserve">. “Nanomaterials can convert carbon dioxide into useful products like alcohol. The materials could be simple chemical catalysts or photochemical in nature that work in the presence of sunlight,” says Chattopadhyay, who has been working with </w:t>
      </w:r>
      <w:r w:rsidRPr="00001B27">
        <w:rPr>
          <w:rStyle w:val="StyleUnderline"/>
        </w:rPr>
        <w:t>nanomaterials to tackle environmental pollutants for more than a decade.</w:t>
      </w:r>
      <w:r w:rsidRPr="00001B27">
        <w:rPr>
          <w:sz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w:t>
      </w:r>
      <w:proofErr w:type="gramStart"/>
      <w:r w:rsidRPr="00001B27">
        <w:rPr>
          <w:sz w:val="16"/>
        </w:rPr>
        <w:t>far</w:t>
      </w:r>
      <w:proofErr w:type="gramEnd"/>
      <w:r w:rsidRPr="00001B27">
        <w:rPr>
          <w:sz w:val="16"/>
        </w:rPr>
        <w:t xml:space="preserve"> they haven’t become efficient enough for industrial-scale application. One </w:t>
      </w:r>
      <w:r w:rsidRPr="00001B27">
        <w:rPr>
          <w:rStyle w:val="Emphasis"/>
        </w:rPr>
        <w:t>of the most recent points of progress in this area is work by scientists at the CSIR-Indian Institute of Petroleum and the Lille University of Science and Technology in France.</w:t>
      </w:r>
      <w:r w:rsidRPr="00001B27">
        <w:rPr>
          <w:sz w:val="16"/>
        </w:rPr>
        <w:t xml:space="preserve"> </w:t>
      </w:r>
      <w:r w:rsidRPr="00001B27">
        <w:rPr>
          <w:rStyle w:val="StyleUnderline"/>
        </w:rPr>
        <w:t xml:space="preserve">The researchers developed a nanoCO2 harvester that uses water and sunlight to convert atmospheric CO2 into methanol, which can be employed as an engine fuel, a solvent, an antifreeze </w:t>
      </w:r>
      <w:proofErr w:type="gramStart"/>
      <w:r w:rsidRPr="00001B27">
        <w:rPr>
          <w:rStyle w:val="StyleUnderline"/>
        </w:rPr>
        <w:t>agent</w:t>
      </w:r>
      <w:proofErr w:type="gramEnd"/>
      <w:r w:rsidRPr="00001B27">
        <w:rPr>
          <w:rStyle w:val="StyleUnderline"/>
        </w:rPr>
        <w:t xml:space="preserve"> and a diluent of ethanol</w:t>
      </w:r>
      <w:r w:rsidRPr="00001B27">
        <w:rPr>
          <w:sz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 But due to their small size, the nanoparticles </w:t>
      </w:r>
      <w:proofErr w:type="gramStart"/>
      <w:r w:rsidRPr="00001B27">
        <w:rPr>
          <w:sz w:val="16"/>
        </w:rPr>
        <w:t>have a tendency to</w:t>
      </w:r>
      <w:proofErr w:type="gramEnd"/>
      <w:r w:rsidRPr="00001B27">
        <w:rPr>
          <w:sz w:val="16"/>
        </w:rPr>
        <w:t xml:space="preserve"> clump up, making them inactive with prolonged use. </w:t>
      </w:r>
      <w:r w:rsidRPr="00001B27">
        <w:rPr>
          <w:rStyle w:val="StyleUnderline"/>
        </w:rPr>
        <w:t>Jain adds that synthesizing useful nanoparticle-based materials is also challenging because it’s hard to make the particles a consistent size. Chattopadhyay says the efficiency of such materials can be improved further, providing hope for useful application in the future.</w:t>
      </w:r>
      <w:r w:rsidRPr="00001B27">
        <w:rPr>
          <w:sz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sidRPr="00155DB0">
        <w:rPr>
          <w:rStyle w:val="StyleUnderline"/>
        </w:rPr>
        <w:t xml:space="preserve">An international group of researchers led by professor </w:t>
      </w:r>
      <w:proofErr w:type="spellStart"/>
      <w:r w:rsidRPr="00155DB0">
        <w:rPr>
          <w:rStyle w:val="StyleUnderline"/>
        </w:rPr>
        <w:t>Elzbieta</w:t>
      </w:r>
      <w:proofErr w:type="spellEnd"/>
      <w:r w:rsidRPr="00155DB0">
        <w:rPr>
          <w:rStyle w:val="StyleUnderline"/>
        </w:rPr>
        <w:t xml:space="preserve"> </w:t>
      </w:r>
      <w:proofErr w:type="spellStart"/>
      <w:r w:rsidRPr="00155DB0">
        <w:rPr>
          <w:rStyle w:val="StyleUnderline"/>
        </w:rPr>
        <w:t>Megiel</w:t>
      </w:r>
      <w:proofErr w:type="spellEnd"/>
      <w:r w:rsidRPr="00155DB0">
        <w:rPr>
          <w:rStyle w:val="StyleUnderline"/>
        </w:rPr>
        <w:t xml:space="preserve"> of the University of Warsaw in Poland reports that </w:t>
      </w:r>
      <w:r w:rsidRPr="00001B27">
        <w:rPr>
          <w:rStyle w:val="StyleUnderline"/>
          <w:highlight w:val="green"/>
        </w:rPr>
        <w:t>nanomaterials</w:t>
      </w:r>
      <w:r w:rsidRPr="00155DB0">
        <w:rPr>
          <w:rStyle w:val="StyleUnderline"/>
        </w:rPr>
        <w:t xml:space="preserve"> have been widely studied for </w:t>
      </w:r>
      <w:r w:rsidRPr="00001B27">
        <w:rPr>
          <w:rStyle w:val="StyleUnderline"/>
          <w:highlight w:val="green"/>
        </w:rPr>
        <w:t>removing heavy metals and dyes from wastewater</w:t>
      </w:r>
      <w:r w:rsidRPr="00001B27">
        <w:rPr>
          <w:sz w:val="16"/>
        </w:rPr>
        <w:t xml:space="preserve">. According to the research team, adsorption processes using materials containing magnetic nanoparticles are highly effective and can be easily performed because such nanoparticles have </w:t>
      </w:r>
      <w:proofErr w:type="gramStart"/>
      <w:r w:rsidRPr="00001B27">
        <w:rPr>
          <w:sz w:val="16"/>
        </w:rPr>
        <w:t>a large number of</w:t>
      </w:r>
      <w:proofErr w:type="gramEnd"/>
      <w:r w:rsidRPr="00001B27">
        <w:rPr>
          <w:sz w:val="16"/>
        </w:rPr>
        <w:t xml:space="preserve"> sites on their surface that can capture pollutants and don’t readily degrade in water. </w:t>
      </w:r>
      <w:r w:rsidRPr="00155DB0">
        <w:rPr>
          <w:rStyle w:val="StyleUnderline"/>
        </w:rPr>
        <w:t xml:space="preserve">Chattopadhyay adds that appropriately designed magnetic nanomaterials can be used to </w:t>
      </w:r>
      <w:r w:rsidRPr="00001B27">
        <w:rPr>
          <w:rStyle w:val="StyleUnderline"/>
          <w:highlight w:val="green"/>
        </w:rPr>
        <w:t xml:space="preserve">separate pollutants such as arsenic, lead, </w:t>
      </w:r>
      <w:proofErr w:type="gramStart"/>
      <w:r w:rsidRPr="00001B27">
        <w:rPr>
          <w:rStyle w:val="StyleUnderline"/>
          <w:highlight w:val="green"/>
        </w:rPr>
        <w:t>chromium</w:t>
      </w:r>
      <w:proofErr w:type="gramEnd"/>
      <w:r w:rsidRPr="00155DB0">
        <w:rPr>
          <w:rStyle w:val="StyleUnderline"/>
        </w:rPr>
        <w:t xml:space="preserve"> and mercury from water. </w:t>
      </w:r>
      <w:r w:rsidRPr="00001B27">
        <w:rPr>
          <w:sz w:val="16"/>
        </w:rPr>
        <w:t xml:space="preserve">However, the nanotech-based approach </w:t>
      </w:r>
      <w:proofErr w:type="gramStart"/>
      <w:r w:rsidRPr="00001B27">
        <w:rPr>
          <w:sz w:val="16"/>
        </w:rPr>
        <w:t>has to</w:t>
      </w:r>
      <w:proofErr w:type="gramEnd"/>
      <w:r w:rsidRPr="00001B27">
        <w:rPr>
          <w:sz w:val="16"/>
        </w:rPr>
        <w:t xml:space="preserve"> be more efficient than conventional water purification technology to make it worthwhile. In </w:t>
      </w:r>
      <w:r w:rsidRPr="00155DB0">
        <w:rPr>
          <w:rStyle w:val="StyleUnderline"/>
        </w:rPr>
        <w:t xml:space="preserve">addition to removing dyes and metals, </w:t>
      </w:r>
      <w:r w:rsidRPr="00001B27">
        <w:rPr>
          <w:rStyle w:val="StyleUnderline"/>
          <w:highlight w:val="green"/>
        </w:rPr>
        <w:t>nanomaterials</w:t>
      </w:r>
      <w:r w:rsidRPr="00155DB0">
        <w:rPr>
          <w:rStyle w:val="StyleUnderline"/>
        </w:rPr>
        <w:t xml:space="preserve"> can </w:t>
      </w:r>
      <w:r w:rsidRPr="00001B27">
        <w:rPr>
          <w:rStyle w:val="StyleUnderline"/>
          <w:highlight w:val="green"/>
        </w:rPr>
        <w:t>also</w:t>
      </w:r>
      <w:r w:rsidRPr="00155DB0">
        <w:rPr>
          <w:rStyle w:val="StyleUnderline"/>
        </w:rPr>
        <w:t xml:space="preserve"> be used to clean </w:t>
      </w:r>
      <w:r w:rsidRPr="00001B27">
        <w:rPr>
          <w:rStyle w:val="StyleUnderline"/>
          <w:highlight w:val="green"/>
        </w:rPr>
        <w:t>up oil spills</w:t>
      </w:r>
      <w:r w:rsidRPr="00001B27">
        <w:rPr>
          <w:sz w:val="16"/>
        </w:rPr>
        <w:t xml:space="preserve">. Researchers led by </w:t>
      </w:r>
      <w:proofErr w:type="spellStart"/>
      <w:r w:rsidRPr="00001B27">
        <w:rPr>
          <w:sz w:val="16"/>
        </w:rPr>
        <w:t>Pulickel</w:t>
      </w:r>
      <w:proofErr w:type="spellEnd"/>
      <w:r w:rsidRPr="00001B27">
        <w:rPr>
          <w:sz w:val="16"/>
        </w:rPr>
        <w:t xml:space="preserve"> Ajayan at Rice University in Houston, Texas, have developed a reusable </w:t>
      </w:r>
      <w:proofErr w:type="spellStart"/>
      <w:r w:rsidRPr="00001B27">
        <w:rPr>
          <w:sz w:val="16"/>
        </w:rPr>
        <w:t>nanosponge</w:t>
      </w:r>
      <w:proofErr w:type="spellEnd"/>
      <w:r w:rsidRPr="00001B27">
        <w:rPr>
          <w:sz w:val="16"/>
        </w:rPr>
        <w:t xml:space="preserve"> that can remove oil from contaminated seawater.</w:t>
      </w:r>
    </w:p>
    <w:p w14:paraId="0690C4B7" w14:textId="2EC98340" w:rsidR="0038656E" w:rsidRDefault="009A2DDC" w:rsidP="009A2DDC">
      <w:pPr>
        <w:pStyle w:val="Heading2"/>
      </w:pPr>
      <w:bookmarkStart w:id="1" w:name="_Hlk94359732"/>
      <w:bookmarkEnd w:id="0"/>
      <w:r>
        <w:t>2</w:t>
      </w:r>
    </w:p>
    <w:p w14:paraId="03BCF37D" w14:textId="0B1E5CB1" w:rsidR="009A2DDC" w:rsidRDefault="009A2DDC" w:rsidP="009A2DDC">
      <w:pPr>
        <w:pStyle w:val="Heading3"/>
      </w:pPr>
      <w:r>
        <w:t>Theory</w:t>
      </w:r>
    </w:p>
    <w:p w14:paraId="62CF8DA7" w14:textId="1369B621" w:rsidR="009A2DDC" w:rsidRDefault="009A2DDC" w:rsidP="009A2DDC">
      <w:pPr>
        <w:pStyle w:val="Heading4"/>
        <w:rPr>
          <w:rFonts w:cs="Times New Roman"/>
        </w:rPr>
      </w:pPr>
      <w:r>
        <w:t>No 1AR Theory—</w:t>
      </w:r>
    </w:p>
    <w:p w14:paraId="4F7A3335" w14:textId="300463D7" w:rsidR="009A2DDC" w:rsidRDefault="009A2DDC" w:rsidP="009A2DDC">
      <w:pPr>
        <w:pStyle w:val="Heading4"/>
      </w:pPr>
      <w:r>
        <w:t xml:space="preserve">1] The 2NR must overcover theory since they get </w:t>
      </w:r>
      <w:proofErr w:type="gramStart"/>
      <w:r>
        <w:t>3 minute</w:t>
      </w:r>
      <w:proofErr w:type="gramEnd"/>
      <w:r>
        <w:t xml:space="preserve"> 2ar collapse on one of the layers and persuasiveness advantage of a 3 minute 2ar</w:t>
      </w:r>
    </w:p>
    <w:p w14:paraId="1E0B558B" w14:textId="54CCC013" w:rsidR="009A2DDC" w:rsidRDefault="009A2DDC" w:rsidP="009A2DDC">
      <w:pPr>
        <w:pStyle w:val="Heading4"/>
      </w:pPr>
      <w:r>
        <w:t>2] Responses to my counter interp will be new which means 1ar theory necessitates intervention— outweighs because it makes the decision arbitrary</w:t>
      </w:r>
    </w:p>
    <w:p w14:paraId="50E2C0B0" w14:textId="0E111FD0" w:rsidR="009A2DDC" w:rsidRDefault="009A2DDC" w:rsidP="009A2DDC">
      <w:pPr>
        <w:pStyle w:val="Heading4"/>
      </w:pPr>
      <w:r>
        <w:t xml:space="preserve">3] Jurisdiction- If the judge can’t resolve an </w:t>
      </w:r>
      <w:proofErr w:type="gramStart"/>
      <w:r>
        <w:t>argument</w:t>
      </w:r>
      <w:proofErr w:type="gramEnd"/>
      <w:r>
        <w:t xml:space="preserve"> they don’t have the jurisdiction to vote on it because there is a risk of an incorrect decision</w:t>
      </w:r>
    </w:p>
    <w:p w14:paraId="2606FF66" w14:textId="4DE28600" w:rsidR="009A2DDC" w:rsidRDefault="009A2DDC" w:rsidP="009A2DDC">
      <w:pPr>
        <w:pStyle w:val="Heading4"/>
      </w:pPr>
      <w:r>
        <w:t>4] Magnitude- resolvability means judge intervention which is worse than a shell with reasonability on it</w:t>
      </w:r>
    </w:p>
    <w:p w14:paraId="26D6AEC5" w14:textId="77777777" w:rsidR="009A2DDC" w:rsidRPr="009A2DDC" w:rsidRDefault="009A2DDC" w:rsidP="009A2DDC"/>
    <w:bookmarkEnd w:id="1"/>
    <w:p w14:paraId="255A61E8" w14:textId="253E258B" w:rsidR="0038656E" w:rsidRDefault="0038656E" w:rsidP="0038656E">
      <w:pPr>
        <w:pStyle w:val="Heading2"/>
      </w:pPr>
      <w:r>
        <w:t>Case</w:t>
      </w:r>
    </w:p>
    <w:p w14:paraId="5C330C14" w14:textId="00FDE3D0" w:rsidR="0038656E" w:rsidRDefault="0038656E" w:rsidP="0038656E">
      <w:pPr>
        <w:pStyle w:val="Heading3"/>
      </w:pPr>
      <w:r>
        <w:t>1NC – AT: Solvency</w:t>
      </w:r>
    </w:p>
    <w:p w14:paraId="2719616E" w14:textId="72D4B304" w:rsidR="0038656E" w:rsidRPr="009A2DDC" w:rsidRDefault="009A2DDC" w:rsidP="0038656E">
      <w:pPr>
        <w:pStyle w:val="Heading4"/>
      </w:pPr>
      <w:r>
        <w:t xml:space="preserve">AT </w:t>
      </w:r>
      <w:r w:rsidRPr="00653B31">
        <w:rPr>
          <w:rFonts w:eastAsia="Cambria"/>
          <w:bCs/>
        </w:rPr>
        <w:t>Penny</w:t>
      </w:r>
      <w:r>
        <w:rPr>
          <w:rFonts w:eastAsia="Cambria"/>
          <w:bCs/>
        </w:rPr>
        <w:t xml:space="preserve"> – Evidence about the private sector being bad isn’t a reason why the public sector being good – they haven’t made a distinction between private and </w:t>
      </w:r>
      <w:proofErr w:type="gramStart"/>
      <w:r>
        <w:rPr>
          <w:rFonts w:eastAsia="Cambria"/>
          <w:bCs/>
        </w:rPr>
        <w:t>public</w:t>
      </w:r>
      <w:proofErr w:type="gramEnd"/>
      <w:r>
        <w:rPr>
          <w:rFonts w:eastAsia="Cambria"/>
          <w:bCs/>
        </w:rPr>
        <w:t xml:space="preserve"> so they functionally have </w:t>
      </w:r>
      <w:r>
        <w:rPr>
          <w:rFonts w:eastAsia="Cambria"/>
          <w:bCs/>
          <w:u w:val="single"/>
        </w:rPr>
        <w:t>no solvency</w:t>
      </w:r>
      <w:r>
        <w:rPr>
          <w:rFonts w:eastAsia="Cambria"/>
          <w:bCs/>
        </w:rPr>
        <w:t>.</w:t>
      </w:r>
    </w:p>
    <w:p w14:paraId="138EF79F" w14:textId="1317ED93" w:rsidR="0038656E" w:rsidRDefault="0038656E" w:rsidP="0038656E">
      <w:pPr>
        <w:pStyle w:val="Heading4"/>
      </w:pPr>
      <w:r>
        <w:t xml:space="preserve">AT </w:t>
      </w:r>
      <w:proofErr w:type="spellStart"/>
      <w:r w:rsidRPr="0038656E">
        <w:rPr>
          <w:rStyle w:val="Style13ptBold"/>
          <w:b/>
          <w:bCs w:val="0"/>
        </w:rPr>
        <w:t>Aronoff</w:t>
      </w:r>
      <w:proofErr w:type="spellEnd"/>
      <w:r w:rsidRPr="0038656E">
        <w:rPr>
          <w:rStyle w:val="Style13ptBold"/>
          <w:b/>
          <w:bCs w:val="0"/>
        </w:rPr>
        <w:t xml:space="preserve"> –</w:t>
      </w:r>
      <w:r>
        <w:rPr>
          <w:rStyle w:val="Style13ptBold"/>
        </w:rPr>
        <w:t xml:space="preserve"> </w:t>
      </w:r>
      <w:r>
        <w:rPr>
          <w:rStyle w:val="Style13ptBold"/>
          <w:b/>
          <w:bCs w:val="0"/>
        </w:rPr>
        <w:t xml:space="preserve">1] This card is about </w:t>
      </w:r>
      <w:r w:rsidRPr="0038656E">
        <w:rPr>
          <w:rStyle w:val="Style13ptBold"/>
          <w:b/>
          <w:bCs w:val="0"/>
        </w:rPr>
        <w:t>SpaceX</w:t>
      </w:r>
      <w:r>
        <w:rPr>
          <w:rStyle w:val="Style13ptBold"/>
          <w:b/>
          <w:bCs w:val="0"/>
        </w:rPr>
        <w:t xml:space="preserve"> and Elon Musk only, 2] Its power tagged and specific to a falcon heavy space launch not private space, 3] </w:t>
      </w:r>
      <w:r w:rsidRPr="0038656E">
        <w:t>Public</w:t>
      </w:r>
      <w:r>
        <w:t xml:space="preserve"> sector space growth undermines innovation overall – they are net less productive</w:t>
      </w:r>
    </w:p>
    <w:p w14:paraId="6EBE39EB" w14:textId="77777777" w:rsidR="0038656E" w:rsidRDefault="0038656E" w:rsidP="0038656E">
      <w:proofErr w:type="spellStart"/>
      <w:r w:rsidRPr="004E5281">
        <w:rPr>
          <w:rFonts w:eastAsiaTheme="majorEastAsia" w:cstheme="majorBidi"/>
          <w:b/>
          <w:bCs/>
          <w:sz w:val="26"/>
          <w:szCs w:val="26"/>
        </w:rPr>
        <w:t>Beames</w:t>
      </w:r>
      <w:proofErr w:type="spellEnd"/>
      <w:r w:rsidRPr="004E5281">
        <w:rPr>
          <w:rFonts w:eastAsiaTheme="majorEastAsia" w:cstheme="majorBidi"/>
          <w:b/>
          <w:bCs/>
          <w:sz w:val="26"/>
          <w:szCs w:val="26"/>
        </w:rPr>
        <w:t> 21</w:t>
      </w:r>
      <w:r w:rsidRPr="004E5281">
        <w:t xml:space="preserve"> [Charles </w:t>
      </w:r>
      <w:proofErr w:type="spellStart"/>
      <w:r w:rsidRPr="004E5281">
        <w:t>Beames</w:t>
      </w:r>
      <w:proofErr w:type="spellEnd"/>
      <w:r w:rsidRPr="004E5281">
        <w:t xml:space="preserve">, Charles is currently the Executive Chairman of York Space Systems, a leader in commercial satellite design and manufacturing, as well as Chairman of the </w:t>
      </w:r>
      <w:proofErr w:type="spellStart"/>
      <w:r w:rsidRPr="004E5281">
        <w:t>SmallSat</w:t>
      </w:r>
      <w:proofErr w:type="spellEnd"/>
      <w:r w:rsidRPr="004E5281">
        <w:t xml:space="preserve"> Alliance. He is also a retired Air Force Colonel, having served 23 years in space &amp; intelligence leadership positions around the world, 9-30-2021, Forbes, "It Is Time Our Government Stops Competing Against The Commercial Space Industry", </w:t>
      </w:r>
      <w:hyperlink r:id="rId10" w:history="1">
        <w:r w:rsidRPr="004E5281">
          <w:rPr>
            <w:rStyle w:val="Hyperlink"/>
          </w:rPr>
          <w:t>https://www.forbes.com/sites/charlesbeames/2021/09/30/it-is-time-our-government-stops-competing-against-the-commercial-space-industry/</w:t>
        </w:r>
      </w:hyperlink>
      <w:r>
        <w:t xml:space="preserve"> </w:t>
      </w:r>
      <w:r w:rsidRPr="004E5281">
        <w:t>accessed on 12-21-2021] Adam</w:t>
      </w:r>
    </w:p>
    <w:p w14:paraId="29D74828" w14:textId="77777777" w:rsidR="0038656E" w:rsidRDefault="0038656E" w:rsidP="0038656E">
      <w:r w:rsidRPr="003B2F90">
        <w:rPr>
          <w:sz w:val="16"/>
        </w:rPr>
        <w:t xml:space="preserve">With its fiery engines and impressive reusable rockets, </w:t>
      </w:r>
      <w:r w:rsidRPr="003B2F90">
        <w:rPr>
          <w:rStyle w:val="StyleUnderline"/>
          <w:highlight w:val="green"/>
        </w:rPr>
        <w:t>SpaceX</w:t>
      </w:r>
      <w:r w:rsidRPr="004E5281">
        <w:rPr>
          <w:rStyle w:val="StyleUnderline"/>
        </w:rPr>
        <w:t xml:space="preserve"> is the most visible </w:t>
      </w:r>
      <w:r w:rsidRPr="003B2F90">
        <w:rPr>
          <w:rStyle w:val="StyleUnderline"/>
          <w:highlight w:val="green"/>
        </w:rPr>
        <w:t>example</w:t>
      </w:r>
      <w:r w:rsidRPr="004E5281">
        <w:rPr>
          <w:rStyle w:val="StyleUnderline"/>
        </w:rPr>
        <w:t xml:space="preserve"> </w:t>
      </w:r>
      <w:r w:rsidRPr="003B2F90">
        <w:rPr>
          <w:rStyle w:val="StyleUnderline"/>
          <w:highlight w:val="green"/>
        </w:rPr>
        <w:t>of</w:t>
      </w:r>
      <w:r w:rsidRPr="004E5281">
        <w:rPr>
          <w:rStyle w:val="StyleUnderline"/>
        </w:rPr>
        <w:t xml:space="preserve"> the </w:t>
      </w:r>
      <w:r w:rsidRPr="003B2F90">
        <w:rPr>
          <w:rStyle w:val="StyleUnderline"/>
          <w:highlight w:val="green"/>
        </w:rPr>
        <w:t>power of private enterprise</w:t>
      </w:r>
      <w:r w:rsidRPr="004E5281">
        <w:rPr>
          <w:rStyle w:val="StyleUnderline"/>
        </w:rPr>
        <w:t xml:space="preserve"> in space. Every month, SpaceX makes another great leap further into the stars with another launch and often carrying satellites from other companies</w:t>
      </w:r>
      <w:r w:rsidRPr="003B2F90">
        <w:rPr>
          <w:sz w:val="16"/>
        </w:rPr>
        <w:t xml:space="preserve">. Conservative </w:t>
      </w:r>
      <w:r w:rsidRPr="004E5281">
        <w:rPr>
          <w:rStyle w:val="StyleUnderline"/>
        </w:rPr>
        <w:t>estimates suggest that tens of thousands more are scheduled to be launched over the next five years</w:t>
      </w:r>
      <w:r w:rsidRPr="003B2F90">
        <w:rPr>
          <w:sz w:val="16"/>
        </w:rPr>
        <w:t xml:space="preserve"> to perform missions limited to the providence of major nations only a decade ago. An </w:t>
      </w:r>
      <w:r w:rsidRPr="004E5281">
        <w:rPr>
          <w:rStyle w:val="StyleUnderline"/>
        </w:rPr>
        <w:t>outstanding example of an agency leveraging corporate R&amp;D rather than spending its own capital is the Space Development Agency (SDA).</w:t>
      </w:r>
      <w:r w:rsidRPr="003B2F90">
        <w:rPr>
          <w:sz w:val="16"/>
        </w:rPr>
        <w:t xml:space="preserve"> When devising its strategy to build the nation’s next-generation missile tracking and communication systems, </w:t>
      </w:r>
      <w:r w:rsidRPr="004E5281">
        <w:rPr>
          <w:rStyle w:val="StyleUnderline"/>
        </w:rPr>
        <w:t>SDA mandated that the satellites hosting the specialized instruments onboard must be built on an off-the-shelf commodity bus already in rate production</w:t>
      </w:r>
      <w:r w:rsidRPr="003B2F90">
        <w:rPr>
          <w:sz w:val="16"/>
        </w:rPr>
        <w:t xml:space="preserve">. SDA has </w:t>
      </w:r>
      <w:r w:rsidRPr="004E5281">
        <w:rPr>
          <w:rStyle w:val="StyleUnderline"/>
        </w:rPr>
        <w:t>already awarded four successful companies at a fixed price contract with 10 others deemed competitive,</w:t>
      </w:r>
      <w:r w:rsidRPr="003B2F90">
        <w:rPr>
          <w:sz w:val="16"/>
        </w:rPr>
        <w:t xml:space="preserve"> which means we can expect that very little development is required. </w:t>
      </w:r>
      <w:r w:rsidRPr="003B2F90">
        <w:rPr>
          <w:rStyle w:val="StyleUnderline"/>
          <w:highlight w:val="green"/>
        </w:rPr>
        <w:t>Every time</w:t>
      </w:r>
      <w:r w:rsidRPr="004E5281">
        <w:rPr>
          <w:rStyle w:val="StyleUnderline"/>
        </w:rPr>
        <w:t xml:space="preserve"> the </w:t>
      </w:r>
      <w:r w:rsidRPr="003B2F90">
        <w:rPr>
          <w:rStyle w:val="StyleUnderline"/>
          <w:highlight w:val="green"/>
        </w:rPr>
        <w:t>government</w:t>
      </w:r>
      <w:r w:rsidRPr="004E5281">
        <w:rPr>
          <w:rStyle w:val="StyleUnderline"/>
        </w:rPr>
        <w:t xml:space="preserve"> </w:t>
      </w:r>
      <w:r w:rsidRPr="003B2F90">
        <w:rPr>
          <w:rStyle w:val="StyleUnderline"/>
          <w:highlight w:val="green"/>
        </w:rPr>
        <w:t>develops</w:t>
      </w:r>
      <w:r w:rsidRPr="004E5281">
        <w:rPr>
          <w:rStyle w:val="StyleUnderline"/>
        </w:rPr>
        <w:t xml:space="preserve"> </w:t>
      </w:r>
      <w:r w:rsidRPr="003B2F90">
        <w:rPr>
          <w:rStyle w:val="StyleUnderline"/>
          <w:highlight w:val="green"/>
        </w:rPr>
        <w:t>their own</w:t>
      </w:r>
      <w:r w:rsidRPr="004E5281">
        <w:rPr>
          <w:rStyle w:val="StyleUnderline"/>
        </w:rPr>
        <w:t xml:space="preserve"> version of the same </w:t>
      </w:r>
      <w:r w:rsidRPr="003B2F90">
        <w:rPr>
          <w:rStyle w:val="StyleUnderline"/>
          <w:highlight w:val="green"/>
        </w:rPr>
        <w:t>technologies</w:t>
      </w:r>
      <w:r w:rsidRPr="004E5281">
        <w:rPr>
          <w:rStyle w:val="StyleUnderline"/>
        </w:rPr>
        <w:t xml:space="preserve">, it </w:t>
      </w:r>
      <w:r w:rsidRPr="003B2F90">
        <w:rPr>
          <w:rStyle w:val="StyleUnderline"/>
          <w:highlight w:val="green"/>
        </w:rPr>
        <w:t>inhibits</w:t>
      </w:r>
      <w:r w:rsidRPr="004E5281">
        <w:rPr>
          <w:rStyle w:val="StyleUnderline"/>
        </w:rPr>
        <w:t xml:space="preserve"> the </w:t>
      </w:r>
      <w:r w:rsidRPr="003B2F90">
        <w:rPr>
          <w:rStyle w:val="StyleUnderline"/>
          <w:highlight w:val="green"/>
        </w:rPr>
        <w:t>investment</w:t>
      </w:r>
      <w:r w:rsidRPr="004E5281">
        <w:rPr>
          <w:rStyle w:val="StyleUnderline"/>
        </w:rPr>
        <w:t xml:space="preserve"> and creative thinking necessary for America’s next big play in space</w:t>
      </w:r>
      <w:r w:rsidRPr="003B2F90">
        <w:rPr>
          <w:sz w:val="16"/>
        </w:rPr>
        <w:t xml:space="preserve">. The </w:t>
      </w:r>
      <w:r w:rsidRPr="004E5281">
        <w:rPr>
          <w:rStyle w:val="StyleUnderline"/>
        </w:rPr>
        <w:t xml:space="preserve">boldest and </w:t>
      </w:r>
      <w:r w:rsidRPr="003B2F90">
        <w:rPr>
          <w:rStyle w:val="StyleUnderline"/>
          <w:highlight w:val="green"/>
        </w:rPr>
        <w:t>most innovative</w:t>
      </w:r>
      <w:r w:rsidRPr="004E5281">
        <w:rPr>
          <w:rStyle w:val="StyleUnderline"/>
        </w:rPr>
        <w:t xml:space="preserve"> investors and engineers in the commercial sector </w:t>
      </w:r>
      <w:r w:rsidRPr="003B2F90">
        <w:rPr>
          <w:rStyle w:val="StyleUnderline"/>
          <w:highlight w:val="green"/>
        </w:rPr>
        <w:t>shy away</w:t>
      </w:r>
      <w:r w:rsidRPr="004E5281">
        <w:rPr>
          <w:rStyle w:val="StyleUnderline"/>
        </w:rPr>
        <w:t xml:space="preserve"> from space</w:t>
      </w:r>
      <w:r w:rsidRPr="003B2F90">
        <w:rPr>
          <w:sz w:val="16"/>
        </w:rPr>
        <w:t xml:space="preserve"> as a business opportunity </w:t>
      </w:r>
      <w:r w:rsidRPr="003B2F90">
        <w:rPr>
          <w:rStyle w:val="StyleUnderline"/>
          <w:highlight w:val="green"/>
        </w:rPr>
        <w:t>when</w:t>
      </w:r>
      <w:r w:rsidRPr="004E5281">
        <w:rPr>
          <w:rStyle w:val="StyleUnderline"/>
        </w:rPr>
        <w:t xml:space="preserve"> the </w:t>
      </w:r>
      <w:r w:rsidRPr="003B2F90">
        <w:rPr>
          <w:rStyle w:val="StyleUnderline"/>
          <w:highlight w:val="green"/>
        </w:rPr>
        <w:t>government</w:t>
      </w:r>
      <w:r w:rsidRPr="004E5281">
        <w:rPr>
          <w:rStyle w:val="StyleUnderline"/>
        </w:rPr>
        <w:t xml:space="preserve"> insists on staying </w:t>
      </w:r>
      <w:r w:rsidRPr="003B2F90">
        <w:rPr>
          <w:rStyle w:val="StyleUnderline"/>
          <w:highlight w:val="green"/>
        </w:rPr>
        <w:t>in the ring</w:t>
      </w:r>
      <w:r w:rsidRPr="003B2F90">
        <w:rPr>
          <w:sz w:val="16"/>
        </w:rPr>
        <w:t xml:space="preserve">, because </w:t>
      </w:r>
      <w:r w:rsidRPr="004E5281">
        <w:rPr>
          <w:rStyle w:val="StyleUnderline"/>
        </w:rPr>
        <w:t xml:space="preserve">there are </w:t>
      </w:r>
      <w:r w:rsidRPr="003B2F90">
        <w:rPr>
          <w:rStyle w:val="StyleUnderline"/>
          <w:highlight w:val="green"/>
        </w:rPr>
        <w:t>no longer the 10-20X</w:t>
      </w:r>
      <w:r w:rsidRPr="004E5281">
        <w:rPr>
          <w:rStyle w:val="StyleUnderline"/>
        </w:rPr>
        <w:t xml:space="preserve"> </w:t>
      </w:r>
      <w:r w:rsidRPr="003B2F90">
        <w:rPr>
          <w:rStyle w:val="StyleUnderline"/>
          <w:highlight w:val="green"/>
        </w:rPr>
        <w:t>multiples</w:t>
      </w:r>
      <w:r w:rsidRPr="004E5281">
        <w:rPr>
          <w:rStyle w:val="StyleUnderline"/>
        </w:rPr>
        <w:t xml:space="preserve"> </w:t>
      </w:r>
      <w:r w:rsidRPr="003B2F90">
        <w:rPr>
          <w:rStyle w:val="StyleUnderline"/>
          <w:highlight w:val="green"/>
        </w:rPr>
        <w:t>on</w:t>
      </w:r>
      <w:r w:rsidRPr="004E5281">
        <w:rPr>
          <w:rStyle w:val="StyleUnderline"/>
        </w:rPr>
        <w:t xml:space="preserve"> private </w:t>
      </w:r>
      <w:r w:rsidRPr="003B2F90">
        <w:rPr>
          <w:rStyle w:val="StyleUnderline"/>
          <w:highlight w:val="green"/>
        </w:rPr>
        <w:t>investment</w:t>
      </w:r>
      <w:r w:rsidRPr="004E5281">
        <w:rPr>
          <w:rStyle w:val="StyleUnderline"/>
        </w:rPr>
        <w:t xml:space="preserve"> that commercial opportunities in the tech sector can deliver</w:t>
      </w:r>
      <w:r w:rsidRPr="003B2F90">
        <w:rPr>
          <w:sz w:val="16"/>
        </w:rPr>
        <w:t xml:space="preserve">. Institutional investors do still pour capital into traditional defense companies, especially in times of increasing hostilities. Unfortunately for them, however, </w:t>
      </w:r>
      <w:r w:rsidRPr="004E5281">
        <w:rPr>
          <w:rStyle w:val="StyleUnderline"/>
        </w:rPr>
        <w:t>the valuation multiples on revenue are far lower – about 2X – and only match the pace of government expansion.</w:t>
      </w:r>
      <w:r>
        <w:rPr>
          <w:rStyle w:val="StyleUnderline"/>
        </w:rPr>
        <w:t xml:space="preserve"> </w:t>
      </w:r>
      <w:r w:rsidRPr="003B2F90">
        <w:rPr>
          <w:sz w:val="16"/>
        </w:rPr>
        <w:t xml:space="preserve">We </w:t>
      </w:r>
      <w:r w:rsidRPr="003B2F90">
        <w:rPr>
          <w:rStyle w:val="StyleUnderline"/>
          <w:highlight w:val="green"/>
        </w:rPr>
        <w:t>must</w:t>
      </w:r>
      <w:r w:rsidRPr="004E5281">
        <w:rPr>
          <w:rStyle w:val="StyleUnderline"/>
        </w:rPr>
        <w:t xml:space="preserve"> rethink the policy incentive structure of last century’s space industrial model to </w:t>
      </w:r>
      <w:r w:rsidRPr="003B2F90">
        <w:rPr>
          <w:rStyle w:val="StyleUnderline"/>
          <w:highlight w:val="green"/>
        </w:rPr>
        <w:t>reward unbounded free market</w:t>
      </w:r>
      <w:r w:rsidRPr="004E5281">
        <w:rPr>
          <w:rStyle w:val="StyleUnderline"/>
        </w:rPr>
        <w:t xml:space="preserve"> economic </w:t>
      </w:r>
      <w:r w:rsidRPr="003B2F90">
        <w:rPr>
          <w:rStyle w:val="StyleUnderline"/>
          <w:highlight w:val="green"/>
        </w:rPr>
        <w:t>growth</w:t>
      </w:r>
      <w:r w:rsidRPr="003B2F90">
        <w:rPr>
          <w:sz w:val="16"/>
        </w:rPr>
        <w:t xml:space="preserve"> inste</w:t>
      </w:r>
      <w:r w:rsidRPr="004E5281">
        <w:rPr>
          <w:rStyle w:val="StyleUnderline"/>
        </w:rPr>
        <w:t>ad of companies whose market cap only grows with more national defense spending</w:t>
      </w:r>
      <w:r w:rsidRPr="003B2F90">
        <w:rPr>
          <w:sz w:val="16"/>
        </w:rPr>
        <w:t xml:space="preserve">. Admittedly, there are </w:t>
      </w:r>
      <w:r w:rsidRPr="004E5281">
        <w:rPr>
          <w:rStyle w:val="StyleUnderline"/>
        </w:rPr>
        <w:t>instances in which it is still necessary for the government to develop their own satellite</w:t>
      </w:r>
      <w:r w:rsidRPr="003B2F90">
        <w:rPr>
          <w:sz w:val="16"/>
        </w:rPr>
        <w:t xml:space="preserve">, </w:t>
      </w:r>
      <w:proofErr w:type="gramStart"/>
      <w:r w:rsidRPr="003B2F90">
        <w:rPr>
          <w:sz w:val="16"/>
        </w:rPr>
        <w:t>component</w:t>
      </w:r>
      <w:proofErr w:type="gramEnd"/>
      <w:r w:rsidRPr="003B2F90">
        <w:rPr>
          <w:sz w:val="16"/>
        </w:rPr>
        <w:t xml:space="preserve"> or rocket, but it is </w:t>
      </w:r>
      <w:r w:rsidRPr="004E5281">
        <w:rPr>
          <w:rStyle w:val="StyleUnderline"/>
        </w:rPr>
        <w:t>increasingly rare.</w:t>
      </w:r>
      <w:r>
        <w:rPr>
          <w:rStyle w:val="StyleUnderline"/>
        </w:rPr>
        <w:t xml:space="preserve"> </w:t>
      </w:r>
      <w:r w:rsidRPr="003B2F90">
        <w:rPr>
          <w:sz w:val="16"/>
        </w:rPr>
        <w:t xml:space="preserve">The U.S. </w:t>
      </w:r>
      <w:r w:rsidRPr="004E5281">
        <w:rPr>
          <w:rStyle w:val="StyleUnderline"/>
        </w:rPr>
        <w:t xml:space="preserve">government once again must </w:t>
      </w:r>
      <w:r w:rsidRPr="003B2F90">
        <w:rPr>
          <w:rStyle w:val="StyleUnderline"/>
          <w:highlight w:val="green"/>
        </w:rPr>
        <w:t>transition</w:t>
      </w:r>
      <w:r w:rsidRPr="004E5281">
        <w:rPr>
          <w:rStyle w:val="StyleUnderline"/>
        </w:rPr>
        <w:t xml:space="preserve"> to </w:t>
      </w:r>
      <w:r w:rsidRPr="003B2F90">
        <w:rPr>
          <w:rStyle w:val="StyleUnderline"/>
          <w:highlight w:val="green"/>
        </w:rPr>
        <w:t>become</w:t>
      </w:r>
      <w:r w:rsidRPr="004E5281">
        <w:rPr>
          <w:rStyle w:val="StyleUnderline"/>
        </w:rPr>
        <w:t xml:space="preserve"> a </w:t>
      </w:r>
      <w:r w:rsidRPr="003B2F90">
        <w:rPr>
          <w:rStyle w:val="StyleUnderline"/>
          <w:highlight w:val="green"/>
        </w:rPr>
        <w:t>consumer</w:t>
      </w:r>
      <w:r w:rsidRPr="004E5281">
        <w:rPr>
          <w:rStyle w:val="StyleUnderline"/>
        </w:rPr>
        <w:t xml:space="preserve"> </w:t>
      </w:r>
      <w:r w:rsidRPr="003B2F90">
        <w:rPr>
          <w:rStyle w:val="StyleUnderline"/>
          <w:highlight w:val="green"/>
        </w:rPr>
        <w:t>of</w:t>
      </w:r>
      <w:r w:rsidRPr="004E5281">
        <w:rPr>
          <w:rStyle w:val="StyleUnderline"/>
        </w:rPr>
        <w:t xml:space="preserve"> </w:t>
      </w:r>
      <w:r w:rsidRPr="003B2F90">
        <w:rPr>
          <w:rStyle w:val="StyleUnderline"/>
          <w:highlight w:val="green"/>
        </w:rPr>
        <w:t>commercial</w:t>
      </w:r>
      <w:r w:rsidRPr="004E5281">
        <w:rPr>
          <w:rStyle w:val="StyleUnderline"/>
        </w:rPr>
        <w:t xml:space="preserve"> </w:t>
      </w:r>
      <w:r w:rsidRPr="003B2F90">
        <w:rPr>
          <w:rStyle w:val="StyleUnderline"/>
          <w:highlight w:val="green"/>
        </w:rPr>
        <w:t>space goods</w:t>
      </w:r>
      <w:r w:rsidRPr="004E5281">
        <w:rPr>
          <w:rStyle w:val="StyleUnderline"/>
        </w:rPr>
        <w:t xml:space="preserve"> and services </w:t>
      </w:r>
      <w:r w:rsidRPr="003B2F90">
        <w:rPr>
          <w:rStyle w:val="StyleUnderline"/>
          <w:highlight w:val="green"/>
        </w:rPr>
        <w:t>so</w:t>
      </w:r>
      <w:r w:rsidRPr="004E5281">
        <w:rPr>
          <w:rStyle w:val="StyleUnderline"/>
        </w:rPr>
        <w:t xml:space="preserve"> that </w:t>
      </w:r>
      <w:r w:rsidRPr="003B2F90">
        <w:rPr>
          <w:rStyle w:val="StyleUnderline"/>
          <w:highlight w:val="green"/>
        </w:rPr>
        <w:t xml:space="preserve">America’s </w:t>
      </w:r>
      <w:r w:rsidRPr="0030323A">
        <w:rPr>
          <w:rStyle w:val="StyleUnderline"/>
        </w:rPr>
        <w:t>space industry</w:t>
      </w:r>
      <w:r w:rsidRPr="004E5281">
        <w:rPr>
          <w:rStyle w:val="StyleUnderline"/>
        </w:rPr>
        <w:t xml:space="preserve"> </w:t>
      </w:r>
      <w:r w:rsidRPr="003B2F90">
        <w:rPr>
          <w:rStyle w:val="StyleUnderline"/>
          <w:highlight w:val="green"/>
        </w:rPr>
        <w:t>outpaces</w:t>
      </w:r>
      <w:r w:rsidRPr="004E5281">
        <w:rPr>
          <w:rStyle w:val="StyleUnderline"/>
        </w:rPr>
        <w:t xml:space="preserve"> its </w:t>
      </w:r>
      <w:r w:rsidRPr="003B2F90">
        <w:rPr>
          <w:rStyle w:val="StyleUnderline"/>
          <w:highlight w:val="green"/>
        </w:rPr>
        <w:t>adversaries</w:t>
      </w:r>
      <w:r w:rsidRPr="003B2F90">
        <w:rPr>
          <w:sz w:val="16"/>
        </w:rPr>
        <w:t xml:space="preserve">. An organic, </w:t>
      </w:r>
      <w:r w:rsidRPr="0030323A">
        <w:rPr>
          <w:rStyle w:val="StyleUnderline"/>
        </w:rPr>
        <w:t>commercial space marketplace exists now and must be rewarded, not stifled</w:t>
      </w:r>
      <w:r w:rsidRPr="003B2F90">
        <w:rPr>
          <w:sz w:val="16"/>
        </w:rPr>
        <w:t xml:space="preserve">. We are on a tight schedule, because </w:t>
      </w:r>
      <w:r w:rsidRPr="0030323A">
        <w:rPr>
          <w:rStyle w:val="StyleUnderline"/>
        </w:rPr>
        <w:t xml:space="preserve">near-peer competitors like </w:t>
      </w:r>
      <w:r w:rsidRPr="003B2F90">
        <w:rPr>
          <w:rStyle w:val="StyleUnderline"/>
          <w:highlight w:val="green"/>
        </w:rPr>
        <w:t>China</w:t>
      </w:r>
      <w:r w:rsidRPr="0030323A">
        <w:rPr>
          <w:rStyle w:val="StyleUnderline"/>
        </w:rPr>
        <w:t xml:space="preserve"> (and others) are aware of this strategic competition and instead choose to</w:t>
      </w:r>
      <w:r>
        <w:rPr>
          <w:rStyle w:val="StyleUnderline"/>
        </w:rPr>
        <w:t xml:space="preserve"> </w:t>
      </w:r>
      <w:hyperlink r:id="rId11" w:tgtFrame="_self" w:tooltip="https://www.forbes.com/sites/charlesbeames/2020/10/14/the-dragon-is-breathing-down-our-neck-action-is-americas-best-weapon/?sh=67a437724cb5" w:history="1">
        <w:r w:rsidRPr="003B2F90">
          <w:rPr>
            <w:rStyle w:val="StyleUnderline"/>
            <w:highlight w:val="green"/>
          </w:rPr>
          <w:t>leverage their nascent technologies to outpace us</w:t>
        </w:r>
      </w:hyperlink>
      <w:r w:rsidRPr="0030323A">
        <w:rPr>
          <w:rStyle w:val="StyleUnderline"/>
        </w:rPr>
        <w:t>.</w:t>
      </w:r>
      <w:r>
        <w:rPr>
          <w:rStyle w:val="StyleUnderline"/>
        </w:rPr>
        <w:t xml:space="preserve"> </w:t>
      </w:r>
      <w:r w:rsidRPr="003B2F90">
        <w:rPr>
          <w:sz w:val="16"/>
        </w:rPr>
        <w:t xml:space="preserve">The role for the government is larger and more strategic than ever before, but </w:t>
      </w:r>
      <w:r w:rsidRPr="0030323A">
        <w:rPr>
          <w:rStyle w:val="StyleUnderline"/>
        </w:rPr>
        <w:t xml:space="preserve">it is our </w:t>
      </w:r>
      <w:r w:rsidRPr="003B2F90">
        <w:rPr>
          <w:rStyle w:val="StyleUnderline"/>
          <w:highlight w:val="green"/>
        </w:rPr>
        <w:t>capital markets</w:t>
      </w:r>
      <w:r w:rsidRPr="0030323A">
        <w:rPr>
          <w:rStyle w:val="StyleUnderline"/>
        </w:rPr>
        <w:t xml:space="preserve"> that are our </w:t>
      </w:r>
      <w:r w:rsidRPr="003B2F90">
        <w:rPr>
          <w:rStyle w:val="StyleUnderline"/>
          <w:highlight w:val="green"/>
        </w:rPr>
        <w:t>biggest advantage in Great Power competition</w:t>
      </w:r>
      <w:r w:rsidRPr="003B2F90">
        <w:rPr>
          <w:sz w:val="16"/>
        </w:rPr>
        <w:t xml:space="preserve">. We must </w:t>
      </w:r>
      <w:r w:rsidRPr="0030323A">
        <w:rPr>
          <w:rStyle w:val="StyleUnderline"/>
        </w:rPr>
        <w:t>maximize this strength by encouraging private investments in the new space economy</w:t>
      </w:r>
      <w:r w:rsidRPr="003B2F90">
        <w:rPr>
          <w:sz w:val="16"/>
        </w:rPr>
        <w:t xml:space="preserve">, </w:t>
      </w:r>
      <w:r w:rsidRPr="0030323A">
        <w:rPr>
          <w:rStyle w:val="StyleUnderline"/>
        </w:rPr>
        <w:t>promoting competition among commercial providers, and not competing against the very technologies we hope to leverage</w:t>
      </w:r>
      <w:r w:rsidRPr="003B2F90">
        <w:rPr>
          <w:sz w:val="16"/>
        </w:rPr>
        <w:t xml:space="preserve"> to secure America’s promising future in space.</w:t>
      </w:r>
    </w:p>
    <w:p w14:paraId="678279FE" w14:textId="02E154F1" w:rsidR="0038656E" w:rsidRDefault="009A2DDC" w:rsidP="009A2DDC">
      <w:pPr>
        <w:pStyle w:val="Heading4"/>
        <w:rPr>
          <w:rFonts w:eastAsia="Cambria"/>
          <w:bCs/>
        </w:rPr>
      </w:pPr>
      <w:r>
        <w:t xml:space="preserve">AT </w:t>
      </w:r>
      <w:r w:rsidR="0059176C" w:rsidRPr="00B43F5E">
        <w:rPr>
          <w:rFonts w:eastAsia="Cambria"/>
          <w:bCs/>
        </w:rPr>
        <w:t>Schutz</w:t>
      </w:r>
      <w:r w:rsidR="0059176C">
        <w:rPr>
          <w:rFonts w:eastAsia="Cambria"/>
          <w:bCs/>
        </w:rPr>
        <w:t xml:space="preserve"> – This is in the context of capitalism on Earth, not in space – they don’t justify how expanding capitalism to space worsens climate change</w:t>
      </w:r>
    </w:p>
    <w:p w14:paraId="19845375" w14:textId="40EBF45F" w:rsidR="0059176C" w:rsidRDefault="0059176C" w:rsidP="0059176C">
      <w:pPr>
        <w:pStyle w:val="Heading4"/>
        <w:rPr>
          <w:rStyle w:val="Style13ptBold"/>
          <w:b/>
          <w:bCs w:val="0"/>
        </w:rPr>
      </w:pPr>
      <w:r>
        <w:t xml:space="preserve">AT </w:t>
      </w:r>
      <w:r w:rsidRPr="0059176C">
        <w:rPr>
          <w:rStyle w:val="Style13ptBold"/>
          <w:b/>
          <w:bCs w:val="0"/>
        </w:rPr>
        <w:t>Robinson and O’Keefe</w:t>
      </w:r>
      <w:r>
        <w:rPr>
          <w:rStyle w:val="Style13ptBold"/>
          <w:b/>
          <w:bCs w:val="0"/>
        </w:rPr>
        <w:t xml:space="preserve"> – This is in the context of taking capitalism down as a whole, not space capitalism – they haven’t read evidence proving how space is the linchpin of capitalism so don’t grant them full solvency of the advantage</w:t>
      </w:r>
    </w:p>
    <w:p w14:paraId="370AC06C" w14:textId="13D8F32D" w:rsidR="005E6700" w:rsidRPr="005E6700" w:rsidRDefault="005E6700" w:rsidP="005E6700">
      <w:pPr>
        <w:pStyle w:val="Heading4"/>
      </w:pPr>
      <w:r>
        <w:t xml:space="preserve">AT </w:t>
      </w:r>
      <w:r w:rsidRPr="005E6700">
        <w:rPr>
          <w:rStyle w:val="Style13ptBold"/>
          <w:b/>
          <w:bCs w:val="0"/>
        </w:rPr>
        <w:t>Savage</w:t>
      </w:r>
      <w:r>
        <w:rPr>
          <w:rStyle w:val="Style13ptBold"/>
          <w:b/>
          <w:bCs w:val="0"/>
        </w:rPr>
        <w:t xml:space="preserve"> – No distinction between a pre-nationalized space corporation and a private space </w:t>
      </w:r>
      <w:r w:rsidR="007263CF">
        <w:rPr>
          <w:rStyle w:val="Style13ptBold"/>
          <w:b/>
          <w:bCs w:val="0"/>
        </w:rPr>
        <w:t>corporation</w:t>
      </w:r>
      <w:r>
        <w:rPr>
          <w:rStyle w:val="Style13ptBold"/>
          <w:b/>
          <w:bCs w:val="0"/>
        </w:rPr>
        <w:t xml:space="preserve"> – they </w:t>
      </w:r>
      <w:proofErr w:type="spellStart"/>
      <w:proofErr w:type="gramStart"/>
      <w:r>
        <w:rPr>
          <w:rStyle w:val="Style13ptBold"/>
          <w:b/>
          <w:bCs w:val="0"/>
        </w:rPr>
        <w:t>cant</w:t>
      </w:r>
      <w:proofErr w:type="spellEnd"/>
      <w:proofErr w:type="gramEnd"/>
      <w:r>
        <w:rPr>
          <w:rStyle w:val="Style13ptBold"/>
          <w:b/>
          <w:bCs w:val="0"/>
        </w:rPr>
        <w:t xml:space="preserve"> solve</w:t>
      </w:r>
      <w:r w:rsidR="007263CF">
        <w:rPr>
          <w:rStyle w:val="Style13ptBold"/>
          <w:b/>
          <w:bCs w:val="0"/>
        </w:rPr>
        <w:t xml:space="preserve"> if the government is capitalist too</w:t>
      </w:r>
      <w:r>
        <w:rPr>
          <w:rStyle w:val="Style13ptBold"/>
          <w:b/>
          <w:bCs w:val="0"/>
        </w:rPr>
        <w:t xml:space="preserve"> </w:t>
      </w:r>
    </w:p>
    <w:p w14:paraId="680421C0" w14:textId="7E997229" w:rsidR="0059176C" w:rsidRDefault="0059176C" w:rsidP="0059176C">
      <w:pPr>
        <w:pStyle w:val="Heading3"/>
      </w:pPr>
      <w:bookmarkStart w:id="2" w:name="_Hlk94359744"/>
      <w:r>
        <w:t>1NC – AT: Advantage</w:t>
      </w:r>
    </w:p>
    <w:p w14:paraId="35203739" w14:textId="05207858" w:rsidR="0059176C" w:rsidRPr="0059176C" w:rsidRDefault="0059176C" w:rsidP="0059176C">
      <w:pPr>
        <w:pStyle w:val="Heading4"/>
      </w:pPr>
      <w:r>
        <w:t xml:space="preserve">Capitalism </w:t>
      </w:r>
      <w:r>
        <w:rPr>
          <w:u w:val="single"/>
        </w:rPr>
        <w:t>is sustainable</w:t>
      </w:r>
      <w:r>
        <w:t xml:space="preserve"> - Tech Innovation drives dematerialization that makes Cap Sustainable AND solves warming and alternatives </w:t>
      </w:r>
      <w:r>
        <w:rPr>
          <w:u w:val="single"/>
        </w:rPr>
        <w:t>don’t solve</w:t>
      </w:r>
    </w:p>
    <w:p w14:paraId="2FF362D8" w14:textId="77777777" w:rsidR="0059176C" w:rsidRDefault="0059176C" w:rsidP="0059176C">
      <w:r w:rsidRPr="00B172AE">
        <w:rPr>
          <w:rStyle w:val="Style13ptBold"/>
        </w:rPr>
        <w:t>McAfee 19</w:t>
      </w:r>
      <w:r w:rsidRPr="00B172AE">
        <w:t xml:space="preserve">, Andrew. More from Less: The Surprising Story of How We Learned to Prosper Using Fewer Resources—and What Happens Next. Scribner, 2019. </w:t>
      </w:r>
      <w:r>
        <w:t>Props to DML for finding. (C</w:t>
      </w:r>
      <w:r w:rsidRPr="00B172AE">
        <w:t>ofounder and codirector of the MIT Initiative on the Digital Economy at the MIT Sloan School of Management, former professor at Harvard Business School</w:t>
      </w:r>
      <w:r>
        <w:t>)//Elmer</w:t>
      </w:r>
    </w:p>
    <w:p w14:paraId="2723C9D8" w14:textId="77777777" w:rsidR="0059176C" w:rsidRPr="002F38AA" w:rsidRDefault="0059176C" w:rsidP="0059176C">
      <w:pPr>
        <w:rPr>
          <w:sz w:val="16"/>
        </w:rPr>
      </w:pPr>
      <w:r w:rsidRPr="002F38AA">
        <w:rPr>
          <w:sz w:val="16"/>
        </w:rPr>
        <w:t xml:space="preserve">The decreases in resource use, pollution, and other exploitations of the earth cataloged in the preceding chapters are great news. But are they going to last? It could be that we're just living in a pleasant interlude between the Industrial Era and another rapacious period during which we massively increase our footprint on our planet and eventually cause a giant Malthusian crash. It could be, but I don't think so. Instead, I think we're going to take better care of our planet from now on. </w:t>
      </w:r>
      <w:r w:rsidRPr="002F38AA">
        <w:rPr>
          <w:u w:val="single"/>
        </w:rPr>
        <w:t xml:space="preserve">I'm confident that </w:t>
      </w:r>
      <w:r w:rsidRPr="009D4CF3">
        <w:rPr>
          <w:highlight w:val="green"/>
          <w:u w:val="single"/>
        </w:rPr>
        <w:t>the Second Machine Age will mark</w:t>
      </w:r>
      <w:r w:rsidRPr="002F38AA">
        <w:rPr>
          <w:u w:val="single"/>
        </w:rPr>
        <w:t xml:space="preserve"> the time in our history when we started to </w:t>
      </w:r>
      <w:proofErr w:type="gramStart"/>
      <w:r w:rsidRPr="002F38AA">
        <w:rPr>
          <w:u w:val="single"/>
        </w:rPr>
        <w:t>progressively and permanently tread more lightly</w:t>
      </w:r>
      <w:proofErr w:type="gramEnd"/>
      <w:r w:rsidRPr="002F38AA">
        <w:rPr>
          <w:u w:val="single"/>
        </w:rPr>
        <w:t xml:space="preserve"> on the earth, taking less from it and generally caring for it better, even as we humans continue to become more numerous and prosperous</w:t>
      </w:r>
      <w:r w:rsidRPr="002F38AA">
        <w:rPr>
          <w:sz w:val="16"/>
        </w:rPr>
        <w:t xml:space="preserve">. The work of </w:t>
      </w:r>
      <w:r w:rsidRPr="002F38AA">
        <w:rPr>
          <w:u w:val="single"/>
        </w:rPr>
        <w:t>Paul Romer</w:t>
      </w:r>
      <w:r w:rsidRPr="002F38AA">
        <w:rPr>
          <w:sz w:val="16"/>
        </w:rPr>
        <w:t xml:space="preserve">, who shared the </w:t>
      </w:r>
      <w:r w:rsidRPr="002F38AA">
        <w:rPr>
          <w:u w:val="single"/>
        </w:rPr>
        <w:t>2018 Nobel Prize in economics, is one of the sources of this confidence</w:t>
      </w:r>
      <w:r w:rsidRPr="002F38AA">
        <w:rPr>
          <w:sz w:val="16"/>
        </w:rPr>
        <w:t xml:space="preserve">. Growth Mindset Romer's largest contribution to economics was to show that </w:t>
      </w:r>
      <w:r w:rsidRPr="002F38AA">
        <w:rPr>
          <w:b/>
          <w:bCs/>
          <w:u w:val="single"/>
        </w:rPr>
        <w:t>it's best not to think of new technologies as something that companies buy and bring in from the outside, but instead as something they create themselves</w:t>
      </w:r>
      <w:r w:rsidRPr="002F38AA">
        <w:rPr>
          <w:sz w:val="16"/>
        </w:rPr>
        <w:t xml:space="preserve"> (the title of his most famous paper, published in 1990, is "Endogenous Technological Change"). These technologies are like designs or recipes; as Romer put it, they’re "the instructions that we follow for combining raw materials." This is close to the definitions of technology presented in chapter 7. Why do companies invent and improve technologies? Simply, to generate profits. They come up with instructions, recipes, and blueprints that will let them grow revenues or shrink costs. As we saw repeatedly in chapter 7, capitalism provides ample incentive for this kind of tech progress. </w:t>
      </w:r>
      <w:r w:rsidRPr="002F38AA">
        <w:rPr>
          <w:u w:val="single"/>
        </w:rPr>
        <w:t xml:space="preserve">So far, all this seems like a </w:t>
      </w:r>
      <w:proofErr w:type="gramStart"/>
      <w:r w:rsidRPr="002F38AA">
        <w:rPr>
          <w:u w:val="single"/>
        </w:rPr>
        <w:t>pretty standard</w:t>
      </w:r>
      <w:proofErr w:type="gramEnd"/>
      <w:r w:rsidRPr="002F38AA">
        <w:rPr>
          <w:u w:val="single"/>
        </w:rPr>
        <w:t xml:space="preserve"> argument for how the first two horsemen work together. Romer's brilliance was to highlight the importance of two key attributes of the </w:t>
      </w:r>
      <w:r w:rsidRPr="009D4CF3">
        <w:rPr>
          <w:highlight w:val="green"/>
          <w:u w:val="single"/>
        </w:rPr>
        <w:t>tech</w:t>
      </w:r>
      <w:r w:rsidRPr="002F38AA">
        <w:rPr>
          <w:u w:val="single"/>
        </w:rPr>
        <w:t xml:space="preserve">nological </w:t>
      </w:r>
      <w:proofErr w:type="gramStart"/>
      <w:r w:rsidRPr="009D4CF3">
        <w:rPr>
          <w:highlight w:val="green"/>
          <w:u w:val="single"/>
        </w:rPr>
        <w:t>ideas</w:t>
      </w:r>
      <w:proofErr w:type="gramEnd"/>
      <w:r w:rsidRPr="002F38AA">
        <w:rPr>
          <w:u w:val="single"/>
        </w:rPr>
        <w:t xml:space="preserve"> companies come up with as they pursue profits.</w:t>
      </w:r>
      <w:r w:rsidRPr="002F38AA">
        <w:rPr>
          <w:sz w:val="16"/>
        </w:rPr>
        <w:t xml:space="preserve"> The first is that they're nonrival, meaning that they can be used by more than one person or company at a time, and that they don't get used up. This is obviously not the case for most resources </w:t>
      </w:r>
      <w:proofErr w:type="gramStart"/>
      <w:r w:rsidRPr="002F38AA">
        <w:rPr>
          <w:sz w:val="16"/>
        </w:rPr>
        <w:t>made out of</w:t>
      </w:r>
      <w:proofErr w:type="gramEnd"/>
      <w:r w:rsidRPr="002F38AA">
        <w:rPr>
          <w:sz w:val="16"/>
        </w:rPr>
        <w:t xml:space="preserve">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they're partially excludable. </w:t>
      </w:r>
      <w:r w:rsidRPr="002F38AA">
        <w:rPr>
          <w:u w:val="single"/>
        </w:rPr>
        <w:t>This means that companies can kind of prevent others from using them. They do this by keeping the technologies secret (such as the exact recipe for Coca-Cola), filing for patents and other intellectual-property protection, and so on.</w:t>
      </w:r>
      <w:r w:rsidRPr="002F38AA">
        <w:rPr>
          <w:sz w:val="16"/>
        </w:rPr>
        <w:t xml:space="preserve"> However, none of these measures is perfect (hence the words partially and kind of). Trade secrets leak. Patents expire, and even before they expire, they must describe the invention they're claiming and so let others study it. </w:t>
      </w:r>
      <w:r w:rsidRPr="002F38AA">
        <w:rPr>
          <w:u w:val="single"/>
        </w:rPr>
        <w:t xml:space="preserve">Partial excludability is a beautiful thing. It provides strong incentives for companies to create useful, profit-enhancing new technologies that they alone can benefit from for a time, yet it also ensures that the </w:t>
      </w:r>
      <w:r w:rsidRPr="002F38AA">
        <w:rPr>
          <w:b/>
          <w:bCs/>
          <w:u w:val="single"/>
        </w:rPr>
        <w:t xml:space="preserve">new </w:t>
      </w:r>
      <w:r w:rsidRPr="009D4CF3">
        <w:rPr>
          <w:b/>
          <w:bCs/>
          <w:highlight w:val="green"/>
          <w:u w:val="single"/>
        </w:rPr>
        <w:t>techs</w:t>
      </w:r>
      <w:r w:rsidRPr="002F38AA">
        <w:rPr>
          <w:b/>
          <w:bCs/>
          <w:u w:val="single"/>
        </w:rPr>
        <w:t xml:space="preserve"> will eventually "</w:t>
      </w:r>
      <w:r w:rsidRPr="009D4CF3">
        <w:rPr>
          <w:b/>
          <w:bCs/>
          <w:highlight w:val="green"/>
          <w:u w:val="single"/>
        </w:rPr>
        <w:t>spill over</w:t>
      </w:r>
      <w:r w:rsidRPr="002F38AA">
        <w:rPr>
          <w:u w:val="single"/>
        </w:rPr>
        <w:t>"—that with time they’ll diffuse and get adopted by more and more companies, even if that's not what their originators want</w:t>
      </w:r>
      <w:r w:rsidRPr="002F38AA">
        <w:rPr>
          <w:sz w:val="16"/>
        </w:rPr>
        <w:t xml:space="preserve">. Romer equated tech progress to the production by companies of </w:t>
      </w:r>
      <w:proofErr w:type="spellStart"/>
      <w:r w:rsidRPr="002F38AA">
        <w:rPr>
          <w:sz w:val="16"/>
        </w:rPr>
        <w:t>nonrivalrous</w:t>
      </w:r>
      <w:proofErr w:type="spellEnd"/>
      <w:r w:rsidRPr="002F38AA">
        <w:rPr>
          <w:sz w:val="16"/>
        </w:rPr>
        <w:t xml:space="preserve">, partially excludable ideas and showed that these ideas cause an economy to grow. </w:t>
      </w:r>
      <w:r w:rsidRPr="002F38AA">
        <w:rPr>
          <w:u w:val="single"/>
        </w:rPr>
        <w:t xml:space="preserve">What's more, he also demonstrated that this </w:t>
      </w:r>
      <w:r w:rsidRPr="009D4CF3">
        <w:rPr>
          <w:b/>
          <w:bCs/>
          <w:highlight w:val="green"/>
          <w:u w:val="single"/>
        </w:rPr>
        <w:t>idea-fueled growth</w:t>
      </w:r>
      <w:r w:rsidRPr="002F38AA">
        <w:rPr>
          <w:u w:val="single"/>
        </w:rPr>
        <w:t xml:space="preserve"> doesn't have to slow down with time. It's </w:t>
      </w:r>
      <w:r w:rsidRPr="009D4CF3">
        <w:rPr>
          <w:b/>
          <w:bCs/>
          <w:highlight w:val="green"/>
          <w:u w:val="single"/>
        </w:rPr>
        <w:t>not constrained by</w:t>
      </w:r>
      <w:r w:rsidRPr="002F38AA">
        <w:rPr>
          <w:b/>
          <w:bCs/>
          <w:u w:val="single"/>
        </w:rPr>
        <w:t xml:space="preserve"> </w:t>
      </w:r>
      <w:r w:rsidRPr="002F38AA">
        <w:rPr>
          <w:u w:val="single"/>
        </w:rPr>
        <w:t xml:space="preserve">the size of the </w:t>
      </w:r>
      <w:r w:rsidRPr="009D4CF3">
        <w:rPr>
          <w:b/>
          <w:bCs/>
          <w:highlight w:val="green"/>
          <w:u w:val="single"/>
        </w:rPr>
        <w:t>labor</w:t>
      </w:r>
      <w:r w:rsidRPr="009D4CF3">
        <w:rPr>
          <w:highlight w:val="green"/>
          <w:u w:val="single"/>
        </w:rPr>
        <w:t xml:space="preserve"> force</w:t>
      </w:r>
      <w:r w:rsidRPr="002F38AA">
        <w:rPr>
          <w:u w:val="single"/>
        </w:rPr>
        <w:t xml:space="preserve">, the </w:t>
      </w:r>
      <w:proofErr w:type="gramStart"/>
      <w:r w:rsidRPr="002F38AA">
        <w:rPr>
          <w:u w:val="single"/>
        </w:rPr>
        <w:t>amount</w:t>
      </w:r>
      <w:proofErr w:type="gramEnd"/>
      <w:r w:rsidRPr="002F38AA">
        <w:rPr>
          <w:u w:val="single"/>
        </w:rPr>
        <w:t xml:space="preserve"> of natural </w:t>
      </w:r>
      <w:r w:rsidRPr="009D4CF3">
        <w:rPr>
          <w:b/>
          <w:bCs/>
          <w:highlight w:val="green"/>
          <w:u w:val="single"/>
        </w:rPr>
        <w:t>resources</w:t>
      </w:r>
      <w:r w:rsidRPr="002F38AA">
        <w:rPr>
          <w:u w:val="single"/>
        </w:rPr>
        <w:t>, or other such factors</w:t>
      </w:r>
      <w:r w:rsidRPr="002F38AA">
        <w:rPr>
          <w:sz w:val="16"/>
        </w:rPr>
        <w:t xml:space="preserve">. Instead, economic growth is limited </w:t>
      </w:r>
      <w:r w:rsidRPr="009D4CF3">
        <w:rPr>
          <w:highlight w:val="green"/>
          <w:u w:val="single"/>
        </w:rPr>
        <w:t>only by</w:t>
      </w:r>
      <w:r w:rsidRPr="002F38AA">
        <w:rPr>
          <w:u w:val="single"/>
        </w:rPr>
        <w:t xml:space="preserve"> the </w:t>
      </w:r>
      <w:r w:rsidRPr="009D4CF3">
        <w:rPr>
          <w:highlight w:val="green"/>
          <w:u w:val="single"/>
        </w:rPr>
        <w:t>idea-generating capacity</w:t>
      </w:r>
      <w:r w:rsidRPr="002F38AA">
        <w:rPr>
          <w:u w:val="single"/>
        </w:rPr>
        <w:t xml:space="preserve"> of the people within a market.</w:t>
      </w:r>
      <w:r w:rsidRPr="002F38AA">
        <w:rPr>
          <w:sz w:val="16"/>
        </w:rPr>
        <w:t xml:space="preserve"> Romer called this capacity "</w:t>
      </w:r>
      <w:r w:rsidRPr="002F38AA">
        <w:rPr>
          <w:u w:val="single"/>
        </w:rPr>
        <w:t>human capital</w:t>
      </w:r>
      <w:r w:rsidRPr="002F38AA">
        <w:rPr>
          <w:sz w:val="16"/>
        </w:rPr>
        <w:t>" and said at the end of his 1990 paper, "The most interesting positive implication of the model is that an economy with a larger total stock of human capital will experience faster growth." This notion, which has come to be called "</w:t>
      </w:r>
      <w:r w:rsidRPr="009D4CF3">
        <w:rPr>
          <w:highlight w:val="green"/>
          <w:u w:val="single"/>
        </w:rPr>
        <w:t>increasing returns to scale</w:t>
      </w:r>
      <w:r w:rsidRPr="002F38AA">
        <w:rPr>
          <w:u w:val="single"/>
        </w:rPr>
        <w:t xml:space="preserve">," </w:t>
      </w:r>
      <w:r w:rsidRPr="009D4CF3">
        <w:rPr>
          <w:highlight w:val="green"/>
          <w:u w:val="single"/>
        </w:rPr>
        <w:t>is</w:t>
      </w:r>
      <w:r w:rsidRPr="002F38AA">
        <w:rPr>
          <w:u w:val="single"/>
        </w:rPr>
        <w:t xml:space="preserve"> as </w:t>
      </w:r>
      <w:r w:rsidRPr="009D4CF3">
        <w:rPr>
          <w:highlight w:val="green"/>
          <w:u w:val="single"/>
        </w:rPr>
        <w:t>powerful</w:t>
      </w:r>
      <w:r w:rsidRPr="002F38AA">
        <w:rPr>
          <w:u w:val="single"/>
        </w:rPr>
        <w:t xml:space="preserve"> as it is counterintuitive. Most formal models of economic growth, as well as the informal mental ones most of us walk around with, feature decreasing returns—growth slows down as the overall economy gets bigger</w:t>
      </w:r>
      <w:r w:rsidRPr="002F38AA">
        <w:rPr>
          <w:sz w:val="16"/>
        </w:rPr>
        <w:t xml:space="preserve">. This makes intuitive sense; it just feels like it would be easier to experience 5 percent growth in a $1 billion economy than a $1 trillion one. </w:t>
      </w:r>
      <w:r w:rsidRPr="002F38AA">
        <w:rPr>
          <w:u w:val="single"/>
        </w:rPr>
        <w:t xml:space="preserve">But Romer showed that </w:t>
      </w:r>
      <w:proofErr w:type="gramStart"/>
      <w:r w:rsidRPr="002F38AA">
        <w:rPr>
          <w:u w:val="single"/>
        </w:rPr>
        <w:t>as long as</w:t>
      </w:r>
      <w:proofErr w:type="gramEnd"/>
      <w:r w:rsidRPr="002F38AA">
        <w:rPr>
          <w:u w:val="single"/>
        </w:rPr>
        <w:t xml:space="preserve"> that economy continued to add to its human capital—the overall ability of its people to come up with new technologies and put them to use—it could actually grow faster even as it grew bigger</w:t>
      </w:r>
      <w:r w:rsidRPr="002F38AA">
        <w:rPr>
          <w:sz w:val="16"/>
        </w:rPr>
        <w:t xml:space="preserve">. This is because the stock of useful, </w:t>
      </w:r>
      <w:proofErr w:type="spellStart"/>
      <w:r w:rsidRPr="002F38AA">
        <w:rPr>
          <w:sz w:val="16"/>
        </w:rPr>
        <w:t>nonrivalrous</w:t>
      </w:r>
      <w:proofErr w:type="spellEnd"/>
      <w:r w:rsidRPr="002F38AA">
        <w:rPr>
          <w:sz w:val="16"/>
        </w:rPr>
        <w:t xml:space="preserve">,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2F38AA">
        <w:rPr>
          <w:u w:val="single"/>
        </w:rPr>
        <w:t xml:space="preserve">First, countless examples show us how good these tools are at fulfilling the central role of </w:t>
      </w:r>
      <w:r w:rsidRPr="009D4CF3">
        <w:rPr>
          <w:highlight w:val="green"/>
          <w:u w:val="single"/>
        </w:rPr>
        <w:t>tech</w:t>
      </w:r>
      <w:r w:rsidRPr="002F38AA">
        <w:rPr>
          <w:u w:val="single"/>
        </w:rPr>
        <w:t xml:space="preserve">nology, which is to provide "instructions that we follow for </w:t>
      </w:r>
      <w:r w:rsidRPr="009D4CF3">
        <w:rPr>
          <w:highlight w:val="green"/>
          <w:u w:val="single"/>
        </w:rPr>
        <w:t>combin</w:t>
      </w:r>
      <w:r w:rsidRPr="002F38AA">
        <w:rPr>
          <w:u w:val="single"/>
        </w:rPr>
        <w:t xml:space="preserve">ing </w:t>
      </w:r>
      <w:r w:rsidRPr="009D4CF3">
        <w:rPr>
          <w:highlight w:val="green"/>
          <w:u w:val="single"/>
        </w:rPr>
        <w:t>raw materials</w:t>
      </w:r>
      <w:r w:rsidRPr="002F38AA">
        <w:rPr>
          <w:u w:val="single"/>
        </w:rPr>
        <w:t xml:space="preserve">." Since raw materials cost money, profit-maximizing companies are particularly keen to </w:t>
      </w:r>
      <w:r w:rsidRPr="009D4CF3">
        <w:rPr>
          <w:highlight w:val="green"/>
          <w:u w:val="single"/>
        </w:rPr>
        <w:t>find ways to use fewer</w:t>
      </w:r>
      <w:r w:rsidRPr="002F38AA">
        <w:rPr>
          <w:u w:val="single"/>
        </w:rPr>
        <w:t xml:space="preserve"> of them</w:t>
      </w:r>
      <w:r w:rsidRPr="002F38AA">
        <w:rPr>
          <w:sz w:val="16"/>
        </w:rPr>
        <w:t xml:space="preserve">. So they </w:t>
      </w:r>
      <w:r w:rsidRPr="002F38AA">
        <w:rPr>
          <w:u w:val="single"/>
        </w:rPr>
        <w:t>use digital tools to come up with beer cans that use less aluminum, car engines that use less steel and less gas, mapping software that removes the need for paper atlases, and so on and so on</w:t>
      </w:r>
      <w:r w:rsidRPr="002F38AA">
        <w:rPr>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2F38AA">
        <w:rPr>
          <w:u w:val="single"/>
        </w:rPr>
        <w:t xml:space="preserve">In advanced economies such as America's, </w:t>
      </w:r>
      <w:r w:rsidRPr="009D4CF3">
        <w:rPr>
          <w:highlight w:val="green"/>
          <w:u w:val="single"/>
        </w:rPr>
        <w:t xml:space="preserve">the cumulative impact </w:t>
      </w:r>
      <w:r w:rsidRPr="002F38AA">
        <w:rPr>
          <w:u w:val="single"/>
        </w:rPr>
        <w:t xml:space="preserve">of this combination of capitalism and tech progress </w:t>
      </w:r>
      <w:r w:rsidRPr="009D4CF3">
        <w:rPr>
          <w:highlight w:val="green"/>
          <w:u w:val="single"/>
        </w:rPr>
        <w:t>is</w:t>
      </w:r>
      <w:r w:rsidRPr="002F38AA">
        <w:rPr>
          <w:u w:val="single"/>
        </w:rPr>
        <w:t xml:space="preserve"> clear: </w:t>
      </w:r>
      <w:r w:rsidRPr="009D4CF3">
        <w:rPr>
          <w:b/>
          <w:bCs/>
          <w:highlight w:val="green"/>
          <w:u w:val="single"/>
        </w:rPr>
        <w:t>absolute dematerialization</w:t>
      </w:r>
      <w:r w:rsidRPr="002F38AA">
        <w:rPr>
          <w:u w:val="single"/>
        </w:rPr>
        <w:t xml:space="preserve"> of the economy and society, </w:t>
      </w:r>
      <w:r w:rsidRPr="002F38AA">
        <w:rPr>
          <w:b/>
          <w:bCs/>
          <w:u w:val="single"/>
        </w:rPr>
        <w:t>and thus a smaller footprint on our planet</w:t>
      </w:r>
      <w:r w:rsidRPr="002F38AA">
        <w:rPr>
          <w:sz w:val="16"/>
        </w:rPr>
        <w:t xml:space="preserve">. The second way Romer's ideas about technology and growth are showing up at present is via decreased excludability. Pervasive digital tools are making it much easier for good designs and recipes to spread around the world. While this is often not what a company wants—it wants to exclude others from its great cost-saving idea— excludability is not as easy as it used to be. This isn't because of weaker patent protection, but instead because of stronger digital tools. Once one company shows what's possible, others use hardware, software, and networks to catch up to the leader. Even if they can't copy exactly because of intellectual-property restrictions, they can use digital tools to explore other means to the same end. So, many farmers learn to get higher yields while using less water and fertilizer, even though they combine these raw materials in different ways.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w:t>
      </w:r>
      <w:proofErr w:type="gramStart"/>
      <w:r w:rsidRPr="002F38AA">
        <w:rPr>
          <w:sz w:val="16"/>
        </w:rPr>
        <w:t>open source</w:t>
      </w:r>
      <w:proofErr w:type="gramEnd"/>
      <w:r w:rsidRPr="002F38AA">
        <w:rPr>
          <w:sz w:val="16"/>
        </w:rPr>
        <w:t xml:space="preserve"> community in the world" and hosts millions of projects. The Arduino community does something similar for electronic hardware, and the </w:t>
      </w:r>
      <w:proofErr w:type="spellStart"/>
      <w:r w:rsidRPr="002F38AA">
        <w:rPr>
          <w:sz w:val="16"/>
        </w:rPr>
        <w:t>Instructables</w:t>
      </w:r>
      <w:proofErr w:type="spellEnd"/>
      <w:r w:rsidRPr="002F38AA">
        <w:rPr>
          <w:sz w:val="16"/>
        </w:rP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smartphone use and access to the Internet are increasing quickly across the planet. This means that people no longer need to be near a decent library or school to gain knowledge and improve their abilities. Globally, people are taking advantage of the skill-building opportunities of new technologies. This is the third reason that the spread of digital tools should make us optimistic about future growth: these tools are helping human capital grow quickly.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it's our ability to build human capital, rather than chop down forests, dig mines, or burn fossil fuels that drives growth and prosperity. His model of how economies grow also reinforces how well capitalism and tech progress work together, which is a central point of this book. The surest way to boost profits is to cut costs, and modern technologies, especially digital ones, offer unlimited ways to combine and recombine materials—to swap, slim, optimize, and evaporate—in cost-reducing ways. </w:t>
      </w:r>
      <w:r w:rsidRPr="009D4CF3">
        <w:rPr>
          <w:b/>
          <w:bCs/>
          <w:highlight w:val="green"/>
          <w:u w:val="single"/>
          <w:bdr w:val="single" w:sz="4" w:space="0" w:color="auto"/>
        </w:rPr>
        <w:t xml:space="preserve">There's no reason to expect </w:t>
      </w:r>
      <w:r w:rsidRPr="002F38AA">
        <w:rPr>
          <w:b/>
          <w:bCs/>
          <w:u w:val="single"/>
          <w:bdr w:val="single" w:sz="4" w:space="0" w:color="auto"/>
        </w:rPr>
        <w:t xml:space="preserve">that the two horsemen of </w:t>
      </w:r>
      <w:r w:rsidRPr="009D4CF3">
        <w:rPr>
          <w:b/>
          <w:bCs/>
          <w:highlight w:val="green"/>
          <w:u w:val="single"/>
          <w:bdr w:val="single" w:sz="4" w:space="0" w:color="auto"/>
        </w:rPr>
        <w:t xml:space="preserve">capitalism </w:t>
      </w:r>
      <w:r w:rsidRPr="002F38AA">
        <w:rPr>
          <w:b/>
          <w:bCs/>
          <w:u w:val="single"/>
          <w:bdr w:val="single" w:sz="4" w:space="0" w:color="auto"/>
        </w:rPr>
        <w:t xml:space="preserve">and tech progress </w:t>
      </w:r>
      <w:r w:rsidRPr="009D4CF3">
        <w:rPr>
          <w:b/>
          <w:bCs/>
          <w:highlight w:val="green"/>
          <w:u w:val="single"/>
          <w:bdr w:val="single" w:sz="4" w:space="0" w:color="auto"/>
        </w:rPr>
        <w:t xml:space="preserve">will stop </w:t>
      </w:r>
      <w:r w:rsidRPr="002F38AA">
        <w:rPr>
          <w:u w:val="single"/>
        </w:rPr>
        <w:t xml:space="preserve">riding together anytime soon. Quite the contrary. Romer's insights reveal that they're likely to gallop faster and farther as economies grow. Our Brighter, Lighter Future The world still has </w:t>
      </w:r>
      <w:r w:rsidRPr="009D4CF3">
        <w:rPr>
          <w:highlight w:val="green"/>
          <w:u w:val="single"/>
        </w:rPr>
        <w:t>billions of</w:t>
      </w:r>
      <w:r w:rsidRPr="002F38AA">
        <w:rPr>
          <w:u w:val="single"/>
        </w:rPr>
        <w:t xml:space="preserve"> desperately </w:t>
      </w:r>
      <w:r w:rsidRPr="009D4CF3">
        <w:rPr>
          <w:highlight w:val="green"/>
          <w:u w:val="single"/>
        </w:rPr>
        <w:t>poor people</w:t>
      </w:r>
      <w:r w:rsidRPr="002F38AA">
        <w:rPr>
          <w:u w:val="single"/>
        </w:rPr>
        <w:t xml:space="preserve">, but they won't remain that way. All available evidence strongly suggests that most </w:t>
      </w:r>
      <w:r w:rsidRPr="009D4CF3">
        <w:rPr>
          <w:highlight w:val="green"/>
          <w:u w:val="single"/>
        </w:rPr>
        <w:t>will become much wealthier</w:t>
      </w:r>
      <w:r w:rsidRPr="002F38AA">
        <w:rPr>
          <w:u w:val="single"/>
        </w:rPr>
        <w:t xml:space="preserve"> in the years and decades ahead</w:t>
      </w:r>
      <w:r w:rsidRPr="002F38AA">
        <w:rPr>
          <w:sz w:val="16"/>
        </w:rPr>
        <w:t xml:space="preserve">. As they earn more and consume more, what will be the impact on the planet? The history and economics of the Industrial Era </w:t>
      </w:r>
      <w:proofErr w:type="gramStart"/>
      <w:r w:rsidRPr="002F38AA">
        <w:rPr>
          <w:sz w:val="16"/>
        </w:rPr>
        <w:t>lead</w:t>
      </w:r>
      <w:proofErr w:type="gramEnd"/>
      <w:r w:rsidRPr="002F38AA">
        <w:rPr>
          <w:sz w:val="16"/>
        </w:rPr>
        <w:t xml:space="preserve"> to pessimism on this important question. Resource use increased in lockstep with economic growth throughout the two centuries between James Watt's demonstration of his steam engine and the first Earth Day. Malthus and Jevons seemed to be right, and it was just a question of when, not if, we'd run up against the hard planetary limits to growth. But in America and other rich countries something strange, unexpected, and wonderful happened: we started getting more from less. We decoupled population and economic growth from resource consumption, pollution, and other environmental harms. </w:t>
      </w:r>
      <w:r w:rsidRPr="009D4CF3">
        <w:rPr>
          <w:highlight w:val="green"/>
          <w:u w:val="single"/>
        </w:rPr>
        <w:t>Malthus'</w:t>
      </w:r>
      <w:r w:rsidRPr="002F38AA">
        <w:rPr>
          <w:u w:val="single"/>
        </w:rPr>
        <w:t xml:space="preserve">s </w:t>
      </w:r>
      <w:r w:rsidRPr="009D4CF3">
        <w:rPr>
          <w:highlight w:val="green"/>
          <w:u w:val="single"/>
        </w:rPr>
        <w:t>and Jevons</w:t>
      </w:r>
      <w:r w:rsidRPr="002F38AA">
        <w:rPr>
          <w:u w:val="single"/>
        </w:rPr>
        <w:t xml:space="preserve">'s ideas </w:t>
      </w:r>
      <w:r w:rsidRPr="009D4CF3">
        <w:rPr>
          <w:highlight w:val="green"/>
          <w:u w:val="single"/>
        </w:rPr>
        <w:t>gave way</w:t>
      </w:r>
      <w:r w:rsidRPr="002F38AA">
        <w:rPr>
          <w:u w:val="single"/>
        </w:rPr>
        <w:t xml:space="preserve"> to Romer's, and the world will never be the same. This means that instead of worrying about the world's poor becoming richer, we should instead be helping them upgrade economically as much and as quickly as possible. Not only is it the morally correct thing to do, it's also the smart move for our planet. </w:t>
      </w:r>
      <w:r w:rsidRPr="009D4CF3">
        <w:rPr>
          <w:highlight w:val="green"/>
          <w:u w:val="single"/>
        </w:rPr>
        <w:t>As</w:t>
      </w:r>
      <w:r w:rsidRPr="002F38AA">
        <w:rPr>
          <w:u w:val="single"/>
        </w:rPr>
        <w:t xml:space="preserve"> today’s </w:t>
      </w:r>
      <w:r w:rsidRPr="009D4CF3">
        <w:rPr>
          <w:highlight w:val="green"/>
          <w:u w:val="single"/>
        </w:rPr>
        <w:t>poor countries get richer</w:t>
      </w:r>
      <w:r w:rsidRPr="002F38AA">
        <w:rPr>
          <w:u w:val="single"/>
        </w:rPr>
        <w:t xml:space="preserve">, their institutions will </w:t>
      </w:r>
      <w:proofErr w:type="gramStart"/>
      <w:r w:rsidRPr="002F38AA">
        <w:rPr>
          <w:u w:val="single"/>
        </w:rPr>
        <w:t>improve</w:t>
      </w:r>
      <w:proofErr w:type="gramEnd"/>
      <w:r w:rsidRPr="002F38AA">
        <w:rPr>
          <w:u w:val="single"/>
        </w:rPr>
        <w:t xml:space="preserve"> and most will eventually go through what Ricardo Hausmann calls "the capitalist makeover of production." This makeover doesn't enslave people, nor does it befoul the earth. As today’s poor get richer, </w:t>
      </w:r>
      <w:r w:rsidRPr="009D4CF3">
        <w:rPr>
          <w:highlight w:val="green"/>
          <w:u w:val="single"/>
        </w:rPr>
        <w:t>they'll consume</w:t>
      </w:r>
      <w:r w:rsidRPr="002F38AA">
        <w:rPr>
          <w:u w:val="single"/>
        </w:rPr>
        <w:t xml:space="preserve"> more, but they'll also consume much </w:t>
      </w:r>
      <w:r w:rsidRPr="009D4CF3">
        <w:rPr>
          <w:highlight w:val="green"/>
          <w:u w:val="single"/>
        </w:rPr>
        <w:t>differently</w:t>
      </w:r>
      <w:r w:rsidRPr="002F38AA">
        <w:rPr>
          <w:u w:val="single"/>
        </w:rPr>
        <w:t xml:space="preserve"> from earlier generations. They won't read physical newspapers and magazines. </w:t>
      </w:r>
      <w:r w:rsidRPr="009D4CF3">
        <w:rPr>
          <w:highlight w:val="green"/>
          <w:u w:val="single"/>
        </w:rPr>
        <w:t>They'll get</w:t>
      </w:r>
      <w:r w:rsidRPr="002F38AA">
        <w:rPr>
          <w:u w:val="single"/>
        </w:rPr>
        <w:t xml:space="preserve"> a great deal of their </w:t>
      </w:r>
      <w:r w:rsidRPr="009D4CF3">
        <w:rPr>
          <w:highlight w:val="green"/>
          <w:u w:val="single"/>
        </w:rPr>
        <w:t>power from renewables</w:t>
      </w:r>
      <w:r w:rsidRPr="002F38AA">
        <w:rPr>
          <w:u w:val="single"/>
        </w:rPr>
        <w:t xml:space="preserve"> and (one hopes) nuclear because these energy sources will be the cheapest</w:t>
      </w:r>
      <w:r w:rsidRPr="002F38AA">
        <w:rPr>
          <w:sz w:val="16"/>
        </w:rPr>
        <w:t xml:space="preserve">. They’ll live in cities, as we saw in chapter 12; in fact, they already are. They'll be less likely to own cars because a variety of transportation options will be only a few taps away. Most important, they'll come up with ideas that keep the growth going, and that benefit both humanity and the planet we live on. Predicting exactly how technological progress will unfold is much like predicting the weather: feasible in the short term, but impossible over a longer time. Great uncertainty and complexity prevent precise forecasts about, for example, the computing devices we’ll be using thirty years from now or the dominant types of artificial intelligence in 2050 and beyond. But even though we can't predict the weather long term, we can accurately forecast the climate. We know how much warmer and sunnier it will be on average in August than in January, for example, and we know that global average temperatures will rise as we keep adding greenhouse gases to the atmosphere. Similarly, we can predict the "climate" of future technological progress by starting from the knowledge that it will be heavily applied in the areas where it can affect capitalism the most. As we've seen over and over, tech progress supplies opportunities to trim costs (and improve performance) via dematerialization, and capitalism provides the motive to do so. As a result, the Second Enlightenment will continue as we move deeper into the twenty-first century. I'm confident that it will accelerate as digital technologies continue to improve and multiply and global competition continues to increase.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2F38AA">
        <w:rPr>
          <w:b/>
          <w:bCs/>
          <w:u w:val="single"/>
        </w:rPr>
        <w:t xml:space="preserve">As </w:t>
      </w:r>
      <w:r w:rsidRPr="009D4CF3">
        <w:rPr>
          <w:b/>
          <w:bCs/>
          <w:highlight w:val="green"/>
          <w:u w:val="single"/>
        </w:rPr>
        <w:t>3-D printing</w:t>
      </w:r>
      <w:r w:rsidRPr="002F38AA">
        <w:rPr>
          <w:u w:val="single"/>
        </w:rPr>
        <w:t xml:space="preserve"> improves and becomes cheaper, it </w:t>
      </w:r>
      <w:r w:rsidRPr="009D4CF3">
        <w:rPr>
          <w:highlight w:val="green"/>
          <w:u w:val="single"/>
        </w:rPr>
        <w:t>will spread</w:t>
      </w:r>
      <w:r w:rsidRPr="002F38AA">
        <w:rPr>
          <w:u w:val="single"/>
        </w:rPr>
        <w:t xml:space="preserve"> to automobile engine blocks, manifolds and other complicated arrangements of pipes, airplane struts and wings, and countless other parts. Because 3-D printing </w:t>
      </w:r>
      <w:r w:rsidRPr="009D4CF3">
        <w:rPr>
          <w:b/>
          <w:bCs/>
          <w:highlight w:val="green"/>
          <w:u w:val="single"/>
          <w:bdr w:val="single" w:sz="4" w:space="0" w:color="auto"/>
        </w:rPr>
        <w:t>generates</w:t>
      </w:r>
      <w:r w:rsidRPr="002F38AA">
        <w:rPr>
          <w:b/>
          <w:bCs/>
          <w:u w:val="single"/>
          <w:bdr w:val="single" w:sz="4" w:space="0" w:color="auto"/>
        </w:rPr>
        <w:t xml:space="preserve"> virtually </w:t>
      </w:r>
      <w:r w:rsidRPr="009D4CF3">
        <w:rPr>
          <w:b/>
          <w:bCs/>
          <w:highlight w:val="green"/>
          <w:u w:val="single"/>
          <w:bdr w:val="single" w:sz="4" w:space="0" w:color="auto"/>
        </w:rPr>
        <w:t>no waste</w:t>
      </w:r>
      <w:r w:rsidRPr="002F38AA">
        <w:rPr>
          <w:u w:val="single"/>
        </w:rPr>
        <w:t xml:space="preserve"> and doesn't require massive molds, it accelerates dematerialization</w:t>
      </w:r>
      <w:r w:rsidRPr="002F38AA">
        <w:rPr>
          <w:sz w:val="16"/>
        </w:rPr>
        <w:t xml:space="preserve">. </w:t>
      </w:r>
    </w:p>
    <w:p w14:paraId="230320FD" w14:textId="4D8C511F" w:rsidR="0059176C" w:rsidRPr="000C7583" w:rsidRDefault="0059176C" w:rsidP="0059176C">
      <w:pPr>
        <w:pStyle w:val="Heading4"/>
      </w:pPr>
      <w:r>
        <w:t xml:space="preserve">Capitalist Peace Theory is True – it’s </w:t>
      </w:r>
      <w:r>
        <w:rPr>
          <w:u w:val="single"/>
        </w:rPr>
        <w:t>anti-Imperialist</w:t>
      </w:r>
      <w:r>
        <w:t>.</w:t>
      </w:r>
    </w:p>
    <w:p w14:paraId="4A154242" w14:textId="77777777" w:rsidR="0059176C" w:rsidRDefault="0059176C" w:rsidP="0059176C">
      <w:proofErr w:type="spellStart"/>
      <w:r w:rsidRPr="00B172AE">
        <w:rPr>
          <w:rStyle w:val="Style13ptBold"/>
        </w:rPr>
        <w:t>Mousseau</w:t>
      </w:r>
      <w:proofErr w:type="spellEnd"/>
      <w:r>
        <w:rPr>
          <w:rStyle w:val="Style13ptBold"/>
        </w:rPr>
        <w:t xml:space="preserve"> 19</w:t>
      </w:r>
      <w:r w:rsidRPr="00B172AE">
        <w:t>, Michael. "The end of war: How a robust marketplace and liberal hegemony are leading to perpetual world peace." International Security 44.1 (2019): 160-196.</w:t>
      </w:r>
      <w:r>
        <w:t xml:space="preserve"> Props to DML for finding. (Professor in the School of Politics, Security, and International Affairs at the University of Central Florida)//Elmer</w:t>
      </w:r>
    </w:p>
    <w:p w14:paraId="2C9BA83B" w14:textId="77777777" w:rsidR="0059176C" w:rsidRPr="000C7583" w:rsidRDefault="0059176C" w:rsidP="0059176C">
      <w:pPr>
        <w:rPr>
          <w:sz w:val="16"/>
        </w:rPr>
      </w:pPr>
      <w:r w:rsidRPr="000C7583">
        <w:rPr>
          <w:sz w:val="16"/>
        </w:rPr>
        <w:t xml:space="preserve">Is war becoming obsolete? </w:t>
      </w:r>
      <w:r w:rsidRPr="000C7583">
        <w:rPr>
          <w:rStyle w:val="StyleUnderline"/>
          <w:sz w:val="24"/>
        </w:rPr>
        <w:t xml:space="preserve">There is </w:t>
      </w:r>
      <w:r w:rsidRPr="000C7583">
        <w:rPr>
          <w:rStyle w:val="Emphasis"/>
          <w:sz w:val="24"/>
        </w:rPr>
        <w:t>wide agreement</w:t>
      </w:r>
      <w:r w:rsidRPr="000C7583">
        <w:rPr>
          <w:rStyle w:val="StyleUnderline"/>
          <w:sz w:val="24"/>
        </w:rPr>
        <w:t xml:space="preserve"> among scholars that </w:t>
      </w:r>
      <w:r w:rsidRPr="009D4CF3">
        <w:rPr>
          <w:rStyle w:val="StyleUnderline"/>
          <w:sz w:val="24"/>
          <w:highlight w:val="green"/>
        </w:rPr>
        <w:t xml:space="preserve">war has been in </w:t>
      </w:r>
      <w:r w:rsidRPr="009D4CF3">
        <w:rPr>
          <w:rStyle w:val="Emphasis"/>
          <w:sz w:val="24"/>
          <w:highlight w:val="green"/>
        </w:rPr>
        <w:t>sharp decline</w:t>
      </w:r>
      <w:r w:rsidRPr="000C7583">
        <w:rPr>
          <w:rStyle w:val="StyleUnderline"/>
          <w:sz w:val="24"/>
        </w:rPr>
        <w:t xml:space="preserve"> </w:t>
      </w:r>
      <w:r w:rsidRPr="000C7583">
        <w:rPr>
          <w:sz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w:t>
      </w:r>
      <w:proofErr w:type="spellStart"/>
      <w:r w:rsidRPr="000C7583">
        <w:rPr>
          <w:sz w:val="16"/>
        </w:rPr>
        <w:t>Thucydides's</w:t>
      </w:r>
      <w:proofErr w:type="spellEnd"/>
      <w:r w:rsidRPr="000C7583">
        <w:rPr>
          <w:sz w:val="16"/>
        </w:rPr>
        <w:t xml:space="preserve"> Trap,” a reference to the ancient Greek's claim that Sparta's fear of Athens' growing power led to the Peloponnesian War.3 This article argues that </w:t>
      </w:r>
      <w:r w:rsidRPr="000C7583">
        <w:rPr>
          <w:rStyle w:val="Emphasis"/>
          <w:sz w:val="24"/>
        </w:rPr>
        <w:t>there is no Thucydides Trap</w:t>
      </w:r>
      <w:r w:rsidRPr="000C7583">
        <w:rPr>
          <w:sz w:val="16"/>
        </w:rPr>
        <w:t xml:space="preserve"> in international politics. </w:t>
      </w:r>
      <w:r w:rsidRPr="000C7583">
        <w:rPr>
          <w:rStyle w:val="StyleUnderline"/>
          <w:sz w:val="24"/>
        </w:rPr>
        <w:t xml:space="preserve">Rather, the world is </w:t>
      </w:r>
      <w:r w:rsidRPr="000C7583">
        <w:rPr>
          <w:rStyle w:val="Emphasis"/>
          <w:sz w:val="24"/>
        </w:rPr>
        <w:t xml:space="preserve">moving rapidly </w:t>
      </w:r>
      <w:r w:rsidRPr="009D4CF3">
        <w:rPr>
          <w:rStyle w:val="Emphasis"/>
          <w:sz w:val="24"/>
          <w:highlight w:val="green"/>
        </w:rPr>
        <w:t>toward permanent peace</w:t>
      </w:r>
      <w:r w:rsidRPr="000C7583">
        <w:rPr>
          <w:rStyle w:val="StyleUnderline"/>
          <w:sz w:val="24"/>
        </w:rPr>
        <w:t xml:space="preserve">, </w:t>
      </w:r>
      <w:r w:rsidRPr="000C7583">
        <w:rPr>
          <w:rStyle w:val="Emphasis"/>
          <w:sz w:val="24"/>
        </w:rPr>
        <w:t>possibly in our lifetime</w:t>
      </w:r>
      <w:r w:rsidRPr="000C7583">
        <w:rPr>
          <w:sz w:val="16"/>
        </w:rPr>
        <w:t xml:space="preserve">. Drawing on economic </w:t>
      </w:r>
      <w:proofErr w:type="gramStart"/>
      <w:r w:rsidRPr="000C7583">
        <w:rPr>
          <w:sz w:val="16"/>
        </w:rPr>
        <w:t>norms</w:t>
      </w:r>
      <w:proofErr w:type="gramEnd"/>
      <w:r w:rsidRPr="000C7583">
        <w:rPr>
          <w:sz w:val="16"/>
        </w:rPr>
        <w:t xml:space="preserve"> theory,4 I show that </w:t>
      </w:r>
      <w:r w:rsidRPr="000C7583">
        <w:rPr>
          <w:rStyle w:val="StyleUnderline"/>
          <w:sz w:val="24"/>
        </w:rPr>
        <w:t xml:space="preserve">what sometimes appears to be a Thucydides Trap may instead be a function of factors </w:t>
      </w:r>
      <w:r w:rsidRPr="000C7583">
        <w:rPr>
          <w:rStyle w:val="Emphasis"/>
          <w:sz w:val="24"/>
        </w:rPr>
        <w:t>strictly internal</w:t>
      </w:r>
      <w:r w:rsidRPr="000C7583">
        <w:rPr>
          <w:rStyle w:val="StyleUnderline"/>
          <w:sz w:val="24"/>
        </w:rPr>
        <w:t xml:space="preserve"> to states and that these factors </w:t>
      </w:r>
      <w:r w:rsidRPr="000C7583">
        <w:rPr>
          <w:rStyle w:val="Emphasis"/>
          <w:sz w:val="24"/>
        </w:rPr>
        <w:t>vary</w:t>
      </w:r>
      <w:r w:rsidRPr="000C7583">
        <w:rPr>
          <w:rStyle w:val="StyleUnderline"/>
          <w:sz w:val="24"/>
        </w:rPr>
        <w:t xml:space="preserve"> among them</w:t>
      </w:r>
      <w:r w:rsidRPr="000C7583">
        <w:rPr>
          <w:sz w:val="16"/>
        </w:rPr>
        <w:t xml:space="preserve">. In brief, </w:t>
      </w:r>
      <w:r w:rsidRPr="000C7583">
        <w:rPr>
          <w:rStyle w:val="StyleUnderline"/>
          <w:sz w:val="24"/>
        </w:rPr>
        <w:t xml:space="preserve">leaders of </w:t>
      </w:r>
      <w:r w:rsidRPr="009D4CF3">
        <w:rPr>
          <w:rStyle w:val="StyleUnderline"/>
          <w:sz w:val="24"/>
          <w:highlight w:val="green"/>
        </w:rPr>
        <w:t>states with</w:t>
      </w:r>
      <w:r w:rsidRPr="000C7583">
        <w:rPr>
          <w:rStyle w:val="StyleUnderline"/>
          <w:sz w:val="24"/>
        </w:rPr>
        <w:t xml:space="preserve"> advanced </w:t>
      </w:r>
      <w:r w:rsidRPr="009D4CF3">
        <w:rPr>
          <w:rStyle w:val="StyleUnderline"/>
          <w:sz w:val="24"/>
          <w:highlight w:val="green"/>
        </w:rPr>
        <w:t>market</w:t>
      </w:r>
      <w:r w:rsidRPr="000C7583">
        <w:rPr>
          <w:rStyle w:val="StyleUnderline"/>
          <w:sz w:val="24"/>
        </w:rPr>
        <w:t xml:space="preserve">-oriented </w:t>
      </w:r>
      <w:r w:rsidRPr="009D4CF3">
        <w:rPr>
          <w:rStyle w:val="StyleUnderline"/>
          <w:sz w:val="24"/>
          <w:highlight w:val="green"/>
        </w:rPr>
        <w:t>economies have</w:t>
      </w:r>
      <w:r w:rsidRPr="000C7583">
        <w:rPr>
          <w:rStyle w:val="StyleUnderline"/>
          <w:sz w:val="24"/>
        </w:rPr>
        <w:t xml:space="preserve"> </w:t>
      </w:r>
      <w:r w:rsidRPr="000C7583">
        <w:rPr>
          <w:rStyle w:val="Emphasis"/>
          <w:sz w:val="24"/>
        </w:rPr>
        <w:t xml:space="preserve">foremost </w:t>
      </w:r>
      <w:r w:rsidRPr="009D4CF3">
        <w:rPr>
          <w:rStyle w:val="Emphasis"/>
          <w:sz w:val="24"/>
          <w:highlight w:val="green"/>
        </w:rPr>
        <w:t>interests</w:t>
      </w:r>
      <w:r w:rsidRPr="009D4CF3">
        <w:rPr>
          <w:rStyle w:val="StyleUnderline"/>
          <w:sz w:val="24"/>
          <w:highlight w:val="green"/>
        </w:rPr>
        <w:t xml:space="preserve"> in</w:t>
      </w:r>
      <w:r w:rsidRPr="000C7583">
        <w:rPr>
          <w:rStyle w:val="StyleUnderline"/>
          <w:sz w:val="24"/>
        </w:rPr>
        <w:t xml:space="preserve"> the principle of </w:t>
      </w:r>
      <w:r w:rsidRPr="000C7583">
        <w:rPr>
          <w:rStyle w:val="Emphasis"/>
          <w:sz w:val="24"/>
        </w:rPr>
        <w:t>self-determination</w:t>
      </w:r>
      <w:r w:rsidRPr="000C7583">
        <w:rPr>
          <w:rStyle w:val="StyleUnderline"/>
          <w:sz w:val="24"/>
        </w:rPr>
        <w:t xml:space="preserve"> for all states, large and small, as the foundation for </w:t>
      </w:r>
      <w:r w:rsidRPr="009D4CF3">
        <w:rPr>
          <w:rStyle w:val="StyleUnderline"/>
          <w:sz w:val="24"/>
          <w:highlight w:val="green"/>
        </w:rPr>
        <w:t xml:space="preserve">a </w:t>
      </w:r>
      <w:r w:rsidRPr="009D4CF3">
        <w:rPr>
          <w:rStyle w:val="Emphasis"/>
          <w:sz w:val="24"/>
          <w:highlight w:val="green"/>
        </w:rPr>
        <w:t>robust global marketplace</w:t>
      </w:r>
      <w:r w:rsidRPr="000C7583">
        <w:rPr>
          <w:rStyle w:val="StyleUnderline"/>
          <w:sz w:val="24"/>
        </w:rPr>
        <w:t xml:space="preserve">. </w:t>
      </w:r>
      <w:r w:rsidRPr="009D4CF3">
        <w:rPr>
          <w:rStyle w:val="Emphasis"/>
          <w:sz w:val="24"/>
          <w:highlight w:val="green"/>
        </w:rPr>
        <w:t>War</w:t>
      </w:r>
      <w:r w:rsidRPr="000C7583">
        <w:rPr>
          <w:rStyle w:val="StyleUnderline"/>
          <w:sz w:val="24"/>
        </w:rPr>
        <w:t xml:space="preserve"> among these states, </w:t>
      </w:r>
      <w:r w:rsidRPr="000C7583">
        <w:rPr>
          <w:rStyle w:val="Emphasis"/>
          <w:sz w:val="24"/>
        </w:rPr>
        <w:t xml:space="preserve">even </w:t>
      </w:r>
      <w:proofErr w:type="gramStart"/>
      <w:r w:rsidRPr="000C7583">
        <w:rPr>
          <w:rStyle w:val="Emphasis"/>
          <w:sz w:val="24"/>
        </w:rPr>
        <w:t>making preparations</w:t>
      </w:r>
      <w:proofErr w:type="gramEnd"/>
      <w:r w:rsidRPr="000C7583">
        <w:rPr>
          <w:rStyle w:val="StyleUnderline"/>
          <w:sz w:val="24"/>
        </w:rPr>
        <w:t xml:space="preserve"> for war, is </w:t>
      </w:r>
      <w:r w:rsidRPr="009D4CF3">
        <w:rPr>
          <w:rStyle w:val="Emphasis"/>
          <w:sz w:val="24"/>
          <w:highlight w:val="green"/>
        </w:rPr>
        <w:t>not possible</w:t>
      </w:r>
      <w:r w:rsidRPr="009D4CF3">
        <w:rPr>
          <w:rStyle w:val="StyleUnderline"/>
          <w:sz w:val="24"/>
          <w:highlight w:val="green"/>
        </w:rPr>
        <w:t>, because</w:t>
      </w:r>
      <w:r w:rsidRPr="000C7583">
        <w:rPr>
          <w:rStyle w:val="StyleUnderline"/>
          <w:sz w:val="24"/>
        </w:rPr>
        <w:t xml:space="preserve"> they are in </w:t>
      </w:r>
      <w:r w:rsidRPr="009D4CF3">
        <w:rPr>
          <w:rStyle w:val="StyleUnderline"/>
          <w:sz w:val="24"/>
          <w:highlight w:val="green"/>
        </w:rPr>
        <w:t xml:space="preserve">a </w:t>
      </w:r>
      <w:r w:rsidRPr="009D4CF3">
        <w:rPr>
          <w:rStyle w:val="Emphasis"/>
          <w:sz w:val="24"/>
          <w:highlight w:val="green"/>
        </w:rPr>
        <w:t>natural alliance</w:t>
      </w:r>
      <w:r w:rsidRPr="000C7583">
        <w:rPr>
          <w:rStyle w:val="Emphasis"/>
          <w:sz w:val="24"/>
        </w:rPr>
        <w:t xml:space="preserve"> to preserve</w:t>
      </w:r>
      <w:r w:rsidRPr="000C7583">
        <w:rPr>
          <w:rStyle w:val="StyleUnderline"/>
          <w:sz w:val="24"/>
        </w:rPr>
        <w:t xml:space="preserve"> and </w:t>
      </w:r>
      <w:r w:rsidRPr="009D4CF3">
        <w:rPr>
          <w:rStyle w:val="Emphasis"/>
          <w:sz w:val="24"/>
          <w:highlight w:val="green"/>
        </w:rPr>
        <w:t>protect</w:t>
      </w:r>
      <w:r w:rsidRPr="000C7583">
        <w:rPr>
          <w:rStyle w:val="Emphasis"/>
          <w:sz w:val="24"/>
        </w:rPr>
        <w:t xml:space="preserve"> the global </w:t>
      </w:r>
      <w:r w:rsidRPr="009D4CF3">
        <w:rPr>
          <w:rStyle w:val="Emphasis"/>
          <w:sz w:val="24"/>
          <w:highlight w:val="green"/>
        </w:rPr>
        <w:t>order</w:t>
      </w:r>
      <w:r w:rsidRPr="000C7583">
        <w:rPr>
          <w:sz w:val="16"/>
        </w:rPr>
        <w:t xml:space="preserve">. In contrast, </w:t>
      </w:r>
      <w:r w:rsidRPr="000C7583">
        <w:rPr>
          <w:rStyle w:val="StyleUnderline"/>
          <w:sz w:val="24"/>
        </w:rPr>
        <w:t xml:space="preserve">leaders of </w:t>
      </w:r>
      <w:r w:rsidRPr="009D4CF3">
        <w:rPr>
          <w:rStyle w:val="StyleUnderline"/>
          <w:sz w:val="24"/>
          <w:highlight w:val="green"/>
        </w:rPr>
        <w:t>states</w:t>
      </w:r>
      <w:r w:rsidRPr="000C7583">
        <w:rPr>
          <w:rStyle w:val="StyleUnderline"/>
          <w:sz w:val="24"/>
        </w:rPr>
        <w:t xml:space="preserve"> </w:t>
      </w:r>
      <w:r w:rsidRPr="009D4CF3">
        <w:rPr>
          <w:rStyle w:val="StyleUnderline"/>
          <w:sz w:val="24"/>
          <w:highlight w:val="green"/>
        </w:rPr>
        <w:t xml:space="preserve">with </w:t>
      </w:r>
      <w:r w:rsidRPr="009D4CF3">
        <w:rPr>
          <w:rStyle w:val="Emphasis"/>
          <w:sz w:val="24"/>
          <w:highlight w:val="green"/>
        </w:rPr>
        <w:t>weak</w:t>
      </w:r>
      <w:r w:rsidRPr="000C7583">
        <w:rPr>
          <w:rStyle w:val="Emphasis"/>
          <w:sz w:val="24"/>
        </w:rPr>
        <w:t xml:space="preserve"> internal </w:t>
      </w:r>
      <w:r w:rsidRPr="009D4CF3">
        <w:rPr>
          <w:rStyle w:val="Emphasis"/>
          <w:sz w:val="24"/>
          <w:highlight w:val="green"/>
        </w:rPr>
        <w:t>markets</w:t>
      </w:r>
      <w:r w:rsidRPr="009D4CF3">
        <w:rPr>
          <w:rStyle w:val="StyleUnderline"/>
          <w:sz w:val="24"/>
          <w:highlight w:val="green"/>
        </w:rPr>
        <w:t xml:space="preserve"> have </w:t>
      </w:r>
      <w:r w:rsidRPr="009D4CF3">
        <w:rPr>
          <w:rStyle w:val="Emphasis"/>
          <w:sz w:val="24"/>
          <w:highlight w:val="green"/>
        </w:rPr>
        <w:t>little interest</w:t>
      </w:r>
      <w:r w:rsidRPr="000C7583">
        <w:rPr>
          <w:rStyle w:val="StyleUnderline"/>
          <w:sz w:val="24"/>
        </w:rPr>
        <w:t xml:space="preserve"> in the global marketplace; they </w:t>
      </w:r>
      <w:r w:rsidRPr="009D4CF3">
        <w:rPr>
          <w:rStyle w:val="StyleUnderline"/>
          <w:sz w:val="24"/>
          <w:highlight w:val="green"/>
        </w:rPr>
        <w:t>pursue</w:t>
      </w:r>
      <w:r w:rsidRPr="000C7583">
        <w:rPr>
          <w:rStyle w:val="StyleUnderline"/>
          <w:sz w:val="24"/>
        </w:rPr>
        <w:t xml:space="preserve"> wealth </w:t>
      </w:r>
      <w:r w:rsidRPr="000C7583">
        <w:rPr>
          <w:rStyle w:val="Emphasis"/>
          <w:sz w:val="24"/>
        </w:rPr>
        <w:t>not through commerce</w:t>
      </w:r>
      <w:r w:rsidRPr="000C7583">
        <w:rPr>
          <w:rStyle w:val="StyleUnderline"/>
          <w:sz w:val="24"/>
        </w:rPr>
        <w:t xml:space="preserve">, but </w:t>
      </w:r>
      <w:r w:rsidRPr="009D4CF3">
        <w:rPr>
          <w:rStyle w:val="StyleUnderline"/>
          <w:sz w:val="24"/>
          <w:highlight w:val="green"/>
        </w:rPr>
        <w:t xml:space="preserve">through </w:t>
      </w:r>
      <w:r w:rsidRPr="009D4CF3">
        <w:rPr>
          <w:rStyle w:val="Emphasis"/>
          <w:sz w:val="24"/>
          <w:highlight w:val="green"/>
        </w:rPr>
        <w:t>wars of expansion</w:t>
      </w:r>
      <w:r w:rsidRPr="000C7583">
        <w:rPr>
          <w:rStyle w:val="StyleUnderline"/>
          <w:sz w:val="24"/>
        </w:rPr>
        <w:t xml:space="preserve"> and </w:t>
      </w:r>
      <w:r w:rsidRPr="000C7583">
        <w:rPr>
          <w:rStyle w:val="Emphasis"/>
          <w:sz w:val="24"/>
        </w:rPr>
        <w:t>demands for tribute</w:t>
      </w:r>
      <w:r w:rsidRPr="000C7583">
        <w:rPr>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6A91B97F" w14:textId="1B10E236" w:rsidR="0059176C" w:rsidRDefault="0059176C" w:rsidP="0059176C">
      <w:pPr>
        <w:pStyle w:val="Heading4"/>
      </w:pPr>
      <w:proofErr w:type="gramStart"/>
      <w:r>
        <w:t>Yes</w:t>
      </w:r>
      <w:proofErr w:type="gramEnd"/>
      <w:r>
        <w:t xml:space="preserve"> Transition Wars and they cause Extinction</w:t>
      </w:r>
    </w:p>
    <w:p w14:paraId="738623B6" w14:textId="77777777" w:rsidR="0059176C" w:rsidRPr="00D22A96" w:rsidRDefault="0059176C" w:rsidP="0059176C">
      <w:r w:rsidRPr="00D22A96">
        <w:rPr>
          <w:rStyle w:val="Style13ptBold"/>
        </w:rPr>
        <w:t>Nyquist 5</w:t>
      </w:r>
      <w:r>
        <w:t xml:space="preserve"> J.R. Nyquist 2-4-2005 “</w:t>
      </w:r>
      <w:r w:rsidRPr="007925D4">
        <w:t>The Political Consequences of a Financial Crash</w:t>
      </w:r>
      <w:r>
        <w:t xml:space="preserve">” </w:t>
      </w:r>
      <w:hyperlink r:id="rId12" w:history="1">
        <w:r w:rsidRPr="00BC103B">
          <w:rPr>
            <w:rStyle w:val="Hyperlink"/>
          </w:rPr>
          <w:t>www.financialsense.com/stormw...2005/0204.html</w:t>
        </w:r>
      </w:hyperlink>
      <w:r>
        <w:t xml:space="preserve"> (</w:t>
      </w:r>
      <w:r w:rsidRPr="00063402">
        <w:t>renowned expert in geopolitics and international relations</w:t>
      </w:r>
      <w:r>
        <w:t xml:space="preserve">)//Elmer </w:t>
      </w:r>
    </w:p>
    <w:p w14:paraId="7C14F081" w14:textId="77777777" w:rsidR="0059176C" w:rsidRPr="00D22A96" w:rsidRDefault="0059176C" w:rsidP="0059176C">
      <w:pPr>
        <w:rPr>
          <w:rFonts w:asciiTheme="minorHAnsi" w:hAnsiTheme="minorHAnsi"/>
          <w:sz w:val="12"/>
        </w:rPr>
      </w:pPr>
      <w:r w:rsidRPr="00C35B4D">
        <w:rPr>
          <w:rFonts w:asciiTheme="minorHAnsi" w:hAnsiTheme="minorHAnsi"/>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C35B4D">
        <w:rPr>
          <w:rFonts w:asciiTheme="minorHAnsi" w:hAnsiTheme="minorHAnsi"/>
          <w:u w:val="single"/>
        </w:rPr>
        <w:t xml:space="preserve">the formation of </w:t>
      </w:r>
      <w:r w:rsidRPr="009D4CF3">
        <w:rPr>
          <w:rFonts w:asciiTheme="minorHAnsi" w:hAnsiTheme="minorHAnsi"/>
          <w:b/>
          <w:bCs/>
          <w:highlight w:val="green"/>
          <w:u w:val="single"/>
        </w:rPr>
        <w:t>anti-cap</w:t>
      </w:r>
      <w:r w:rsidRPr="00D22A96">
        <w:rPr>
          <w:rFonts w:asciiTheme="minorHAnsi" w:hAnsiTheme="minorHAnsi"/>
          <w:b/>
          <w:bCs/>
          <w:u w:val="single"/>
        </w:rPr>
        <w:t>italist</w:t>
      </w:r>
      <w:r w:rsidRPr="00C35B4D">
        <w:rPr>
          <w:rFonts w:asciiTheme="minorHAnsi" w:hAnsiTheme="minorHAnsi"/>
          <w:u w:val="single"/>
        </w:rPr>
        <w:t xml:space="preserve"> </w:t>
      </w:r>
      <w:r w:rsidRPr="00D22A96">
        <w:rPr>
          <w:rFonts w:asciiTheme="minorHAnsi" w:hAnsiTheme="minorHAnsi"/>
          <w:u w:val="single"/>
        </w:rPr>
        <w:t>majorities and a turning away from the free market system</w:t>
      </w:r>
      <w:r w:rsidRPr="00C35B4D">
        <w:rPr>
          <w:rFonts w:asciiTheme="minorHAnsi" w:hAnsiTheme="minorHAnsi"/>
          <w:u w:val="single"/>
        </w:rPr>
        <w:t xml:space="preserve">. The danger here is not merely economic. The political left openly </w:t>
      </w:r>
      <w:r w:rsidRPr="009D4CF3">
        <w:rPr>
          <w:rFonts w:asciiTheme="minorHAnsi" w:hAnsiTheme="minorHAnsi"/>
          <w:highlight w:val="green"/>
          <w:u w:val="single"/>
        </w:rPr>
        <w:t xml:space="preserve">favors the </w:t>
      </w:r>
      <w:r w:rsidRPr="00C35B4D">
        <w:rPr>
          <w:rFonts w:asciiTheme="minorHAnsi" w:hAnsiTheme="minorHAnsi"/>
          <w:u w:val="single"/>
        </w:rPr>
        <w:t xml:space="preserve">collapse of America’s strategic position abroad. The </w:t>
      </w:r>
      <w:r w:rsidRPr="009D4CF3">
        <w:rPr>
          <w:rFonts w:asciiTheme="minorHAnsi" w:hAnsiTheme="minorHAnsi"/>
          <w:highlight w:val="green"/>
          <w:u w:val="single"/>
        </w:rPr>
        <w:t>withdrawal</w:t>
      </w:r>
      <w:r w:rsidRPr="00C35B4D">
        <w:rPr>
          <w:rFonts w:asciiTheme="minorHAnsi" w:hAnsiTheme="minorHAnsi"/>
          <w:u w:val="single"/>
        </w:rPr>
        <w:t xml:space="preserve"> </w:t>
      </w:r>
      <w:r w:rsidRPr="009D4CF3">
        <w:rPr>
          <w:rFonts w:asciiTheme="minorHAnsi" w:hAnsiTheme="minorHAnsi"/>
          <w:highlight w:val="green"/>
          <w:u w:val="single"/>
        </w:rPr>
        <w:t>of the</w:t>
      </w:r>
      <w:r w:rsidRPr="00C35B4D">
        <w:rPr>
          <w:rFonts w:asciiTheme="minorHAnsi" w:hAnsiTheme="minorHAnsi"/>
          <w:u w:val="single"/>
        </w:rPr>
        <w:t xml:space="preserve"> </w:t>
      </w:r>
      <w:r w:rsidRPr="009D4CF3">
        <w:rPr>
          <w:rFonts w:asciiTheme="minorHAnsi" w:hAnsiTheme="minorHAnsi"/>
          <w:b/>
          <w:iCs/>
          <w:highlight w:val="green"/>
          <w:u w:val="single"/>
          <w:bdr w:val="single" w:sz="8" w:space="0" w:color="auto"/>
        </w:rPr>
        <w:t>U</w:t>
      </w:r>
      <w:r w:rsidRPr="00C35B4D">
        <w:rPr>
          <w:rFonts w:asciiTheme="minorHAnsi" w:hAnsiTheme="minorHAnsi"/>
          <w:u w:val="single"/>
        </w:rPr>
        <w:t xml:space="preserve">nited </w:t>
      </w:r>
      <w:r w:rsidRPr="009D4CF3">
        <w:rPr>
          <w:rFonts w:asciiTheme="minorHAnsi" w:hAnsiTheme="minorHAnsi"/>
          <w:b/>
          <w:iCs/>
          <w:highlight w:val="green"/>
          <w:u w:val="single"/>
          <w:bdr w:val="single" w:sz="8" w:space="0" w:color="auto"/>
        </w:rPr>
        <w:t>S</w:t>
      </w:r>
      <w:r w:rsidRPr="00C35B4D">
        <w:rPr>
          <w:rFonts w:asciiTheme="minorHAnsi" w:hAnsiTheme="minorHAnsi"/>
          <w:u w:val="single"/>
        </w:rPr>
        <w:t xml:space="preserve">tates </w:t>
      </w:r>
      <w:r w:rsidRPr="009D4CF3">
        <w:rPr>
          <w:rFonts w:asciiTheme="minorHAnsi" w:hAnsiTheme="minorHAnsi"/>
          <w:highlight w:val="green"/>
          <w:u w:val="single"/>
        </w:rPr>
        <w:t>from the Middle East</w:t>
      </w:r>
      <w:r w:rsidRPr="00C35B4D">
        <w:rPr>
          <w:rFonts w:asciiTheme="minorHAnsi" w:hAnsiTheme="minorHAnsi"/>
          <w:u w:val="single"/>
        </w:rPr>
        <w:t xml:space="preserve">, the </w:t>
      </w:r>
      <w:r w:rsidRPr="009D4CF3">
        <w:rPr>
          <w:rFonts w:asciiTheme="minorHAnsi" w:hAnsiTheme="minorHAnsi"/>
          <w:highlight w:val="green"/>
          <w:u w:val="single"/>
        </w:rPr>
        <w:t>Far East and Europe</w:t>
      </w:r>
      <w:r w:rsidRPr="00C35B4D">
        <w:rPr>
          <w:rFonts w:asciiTheme="minorHAnsi" w:hAnsiTheme="minorHAnsi"/>
          <w:u w:val="single"/>
        </w:rPr>
        <w:t xml:space="preserve"> </w:t>
      </w:r>
      <w:r w:rsidRPr="009D4CF3">
        <w:rPr>
          <w:rFonts w:asciiTheme="minorHAnsi" w:hAnsiTheme="minorHAnsi"/>
          <w:highlight w:val="green"/>
          <w:u w:val="single"/>
        </w:rPr>
        <w:t>would</w:t>
      </w:r>
      <w:r w:rsidRPr="00C35B4D">
        <w:rPr>
          <w:rFonts w:asciiTheme="minorHAnsi" w:hAnsiTheme="minorHAnsi"/>
          <w:u w:val="single"/>
        </w:rPr>
        <w:t xml:space="preserve"> </w:t>
      </w:r>
      <w:r w:rsidRPr="009D4CF3">
        <w:rPr>
          <w:rFonts w:asciiTheme="minorHAnsi" w:hAnsiTheme="minorHAnsi"/>
          <w:b/>
          <w:bCs/>
          <w:highlight w:val="green"/>
          <w:u w:val="single"/>
        </w:rPr>
        <w:t>catastrophically impact</w:t>
      </w:r>
      <w:r w:rsidRPr="00D22A96">
        <w:rPr>
          <w:rFonts w:asciiTheme="minorHAnsi" w:hAnsiTheme="minorHAnsi"/>
          <w:b/>
          <w:bCs/>
          <w:u w:val="single"/>
        </w:rPr>
        <w:t xml:space="preserve"> an international system that presently allows </w:t>
      </w:r>
      <w:r w:rsidRPr="009D4CF3">
        <w:rPr>
          <w:rFonts w:asciiTheme="minorHAnsi" w:hAnsiTheme="minorHAnsi"/>
          <w:b/>
          <w:bCs/>
          <w:highlight w:val="green"/>
          <w:u w:val="single"/>
        </w:rPr>
        <w:t>6 billion</w:t>
      </w:r>
      <w:r w:rsidRPr="00C35B4D">
        <w:rPr>
          <w:rFonts w:asciiTheme="minorHAnsi" w:hAnsiTheme="minorHAnsi"/>
          <w:u w:val="single"/>
        </w:rPr>
        <w:t xml:space="preserve"> people to live on the earth’s surface </w:t>
      </w:r>
      <w:r w:rsidRPr="009D4CF3">
        <w:rPr>
          <w:rFonts w:asciiTheme="minorHAnsi" w:hAnsiTheme="minorHAnsi"/>
          <w:highlight w:val="green"/>
          <w:u w:val="single"/>
        </w:rPr>
        <w:t>in</w:t>
      </w:r>
      <w:r w:rsidRPr="00C35B4D">
        <w:rPr>
          <w:rFonts w:asciiTheme="minorHAnsi" w:hAnsiTheme="minorHAnsi"/>
          <w:u w:val="single"/>
        </w:rPr>
        <w:t xml:space="preserve"> relative </w:t>
      </w:r>
      <w:r w:rsidRPr="009D4CF3">
        <w:rPr>
          <w:rFonts w:asciiTheme="minorHAnsi" w:hAnsiTheme="minorHAnsi"/>
          <w:highlight w:val="green"/>
          <w:u w:val="single"/>
        </w:rPr>
        <w:t>peace</w:t>
      </w:r>
      <w:r w:rsidRPr="00C35B4D">
        <w:rPr>
          <w:rFonts w:asciiTheme="minorHAnsi" w:hAnsiTheme="minorHAnsi"/>
          <w:u w:val="single"/>
        </w:rPr>
        <w:t xml:space="preserve">. </w:t>
      </w:r>
      <w:r w:rsidRPr="00D22A96">
        <w:rPr>
          <w:rFonts w:asciiTheme="minorHAnsi" w:hAnsiTheme="minorHAnsi"/>
          <w:u w:val="single"/>
        </w:rPr>
        <w:t>Should anti-capitalist dogmas overwhelm the global market and trading</w:t>
      </w:r>
      <w:r w:rsidRPr="00C35B4D">
        <w:rPr>
          <w:rFonts w:asciiTheme="minorHAnsi" w:hAnsiTheme="minorHAnsi"/>
          <w:u w:val="single"/>
        </w:rPr>
        <w:t xml:space="preserve"> system that evolved under American leadership, the planet’s economy would </w:t>
      </w:r>
      <w:proofErr w:type="gramStart"/>
      <w:r w:rsidRPr="00C35B4D">
        <w:rPr>
          <w:rFonts w:asciiTheme="minorHAnsi" w:hAnsiTheme="minorHAnsi"/>
          <w:u w:val="single"/>
        </w:rPr>
        <w:t>contract</w:t>
      </w:r>
      <w:proofErr w:type="gramEnd"/>
      <w:r w:rsidRPr="00C35B4D">
        <w:rPr>
          <w:rFonts w:asciiTheme="minorHAnsi" w:hAnsiTheme="minorHAnsi"/>
          <w:u w:val="single"/>
        </w:rPr>
        <w:t xml:space="preserve"> and untold </w:t>
      </w:r>
      <w:r w:rsidRPr="009D4CF3">
        <w:rPr>
          <w:rFonts w:asciiTheme="minorHAnsi" w:hAnsiTheme="minorHAnsi"/>
          <w:b/>
          <w:bCs/>
          <w:highlight w:val="green"/>
          <w:u w:val="single"/>
          <w:bdr w:val="single" w:sz="4" w:space="0" w:color="auto"/>
        </w:rPr>
        <w:t>millions would die of starvation</w:t>
      </w:r>
      <w:r w:rsidRPr="00C35B4D">
        <w:rPr>
          <w:rFonts w:asciiTheme="minorHAnsi" w:hAnsiTheme="minorHAnsi"/>
          <w:u w:val="single"/>
        </w:rPr>
        <w:t xml:space="preserve">. </w:t>
      </w:r>
      <w:r w:rsidRPr="009D4CF3">
        <w:rPr>
          <w:rFonts w:asciiTheme="minorHAnsi" w:hAnsiTheme="minorHAnsi"/>
          <w:highlight w:val="green"/>
          <w:u w:val="single"/>
        </w:rPr>
        <w:t>Nationalistic totalitarianism</w:t>
      </w:r>
      <w:r w:rsidRPr="00C35B4D">
        <w:rPr>
          <w:rFonts w:asciiTheme="minorHAnsi" w:hAnsiTheme="minorHAnsi"/>
          <w:u w:val="single"/>
        </w:rPr>
        <w:t xml:space="preserve">, fueled by a politics of blame, </w:t>
      </w:r>
      <w:r w:rsidRPr="009D4CF3">
        <w:rPr>
          <w:rFonts w:asciiTheme="minorHAnsi" w:hAnsiTheme="minorHAnsi"/>
          <w:highlight w:val="green"/>
          <w:u w:val="single"/>
        </w:rPr>
        <w:t>would</w:t>
      </w:r>
      <w:r w:rsidRPr="00C35B4D">
        <w:rPr>
          <w:rFonts w:asciiTheme="minorHAnsi" w:hAnsiTheme="minorHAnsi"/>
          <w:u w:val="single"/>
        </w:rPr>
        <w:t xml:space="preserve"> once again </w:t>
      </w:r>
      <w:r w:rsidRPr="009D4CF3">
        <w:rPr>
          <w:rFonts w:asciiTheme="minorHAnsi" w:hAnsiTheme="minorHAnsi"/>
          <w:highlight w:val="green"/>
          <w:u w:val="single"/>
        </w:rPr>
        <w:t>bring war to Asia and Europe</w:t>
      </w:r>
      <w:r w:rsidRPr="00C35B4D">
        <w:rPr>
          <w:rFonts w:asciiTheme="minorHAnsi" w:hAnsiTheme="minorHAnsi"/>
          <w:u w:val="single"/>
        </w:rPr>
        <w:t>.</w:t>
      </w:r>
      <w:r w:rsidRPr="00C35B4D">
        <w:rPr>
          <w:rFonts w:asciiTheme="minorHAnsi" w:hAnsiTheme="minorHAnsi"/>
          <w:sz w:val="12"/>
        </w:rPr>
        <w:t xml:space="preserve"> But </w:t>
      </w:r>
      <w:r w:rsidRPr="00C35B4D">
        <w:rPr>
          <w:rFonts w:asciiTheme="minorHAnsi" w:hAnsiTheme="minorHAnsi"/>
          <w:u w:val="single"/>
        </w:rPr>
        <w:t xml:space="preserve">this time the war would be </w:t>
      </w:r>
      <w:r w:rsidRPr="009D4CF3">
        <w:rPr>
          <w:rFonts w:asciiTheme="minorHAnsi" w:hAnsiTheme="minorHAnsi"/>
          <w:b/>
          <w:bCs/>
          <w:highlight w:val="green"/>
          <w:u w:val="single"/>
        </w:rPr>
        <w:t>waged</w:t>
      </w:r>
      <w:r w:rsidRPr="00D22A96">
        <w:rPr>
          <w:rFonts w:asciiTheme="minorHAnsi" w:hAnsiTheme="minorHAnsi"/>
          <w:b/>
          <w:bCs/>
          <w:u w:val="single"/>
        </w:rPr>
        <w:t xml:space="preserve"> </w:t>
      </w:r>
      <w:r w:rsidRPr="009D4CF3">
        <w:rPr>
          <w:rFonts w:asciiTheme="minorHAnsi" w:hAnsiTheme="minorHAnsi"/>
          <w:b/>
          <w:bCs/>
          <w:highlight w:val="green"/>
          <w:u w:val="single"/>
        </w:rPr>
        <w:t>with</w:t>
      </w:r>
      <w:r w:rsidRPr="00D22A96">
        <w:rPr>
          <w:rFonts w:asciiTheme="minorHAnsi" w:hAnsiTheme="minorHAnsi"/>
          <w:b/>
          <w:bCs/>
          <w:u w:val="single"/>
        </w:rPr>
        <w:t xml:space="preserve"> </w:t>
      </w:r>
      <w:r w:rsidRPr="009D4CF3">
        <w:rPr>
          <w:rFonts w:asciiTheme="minorHAnsi" w:hAnsiTheme="minorHAnsi"/>
          <w:b/>
          <w:bCs/>
          <w:highlight w:val="green"/>
          <w:u w:val="single"/>
        </w:rPr>
        <w:t>mass destruction weapons</w:t>
      </w:r>
      <w:r w:rsidRPr="00C35B4D">
        <w:rPr>
          <w:rFonts w:asciiTheme="minorHAnsi" w:hAnsiTheme="minorHAnsi"/>
          <w:u w:val="single"/>
        </w:rPr>
        <w:t xml:space="preserve"> </w:t>
      </w:r>
      <w:r w:rsidRPr="00C35B4D">
        <w:rPr>
          <w:rFonts w:asciiTheme="minorHAnsi" w:hAnsiTheme="minorHAnsi"/>
          <w:sz w:val="12"/>
        </w:rPr>
        <w:t xml:space="preserve">and the United States would be blamed because it is the center of global capitalism. Furthermore, </w:t>
      </w:r>
      <w:r w:rsidRPr="00C35B4D">
        <w:rPr>
          <w:rFonts w:asciiTheme="minorHAnsi" w:hAnsiTheme="minorHAnsi"/>
          <w:u w:val="single"/>
        </w:rPr>
        <w:t xml:space="preserve">if the anti-capitalist party gains power in </w:t>
      </w:r>
      <w:r w:rsidRPr="00D22A96">
        <w:rPr>
          <w:rFonts w:asciiTheme="minorHAnsi" w:hAnsiTheme="minorHAnsi"/>
          <w:u w:val="single"/>
        </w:rPr>
        <w:t>Washington, we can expect to see policies of appeasement and unilateral disarmament enacted. American appeasement and disarmament, in this context, would be an admission of guilt before the court of world opinion. Russia and China,</w:t>
      </w:r>
      <w:r w:rsidRPr="00D22A96">
        <w:rPr>
          <w:rFonts w:asciiTheme="minorHAnsi" w:hAnsiTheme="minorHAnsi"/>
          <w:sz w:val="12"/>
        </w:rPr>
        <w:t xml:space="preserve"> above all, </w:t>
      </w:r>
      <w:r w:rsidRPr="00D22A96">
        <w:rPr>
          <w:rFonts w:asciiTheme="minorHAnsi" w:hAnsiTheme="minorHAnsi"/>
          <w:u w:val="single"/>
        </w:rPr>
        <w:t>would exploit this</w:t>
      </w:r>
      <w:r w:rsidRPr="00D22A96">
        <w:rPr>
          <w:rFonts w:asciiTheme="minorHAnsi" w:hAnsiTheme="minorHAnsi"/>
          <w:sz w:val="12"/>
        </w:rPr>
        <w:t xml:space="preserve"> admission </w:t>
      </w:r>
      <w:r w:rsidRPr="00D22A96">
        <w:rPr>
          <w:rFonts w:asciiTheme="minorHAnsi" w:hAnsiTheme="minorHAnsi"/>
          <w:u w:val="single"/>
        </w:rPr>
        <w:t>to</w:t>
      </w:r>
      <w:r w:rsidRPr="00C35B4D">
        <w:rPr>
          <w:rFonts w:asciiTheme="minorHAnsi" w:hAnsiTheme="minorHAnsi"/>
          <w:u w:val="single"/>
        </w:rPr>
        <w:t xml:space="preserve"> </w:t>
      </w:r>
      <w:r w:rsidRPr="009D4CF3">
        <w:rPr>
          <w:rFonts w:asciiTheme="minorHAnsi" w:hAnsiTheme="minorHAnsi"/>
          <w:highlight w:val="green"/>
          <w:u w:val="single"/>
        </w:rPr>
        <w:t>justify aggressive wars</w:t>
      </w:r>
      <w:r w:rsidRPr="00C35B4D">
        <w:rPr>
          <w:rFonts w:asciiTheme="minorHAnsi" w:hAnsiTheme="minorHAnsi"/>
          <w:u w:val="single"/>
        </w:rPr>
        <w:t xml:space="preserve">, </w:t>
      </w:r>
      <w:proofErr w:type="gramStart"/>
      <w:r w:rsidRPr="00C35B4D">
        <w:rPr>
          <w:rFonts w:asciiTheme="minorHAnsi" w:hAnsiTheme="minorHAnsi"/>
          <w:u w:val="single"/>
        </w:rPr>
        <w:t>invasions</w:t>
      </w:r>
      <w:proofErr w:type="gramEnd"/>
      <w:r w:rsidRPr="00C35B4D">
        <w:rPr>
          <w:rFonts w:asciiTheme="minorHAnsi" w:hAnsiTheme="minorHAnsi"/>
          <w:u w:val="single"/>
        </w:rPr>
        <w:t xml:space="preserve"> </w:t>
      </w:r>
      <w:r w:rsidRPr="009D4CF3">
        <w:rPr>
          <w:rFonts w:asciiTheme="minorHAnsi" w:hAnsiTheme="minorHAnsi"/>
          <w:highlight w:val="green"/>
          <w:u w:val="single"/>
        </w:rPr>
        <w:t>and mass destruction</w:t>
      </w:r>
      <w:r w:rsidRPr="00C35B4D">
        <w:rPr>
          <w:rFonts w:asciiTheme="minorHAnsi" w:hAnsiTheme="minorHAnsi"/>
          <w:u w:val="single"/>
        </w:rPr>
        <w:t xml:space="preserve"> attacks</w:t>
      </w:r>
      <w:r w:rsidRPr="00C35B4D">
        <w:rPr>
          <w:rFonts w:asciiTheme="minorHAnsi" w:hAnsiTheme="minorHAnsi"/>
          <w:sz w:val="12"/>
        </w:rPr>
        <w:t>. A future financial crash, therefore, must be prevented at all costs</w:t>
      </w:r>
      <w:r>
        <w:rPr>
          <w:rFonts w:asciiTheme="minorHAnsi" w:hAnsiTheme="minorHAnsi"/>
          <w:sz w:val="12"/>
        </w:rPr>
        <w:t>.</w:t>
      </w:r>
    </w:p>
    <w:p w14:paraId="4A5B7A93" w14:textId="77777777" w:rsidR="0059176C" w:rsidRDefault="0059176C" w:rsidP="0059176C">
      <w:pPr>
        <w:pStyle w:val="Heading4"/>
      </w:pPr>
      <w:r w:rsidRPr="00D8611C">
        <w:t xml:space="preserve">Turns their impact – the transition magnifies </w:t>
      </w:r>
      <w:r>
        <w:t>every</w:t>
      </w:r>
      <w:r w:rsidRPr="00D8611C">
        <w:t xml:space="preserve"> flaw of capitalism</w:t>
      </w:r>
    </w:p>
    <w:p w14:paraId="327A4108" w14:textId="77777777" w:rsidR="0059176C" w:rsidRPr="00D22A96" w:rsidRDefault="0059176C" w:rsidP="0059176C">
      <w:proofErr w:type="spellStart"/>
      <w:r w:rsidRPr="00D22A96">
        <w:rPr>
          <w:rStyle w:val="Style13ptBold"/>
        </w:rPr>
        <w:t>Avrum</w:t>
      </w:r>
      <w:proofErr w:type="spellEnd"/>
      <w:r w:rsidRPr="00D22A96">
        <w:rPr>
          <w:rStyle w:val="Style13ptBold"/>
        </w:rPr>
        <w:t xml:space="preserve"> 97</w:t>
      </w:r>
      <w:r>
        <w:t xml:space="preserve"> Mark </w:t>
      </w:r>
      <w:proofErr w:type="spellStart"/>
      <w:r>
        <w:t>Avrum</w:t>
      </w:r>
      <w:proofErr w:type="spellEnd"/>
      <w:r>
        <w:t xml:space="preserve"> 1997 </w:t>
      </w:r>
      <w:hyperlink r:id="rId13" w:history="1">
        <w:r w:rsidRPr="00BC103B">
          <w:rPr>
            <w:rStyle w:val="Hyperlink"/>
          </w:rPr>
          <w:t>http://www.foresight.org/Conferences/MNT05/Papers/Gubrud/</w:t>
        </w:r>
      </w:hyperlink>
      <w:r>
        <w:t xml:space="preserve"> “</w:t>
      </w:r>
      <w:r w:rsidRPr="009E3036">
        <w:t>Nanotechnology and International Security</w:t>
      </w:r>
      <w:r>
        <w:t xml:space="preserve">” (Graduate Research Assistant – </w:t>
      </w:r>
      <w:r w:rsidRPr="009E3036">
        <w:t>Center for Superconductivity Research</w:t>
      </w:r>
      <w:r>
        <w:t xml:space="preserve"> at the University of Maryland)//Elmer</w:t>
      </w:r>
    </w:p>
    <w:p w14:paraId="171D8B67" w14:textId="1DAD1A3D" w:rsidR="0059176C" w:rsidRDefault="0059176C" w:rsidP="0059176C">
      <w:pPr>
        <w:rPr>
          <w:sz w:val="16"/>
        </w:rPr>
      </w:pPr>
      <w:r w:rsidRPr="00D22A96">
        <w:rPr>
          <w:sz w:val="16"/>
        </w:rPr>
        <w:t xml:space="preserve">With molecular manufacturing, international trade in both raw materials and finished goods can be replaced by decentralized production for local consumption, using locally available materials. The decline of international trade will undermine a powerful source of common interest. Further, artificial intelligence will displace skilled as well as unskilled labor. A world system based on wage labor, transnational capitalism and global markets will necessarily give way. We imagine that a golden age is possible, but we don’t know how to organize one. </w:t>
      </w:r>
      <w:r w:rsidRPr="009D4CF3">
        <w:rPr>
          <w:rStyle w:val="StyleUnderline"/>
          <w:sz w:val="24"/>
          <w:highlight w:val="green"/>
        </w:rPr>
        <w:t>As</w:t>
      </w:r>
      <w:r w:rsidRPr="00D22A96">
        <w:rPr>
          <w:rStyle w:val="StyleUnderline"/>
          <w:sz w:val="24"/>
        </w:rPr>
        <w:t xml:space="preserve"> global </w:t>
      </w:r>
      <w:r w:rsidRPr="009D4CF3">
        <w:rPr>
          <w:rStyle w:val="StyleUnderline"/>
          <w:sz w:val="24"/>
          <w:highlight w:val="green"/>
        </w:rPr>
        <w:t>capitalism retreats</w:t>
      </w:r>
      <w:r w:rsidRPr="00D22A96">
        <w:rPr>
          <w:rStyle w:val="StyleUnderline"/>
          <w:sz w:val="24"/>
        </w:rPr>
        <w:t xml:space="preserve">, </w:t>
      </w:r>
      <w:r w:rsidRPr="009D4CF3">
        <w:rPr>
          <w:rStyle w:val="StyleUnderline"/>
          <w:sz w:val="24"/>
          <w:highlight w:val="green"/>
        </w:rPr>
        <w:t>it</w:t>
      </w:r>
      <w:r w:rsidRPr="00D22A96">
        <w:rPr>
          <w:rStyle w:val="StyleUnderline"/>
          <w:sz w:val="24"/>
        </w:rPr>
        <w:t xml:space="preserve"> will </w:t>
      </w:r>
      <w:r w:rsidRPr="009D4CF3">
        <w:rPr>
          <w:rStyle w:val="StyleUnderline"/>
          <w:sz w:val="24"/>
          <w:highlight w:val="green"/>
        </w:rPr>
        <w:t>leave behind</w:t>
      </w:r>
      <w:r w:rsidRPr="00D22A96">
        <w:rPr>
          <w:rStyle w:val="StyleUnderline"/>
          <w:sz w:val="24"/>
        </w:rPr>
        <w:t xml:space="preserve"> a world dominated by politics, and possibly </w:t>
      </w:r>
      <w:r w:rsidRPr="009D4CF3">
        <w:rPr>
          <w:rStyle w:val="StyleUnderline"/>
          <w:bCs/>
          <w:sz w:val="24"/>
          <w:highlight w:val="green"/>
        </w:rPr>
        <w:t>feudal concentrations of wealth and power</w:t>
      </w:r>
      <w:r w:rsidRPr="00D22A96">
        <w:rPr>
          <w:rStyle w:val="StyleUnderline"/>
          <w:sz w:val="24"/>
        </w:rPr>
        <w:t xml:space="preserve">. </w:t>
      </w:r>
      <w:r w:rsidRPr="009D4CF3">
        <w:rPr>
          <w:rStyle w:val="StyleUnderline"/>
          <w:sz w:val="24"/>
          <w:highlight w:val="green"/>
        </w:rPr>
        <w:t>Economic insecurity</w:t>
      </w:r>
      <w:r w:rsidRPr="00D22A96">
        <w:rPr>
          <w:sz w:val="16"/>
        </w:rPr>
        <w:t xml:space="preserve">, and fears for the material and moral future of humankind </w:t>
      </w:r>
      <w:r w:rsidRPr="00D22A96">
        <w:rPr>
          <w:rStyle w:val="StyleUnderline"/>
          <w:sz w:val="24"/>
        </w:rPr>
        <w:t xml:space="preserve">may </w:t>
      </w:r>
      <w:r w:rsidRPr="009D4CF3">
        <w:rPr>
          <w:rStyle w:val="StyleUnderline"/>
          <w:sz w:val="24"/>
          <w:highlight w:val="green"/>
        </w:rPr>
        <w:t>lead to the rise of</w:t>
      </w:r>
      <w:r w:rsidRPr="00D22A96">
        <w:rPr>
          <w:rStyle w:val="StyleUnderline"/>
          <w:sz w:val="24"/>
        </w:rPr>
        <w:t xml:space="preserve"> </w:t>
      </w:r>
      <w:r w:rsidRPr="009D4CF3">
        <w:rPr>
          <w:rStyle w:val="StyleUnderline"/>
          <w:sz w:val="24"/>
          <w:highlight w:val="green"/>
        </w:rPr>
        <w:t>demagogic</w:t>
      </w:r>
      <w:r w:rsidRPr="00D22A96">
        <w:rPr>
          <w:sz w:val="16"/>
        </w:rPr>
        <w:t xml:space="preserve"> and intemperate </w:t>
      </w:r>
      <w:r w:rsidRPr="00D22A96">
        <w:rPr>
          <w:rStyle w:val="StyleUnderline"/>
          <w:sz w:val="24"/>
        </w:rPr>
        <w:t xml:space="preserve">national </w:t>
      </w:r>
      <w:r w:rsidRPr="009D4CF3">
        <w:rPr>
          <w:rStyle w:val="StyleUnderline"/>
          <w:sz w:val="24"/>
          <w:highlight w:val="green"/>
        </w:rPr>
        <w:t>leaders</w:t>
      </w:r>
      <w:r w:rsidRPr="00D22A96">
        <w:rPr>
          <w:sz w:val="16"/>
        </w:rPr>
        <w:t xml:space="preserve">. With almost two hundred sovereign nations, each struggling to create a new economic and social order, perhaps </w:t>
      </w:r>
      <w:r w:rsidRPr="009D4CF3">
        <w:rPr>
          <w:rStyle w:val="StyleUnderline"/>
          <w:sz w:val="24"/>
          <w:highlight w:val="green"/>
        </w:rPr>
        <w:t>the</w:t>
      </w:r>
      <w:r w:rsidRPr="00D22A96">
        <w:rPr>
          <w:rStyle w:val="StyleUnderline"/>
          <w:sz w:val="24"/>
        </w:rPr>
        <w:t xml:space="preserve"> most predictable </w:t>
      </w:r>
      <w:r w:rsidRPr="009D4CF3">
        <w:rPr>
          <w:rStyle w:val="StyleUnderline"/>
          <w:sz w:val="24"/>
          <w:highlight w:val="green"/>
        </w:rPr>
        <w:t>outcome is chaos</w:t>
      </w:r>
      <w:r w:rsidRPr="00D22A96">
        <w:rPr>
          <w:rStyle w:val="StyleUnderline"/>
          <w:sz w:val="24"/>
        </w:rPr>
        <w:t xml:space="preserve">: shifting alignments, </w:t>
      </w:r>
      <w:r w:rsidRPr="009D4CF3">
        <w:rPr>
          <w:rStyle w:val="StyleUnderline"/>
          <w:sz w:val="24"/>
          <w:highlight w:val="green"/>
        </w:rPr>
        <w:t>displaced populations, power struggles, ethnic conflicts</w:t>
      </w:r>
      <w:r w:rsidRPr="00D22A96">
        <w:rPr>
          <w:rStyle w:val="StyleUnderline"/>
          <w:sz w:val="24"/>
        </w:rPr>
        <w:t xml:space="preserve"> inflamed by demagogues, </w:t>
      </w:r>
      <w:r w:rsidRPr="00D22A96">
        <w:rPr>
          <w:sz w:val="16"/>
        </w:rPr>
        <w:t xml:space="preserve">class conflicts, land disputes, etc. Small and </w:t>
      </w:r>
      <w:r w:rsidRPr="009D4CF3">
        <w:rPr>
          <w:rStyle w:val="StyleUnderline"/>
          <w:sz w:val="24"/>
          <w:highlight w:val="green"/>
        </w:rPr>
        <w:t>underdeveloped nations</w:t>
      </w:r>
      <w:r w:rsidRPr="00D22A96">
        <w:rPr>
          <w:rStyle w:val="StyleUnderline"/>
          <w:sz w:val="24"/>
        </w:rPr>
        <w:t xml:space="preserve"> will be more than ever dependent on the major powers for access to technology, and </w:t>
      </w:r>
      <w:r w:rsidRPr="009D4CF3">
        <w:rPr>
          <w:rStyle w:val="StyleUnderline"/>
          <w:sz w:val="24"/>
          <w:highlight w:val="green"/>
        </w:rPr>
        <w:t>more</w:t>
      </w:r>
      <w:r w:rsidRPr="00D22A96">
        <w:rPr>
          <w:rStyle w:val="StyleUnderline"/>
          <w:sz w:val="24"/>
        </w:rPr>
        <w:t xml:space="preserve"> than ever </w:t>
      </w:r>
      <w:r w:rsidRPr="009D4CF3">
        <w:rPr>
          <w:rStyle w:val="StyleUnderline"/>
          <w:sz w:val="24"/>
          <w:highlight w:val="green"/>
        </w:rPr>
        <w:t>vulnerable to</w:t>
      </w:r>
      <w:r w:rsidRPr="00D22A96">
        <w:rPr>
          <w:rStyle w:val="StyleUnderline"/>
          <w:sz w:val="24"/>
        </w:rPr>
        <w:t xml:space="preserve"> sophisticated forms of </w:t>
      </w:r>
      <w:r w:rsidRPr="00D22A96">
        <w:rPr>
          <w:sz w:val="16"/>
        </w:rPr>
        <w:t xml:space="preserve">control or subversion, or to </w:t>
      </w:r>
      <w:r w:rsidRPr="009D4CF3">
        <w:rPr>
          <w:rStyle w:val="Emphasis"/>
          <w:sz w:val="24"/>
          <w:highlight w:val="green"/>
        </w:rPr>
        <w:t>outright domination</w:t>
      </w:r>
      <w:r w:rsidRPr="00D22A96">
        <w:rPr>
          <w:sz w:val="16"/>
        </w:rPr>
        <w:t xml:space="preserve">. Competition among the leading technological powers for the political loyalty of clients might imply reversion to some form of nationalistic imperialism. </w:t>
      </w:r>
    </w:p>
    <w:p w14:paraId="2F813F3B" w14:textId="77777777" w:rsidR="005E6700" w:rsidRDefault="005E6700" w:rsidP="005E6700">
      <w:pPr>
        <w:pStyle w:val="Heading4"/>
      </w:pPr>
      <w:r>
        <w:t xml:space="preserve">Degrowth </w:t>
      </w:r>
      <w:r w:rsidRPr="007C3E7D">
        <w:rPr>
          <w:u w:val="single"/>
        </w:rPr>
        <w:t>hammers</w:t>
      </w:r>
      <w:r>
        <w:t xml:space="preserve"> the </w:t>
      </w:r>
      <w:proofErr w:type="gramStart"/>
      <w:r>
        <w:t>third-world</w:t>
      </w:r>
      <w:proofErr w:type="gramEnd"/>
      <w:r>
        <w:t xml:space="preserve"> and causes global poverty to </w:t>
      </w:r>
      <w:r w:rsidRPr="007C3E7D">
        <w:rPr>
          <w:u w:val="single"/>
        </w:rPr>
        <w:t>skyrocket</w:t>
      </w:r>
      <w:r>
        <w:t xml:space="preserve">. Growth </w:t>
      </w:r>
      <w:r w:rsidRPr="00EF7EE8">
        <w:rPr>
          <w:u w:val="single"/>
        </w:rPr>
        <w:t>can’t be decoupled</w:t>
      </w:r>
      <w:r>
        <w:t xml:space="preserve"> from quality of life.</w:t>
      </w:r>
    </w:p>
    <w:p w14:paraId="0C6398EC" w14:textId="77777777" w:rsidR="005E6700" w:rsidRPr="003B127A" w:rsidRDefault="005E6700" w:rsidP="005E6700">
      <w:r w:rsidRPr="003B127A">
        <w:rPr>
          <w:rStyle w:val="Style13ptBold"/>
        </w:rPr>
        <w:t>Piper 21</w:t>
      </w:r>
      <w:r w:rsidRPr="003B127A">
        <w:t xml:space="preserve">, *Kelsey Piper, a Staff Writer for Vox's new vertical; (August 3rd, </w:t>
      </w:r>
      <w:proofErr w:type="gramStart"/>
      <w:r w:rsidRPr="003B127A">
        <w:t>2021,“</w:t>
      </w:r>
      <w:proofErr w:type="gramEnd"/>
      <w:r w:rsidRPr="003B127A">
        <w:t>Can we save the planet by shrinking the economy?”, https://www.vox.com/future-perfect/22408556/save-planet-shrink-economy-degrowth)</w:t>
      </w:r>
    </w:p>
    <w:p w14:paraId="14D44C56" w14:textId="47C34B0E" w:rsidR="005E6700" w:rsidRPr="005E6700" w:rsidRDefault="005E6700" w:rsidP="0059176C">
      <w:r w:rsidRPr="007C3E7D">
        <w:rPr>
          <w:sz w:val="16"/>
          <w:szCs w:val="16"/>
        </w:rPr>
        <w:t>The tension at the heart of degrowth: Can we fix global poverty without economic growth?</w:t>
      </w:r>
      <w:r>
        <w:rPr>
          <w:sz w:val="16"/>
          <w:szCs w:val="16"/>
        </w:rPr>
        <w:t xml:space="preserve"> </w:t>
      </w:r>
      <w:r w:rsidRPr="003B127A">
        <w:rPr>
          <w:rStyle w:val="StyleUnderline"/>
        </w:rPr>
        <w:t xml:space="preserve">One big </w:t>
      </w:r>
      <w:r w:rsidRPr="003B127A">
        <w:rPr>
          <w:rStyle w:val="Emphasis"/>
        </w:rPr>
        <w:t>problem</w:t>
      </w:r>
      <w:r w:rsidRPr="003B127A">
        <w:rPr>
          <w:rStyle w:val="StyleUnderline"/>
        </w:rPr>
        <w:t xml:space="preserve"> with </w:t>
      </w:r>
      <w:r w:rsidRPr="003B127A">
        <w:rPr>
          <w:rStyle w:val="Emphasis"/>
        </w:rPr>
        <w:t>degrowth</w:t>
      </w:r>
      <w:r w:rsidRPr="007C3E7D">
        <w:rPr>
          <w:sz w:val="16"/>
        </w:rPr>
        <w:t xml:space="preserve"> </w:t>
      </w:r>
      <w:r w:rsidRPr="003B127A">
        <w:rPr>
          <w:rStyle w:val="StyleUnderline"/>
        </w:rPr>
        <w:t>is this simple fact</w:t>
      </w:r>
      <w:r w:rsidRPr="007C3E7D">
        <w:rPr>
          <w:sz w:val="16"/>
        </w:rPr>
        <w:t xml:space="preserve">: In the coming </w:t>
      </w:r>
      <w:r w:rsidRPr="005B3B39">
        <w:rPr>
          <w:sz w:val="16"/>
        </w:rPr>
        <w:t xml:space="preserve">decades, </w:t>
      </w:r>
      <w:r w:rsidRPr="005B3B39">
        <w:rPr>
          <w:rStyle w:val="StyleUnderline"/>
        </w:rPr>
        <w:t xml:space="preserve">most carbon emissions won’t be coming from </w:t>
      </w:r>
      <w:r w:rsidRPr="005B3B39">
        <w:rPr>
          <w:rStyle w:val="Emphasis"/>
        </w:rPr>
        <w:t>rich countries</w:t>
      </w:r>
      <w:r w:rsidRPr="005B3B39">
        <w:rPr>
          <w:rStyle w:val="StyleUnderline"/>
        </w:rPr>
        <w:t xml:space="preserve"> like the US — they’ll be happening in newly </w:t>
      </w:r>
      <w:r w:rsidRPr="005B3B39">
        <w:rPr>
          <w:rStyle w:val="Emphasis"/>
        </w:rPr>
        <w:t>middle-income</w:t>
      </w:r>
      <w:r w:rsidRPr="005B3B39">
        <w:rPr>
          <w:rStyle w:val="StyleUnderline"/>
        </w:rPr>
        <w:t xml:space="preserve"> countries</w:t>
      </w:r>
      <w:r w:rsidRPr="005B3B39">
        <w:rPr>
          <w:sz w:val="16"/>
        </w:rPr>
        <w:t>, like India, China, or Indonesia. Alr</w:t>
      </w:r>
      <w:r w:rsidRPr="007C3E7D">
        <w:rPr>
          <w:sz w:val="16"/>
        </w:rPr>
        <w:t xml:space="preserve">eady, </w:t>
      </w:r>
      <w:r w:rsidRPr="00BD7783">
        <w:rPr>
          <w:rStyle w:val="StyleUnderline"/>
          <w:highlight w:val="green"/>
        </w:rPr>
        <w:t xml:space="preserve">developing nations account for </w:t>
      </w:r>
      <w:r w:rsidRPr="00BD7783">
        <w:rPr>
          <w:rStyle w:val="Emphasis"/>
          <w:highlight w:val="green"/>
        </w:rPr>
        <w:t>63 percent</w:t>
      </w:r>
      <w:r w:rsidRPr="00BD7783">
        <w:rPr>
          <w:sz w:val="16"/>
          <w:highlight w:val="green"/>
        </w:rPr>
        <w:t xml:space="preserve"> </w:t>
      </w:r>
      <w:r w:rsidRPr="00BD7783">
        <w:rPr>
          <w:rStyle w:val="StyleUnderline"/>
          <w:highlight w:val="green"/>
        </w:rPr>
        <w:t>of emissions</w:t>
      </w:r>
      <w:r w:rsidRPr="007C3E7D">
        <w:rPr>
          <w:sz w:val="16"/>
        </w:rPr>
        <w:t xml:space="preserve">, and </w:t>
      </w:r>
      <w:r w:rsidRPr="003B127A">
        <w:rPr>
          <w:rStyle w:val="StyleUnderline"/>
        </w:rPr>
        <w:t xml:space="preserve">they’re expected to account for </w:t>
      </w:r>
      <w:r w:rsidRPr="003B127A">
        <w:rPr>
          <w:rStyle w:val="Emphasis"/>
        </w:rPr>
        <w:t>even more</w:t>
      </w:r>
      <w:r w:rsidRPr="007C3E7D">
        <w:rPr>
          <w:sz w:val="16"/>
        </w:rPr>
        <w:t xml:space="preserve"> </w:t>
      </w:r>
      <w:r w:rsidRPr="003B127A">
        <w:rPr>
          <w:rStyle w:val="StyleUnderline"/>
        </w:rPr>
        <w:t>as they develop further</w:t>
      </w:r>
      <w:r w:rsidRPr="007C3E7D">
        <w:rPr>
          <w:sz w:val="16"/>
        </w:rPr>
        <w:t xml:space="preserve"> and as the rich world decarbonizes.</w:t>
      </w:r>
      <w:r>
        <w:rPr>
          <w:sz w:val="16"/>
        </w:rPr>
        <w:t xml:space="preserve"> </w:t>
      </w:r>
      <w:r w:rsidRPr="007C3E7D">
        <w:rPr>
          <w:sz w:val="16"/>
          <w:szCs w:val="16"/>
        </w:rPr>
        <w:t>Even if emissions in rich countries go to zero very soon, climate change is set to worsen as poorer countries increase their own emissions.</w:t>
      </w:r>
      <w:r>
        <w:rPr>
          <w:sz w:val="16"/>
          <w:szCs w:val="16"/>
        </w:rPr>
        <w:t xml:space="preserve"> </w:t>
      </w:r>
      <w:r w:rsidRPr="007C3E7D">
        <w:rPr>
          <w:sz w:val="16"/>
        </w:rPr>
        <w:t xml:space="preserve">That will, of course, have deeply negative climate impacts. </w:t>
      </w:r>
      <w:r w:rsidRPr="005B3B39">
        <w:rPr>
          <w:sz w:val="16"/>
        </w:rPr>
        <w:t xml:space="preserve">But </w:t>
      </w:r>
      <w:r w:rsidRPr="005B3B39">
        <w:rPr>
          <w:rStyle w:val="StyleUnderline"/>
        </w:rPr>
        <w:t>the alternative is a nonstarter</w:t>
      </w:r>
      <w:r w:rsidRPr="005B3B39">
        <w:rPr>
          <w:sz w:val="16"/>
        </w:rPr>
        <w:t xml:space="preserve"> —</w:t>
      </w:r>
      <w:r w:rsidRPr="007C3E7D">
        <w:rPr>
          <w:sz w:val="16"/>
        </w:rPr>
        <w:t xml:space="preserve"> </w:t>
      </w:r>
      <w:r w:rsidRPr="00BD7783">
        <w:rPr>
          <w:rStyle w:val="StyleUnderline"/>
          <w:highlight w:val="green"/>
        </w:rPr>
        <w:t>should the world</w:t>
      </w:r>
      <w:r w:rsidRPr="003B127A">
        <w:rPr>
          <w:rStyle w:val="StyleUnderline"/>
        </w:rPr>
        <w:t xml:space="preserve"> really </w:t>
      </w:r>
      <w:r w:rsidRPr="00BD7783">
        <w:rPr>
          <w:rStyle w:val="StyleUnderline"/>
          <w:highlight w:val="green"/>
        </w:rPr>
        <w:t>prioritize</w:t>
      </w:r>
      <w:r w:rsidRPr="00BD7783">
        <w:rPr>
          <w:sz w:val="16"/>
          <w:highlight w:val="green"/>
        </w:rPr>
        <w:t xml:space="preserve"> </w:t>
      </w:r>
      <w:r w:rsidRPr="00BD7783">
        <w:rPr>
          <w:rStyle w:val="Emphasis"/>
          <w:highlight w:val="green"/>
        </w:rPr>
        <w:t>curbing emissions</w:t>
      </w:r>
      <w:r w:rsidRPr="007C3E7D">
        <w:rPr>
          <w:sz w:val="16"/>
        </w:rPr>
        <w:t xml:space="preserve"> </w:t>
      </w:r>
      <w:r w:rsidRPr="003B127A">
        <w:rPr>
          <w:rStyle w:val="StyleUnderline"/>
        </w:rPr>
        <w:t xml:space="preserve">and economic growth </w:t>
      </w:r>
      <w:r w:rsidRPr="00BD7783">
        <w:rPr>
          <w:rStyle w:val="StyleUnderline"/>
          <w:highlight w:val="green"/>
        </w:rPr>
        <w:t xml:space="preserve">if it meant </w:t>
      </w:r>
      <w:r w:rsidRPr="00BD7783">
        <w:rPr>
          <w:rStyle w:val="Emphasis"/>
          <w:highlight w:val="green"/>
        </w:rPr>
        <w:t>suppressing</w:t>
      </w:r>
      <w:r w:rsidRPr="003B127A">
        <w:rPr>
          <w:rStyle w:val="StyleUnderline"/>
        </w:rPr>
        <w:t xml:space="preserve"> the </w:t>
      </w:r>
      <w:r w:rsidRPr="00BD7783">
        <w:rPr>
          <w:rStyle w:val="Emphasis"/>
          <w:highlight w:val="green"/>
        </w:rPr>
        <w:t>growth</w:t>
      </w:r>
      <w:r w:rsidRPr="00BD7783">
        <w:rPr>
          <w:rStyle w:val="StyleUnderline"/>
          <w:highlight w:val="green"/>
        </w:rPr>
        <w:t xml:space="preserve"> of those countries</w:t>
      </w:r>
      <w:r w:rsidRPr="003B127A">
        <w:rPr>
          <w:rStyle w:val="StyleUnderline"/>
        </w:rPr>
        <w:t>?</w:t>
      </w:r>
      <w:r>
        <w:rPr>
          <w:sz w:val="16"/>
        </w:rPr>
        <w:t xml:space="preserve"> </w:t>
      </w:r>
      <w:proofErr w:type="spellStart"/>
      <w:r w:rsidRPr="007C3E7D">
        <w:rPr>
          <w:sz w:val="16"/>
        </w:rPr>
        <w:t>Degrowthers</w:t>
      </w:r>
      <w:proofErr w:type="spellEnd"/>
      <w:r w:rsidRPr="007C3E7D">
        <w:rPr>
          <w:sz w:val="16"/>
        </w:rPr>
        <w:t xml:space="preserve"> see no dilemma here. </w:t>
      </w:r>
      <w:r w:rsidRPr="00EB0AFF">
        <w:rPr>
          <w:rStyle w:val="StyleUnderline"/>
        </w:rPr>
        <w:t>What Hickel envisions is</w:t>
      </w:r>
      <w:r w:rsidRPr="00EB0AFF">
        <w:rPr>
          <w:sz w:val="16"/>
        </w:rPr>
        <w:t xml:space="preserve"> global </w:t>
      </w:r>
      <w:r w:rsidRPr="00EB0AFF">
        <w:rPr>
          <w:rStyle w:val="StyleUnderline"/>
        </w:rPr>
        <w:t>movement in two directions</w:t>
      </w:r>
      <w:r w:rsidRPr="00EB0AFF">
        <w:rPr>
          <w:sz w:val="16"/>
        </w:rPr>
        <w:t xml:space="preserve">: </w:t>
      </w:r>
      <w:r w:rsidRPr="00EB0AFF">
        <w:rPr>
          <w:rStyle w:val="StyleUnderline"/>
        </w:rPr>
        <w:t>Poor countries could develop</w:t>
      </w:r>
      <w:r w:rsidRPr="00EB0AFF">
        <w:rPr>
          <w:sz w:val="16"/>
        </w:rPr>
        <w:t xml:space="preserve"> up to a certain level of prosperity and </w:t>
      </w:r>
      <w:r w:rsidRPr="00EB0AFF">
        <w:rPr>
          <w:rStyle w:val="StyleUnderline"/>
        </w:rPr>
        <w:t>then stop</w:t>
      </w:r>
      <w:r w:rsidRPr="00EB0AFF">
        <w:rPr>
          <w:sz w:val="16"/>
        </w:rPr>
        <w:t xml:space="preserve">; </w:t>
      </w:r>
      <w:r w:rsidRPr="00EB0AFF">
        <w:rPr>
          <w:rStyle w:val="StyleUnderline"/>
        </w:rPr>
        <w:t>rich countries could develop down</w:t>
      </w:r>
      <w:r w:rsidRPr="00EB0AFF">
        <w:rPr>
          <w:sz w:val="16"/>
        </w:rPr>
        <w:t xml:space="preserve"> to that level and </w:t>
      </w:r>
      <w:r w:rsidRPr="00EB0AFF">
        <w:rPr>
          <w:rStyle w:val="StyleUnderline"/>
        </w:rPr>
        <w:t>then stop</w:t>
      </w:r>
      <w:r w:rsidRPr="00EB0AFF">
        <w:rPr>
          <w:sz w:val="16"/>
        </w:rPr>
        <w:t>. Thus, climate catastrophe could be averted, all while making the world’s poor more prosperous.</w:t>
      </w:r>
      <w:r>
        <w:rPr>
          <w:sz w:val="16"/>
        </w:rPr>
        <w:t xml:space="preserve"> </w:t>
      </w:r>
      <w:r w:rsidRPr="00EB0AFF">
        <w:rPr>
          <w:sz w:val="16"/>
          <w:szCs w:val="16"/>
        </w:rPr>
        <w:t xml:space="preserve">“Rich countries urgently need to reduce their excess energy and resource use to sustainable levels so our sisters and brothers in the global South can live well too,” Hickel put it. “We live on an abundant </w:t>
      </w:r>
      <w:proofErr w:type="gramStart"/>
      <w:r w:rsidRPr="00EB0AFF">
        <w:rPr>
          <w:sz w:val="16"/>
          <w:szCs w:val="16"/>
        </w:rPr>
        <w:t>planet</w:t>
      </w:r>
      <w:proofErr w:type="gramEnd"/>
      <w:r w:rsidRPr="00EB0AFF">
        <w:rPr>
          <w:sz w:val="16"/>
          <w:szCs w:val="16"/>
        </w:rPr>
        <w:t xml:space="preserve"> and we can all flourish on it together, but to do so we have to share it more fairly, and build economies that are designed around meeting human needs rather than around perpetual growth.”</w:t>
      </w:r>
      <w:r>
        <w:rPr>
          <w:sz w:val="16"/>
          <w:szCs w:val="16"/>
        </w:rPr>
        <w:t xml:space="preserve"> </w:t>
      </w:r>
      <w:r w:rsidRPr="00EB0AFF">
        <w:rPr>
          <w:rStyle w:val="StyleUnderline"/>
        </w:rPr>
        <w:t xml:space="preserve">From a </w:t>
      </w:r>
      <w:r w:rsidRPr="005E6700">
        <w:rPr>
          <w:rStyle w:val="StyleUnderline"/>
        </w:rPr>
        <w:t>climate change perspective</w:t>
      </w:r>
      <w:r w:rsidRPr="005E6700">
        <w:rPr>
          <w:sz w:val="16"/>
        </w:rPr>
        <w:t xml:space="preserve">, </w:t>
      </w:r>
      <w:r w:rsidRPr="005E6700">
        <w:rPr>
          <w:rStyle w:val="StyleUnderline"/>
        </w:rPr>
        <w:t xml:space="preserve">though, there’s a </w:t>
      </w:r>
      <w:r w:rsidRPr="005E6700">
        <w:rPr>
          <w:rStyle w:val="Emphasis"/>
        </w:rPr>
        <w:t>problem</w:t>
      </w:r>
      <w:r w:rsidRPr="005E6700">
        <w:rPr>
          <w:sz w:val="16"/>
        </w:rPr>
        <w:t xml:space="preserve">. First, </w:t>
      </w:r>
      <w:r w:rsidRPr="005E6700">
        <w:rPr>
          <w:rStyle w:val="StyleUnderline"/>
        </w:rPr>
        <w:t xml:space="preserve">it means that </w:t>
      </w:r>
      <w:r w:rsidRPr="005E6700">
        <w:rPr>
          <w:rStyle w:val="Emphasis"/>
        </w:rPr>
        <w:t>degrowth</w:t>
      </w:r>
      <w:r w:rsidRPr="005E6700">
        <w:rPr>
          <w:sz w:val="16"/>
        </w:rPr>
        <w:t xml:space="preserve"> </w:t>
      </w:r>
      <w:r w:rsidRPr="005E6700">
        <w:rPr>
          <w:rStyle w:val="StyleUnderline"/>
        </w:rPr>
        <w:t xml:space="preserve">would do </w:t>
      </w:r>
      <w:r w:rsidRPr="005E6700">
        <w:rPr>
          <w:rStyle w:val="Emphasis"/>
        </w:rPr>
        <w:t>nothing</w:t>
      </w:r>
      <w:r w:rsidRPr="005E6700">
        <w:rPr>
          <w:sz w:val="16"/>
        </w:rPr>
        <w:t xml:space="preserve"> </w:t>
      </w:r>
      <w:r w:rsidRPr="005E6700">
        <w:rPr>
          <w:rStyle w:val="StyleUnderline"/>
        </w:rPr>
        <w:t>about the bulk of emissions</w:t>
      </w:r>
      <w:r w:rsidRPr="005E6700">
        <w:rPr>
          <w:sz w:val="16"/>
        </w:rPr>
        <w:t xml:space="preserve">, </w:t>
      </w:r>
      <w:hyperlink r:id="rId14" w:history="1">
        <w:r w:rsidRPr="005E6700">
          <w:rPr>
            <w:rStyle w:val="Hyperlink"/>
            <w:sz w:val="16"/>
          </w:rPr>
          <w:t>which are occurring in developing countries</w:t>
        </w:r>
      </w:hyperlink>
      <w:r w:rsidRPr="005E6700">
        <w:rPr>
          <w:sz w:val="16"/>
        </w:rPr>
        <w:t xml:space="preserve">. Second, </w:t>
      </w:r>
      <w:r w:rsidRPr="005E6700">
        <w:rPr>
          <w:rStyle w:val="StyleUnderline"/>
        </w:rPr>
        <w:t xml:space="preserve">the global economy is more </w:t>
      </w:r>
      <w:r w:rsidRPr="005E6700">
        <w:rPr>
          <w:rStyle w:val="Emphasis"/>
        </w:rPr>
        <w:t>interconnected</w:t>
      </w:r>
      <w:r w:rsidRPr="005E6700">
        <w:rPr>
          <w:rStyle w:val="StyleUnderline"/>
        </w:rPr>
        <w:t xml:space="preserve"> than Hickel implies</w:t>
      </w:r>
      <w:r w:rsidRPr="005E6700">
        <w:rPr>
          <w:sz w:val="16"/>
        </w:rPr>
        <w:t xml:space="preserve">. </w:t>
      </w:r>
      <w:r w:rsidRPr="005E6700">
        <w:rPr>
          <w:rStyle w:val="StyleUnderline"/>
        </w:rPr>
        <w:t>When Covid-19 hit</w:t>
      </w:r>
      <w:r w:rsidRPr="005E6700">
        <w:rPr>
          <w:sz w:val="16"/>
        </w:rPr>
        <w:t xml:space="preserve">, </w:t>
      </w:r>
      <w:r w:rsidRPr="005E6700">
        <w:rPr>
          <w:rStyle w:val="StyleUnderline"/>
        </w:rPr>
        <w:t xml:space="preserve">poor countries were </w:t>
      </w:r>
      <w:r w:rsidRPr="005E6700">
        <w:rPr>
          <w:rStyle w:val="Emphasis"/>
        </w:rPr>
        <w:t>devastated</w:t>
      </w:r>
      <w:r w:rsidRPr="005E6700">
        <w:rPr>
          <w:rStyle w:val="StyleUnderline"/>
        </w:rPr>
        <w:t xml:space="preserve"> not just by the virus but by the </w:t>
      </w:r>
      <w:hyperlink r:id="rId15" w:history="1">
        <w:r w:rsidRPr="005E6700">
          <w:rPr>
            <w:rStyle w:val="Emphasis"/>
          </w:rPr>
          <w:t>aftershocks</w:t>
        </w:r>
        <w:r w:rsidRPr="005E6700">
          <w:rPr>
            <w:rStyle w:val="StyleUnderline"/>
          </w:rPr>
          <w:t xml:space="preserve"> of virus-induced </w:t>
        </w:r>
        <w:r w:rsidRPr="005E6700">
          <w:rPr>
            <w:rStyle w:val="Emphasis"/>
          </w:rPr>
          <w:t>slowdowns</w:t>
        </w:r>
        <w:r w:rsidRPr="005E6700">
          <w:rPr>
            <w:rStyle w:val="StyleUnderline"/>
          </w:rPr>
          <w:t xml:space="preserve"> in </w:t>
        </w:r>
        <w:r w:rsidRPr="005E6700">
          <w:rPr>
            <w:rStyle w:val="Emphasis"/>
          </w:rPr>
          <w:t>consumption</w:t>
        </w:r>
        <w:r w:rsidRPr="005E6700">
          <w:rPr>
            <w:rStyle w:val="StyleUnderline"/>
          </w:rPr>
          <w:t xml:space="preserve"> in rich countries</w:t>
        </w:r>
      </w:hyperlink>
      <w:r w:rsidRPr="005E6700">
        <w:rPr>
          <w:rStyle w:val="StyleUnderline"/>
        </w:rPr>
        <w:t xml:space="preserve">. </w:t>
      </w:r>
      <w:r w:rsidRPr="005E6700">
        <w:rPr>
          <w:sz w:val="16"/>
        </w:rPr>
        <w:t xml:space="preserve">There’s some genuine appeal to the idea of an end to “consumerism,” but </w:t>
      </w:r>
      <w:r w:rsidRPr="005E6700">
        <w:rPr>
          <w:rStyle w:val="StyleUnderline"/>
        </w:rPr>
        <w:t xml:space="preserve">the pandemic offered a taste of how a </w:t>
      </w:r>
      <w:r w:rsidRPr="005E6700">
        <w:rPr>
          <w:rStyle w:val="Emphasis"/>
        </w:rPr>
        <w:t>sudden drop</w:t>
      </w:r>
      <w:r w:rsidRPr="005E6700">
        <w:rPr>
          <w:sz w:val="16"/>
        </w:rPr>
        <w:t xml:space="preserve"> </w:t>
      </w:r>
      <w:r w:rsidRPr="005E6700">
        <w:rPr>
          <w:rStyle w:val="StyleUnderline"/>
        </w:rPr>
        <w:t xml:space="preserve">in rich-world consumption would </w:t>
      </w:r>
      <w:proofErr w:type="gramStart"/>
      <w:r w:rsidRPr="005E6700">
        <w:rPr>
          <w:rStyle w:val="StyleUnderline"/>
        </w:rPr>
        <w:t xml:space="preserve">actually </w:t>
      </w:r>
      <w:r w:rsidRPr="005E6700">
        <w:rPr>
          <w:rStyle w:val="Emphasis"/>
        </w:rPr>
        <w:t>affect</w:t>
      </w:r>
      <w:proofErr w:type="gramEnd"/>
      <w:r w:rsidRPr="005E6700">
        <w:rPr>
          <w:rStyle w:val="StyleUnderline"/>
        </w:rPr>
        <w:t xml:space="preserve"> the </w:t>
      </w:r>
      <w:r w:rsidRPr="005E6700">
        <w:rPr>
          <w:rStyle w:val="Emphasis"/>
        </w:rPr>
        <w:t>developing world</w:t>
      </w:r>
      <w:r w:rsidRPr="005E6700">
        <w:rPr>
          <w:sz w:val="16"/>
        </w:rPr>
        <w:t xml:space="preserve">. </w:t>
      </w:r>
      <w:r w:rsidRPr="005E6700">
        <w:rPr>
          <w:rStyle w:val="StyleUnderline"/>
        </w:rPr>
        <w:t xml:space="preserve">Covid-19 </w:t>
      </w:r>
      <w:hyperlink r:id="rId16" w:history="1">
        <w:r w:rsidRPr="005E6700">
          <w:rPr>
            <w:rStyle w:val="StyleUnderline"/>
          </w:rPr>
          <w:t xml:space="preserve">dramatically curtailed Western </w:t>
        </w:r>
        <w:r w:rsidRPr="005E6700">
          <w:rPr>
            <w:rStyle w:val="Emphasis"/>
          </w:rPr>
          <w:t>imports</w:t>
        </w:r>
        <w:r w:rsidRPr="005E6700">
          <w:rPr>
            <w:rStyle w:val="StyleUnderline"/>
          </w:rPr>
          <w:t xml:space="preserve"> and </w:t>
        </w:r>
        <w:r w:rsidRPr="005E6700">
          <w:rPr>
            <w:rStyle w:val="Emphasis"/>
          </w:rPr>
          <w:t>tourism</w:t>
        </w:r>
        <w:r w:rsidRPr="005E6700">
          <w:rPr>
            <w:rStyle w:val="StyleUnderline"/>
          </w:rPr>
          <w:t xml:space="preserve"> for a time</w:t>
        </w:r>
      </w:hyperlink>
      <w:r w:rsidRPr="005E6700">
        <w:rPr>
          <w:sz w:val="16"/>
        </w:rPr>
        <w:t xml:space="preserve">. </w:t>
      </w:r>
      <w:r w:rsidRPr="005E6700">
        <w:rPr>
          <w:rStyle w:val="StyleUnderline"/>
        </w:rPr>
        <w:t xml:space="preserve">The consequences in poor countries were </w:t>
      </w:r>
      <w:r w:rsidRPr="005E6700">
        <w:rPr>
          <w:rStyle w:val="Emphasis"/>
        </w:rPr>
        <w:t>devastating</w:t>
      </w:r>
      <w:r w:rsidRPr="005E6700">
        <w:rPr>
          <w:sz w:val="16"/>
        </w:rPr>
        <w:t xml:space="preserve">. </w:t>
      </w:r>
      <w:r w:rsidRPr="005E6700">
        <w:rPr>
          <w:rStyle w:val="StyleUnderline"/>
        </w:rPr>
        <w:t>Hunger rose</w:t>
      </w:r>
      <w:r w:rsidRPr="005E6700">
        <w:rPr>
          <w:sz w:val="16"/>
        </w:rPr>
        <w:t xml:space="preserve">, </w:t>
      </w:r>
      <w:r w:rsidRPr="005E6700">
        <w:rPr>
          <w:rStyle w:val="StyleUnderline"/>
        </w:rPr>
        <w:t>and child mortality followed</w:t>
      </w:r>
      <w:r w:rsidRPr="005E6700">
        <w:rPr>
          <w:sz w:val="16"/>
        </w:rPr>
        <w:t>. Covid-19, of course, wreaked direct economic havoc at the same time, with lockdowns having</w:t>
      </w:r>
      <w:r w:rsidRPr="007C3E7D">
        <w:rPr>
          <w:sz w:val="16"/>
        </w:rPr>
        <w:t xml:space="preserve"> an </w:t>
      </w:r>
      <w:hyperlink r:id="rId17" w:history="1">
        <w:r w:rsidRPr="007C3E7D">
          <w:rPr>
            <w:rStyle w:val="Hyperlink"/>
            <w:sz w:val="16"/>
          </w:rPr>
          <w:t>especially negative impact on some poor countries</w:t>
        </w:r>
      </w:hyperlink>
      <w:r w:rsidRPr="007C3E7D">
        <w:rPr>
          <w:sz w:val="16"/>
        </w:rPr>
        <w:t xml:space="preserve">; the effects of the pandemic and international demand shock were combined, and in some cases they’re hard to separate. But </w:t>
      </w:r>
      <w:r w:rsidRPr="003B127A">
        <w:rPr>
          <w:rStyle w:val="StyleUnderline"/>
        </w:rPr>
        <w:t>the United Nations</w:t>
      </w:r>
      <w:r w:rsidRPr="007C3E7D">
        <w:rPr>
          <w:sz w:val="16"/>
        </w:rPr>
        <w:t xml:space="preserve">, </w:t>
      </w:r>
      <w:r w:rsidRPr="003B127A">
        <w:rPr>
          <w:rStyle w:val="StyleUnderline"/>
        </w:rPr>
        <w:t xml:space="preserve">the </w:t>
      </w:r>
      <w:hyperlink r:id="rId18" w:history="1">
        <w:r w:rsidRPr="003B127A">
          <w:rPr>
            <w:rStyle w:val="StyleUnderline"/>
          </w:rPr>
          <w:t>World Bank</w:t>
        </w:r>
      </w:hyperlink>
      <w:r w:rsidRPr="007C3E7D">
        <w:rPr>
          <w:sz w:val="16"/>
        </w:rPr>
        <w:t xml:space="preserve">, </w:t>
      </w:r>
      <w:r w:rsidRPr="003B127A">
        <w:rPr>
          <w:rStyle w:val="StyleUnderline"/>
        </w:rPr>
        <w:t xml:space="preserve">and expert analyses point to the </w:t>
      </w:r>
      <w:r w:rsidRPr="003B127A">
        <w:rPr>
          <w:rStyle w:val="Emphasis"/>
        </w:rPr>
        <w:t>decline</w:t>
      </w:r>
      <w:r w:rsidRPr="007C3E7D">
        <w:rPr>
          <w:sz w:val="16"/>
        </w:rPr>
        <w:t xml:space="preserve"> </w:t>
      </w:r>
      <w:r w:rsidRPr="003B127A">
        <w:rPr>
          <w:rStyle w:val="StyleUnderline"/>
        </w:rPr>
        <w:t xml:space="preserve">in global </w:t>
      </w:r>
      <w:r w:rsidRPr="003B127A">
        <w:rPr>
          <w:rStyle w:val="Emphasis"/>
        </w:rPr>
        <w:t>consumption</w:t>
      </w:r>
      <w:r w:rsidRPr="007C3E7D">
        <w:rPr>
          <w:sz w:val="16"/>
        </w:rPr>
        <w:t xml:space="preserve"> </w:t>
      </w:r>
      <w:r w:rsidRPr="003B127A">
        <w:rPr>
          <w:rStyle w:val="StyleUnderline"/>
        </w:rPr>
        <w:t xml:space="preserve">as a </w:t>
      </w:r>
      <w:r w:rsidRPr="003B127A">
        <w:rPr>
          <w:rStyle w:val="Emphasis"/>
        </w:rPr>
        <w:t>significant part</w:t>
      </w:r>
      <w:r w:rsidRPr="003B127A">
        <w:rPr>
          <w:rStyle w:val="StyleUnderline"/>
        </w:rPr>
        <w:t xml:space="preserve"> of the </w:t>
      </w:r>
      <w:r w:rsidRPr="003B127A">
        <w:rPr>
          <w:rStyle w:val="Emphasis"/>
        </w:rPr>
        <w:t>picture</w:t>
      </w:r>
      <w:r w:rsidRPr="007C3E7D">
        <w:rPr>
          <w:sz w:val="16"/>
        </w:rPr>
        <w:t>.</w:t>
      </w:r>
      <w:r>
        <w:rPr>
          <w:sz w:val="16"/>
        </w:rPr>
        <w:t xml:space="preserve"> </w:t>
      </w:r>
      <w:proofErr w:type="spellStart"/>
      <w:r w:rsidRPr="007C3E7D">
        <w:rPr>
          <w:sz w:val="16"/>
          <w:szCs w:val="16"/>
        </w:rPr>
        <w:t>Degrowthers</w:t>
      </w:r>
      <w:proofErr w:type="spellEnd"/>
      <w:r w:rsidRPr="007C3E7D">
        <w:rPr>
          <w:sz w:val="16"/>
          <w:szCs w:val="16"/>
        </w:rPr>
        <w:t xml:space="preserve"> reject this concern on two fronts: First, they argue that a sustained, deliberate reduction in consumption wouldn’t be anything like a recession. Recessions, they agree, are </w:t>
      </w:r>
      <w:proofErr w:type="gramStart"/>
      <w:r w:rsidRPr="007C3E7D">
        <w:rPr>
          <w:sz w:val="16"/>
          <w:szCs w:val="16"/>
        </w:rPr>
        <w:t>really bad</w:t>
      </w:r>
      <w:proofErr w:type="gramEnd"/>
      <w:r w:rsidRPr="007C3E7D">
        <w:rPr>
          <w:sz w:val="16"/>
          <w:szCs w:val="16"/>
        </w:rPr>
        <w:t>, but that’s because consumption falls in affected sectors, instead of being targeted at things that don’t improve well-being. Degrowth, they say, would be different.</w:t>
      </w:r>
      <w:r>
        <w:rPr>
          <w:sz w:val="16"/>
          <w:szCs w:val="16"/>
        </w:rPr>
        <w:t xml:space="preserve"> </w:t>
      </w:r>
      <w:r w:rsidRPr="007C3E7D">
        <w:rPr>
          <w:sz w:val="16"/>
          <w:szCs w:val="16"/>
        </w:rPr>
        <w:t>Second, they contend that there is some path to economic growth in poor countries that doesn’t rely on trade with rich ones — certainly some countries managed economic growth when the whole world was poor, after all.</w:t>
      </w:r>
      <w:r>
        <w:rPr>
          <w:sz w:val="16"/>
          <w:szCs w:val="16"/>
        </w:rPr>
        <w:t xml:space="preserve"> </w:t>
      </w:r>
      <w:r w:rsidRPr="007C3E7D">
        <w:rPr>
          <w:sz w:val="16"/>
        </w:rPr>
        <w:t xml:space="preserve">Hickel’s perspective is that most trade between rich and poor countries is extractive, not mutually beneficial — and that maybe when that dynamic ceases, poor countries will have the chance for the catch-up growth they merit. That’s one take. But it means that </w:t>
      </w:r>
      <w:r w:rsidRPr="00BD7783">
        <w:rPr>
          <w:rStyle w:val="StyleUnderline"/>
          <w:highlight w:val="green"/>
        </w:rPr>
        <w:t xml:space="preserve">degrowth’s case for not </w:t>
      </w:r>
      <w:r w:rsidRPr="00BD7783">
        <w:rPr>
          <w:rStyle w:val="Emphasis"/>
          <w:highlight w:val="green"/>
        </w:rPr>
        <w:t>crushing</w:t>
      </w:r>
      <w:r w:rsidRPr="00BD7783">
        <w:rPr>
          <w:rStyle w:val="StyleUnderline"/>
          <w:highlight w:val="green"/>
        </w:rPr>
        <w:t xml:space="preserve"> the </w:t>
      </w:r>
      <w:r w:rsidRPr="00BD7783">
        <w:rPr>
          <w:rStyle w:val="Emphasis"/>
          <w:highlight w:val="green"/>
        </w:rPr>
        <w:t>poor world</w:t>
      </w:r>
      <w:r w:rsidRPr="00BD7783">
        <w:rPr>
          <w:sz w:val="16"/>
          <w:highlight w:val="green"/>
        </w:rPr>
        <w:t xml:space="preserve"> </w:t>
      </w:r>
      <w:r w:rsidRPr="00BD7783">
        <w:rPr>
          <w:rStyle w:val="StyleUnderline"/>
          <w:highlight w:val="green"/>
        </w:rPr>
        <w:t xml:space="preserve">is predicated on a </w:t>
      </w:r>
      <w:r w:rsidRPr="00BD7783">
        <w:rPr>
          <w:rStyle w:val="Emphasis"/>
          <w:highlight w:val="green"/>
        </w:rPr>
        <w:t>speculative take</w:t>
      </w:r>
      <w:r w:rsidRPr="00BD7783">
        <w:rPr>
          <w:rStyle w:val="StyleUnderline"/>
          <w:highlight w:val="green"/>
        </w:rPr>
        <w:t xml:space="preserve"> on how</w:t>
      </w:r>
      <w:r w:rsidRPr="003B127A">
        <w:rPr>
          <w:rStyle w:val="StyleUnderline"/>
        </w:rPr>
        <w:t xml:space="preserve"> those </w:t>
      </w:r>
      <w:r w:rsidRPr="00BD7783">
        <w:rPr>
          <w:rStyle w:val="StyleUnderline"/>
          <w:highlight w:val="green"/>
        </w:rPr>
        <w:t>countries can grow</w:t>
      </w:r>
      <w:r w:rsidRPr="007C3E7D">
        <w:rPr>
          <w:sz w:val="16"/>
        </w:rPr>
        <w:t xml:space="preserve"> — </w:t>
      </w:r>
      <w:r w:rsidRPr="00BD7783">
        <w:rPr>
          <w:rStyle w:val="StyleUnderline"/>
          <w:highlight w:val="green"/>
        </w:rPr>
        <w:t>one</w:t>
      </w:r>
      <w:r w:rsidRPr="003B127A">
        <w:rPr>
          <w:rStyle w:val="StyleUnderline"/>
        </w:rPr>
        <w:t xml:space="preserve"> that democratically elected </w:t>
      </w:r>
      <w:r w:rsidRPr="00BD7783">
        <w:rPr>
          <w:rStyle w:val="StyleUnderline"/>
          <w:highlight w:val="green"/>
        </w:rPr>
        <w:t>leaders in those countries</w:t>
      </w:r>
      <w:r w:rsidRPr="003B127A">
        <w:rPr>
          <w:rStyle w:val="StyleUnderline"/>
        </w:rPr>
        <w:t xml:space="preserve"> largely </w:t>
      </w:r>
      <w:r w:rsidRPr="00BD7783">
        <w:rPr>
          <w:rStyle w:val="Emphasis"/>
          <w:highlight w:val="green"/>
        </w:rPr>
        <w:t>don’t share</w:t>
      </w:r>
      <w:r w:rsidRPr="007C3E7D">
        <w:rPr>
          <w:sz w:val="16"/>
        </w:rPr>
        <w:t>.</w:t>
      </w:r>
      <w:r>
        <w:rPr>
          <w:sz w:val="16"/>
        </w:rPr>
        <w:t xml:space="preserve"> </w:t>
      </w:r>
      <w:r w:rsidRPr="00EF7EE8">
        <w:rPr>
          <w:sz w:val="16"/>
          <w:szCs w:val="16"/>
        </w:rPr>
        <w:t>What GDP doesn’t capture — and what it can tell us</w:t>
      </w:r>
      <w:r>
        <w:rPr>
          <w:sz w:val="16"/>
          <w:szCs w:val="16"/>
        </w:rPr>
        <w:t xml:space="preserve"> </w:t>
      </w:r>
      <w:proofErr w:type="gramStart"/>
      <w:r w:rsidRPr="00EF7EE8">
        <w:rPr>
          <w:sz w:val="16"/>
          <w:szCs w:val="16"/>
        </w:rPr>
        <w:t>In</w:t>
      </w:r>
      <w:proofErr w:type="gramEnd"/>
      <w:r w:rsidRPr="00EF7EE8">
        <w:rPr>
          <w:sz w:val="16"/>
          <w:szCs w:val="16"/>
        </w:rPr>
        <w:t xml:space="preserve"> a way, the debate over degrowth is a debate over the meaning of one economic indicator: gross domestic product (GDP).</w:t>
      </w:r>
      <w:r>
        <w:rPr>
          <w:sz w:val="16"/>
          <w:szCs w:val="16"/>
        </w:rPr>
        <w:t xml:space="preserve"> </w:t>
      </w:r>
      <w:r w:rsidRPr="00EF7EE8">
        <w:rPr>
          <w:sz w:val="16"/>
          <w:szCs w:val="16"/>
        </w:rPr>
        <w:t>GDP measures the transactions within an economy — all the occasions when money changes hands in exchange for goods and services. It’s not wealth, but it’s one of the primary ways we measure wealth.</w:t>
      </w:r>
      <w:r>
        <w:rPr>
          <w:sz w:val="16"/>
          <w:szCs w:val="16"/>
        </w:rPr>
        <w:t xml:space="preserve"> </w:t>
      </w:r>
      <w:r w:rsidRPr="00EF7EE8">
        <w:rPr>
          <w:sz w:val="16"/>
          <w:szCs w:val="16"/>
        </w:rPr>
        <w:t>It certainly doesn’t capture everything of value. When parents spend a quiet weekend at home teaching their children to read, for example, nothing GDP-generating has happened — but value has certainly been created.</w:t>
      </w:r>
      <w:r>
        <w:rPr>
          <w:sz w:val="16"/>
          <w:szCs w:val="16"/>
        </w:rPr>
        <w:t xml:space="preserve"> </w:t>
      </w:r>
      <w:r w:rsidRPr="00EF7EE8">
        <w:rPr>
          <w:sz w:val="16"/>
          <w:szCs w:val="16"/>
        </w:rPr>
        <w:t>Degrowth articles burst with such examples. GDP, they love to point out, includes the production of things like nerve gas, even though that has no social value. And it doesn’t include storytelling, singing, gardening, and other simple human pleasures.</w:t>
      </w:r>
      <w:r>
        <w:rPr>
          <w:sz w:val="16"/>
          <w:szCs w:val="16"/>
        </w:rPr>
        <w:t xml:space="preserve"> </w:t>
      </w:r>
      <w:r w:rsidRPr="00EF7EE8">
        <w:rPr>
          <w:sz w:val="16"/>
          <w:szCs w:val="16"/>
        </w:rPr>
        <w:t>“If our washing machines, fridges, and phones lasted twice as long, we would consume half as many (thus the output of those industries would decline), but with zero reduction in our access to those goods,” Hickel told me. If everyone worked half the hours they currently do, and made half the income, they might mostly be better off — at least, assuming that their basic needs were still met.</w:t>
      </w:r>
      <w:r>
        <w:rPr>
          <w:sz w:val="16"/>
          <w:szCs w:val="16"/>
        </w:rPr>
        <w:t xml:space="preserve"> </w:t>
      </w:r>
      <w:r w:rsidRPr="00EF7EE8">
        <w:rPr>
          <w:sz w:val="16"/>
          <w:szCs w:val="16"/>
        </w:rPr>
        <w:t>“We propose policies like a living wage, a maximum income ratio, wealth taxes, etc. to accomplish this,” Hickel told me. “Given all of this, the language of poverty really gets it wrong: longer-lasting products, living wages, shorter working weeks, better access to public services and affordable housing — we are calling for the opposite of poverty. Yes, industries like SUVs and fast fashion would decline, but that doesn’t mean poverty. We can replace them with public transportation and longer-lasting fashion, thus meeting everyone’s needs.”</w:t>
      </w:r>
      <w:r>
        <w:rPr>
          <w:sz w:val="16"/>
          <w:szCs w:val="16"/>
        </w:rPr>
        <w:t xml:space="preserve"> </w:t>
      </w:r>
      <w:r w:rsidRPr="00EF7EE8">
        <w:rPr>
          <w:sz w:val="16"/>
        </w:rPr>
        <w:t xml:space="preserve">There’s a lot of speculation here, and a lot of what degrowth’s critics would call hand-waving. </w:t>
      </w:r>
      <w:r w:rsidRPr="00BD7783">
        <w:rPr>
          <w:rStyle w:val="StyleUnderline"/>
          <w:highlight w:val="green"/>
        </w:rPr>
        <w:t>Degrowth is</w:t>
      </w:r>
      <w:r w:rsidRPr="00EF7EE8">
        <w:rPr>
          <w:sz w:val="16"/>
        </w:rPr>
        <w:t xml:space="preserve"> fundamentally </w:t>
      </w:r>
      <w:r w:rsidRPr="007C3E7D">
        <w:rPr>
          <w:rStyle w:val="StyleUnderline"/>
        </w:rPr>
        <w:t>premised on the claim</w:t>
      </w:r>
      <w:r w:rsidRPr="00EF7EE8">
        <w:rPr>
          <w:sz w:val="16"/>
        </w:rPr>
        <w:t xml:space="preserve"> that </w:t>
      </w:r>
      <w:r w:rsidRPr="007C3E7D">
        <w:rPr>
          <w:rStyle w:val="StyleUnderline"/>
        </w:rPr>
        <w:t>we can cease to focus on growth while getting better</w:t>
      </w:r>
      <w:r w:rsidRPr="00EF7EE8">
        <w:rPr>
          <w:sz w:val="16"/>
        </w:rPr>
        <w:t xml:space="preserve"> than ever </w:t>
      </w:r>
      <w:r w:rsidRPr="007C3E7D">
        <w:rPr>
          <w:rStyle w:val="StyleUnderline"/>
        </w:rPr>
        <w:t>at addressing human needs</w:t>
      </w:r>
      <w:r w:rsidRPr="00EF7EE8">
        <w:rPr>
          <w:sz w:val="16"/>
        </w:rPr>
        <w:t>. If that’s true, then that would certainly be great news.</w:t>
      </w:r>
      <w:r>
        <w:rPr>
          <w:sz w:val="16"/>
        </w:rPr>
        <w:t xml:space="preserve"> </w:t>
      </w:r>
      <w:r w:rsidRPr="00EF7EE8">
        <w:rPr>
          <w:sz w:val="16"/>
        </w:rPr>
        <w:t xml:space="preserve">But in many ways, </w:t>
      </w:r>
      <w:r w:rsidRPr="00EF7EE8">
        <w:rPr>
          <w:rStyle w:val="StyleUnderline"/>
        </w:rPr>
        <w:t>it’s a vision</w:t>
      </w:r>
      <w:r w:rsidRPr="007C3E7D">
        <w:rPr>
          <w:rStyle w:val="StyleUnderline"/>
        </w:rPr>
        <w:t xml:space="preserve"> more </w:t>
      </w:r>
      <w:r w:rsidRPr="00BD7783">
        <w:rPr>
          <w:rStyle w:val="Emphasis"/>
          <w:highlight w:val="green"/>
        </w:rPr>
        <w:t>wildly optimistic</w:t>
      </w:r>
      <w:r w:rsidRPr="00EF7EE8">
        <w:rPr>
          <w:sz w:val="16"/>
        </w:rPr>
        <w:t xml:space="preserve"> — </w:t>
      </w:r>
      <w:r w:rsidRPr="00BD7783">
        <w:rPr>
          <w:rStyle w:val="Emphasis"/>
          <w:highlight w:val="green"/>
        </w:rPr>
        <w:t>disconnected</w:t>
      </w:r>
      <w:r w:rsidRPr="00BD7783">
        <w:rPr>
          <w:sz w:val="16"/>
          <w:highlight w:val="green"/>
        </w:rPr>
        <w:t xml:space="preserve"> </w:t>
      </w:r>
      <w:r w:rsidRPr="00BD7783">
        <w:rPr>
          <w:rStyle w:val="StyleUnderline"/>
          <w:highlight w:val="green"/>
        </w:rPr>
        <w:t>from</w:t>
      </w:r>
      <w:r w:rsidRPr="007C3E7D">
        <w:rPr>
          <w:rStyle w:val="StyleUnderline"/>
        </w:rPr>
        <w:t xml:space="preserve"> actual </w:t>
      </w:r>
      <w:r w:rsidRPr="00BD7783">
        <w:rPr>
          <w:rStyle w:val="Emphasis"/>
          <w:highlight w:val="green"/>
        </w:rPr>
        <w:t>policy results</w:t>
      </w:r>
      <w:r w:rsidRPr="00EF7EE8">
        <w:rPr>
          <w:sz w:val="16"/>
        </w:rPr>
        <w:t xml:space="preserve"> — </w:t>
      </w:r>
      <w:r w:rsidRPr="007C3E7D">
        <w:rPr>
          <w:rStyle w:val="StyleUnderline"/>
        </w:rPr>
        <w:t>than</w:t>
      </w:r>
      <w:r w:rsidRPr="00EF7EE8">
        <w:rPr>
          <w:sz w:val="16"/>
        </w:rPr>
        <w:t xml:space="preserve"> any of the more standard “</w:t>
      </w:r>
      <w:r w:rsidRPr="007C3E7D">
        <w:rPr>
          <w:rStyle w:val="StyleUnderline"/>
        </w:rPr>
        <w:t>sustainable development</w:t>
      </w:r>
      <w:r w:rsidRPr="00EF7EE8">
        <w:rPr>
          <w:sz w:val="16"/>
        </w:rPr>
        <w:t xml:space="preserve">” </w:t>
      </w:r>
      <w:r w:rsidRPr="007C3E7D">
        <w:rPr>
          <w:rStyle w:val="StyleUnderline"/>
        </w:rPr>
        <w:t xml:space="preserve">models </w:t>
      </w:r>
      <w:proofErr w:type="spellStart"/>
      <w:r w:rsidRPr="007C3E7D">
        <w:rPr>
          <w:rStyle w:val="StyleUnderline"/>
        </w:rPr>
        <w:t>degrowthers</w:t>
      </w:r>
      <w:proofErr w:type="spellEnd"/>
      <w:r w:rsidRPr="007C3E7D">
        <w:rPr>
          <w:rStyle w:val="StyleUnderline"/>
        </w:rPr>
        <w:t xml:space="preserve"> criticize for being </w:t>
      </w:r>
      <w:r w:rsidRPr="007C3E7D">
        <w:rPr>
          <w:rStyle w:val="Emphasis"/>
        </w:rPr>
        <w:t>out of touch</w:t>
      </w:r>
      <w:r w:rsidRPr="00EF7EE8">
        <w:rPr>
          <w:sz w:val="16"/>
        </w:rPr>
        <w:t>.</w:t>
      </w:r>
      <w:r>
        <w:rPr>
          <w:sz w:val="16"/>
        </w:rPr>
        <w:t xml:space="preserve"> </w:t>
      </w:r>
      <w:r w:rsidRPr="00EF7EE8">
        <w:rPr>
          <w:sz w:val="16"/>
        </w:rPr>
        <w:t xml:space="preserve">First, </w:t>
      </w:r>
      <w:r w:rsidRPr="007C3E7D">
        <w:rPr>
          <w:rStyle w:val="StyleUnderline"/>
        </w:rPr>
        <w:t>in the world</w:t>
      </w:r>
      <w:r w:rsidRPr="00EF7EE8">
        <w:rPr>
          <w:sz w:val="16"/>
        </w:rPr>
        <w:t xml:space="preserve"> today, </w:t>
      </w:r>
      <w:r w:rsidRPr="00BD7783">
        <w:rPr>
          <w:rStyle w:val="StyleUnderline"/>
          <w:highlight w:val="green"/>
        </w:rPr>
        <w:t xml:space="preserve">there’s an extremely </w:t>
      </w:r>
      <w:r w:rsidRPr="00BD7783">
        <w:rPr>
          <w:rStyle w:val="Emphasis"/>
          <w:highlight w:val="green"/>
        </w:rPr>
        <w:t>strong association</w:t>
      </w:r>
      <w:r w:rsidRPr="00BD7783">
        <w:rPr>
          <w:sz w:val="16"/>
          <w:highlight w:val="green"/>
        </w:rPr>
        <w:t xml:space="preserve"> </w:t>
      </w:r>
      <w:r w:rsidRPr="00BD7783">
        <w:rPr>
          <w:rStyle w:val="StyleUnderline"/>
          <w:highlight w:val="green"/>
        </w:rPr>
        <w:t>between growth and welfare</w:t>
      </w:r>
      <w:r w:rsidRPr="007C3E7D">
        <w:rPr>
          <w:rStyle w:val="StyleUnderline"/>
        </w:rPr>
        <w:t xml:space="preserve"> outcomes</w:t>
      </w:r>
      <w:r w:rsidRPr="00EF7EE8">
        <w:rPr>
          <w:sz w:val="16"/>
        </w:rPr>
        <w:t xml:space="preserve"> of every kind. </w:t>
      </w:r>
      <w:r w:rsidRPr="00BD7783">
        <w:rPr>
          <w:rStyle w:val="StyleUnderline"/>
          <w:highlight w:val="green"/>
        </w:rPr>
        <w:t>GDP</w:t>
      </w:r>
      <w:r w:rsidRPr="00EF7EE8">
        <w:rPr>
          <w:sz w:val="16"/>
        </w:rPr>
        <w:t xml:space="preserve">, while imperfect, </w:t>
      </w:r>
      <w:r w:rsidRPr="00BD7783">
        <w:rPr>
          <w:rStyle w:val="StyleUnderline"/>
          <w:highlight w:val="green"/>
        </w:rPr>
        <w:t xml:space="preserve">is a </w:t>
      </w:r>
      <w:r w:rsidRPr="00BD7783">
        <w:rPr>
          <w:rStyle w:val="Emphasis"/>
          <w:highlight w:val="green"/>
        </w:rPr>
        <w:t>better predictor</w:t>
      </w:r>
      <w:r w:rsidRPr="00BD7783">
        <w:rPr>
          <w:rStyle w:val="StyleUnderline"/>
          <w:highlight w:val="green"/>
        </w:rPr>
        <w:t xml:space="preserve"> of</w:t>
      </w:r>
      <w:r w:rsidRPr="007C3E7D">
        <w:rPr>
          <w:rStyle w:val="StyleUnderline"/>
        </w:rPr>
        <w:t xml:space="preserve"> a country’s </w:t>
      </w:r>
      <w:r w:rsidRPr="00BD7783">
        <w:rPr>
          <w:rStyle w:val="Emphasis"/>
          <w:highlight w:val="green"/>
        </w:rPr>
        <w:t>welfare state</w:t>
      </w:r>
      <w:r w:rsidRPr="00EF7EE8">
        <w:rPr>
          <w:sz w:val="16"/>
        </w:rPr>
        <w:t xml:space="preserve">, </w:t>
      </w:r>
      <w:r w:rsidRPr="00BD7783">
        <w:rPr>
          <w:rStyle w:val="Emphasis"/>
          <w:highlight w:val="green"/>
        </w:rPr>
        <w:t>outcomes</w:t>
      </w:r>
      <w:r w:rsidRPr="007C3E7D">
        <w:rPr>
          <w:rStyle w:val="StyleUnderline"/>
        </w:rPr>
        <w:t xml:space="preserve"> for poor citizens</w:t>
      </w:r>
      <w:r w:rsidRPr="00EF7EE8">
        <w:rPr>
          <w:sz w:val="16"/>
        </w:rPr>
        <w:t xml:space="preserve"> in that country, </w:t>
      </w:r>
      <w:r w:rsidRPr="00BD7783">
        <w:rPr>
          <w:rStyle w:val="StyleUnderline"/>
          <w:highlight w:val="green"/>
        </w:rPr>
        <w:t xml:space="preserve">and </w:t>
      </w:r>
      <w:r w:rsidRPr="00BD7783">
        <w:rPr>
          <w:rStyle w:val="Emphasis"/>
          <w:highlight w:val="green"/>
        </w:rPr>
        <w:t>well-being</w:t>
      </w:r>
      <w:r w:rsidRPr="007C3E7D">
        <w:rPr>
          <w:rStyle w:val="StyleUnderline"/>
        </w:rPr>
        <w:t xml:space="preserve"> measures</w:t>
      </w:r>
      <w:r w:rsidRPr="00EF7EE8">
        <w:rPr>
          <w:sz w:val="16"/>
        </w:rPr>
        <w:t xml:space="preserve"> like leisure time and life expectancy than any other measure.</w:t>
      </w:r>
      <w:r>
        <w:rPr>
          <w:sz w:val="16"/>
        </w:rPr>
        <w:t xml:space="preserve"> </w:t>
      </w:r>
      <w:r w:rsidRPr="00EF7EE8">
        <w:rPr>
          <w:sz w:val="16"/>
          <w:szCs w:val="16"/>
        </w:rPr>
        <w:t xml:space="preserve">“GDP does leave out non-commercialized activities that are welfare-enhancing,” economist </w:t>
      </w:r>
      <w:proofErr w:type="spellStart"/>
      <w:r w:rsidRPr="00EF7EE8">
        <w:rPr>
          <w:sz w:val="16"/>
          <w:szCs w:val="16"/>
        </w:rPr>
        <w:t>Branko</w:t>
      </w:r>
      <w:proofErr w:type="spellEnd"/>
      <w:r w:rsidRPr="00EF7EE8">
        <w:rPr>
          <w:sz w:val="16"/>
          <w:szCs w:val="16"/>
        </w:rPr>
        <w:t xml:space="preserve"> Milanovic writes in a </w:t>
      </w:r>
      <w:hyperlink r:id="rId19" w:history="1">
        <w:r w:rsidRPr="00EF7EE8">
          <w:rPr>
            <w:rStyle w:val="Hyperlink"/>
            <w:sz w:val="16"/>
            <w:szCs w:val="16"/>
          </w:rPr>
          <w:t>rebuttal of degrowth</w:t>
        </w:r>
      </w:hyperlink>
      <w:r w:rsidRPr="00EF7EE8">
        <w:rPr>
          <w:sz w:val="16"/>
          <w:szCs w:val="16"/>
        </w:rPr>
        <w:t>:</w:t>
      </w:r>
      <w:r>
        <w:rPr>
          <w:sz w:val="16"/>
          <w:szCs w:val="16"/>
        </w:rPr>
        <w:t xml:space="preserve"> </w:t>
      </w:r>
      <w:r w:rsidRPr="00EF7EE8">
        <w:rPr>
          <w:sz w:val="16"/>
        </w:rPr>
        <w:t xml:space="preserve">It is, like every other measure, imperfect and one-dimensional. But ... </w:t>
      </w:r>
      <w:r w:rsidRPr="007C3E7D">
        <w:rPr>
          <w:rStyle w:val="StyleUnderline"/>
        </w:rPr>
        <w:t xml:space="preserve">it is </w:t>
      </w:r>
      <w:r w:rsidRPr="007C3E7D">
        <w:rPr>
          <w:rStyle w:val="Emphasis"/>
        </w:rPr>
        <w:t>imperfect</w:t>
      </w:r>
      <w:r w:rsidRPr="007C3E7D">
        <w:rPr>
          <w:rStyle w:val="StyleUnderline"/>
        </w:rPr>
        <w:t xml:space="preserve"> at the </w:t>
      </w:r>
      <w:r w:rsidRPr="007C3E7D">
        <w:rPr>
          <w:rStyle w:val="Emphasis"/>
        </w:rPr>
        <w:t>edges</w:t>
      </w:r>
      <w:r w:rsidRPr="007C3E7D">
        <w:rPr>
          <w:rStyle w:val="StyleUnderline"/>
        </w:rPr>
        <w:t xml:space="preserve"> while fairly </w:t>
      </w:r>
      <w:r w:rsidRPr="007C3E7D">
        <w:rPr>
          <w:rStyle w:val="Emphasis"/>
        </w:rPr>
        <w:t>accurate overall</w:t>
      </w:r>
      <w:r w:rsidRPr="00EF7EE8">
        <w:rPr>
          <w:sz w:val="16"/>
        </w:rPr>
        <w:t xml:space="preserve">. </w:t>
      </w:r>
      <w:r w:rsidRPr="007C3E7D">
        <w:rPr>
          <w:rStyle w:val="StyleUnderline"/>
        </w:rPr>
        <w:t xml:space="preserve">Richer countries are countries that are generally </w:t>
      </w:r>
      <w:r w:rsidRPr="007C3E7D">
        <w:rPr>
          <w:rStyle w:val="Emphasis"/>
        </w:rPr>
        <w:t>better-off</w:t>
      </w:r>
      <w:r w:rsidRPr="007C3E7D">
        <w:rPr>
          <w:rStyle w:val="StyleUnderline"/>
        </w:rPr>
        <w:t xml:space="preserve"> in almost </w:t>
      </w:r>
      <w:r w:rsidRPr="007C3E7D">
        <w:rPr>
          <w:rStyle w:val="Emphasis"/>
        </w:rPr>
        <w:t>all metrics</w:t>
      </w:r>
      <w:r w:rsidRPr="00EF7EE8">
        <w:rPr>
          <w:sz w:val="16"/>
        </w:rPr>
        <w:t xml:space="preserve">, from education, life expectancy, child mortality to women’s employment etc. Not only that: </w:t>
      </w:r>
      <w:r w:rsidRPr="007C3E7D">
        <w:rPr>
          <w:rStyle w:val="StyleUnderline"/>
        </w:rPr>
        <w:t>richer people are also on average healthier</w:t>
      </w:r>
      <w:r w:rsidRPr="00EF7EE8">
        <w:rPr>
          <w:sz w:val="16"/>
        </w:rPr>
        <w:t xml:space="preserve">, </w:t>
      </w:r>
      <w:r w:rsidRPr="007C3E7D">
        <w:rPr>
          <w:rStyle w:val="StyleUnderline"/>
        </w:rPr>
        <w:t>better educated</w:t>
      </w:r>
      <w:r w:rsidRPr="00EF7EE8">
        <w:rPr>
          <w:sz w:val="16"/>
        </w:rPr>
        <w:t xml:space="preserve">, </w:t>
      </w:r>
      <w:r w:rsidRPr="007C3E7D">
        <w:rPr>
          <w:rStyle w:val="StyleUnderline"/>
        </w:rPr>
        <w:t>and happier</w:t>
      </w:r>
      <w:r w:rsidRPr="00EF7EE8">
        <w:rPr>
          <w:sz w:val="16"/>
        </w:rPr>
        <w:t xml:space="preserve">. </w:t>
      </w:r>
      <w:r w:rsidRPr="007C3E7D">
        <w:rPr>
          <w:rStyle w:val="StyleUnderline"/>
        </w:rPr>
        <w:t xml:space="preserve">Income indeed buys </w:t>
      </w:r>
      <w:proofErr w:type="spellStart"/>
      <w:r w:rsidRPr="007C3E7D">
        <w:rPr>
          <w:rStyle w:val="StyleUnderline"/>
        </w:rPr>
        <w:t>you</w:t>
      </w:r>
      <w:proofErr w:type="spellEnd"/>
      <w:r w:rsidRPr="007C3E7D">
        <w:rPr>
          <w:rStyle w:val="StyleUnderline"/>
        </w:rPr>
        <w:t xml:space="preserve"> </w:t>
      </w:r>
      <w:r w:rsidRPr="007C3E7D">
        <w:rPr>
          <w:rStyle w:val="Emphasis"/>
        </w:rPr>
        <w:t>health</w:t>
      </w:r>
      <w:r w:rsidRPr="007C3E7D">
        <w:rPr>
          <w:rStyle w:val="StyleUnderline"/>
        </w:rPr>
        <w:t xml:space="preserve"> and </w:t>
      </w:r>
      <w:r w:rsidRPr="007C3E7D">
        <w:rPr>
          <w:rStyle w:val="Emphasis"/>
        </w:rPr>
        <w:t>happiness</w:t>
      </w:r>
      <w:r w:rsidRPr="00EF7EE8">
        <w:rPr>
          <w:sz w:val="16"/>
        </w:rPr>
        <w:t>. (It does not guarantee that you are a better person; but that’s a different topic.) The metric of income or GDP is strongly associated with positive outcomes, whether we compare countries to each other, or people (within a country) to each other.</w:t>
      </w:r>
      <w:r>
        <w:rPr>
          <w:sz w:val="16"/>
        </w:rPr>
        <w:t xml:space="preserve"> </w:t>
      </w:r>
      <w:r w:rsidRPr="00BD7783">
        <w:rPr>
          <w:rStyle w:val="StyleUnderline"/>
          <w:highlight w:val="green"/>
        </w:rPr>
        <w:t xml:space="preserve">The things </w:t>
      </w:r>
      <w:proofErr w:type="spellStart"/>
      <w:r w:rsidRPr="00BD7783">
        <w:rPr>
          <w:rStyle w:val="StyleUnderline"/>
          <w:highlight w:val="green"/>
        </w:rPr>
        <w:t>degrowthers</w:t>
      </w:r>
      <w:proofErr w:type="spellEnd"/>
      <w:r w:rsidRPr="00BD7783">
        <w:rPr>
          <w:rStyle w:val="StyleUnderline"/>
          <w:highlight w:val="green"/>
        </w:rPr>
        <w:t xml:space="preserve"> care about</w:t>
      </w:r>
      <w:r w:rsidRPr="00EF7EE8">
        <w:rPr>
          <w:sz w:val="16"/>
        </w:rPr>
        <w:t xml:space="preserve"> — </w:t>
      </w:r>
      <w:r w:rsidRPr="007C3E7D">
        <w:rPr>
          <w:rStyle w:val="StyleUnderline"/>
        </w:rPr>
        <w:t xml:space="preserve">leisure </w:t>
      </w:r>
      <w:r w:rsidRPr="00EB0AFF">
        <w:rPr>
          <w:rStyle w:val="StyleUnderline"/>
        </w:rPr>
        <w:t>time</w:t>
      </w:r>
      <w:r w:rsidRPr="00EB0AFF">
        <w:rPr>
          <w:sz w:val="16"/>
        </w:rPr>
        <w:t xml:space="preserve">, </w:t>
      </w:r>
      <w:r w:rsidRPr="00EB0AFF">
        <w:rPr>
          <w:rStyle w:val="StyleUnderline"/>
        </w:rPr>
        <w:t>health care</w:t>
      </w:r>
      <w:r w:rsidRPr="00EB0AFF">
        <w:rPr>
          <w:sz w:val="16"/>
        </w:rPr>
        <w:t xml:space="preserve">, </w:t>
      </w:r>
      <w:r w:rsidRPr="00EB0AFF">
        <w:rPr>
          <w:rStyle w:val="StyleUnderline"/>
        </w:rPr>
        <w:t>life expectancy</w:t>
      </w:r>
      <w:r w:rsidRPr="00EB0AFF">
        <w:rPr>
          <w:sz w:val="16"/>
        </w:rPr>
        <w:t xml:space="preserve"> —</w:t>
      </w:r>
      <w:r w:rsidRPr="00EF7EE8">
        <w:rPr>
          <w:sz w:val="16"/>
        </w:rPr>
        <w:t xml:space="preserve"> </w:t>
      </w:r>
      <w:r w:rsidRPr="00BD7783">
        <w:rPr>
          <w:rStyle w:val="StyleUnderline"/>
          <w:highlight w:val="green"/>
        </w:rPr>
        <w:t>are</w:t>
      </w:r>
      <w:r w:rsidRPr="00BD7783">
        <w:rPr>
          <w:sz w:val="16"/>
          <w:highlight w:val="green"/>
        </w:rPr>
        <w:t xml:space="preserve"> </w:t>
      </w:r>
      <w:r w:rsidRPr="00BD7783">
        <w:rPr>
          <w:rStyle w:val="Emphasis"/>
          <w:highlight w:val="green"/>
        </w:rPr>
        <w:t>strongly correlated</w:t>
      </w:r>
      <w:r w:rsidRPr="00BD7783">
        <w:rPr>
          <w:rStyle w:val="StyleUnderline"/>
          <w:highlight w:val="green"/>
        </w:rPr>
        <w:t xml:space="preserve"> with</w:t>
      </w:r>
      <w:r w:rsidRPr="007C3E7D">
        <w:rPr>
          <w:rStyle w:val="StyleUnderline"/>
        </w:rPr>
        <w:t xml:space="preserve"> </w:t>
      </w:r>
      <w:r w:rsidRPr="007C3E7D">
        <w:rPr>
          <w:rStyle w:val="Emphasis"/>
        </w:rPr>
        <w:t xml:space="preserve">societal </w:t>
      </w:r>
      <w:r w:rsidRPr="00BD7783">
        <w:rPr>
          <w:rStyle w:val="Emphasis"/>
          <w:highlight w:val="green"/>
        </w:rPr>
        <w:t>wealth</w:t>
      </w:r>
      <w:r w:rsidRPr="00EF7EE8">
        <w:rPr>
          <w:sz w:val="16"/>
        </w:rPr>
        <w:t xml:space="preserve">. The </w:t>
      </w:r>
      <w:r w:rsidRPr="007C3E7D">
        <w:rPr>
          <w:rStyle w:val="StyleUnderline"/>
        </w:rPr>
        <w:t xml:space="preserve">generosity of a </w:t>
      </w:r>
      <w:r w:rsidRPr="007C3E7D">
        <w:rPr>
          <w:rStyle w:val="Emphasis"/>
        </w:rPr>
        <w:t>welfare state</w:t>
      </w:r>
      <w:r w:rsidRPr="007C3E7D">
        <w:rPr>
          <w:rStyle w:val="StyleUnderline"/>
        </w:rPr>
        <w:t xml:space="preserve"> </w:t>
      </w:r>
      <w:r w:rsidRPr="00EF7EE8">
        <w:rPr>
          <w:sz w:val="16"/>
        </w:rPr>
        <w:t xml:space="preserve">and the availability of transfers to a state’s poorest people </w:t>
      </w:r>
      <w:r w:rsidRPr="007C3E7D">
        <w:rPr>
          <w:rStyle w:val="StyleUnderline"/>
        </w:rPr>
        <w:t xml:space="preserve">are also </w:t>
      </w:r>
      <w:r w:rsidRPr="007C3E7D">
        <w:rPr>
          <w:rStyle w:val="Emphasis"/>
        </w:rPr>
        <w:t>strongly correlated</w:t>
      </w:r>
      <w:r w:rsidRPr="007C3E7D">
        <w:rPr>
          <w:rStyle w:val="StyleUnderline"/>
        </w:rPr>
        <w:t xml:space="preserve"> with societal wealth</w:t>
      </w:r>
      <w:r w:rsidRPr="00EF7EE8">
        <w:rPr>
          <w:sz w:val="16"/>
        </w:rPr>
        <w:t>. Innovation, discovery, invention, and medical technology improvements are also strongly correlated with societal wealth.</w:t>
      </w:r>
      <w:r>
        <w:rPr>
          <w:sz w:val="16"/>
        </w:rPr>
        <w:t xml:space="preserve"> </w:t>
      </w:r>
      <w:r w:rsidRPr="00EF7EE8">
        <w:rPr>
          <w:sz w:val="16"/>
        </w:rPr>
        <w:t xml:space="preserve">The strong correlation between child mortality and GDP per capita is apparent on the above graph. There are some outliers — some countries outperform or underperform their GDP somewhat, in terms of preventing child deaths — but in general, </w:t>
      </w:r>
      <w:r w:rsidRPr="00EF7EE8">
        <w:rPr>
          <w:rStyle w:val="StyleUnderline"/>
        </w:rPr>
        <w:t>wealth</w:t>
      </w:r>
      <w:r w:rsidRPr="007C3E7D">
        <w:rPr>
          <w:rStyle w:val="StyleUnderline"/>
        </w:rPr>
        <w:t xml:space="preserve"> </w:t>
      </w:r>
      <w:r w:rsidRPr="007C3E7D">
        <w:rPr>
          <w:rStyle w:val="Emphasis"/>
        </w:rPr>
        <w:t>strongly predicts</w:t>
      </w:r>
      <w:r w:rsidRPr="007C3E7D">
        <w:rPr>
          <w:rStyle w:val="StyleUnderline"/>
        </w:rPr>
        <w:t xml:space="preserve"> child survival</w:t>
      </w:r>
      <w:r w:rsidRPr="00EF7EE8">
        <w:rPr>
          <w:sz w:val="16"/>
        </w:rPr>
        <w:t xml:space="preserve">. No single, simple medical intervention causes the </w:t>
      </w:r>
      <w:r w:rsidRPr="005E6700">
        <w:rPr>
          <w:sz w:val="16"/>
        </w:rPr>
        <w:t xml:space="preserve">difference. </w:t>
      </w:r>
      <w:r w:rsidRPr="005E6700">
        <w:rPr>
          <w:rStyle w:val="StyleUnderline"/>
        </w:rPr>
        <w:t xml:space="preserve">Wealthier societies on average get </w:t>
      </w:r>
      <w:r w:rsidRPr="005E6700">
        <w:rPr>
          <w:rStyle w:val="Emphasis"/>
        </w:rPr>
        <w:t>better health outcomes</w:t>
      </w:r>
      <w:r w:rsidRPr="005E6700">
        <w:rPr>
          <w:sz w:val="16"/>
        </w:rPr>
        <w:t xml:space="preserve"> </w:t>
      </w:r>
      <w:r w:rsidRPr="005E6700">
        <w:rPr>
          <w:rStyle w:val="StyleUnderline"/>
        </w:rPr>
        <w:t>across the board</w:t>
      </w:r>
      <w:r w:rsidRPr="005E6700">
        <w:rPr>
          <w:sz w:val="16"/>
        </w:rPr>
        <w:t xml:space="preserve">. </w:t>
      </w:r>
      <w:r w:rsidRPr="005E6700">
        <w:rPr>
          <w:sz w:val="16"/>
          <w:szCs w:val="16"/>
        </w:rPr>
        <w:t xml:space="preserve">This graph looks at child mortality not just by comparing rich countries to poor ones but also by comparing countries over time, as they get richer: Getting richer improves outcomes for children. Leisure time, too, has increased — and hours worked have declined — as the world has gotten wealthier. </w:t>
      </w:r>
      <w:r w:rsidRPr="005E6700">
        <w:rPr>
          <w:rStyle w:val="StyleUnderline"/>
        </w:rPr>
        <w:t>It might be possible in principle to do better</w:t>
      </w:r>
      <w:r w:rsidRPr="005E6700">
        <w:rPr>
          <w:sz w:val="16"/>
        </w:rPr>
        <w:t xml:space="preserve"> — </w:t>
      </w:r>
      <w:r w:rsidRPr="005E6700">
        <w:rPr>
          <w:rStyle w:val="StyleUnderline"/>
        </w:rPr>
        <w:t>to decouple</w:t>
      </w:r>
      <w:r w:rsidRPr="005E6700">
        <w:rPr>
          <w:sz w:val="16"/>
        </w:rPr>
        <w:t xml:space="preserve">, if you will, health and well-being from access to material resources, so that everyone is well-off with many fewer resources. But </w:t>
      </w:r>
      <w:r w:rsidRPr="005E6700">
        <w:rPr>
          <w:rStyle w:val="StyleUnderline"/>
        </w:rPr>
        <w:t xml:space="preserve">the examples </w:t>
      </w:r>
      <w:proofErr w:type="spellStart"/>
      <w:r w:rsidRPr="005E6700">
        <w:rPr>
          <w:rStyle w:val="StyleUnderline"/>
        </w:rPr>
        <w:t>degrowthers</w:t>
      </w:r>
      <w:proofErr w:type="spellEnd"/>
      <w:r w:rsidRPr="005E6700">
        <w:rPr>
          <w:rStyle w:val="StyleUnderline"/>
        </w:rPr>
        <w:t xml:space="preserve"> point to remain </w:t>
      </w:r>
      <w:r w:rsidRPr="005E6700">
        <w:rPr>
          <w:rStyle w:val="Emphasis"/>
        </w:rPr>
        <w:t>speculative ones</w:t>
      </w:r>
      <w:r w:rsidRPr="005E6700">
        <w:rPr>
          <w:sz w:val="16"/>
        </w:rPr>
        <w:t xml:space="preserve">; if we ought to be skeptical, as </w:t>
      </w:r>
      <w:proofErr w:type="spellStart"/>
      <w:r w:rsidRPr="005E6700">
        <w:rPr>
          <w:sz w:val="16"/>
        </w:rPr>
        <w:t>degrowthers</w:t>
      </w:r>
      <w:proofErr w:type="spellEnd"/>
      <w:r w:rsidRPr="005E6700">
        <w:rPr>
          <w:sz w:val="16"/>
        </w:rPr>
        <w:t xml:space="preserve"> argue we should be, about the decoupling of wealth from ecological impact, </w:t>
      </w:r>
      <w:r w:rsidRPr="005E6700">
        <w:rPr>
          <w:rStyle w:val="StyleUnderline"/>
        </w:rPr>
        <w:t xml:space="preserve">we ought to be </w:t>
      </w:r>
      <w:r w:rsidRPr="005E6700">
        <w:rPr>
          <w:rStyle w:val="Emphasis"/>
        </w:rPr>
        <w:t>at least as skeptical</w:t>
      </w:r>
      <w:r w:rsidRPr="005E6700">
        <w:rPr>
          <w:sz w:val="16"/>
        </w:rPr>
        <w:t xml:space="preserve"> </w:t>
      </w:r>
      <w:r w:rsidRPr="005E6700">
        <w:rPr>
          <w:rStyle w:val="StyleUnderline"/>
        </w:rPr>
        <w:t xml:space="preserve">about the prospects of decoupling </w:t>
      </w:r>
      <w:r w:rsidRPr="005E6700">
        <w:rPr>
          <w:rStyle w:val="Emphasis"/>
        </w:rPr>
        <w:t>wealth</w:t>
      </w:r>
      <w:r w:rsidRPr="005E6700">
        <w:rPr>
          <w:rStyle w:val="StyleUnderline"/>
        </w:rPr>
        <w:t xml:space="preserve"> from </w:t>
      </w:r>
      <w:r w:rsidRPr="005E6700">
        <w:rPr>
          <w:rStyle w:val="Emphasis"/>
        </w:rPr>
        <w:t>living standards</w:t>
      </w:r>
      <w:r w:rsidRPr="00EF7EE8">
        <w:rPr>
          <w:sz w:val="16"/>
        </w:rPr>
        <w:t>.</w:t>
      </w:r>
      <w:r>
        <w:rPr>
          <w:sz w:val="16"/>
        </w:rPr>
        <w:t xml:space="preserve"> </w:t>
      </w:r>
      <w:r w:rsidRPr="00EF7EE8">
        <w:rPr>
          <w:sz w:val="16"/>
        </w:rPr>
        <w:t xml:space="preserve">“In the end, </w:t>
      </w:r>
      <w:r w:rsidRPr="00EF7EE8">
        <w:rPr>
          <w:rStyle w:val="StyleUnderline"/>
        </w:rPr>
        <w:t xml:space="preserve">economic growth is about the </w:t>
      </w:r>
      <w:r w:rsidRPr="00EF7EE8">
        <w:rPr>
          <w:rStyle w:val="Emphasis"/>
        </w:rPr>
        <w:t>production</w:t>
      </w:r>
      <w:r w:rsidRPr="00EF7EE8">
        <w:rPr>
          <w:sz w:val="16"/>
        </w:rPr>
        <w:t xml:space="preserve"> </w:t>
      </w:r>
      <w:r w:rsidRPr="00EF7EE8">
        <w:rPr>
          <w:rStyle w:val="StyleUnderline"/>
        </w:rPr>
        <w:t xml:space="preserve">of </w:t>
      </w:r>
      <w:r w:rsidRPr="00EF7EE8">
        <w:rPr>
          <w:rStyle w:val="Emphasis"/>
        </w:rPr>
        <w:t>stuff</w:t>
      </w:r>
      <w:r w:rsidRPr="00EF7EE8">
        <w:rPr>
          <w:sz w:val="16"/>
        </w:rPr>
        <w:t xml:space="preserve"> </w:t>
      </w:r>
      <w:r w:rsidRPr="00EF7EE8">
        <w:rPr>
          <w:rStyle w:val="StyleUnderline"/>
        </w:rPr>
        <w:t>that people need and</w:t>
      </w:r>
      <w:r w:rsidRPr="00EF7EE8">
        <w:rPr>
          <w:sz w:val="16"/>
        </w:rPr>
        <w:t xml:space="preserve"> then </w:t>
      </w:r>
      <w:r w:rsidRPr="00EF7EE8">
        <w:rPr>
          <w:rStyle w:val="StyleUnderline"/>
        </w:rPr>
        <w:t>the consumption of</w:t>
      </w:r>
      <w:r w:rsidRPr="00EF7EE8">
        <w:rPr>
          <w:sz w:val="16"/>
        </w:rPr>
        <w:t xml:space="preserve"> those </w:t>
      </w:r>
      <w:r w:rsidRPr="00EF7EE8">
        <w:rPr>
          <w:rStyle w:val="StyleUnderline"/>
        </w:rPr>
        <w:t>things by the people who need it</w:t>
      </w:r>
      <w:r w:rsidRPr="00EF7EE8">
        <w:rPr>
          <w:sz w:val="16"/>
        </w:rPr>
        <w:t xml:space="preserve">,” Max </w:t>
      </w:r>
      <w:proofErr w:type="spellStart"/>
      <w:r w:rsidRPr="00EF7EE8">
        <w:rPr>
          <w:sz w:val="16"/>
        </w:rPr>
        <w:t>Roser</w:t>
      </w:r>
      <w:proofErr w:type="spellEnd"/>
      <w:r w:rsidRPr="00EF7EE8">
        <w:rPr>
          <w:sz w:val="16"/>
        </w:rPr>
        <w:t xml:space="preserve"> at Our World in Data, a research institute focused on finding, visualizing, and communicating historical economic and health data, told me. He added:</w:t>
      </w:r>
      <w:r>
        <w:rPr>
          <w:sz w:val="16"/>
        </w:rPr>
        <w:t xml:space="preserve"> </w:t>
      </w:r>
      <w:r w:rsidRPr="00EF7EE8">
        <w:rPr>
          <w:sz w:val="16"/>
        </w:rPr>
        <w:t xml:space="preserve">The money aspect, and the abstract concept of GDP, distract us and make it less obvious what it’s </w:t>
      </w:r>
      <w:proofErr w:type="gramStart"/>
      <w:r w:rsidRPr="00EF7EE8">
        <w:rPr>
          <w:sz w:val="16"/>
        </w:rPr>
        <w:t>actually about</w:t>
      </w:r>
      <w:proofErr w:type="gramEnd"/>
      <w:r w:rsidRPr="00EF7EE8">
        <w:rPr>
          <w:sz w:val="16"/>
        </w:rPr>
        <w:t xml:space="preserve">. </w:t>
      </w:r>
      <w:r w:rsidRPr="00BD7783">
        <w:rPr>
          <w:rStyle w:val="StyleUnderline"/>
          <w:highlight w:val="green"/>
        </w:rPr>
        <w:t>People want</w:t>
      </w:r>
      <w:r w:rsidRPr="00EF7EE8">
        <w:rPr>
          <w:rStyle w:val="StyleUnderline"/>
        </w:rPr>
        <w:t xml:space="preserve"> to have enough </w:t>
      </w:r>
      <w:r w:rsidRPr="00BD7783">
        <w:rPr>
          <w:rStyle w:val="Emphasis"/>
          <w:highlight w:val="green"/>
        </w:rPr>
        <w:t>food</w:t>
      </w:r>
      <w:r w:rsidRPr="00EF7EE8">
        <w:rPr>
          <w:sz w:val="16"/>
        </w:rPr>
        <w:t xml:space="preserve">, </w:t>
      </w:r>
      <w:r w:rsidRPr="00EF7EE8">
        <w:rPr>
          <w:rStyle w:val="StyleUnderline"/>
        </w:rPr>
        <w:t xml:space="preserve">they </w:t>
      </w:r>
      <w:r w:rsidRPr="00BD7783">
        <w:rPr>
          <w:rStyle w:val="StyleUnderline"/>
          <w:highlight w:val="green"/>
        </w:rPr>
        <w:t xml:space="preserve">need to go to the </w:t>
      </w:r>
      <w:r w:rsidRPr="00BD7783">
        <w:rPr>
          <w:rStyle w:val="Emphasis"/>
          <w:highlight w:val="green"/>
        </w:rPr>
        <w:t>doctor</w:t>
      </w:r>
      <w:r w:rsidRPr="00EF7EE8">
        <w:rPr>
          <w:sz w:val="16"/>
        </w:rPr>
        <w:t xml:space="preserve">, </w:t>
      </w:r>
      <w:r w:rsidRPr="00EF7EE8">
        <w:rPr>
          <w:rStyle w:val="StyleUnderline"/>
        </w:rPr>
        <w:t xml:space="preserve">they </w:t>
      </w:r>
      <w:r w:rsidRPr="00BD7783">
        <w:rPr>
          <w:rStyle w:val="StyleUnderline"/>
          <w:highlight w:val="green"/>
        </w:rPr>
        <w:t xml:space="preserve">need </w:t>
      </w:r>
      <w:r w:rsidRPr="00BD7783">
        <w:rPr>
          <w:rStyle w:val="Emphasis"/>
          <w:highlight w:val="green"/>
        </w:rPr>
        <w:t>childcare</w:t>
      </w:r>
      <w:r w:rsidRPr="00EF7EE8">
        <w:rPr>
          <w:sz w:val="16"/>
        </w:rPr>
        <w:t xml:space="preserve">, </w:t>
      </w:r>
      <w:r w:rsidRPr="00EF7EE8">
        <w:rPr>
          <w:rStyle w:val="StyleUnderline"/>
        </w:rPr>
        <w:t xml:space="preserve">they want a </w:t>
      </w:r>
      <w:r w:rsidRPr="00EF7EE8">
        <w:rPr>
          <w:rStyle w:val="Emphasis"/>
        </w:rPr>
        <w:t>good education</w:t>
      </w:r>
      <w:r w:rsidRPr="00EF7EE8">
        <w:rPr>
          <w:sz w:val="16"/>
        </w:rPr>
        <w:t>. People need lots of stuff, and one thing that people care about are goods and services, and they need to be produced, and economic growth is about an increase in the quality and quantity of the goods and services that people need.</w:t>
      </w:r>
      <w:r>
        <w:rPr>
          <w:sz w:val="16"/>
        </w:rPr>
        <w:t xml:space="preserve"> </w:t>
      </w:r>
    </w:p>
    <w:p w14:paraId="28A0E223" w14:textId="77777777" w:rsidR="005E6700" w:rsidRDefault="005E6700" w:rsidP="005E6700">
      <w:pPr>
        <w:pStyle w:val="Heading4"/>
      </w:pPr>
      <w:r w:rsidRPr="00351711">
        <w:rPr>
          <w:u w:val="single"/>
        </w:rPr>
        <w:t>Every metric</w:t>
      </w:r>
      <w:r>
        <w:t xml:space="preserve"> </w:t>
      </w:r>
      <w:proofErr w:type="gramStart"/>
      <w:r>
        <w:t>flows</w:t>
      </w:r>
      <w:proofErr w:type="gramEnd"/>
      <w:r>
        <w:t xml:space="preserve"> neg---the world is getting better.</w:t>
      </w:r>
    </w:p>
    <w:p w14:paraId="3F102DC2" w14:textId="77777777" w:rsidR="005E6700" w:rsidRDefault="005E6700" w:rsidP="005E6700">
      <w:r>
        <w:t>--poverty is declining rapidly post-Industrial revolution</w:t>
      </w:r>
    </w:p>
    <w:p w14:paraId="6AB84B88" w14:textId="77777777" w:rsidR="005E6700" w:rsidRDefault="005E6700" w:rsidP="005E6700">
      <w:r>
        <w:t>--other metrics are positive: health, education, moral expansion</w:t>
      </w:r>
    </w:p>
    <w:p w14:paraId="3B369B5D" w14:textId="77777777" w:rsidR="005E6700" w:rsidRDefault="005E6700" w:rsidP="005E6700">
      <w:r>
        <w:t>--tech innovation is increasing</w:t>
      </w:r>
    </w:p>
    <w:p w14:paraId="38F31B66" w14:textId="77777777" w:rsidR="005E6700" w:rsidRPr="002E39A4" w:rsidRDefault="005E6700" w:rsidP="005E6700">
      <w:r>
        <w:t>--we’re cognitively biased toward belief in collapse</w:t>
      </w:r>
    </w:p>
    <w:p w14:paraId="616EDF03" w14:textId="77777777" w:rsidR="005E6700" w:rsidRDefault="005E6700" w:rsidP="005E6700">
      <w:r>
        <w:t xml:space="preserve">Dr. Toby </w:t>
      </w:r>
      <w:r w:rsidRPr="0094583B">
        <w:rPr>
          <w:rStyle w:val="Style13ptBold"/>
        </w:rPr>
        <w:t>Ord 20</w:t>
      </w:r>
      <w:r>
        <w:t>, Senior Research Fellow in Philosophy at Oxford University, DPhil in Philosophy from the University of Oxford, The Precipice: Existential Risk and the Future of Humanity, p. 17-19</w:t>
      </w:r>
    </w:p>
    <w:p w14:paraId="57652ECF" w14:textId="37D8B9AB" w:rsidR="005E6700" w:rsidRDefault="005E6700" w:rsidP="005E6700">
      <w:pPr>
        <w:rPr>
          <w:sz w:val="16"/>
        </w:rPr>
      </w:pPr>
      <w:r w:rsidRPr="006270CF">
        <w:rPr>
          <w:sz w:val="16"/>
        </w:rPr>
        <w:t xml:space="preserve">Yet </w:t>
      </w:r>
      <w:r w:rsidRPr="00BD7783">
        <w:rPr>
          <w:rStyle w:val="StyleUnderline"/>
          <w:highlight w:val="green"/>
        </w:rPr>
        <w:t>despite</w:t>
      </w:r>
      <w:r w:rsidRPr="006270CF">
        <w:rPr>
          <w:sz w:val="16"/>
        </w:rPr>
        <w:t xml:space="preserve"> these </w:t>
      </w:r>
      <w:r w:rsidRPr="0094583B">
        <w:rPr>
          <w:rStyle w:val="StyleUnderline"/>
        </w:rPr>
        <w:t xml:space="preserve">real </w:t>
      </w:r>
      <w:r w:rsidRPr="00BD7783">
        <w:rPr>
          <w:rStyle w:val="StyleUnderline"/>
          <w:highlight w:val="green"/>
        </w:rPr>
        <w:t>problems</w:t>
      </w:r>
      <w:r w:rsidRPr="0094583B">
        <w:rPr>
          <w:rStyle w:val="StyleUnderline"/>
        </w:rPr>
        <w:t xml:space="preserve">, on average human </w:t>
      </w:r>
      <w:r w:rsidRPr="00BD7783">
        <w:rPr>
          <w:rStyle w:val="StyleUnderline"/>
          <w:highlight w:val="green"/>
        </w:rPr>
        <w:t>life today is</w:t>
      </w:r>
      <w:r w:rsidRPr="0094583B">
        <w:rPr>
          <w:rStyle w:val="StyleUnderline"/>
        </w:rPr>
        <w:t xml:space="preserve"> </w:t>
      </w:r>
      <w:r w:rsidRPr="0094583B">
        <w:rPr>
          <w:rStyle w:val="Emphasis"/>
        </w:rPr>
        <w:t xml:space="preserve">substantially </w:t>
      </w:r>
      <w:r w:rsidRPr="00BD7783">
        <w:rPr>
          <w:rStyle w:val="Emphasis"/>
          <w:highlight w:val="green"/>
        </w:rPr>
        <w:t>better</w:t>
      </w:r>
      <w:r w:rsidRPr="00BD7783">
        <w:rPr>
          <w:rStyle w:val="StyleUnderline"/>
          <w:highlight w:val="green"/>
        </w:rPr>
        <w:t xml:space="preserve"> than</w:t>
      </w:r>
      <w:r w:rsidRPr="0094583B">
        <w:rPr>
          <w:rStyle w:val="StyleUnderline"/>
        </w:rPr>
        <w:t xml:space="preserve"> at </w:t>
      </w:r>
      <w:r w:rsidRPr="00BD7783">
        <w:rPr>
          <w:rStyle w:val="Emphasis"/>
          <w:highlight w:val="green"/>
        </w:rPr>
        <w:t>any</w:t>
      </w:r>
      <w:r w:rsidRPr="00BD7783">
        <w:rPr>
          <w:rStyle w:val="StyleUnderline"/>
          <w:highlight w:val="green"/>
        </w:rPr>
        <w:t xml:space="preserve"> previous time</w:t>
      </w:r>
      <w:r w:rsidRPr="0094583B">
        <w:rPr>
          <w:rStyle w:val="StyleUnderline"/>
        </w:rPr>
        <w:t xml:space="preserve">. The </w:t>
      </w:r>
      <w:r w:rsidRPr="00BD7783">
        <w:rPr>
          <w:rStyle w:val="StyleUnderline"/>
          <w:highlight w:val="green"/>
        </w:rPr>
        <w:t>most striking</w:t>
      </w:r>
      <w:r w:rsidRPr="0094583B">
        <w:rPr>
          <w:rStyle w:val="StyleUnderline"/>
        </w:rPr>
        <w:t xml:space="preserve"> change may be </w:t>
      </w:r>
      <w:r w:rsidRPr="00BD7783">
        <w:rPr>
          <w:rStyle w:val="StyleUnderline"/>
          <w:highlight w:val="green"/>
        </w:rPr>
        <w:t>in</w:t>
      </w:r>
      <w:r w:rsidRPr="0094583B">
        <w:rPr>
          <w:rStyle w:val="StyleUnderline"/>
        </w:rPr>
        <w:t xml:space="preserve"> breaking free from </w:t>
      </w:r>
      <w:r w:rsidRPr="00BD7783">
        <w:rPr>
          <w:rStyle w:val="Emphasis"/>
          <w:highlight w:val="green"/>
        </w:rPr>
        <w:t>poverty</w:t>
      </w:r>
      <w:r w:rsidRPr="006270CF">
        <w:rPr>
          <w:sz w:val="16"/>
        </w:rPr>
        <w:t xml:space="preserve">. Until 200 years ago—the last thousandth of our history25—increases in humanity’s power and prosperity came hand in hand with increases in the human population. Income per person stayed almost unchanged: a little above subsistence in times of plenty; a little below in times of need.26 </w:t>
      </w:r>
      <w:r w:rsidRPr="006270CF">
        <w:rPr>
          <w:rStyle w:val="StyleUnderline"/>
        </w:rPr>
        <w:t xml:space="preserve">The </w:t>
      </w:r>
      <w:r w:rsidRPr="00BD7783">
        <w:rPr>
          <w:rStyle w:val="StyleUnderline"/>
          <w:highlight w:val="green"/>
        </w:rPr>
        <w:t>Industrial Revolution</w:t>
      </w:r>
      <w:r w:rsidRPr="006270CF">
        <w:rPr>
          <w:sz w:val="16"/>
        </w:rPr>
        <w:t xml:space="preserve"> broke this rule, </w:t>
      </w:r>
      <w:r w:rsidRPr="00BD7783">
        <w:rPr>
          <w:rStyle w:val="Emphasis"/>
          <w:highlight w:val="green"/>
        </w:rPr>
        <w:t>allow</w:t>
      </w:r>
      <w:r w:rsidRPr="006270CF">
        <w:rPr>
          <w:sz w:val="16"/>
        </w:rPr>
        <w:t xml:space="preserve">ing </w:t>
      </w:r>
      <w:r w:rsidRPr="006270CF">
        <w:rPr>
          <w:rStyle w:val="StyleUnderline"/>
        </w:rPr>
        <w:t>income to grow faster than population</w:t>
      </w:r>
      <w:r w:rsidRPr="006270CF">
        <w:rPr>
          <w:sz w:val="16"/>
        </w:rPr>
        <w:t xml:space="preserve"> and </w:t>
      </w:r>
      <w:r w:rsidRPr="006270CF">
        <w:rPr>
          <w:rStyle w:val="StyleUnderline"/>
        </w:rPr>
        <w:t xml:space="preserve">ushering in an </w:t>
      </w:r>
      <w:r w:rsidRPr="00BD7783">
        <w:rPr>
          <w:rStyle w:val="Emphasis"/>
          <w:highlight w:val="green"/>
        </w:rPr>
        <w:t>unprecedented</w:t>
      </w:r>
      <w:r w:rsidRPr="006270CF">
        <w:rPr>
          <w:rStyle w:val="Emphasis"/>
        </w:rPr>
        <w:t xml:space="preserve"> rise</w:t>
      </w:r>
      <w:r w:rsidRPr="006270CF">
        <w:rPr>
          <w:rStyle w:val="StyleUnderline"/>
        </w:rPr>
        <w:t xml:space="preserve"> in </w:t>
      </w:r>
      <w:r w:rsidRPr="00BD7783">
        <w:rPr>
          <w:rStyle w:val="StyleUnderline"/>
          <w:highlight w:val="green"/>
        </w:rPr>
        <w:t>prosperity</w:t>
      </w:r>
      <w:r w:rsidRPr="006270CF">
        <w:rPr>
          <w:sz w:val="16"/>
        </w:rPr>
        <w:t xml:space="preserve"> that continues to this day.</w:t>
      </w:r>
      <w:r>
        <w:rPr>
          <w:sz w:val="16"/>
        </w:rPr>
        <w:t xml:space="preserve"> </w:t>
      </w:r>
      <w:r w:rsidRPr="006270CF">
        <w:rPr>
          <w:sz w:val="16"/>
        </w:rPr>
        <w:t>We often think of economic growth from the perspective of a society that is already affluent, where it is not immediately clear if further growth even improves our lives. But t</w:t>
      </w:r>
      <w:r w:rsidRPr="006270CF">
        <w:rPr>
          <w:rStyle w:val="StyleUnderline"/>
        </w:rPr>
        <w:t xml:space="preserve">he </w:t>
      </w:r>
      <w:r w:rsidRPr="00BD7783">
        <w:rPr>
          <w:rStyle w:val="StyleUnderline"/>
          <w:highlight w:val="green"/>
        </w:rPr>
        <w:t>most remarkable</w:t>
      </w:r>
      <w:r w:rsidRPr="006270CF">
        <w:rPr>
          <w:rStyle w:val="StyleUnderline"/>
        </w:rPr>
        <w:t xml:space="preserve"> effects of</w:t>
      </w:r>
      <w:r w:rsidRPr="006270CF">
        <w:rPr>
          <w:sz w:val="16"/>
        </w:rPr>
        <w:t xml:space="preserve"> economic </w:t>
      </w:r>
      <w:r w:rsidRPr="006270CF">
        <w:rPr>
          <w:rStyle w:val="StyleUnderline"/>
        </w:rPr>
        <w:t xml:space="preserve">growth have been </w:t>
      </w:r>
      <w:r w:rsidRPr="00BD7783">
        <w:rPr>
          <w:rStyle w:val="StyleUnderline"/>
          <w:highlight w:val="green"/>
        </w:rPr>
        <w:t xml:space="preserve">for the </w:t>
      </w:r>
      <w:r w:rsidRPr="00BD7783">
        <w:rPr>
          <w:rStyle w:val="Emphasis"/>
          <w:highlight w:val="green"/>
        </w:rPr>
        <w:t>poorest</w:t>
      </w:r>
      <w:r w:rsidRPr="006270CF">
        <w:rPr>
          <w:sz w:val="16"/>
        </w:rPr>
        <w:t xml:space="preserve"> people. In today’s world, one out of ten people are so poor that they live on less than two dollars per day—a widely used threshold for “extreme poverty.” That so many have so little is among the </w:t>
      </w:r>
      <w:r w:rsidRPr="005E6700">
        <w:rPr>
          <w:sz w:val="16"/>
        </w:rPr>
        <w:t xml:space="preserve">greatest problems of our </w:t>
      </w:r>
      <w:proofErr w:type="gramStart"/>
      <w:r w:rsidRPr="005E6700">
        <w:rPr>
          <w:sz w:val="16"/>
        </w:rPr>
        <w:t>time, and</w:t>
      </w:r>
      <w:proofErr w:type="gramEnd"/>
      <w:r w:rsidRPr="005E6700">
        <w:rPr>
          <w:sz w:val="16"/>
        </w:rPr>
        <w:t xml:space="preserve"> has been a major focus of my life. It is shocking then to look further back and see that </w:t>
      </w:r>
      <w:r w:rsidRPr="005E6700">
        <w:rPr>
          <w:rStyle w:val="StyleUnderline"/>
        </w:rPr>
        <w:t>prior to the Industrial Revolution 19 out of 20</w:t>
      </w:r>
      <w:r w:rsidRPr="005E6700">
        <w:rPr>
          <w:sz w:val="16"/>
        </w:rPr>
        <w:t xml:space="preserve"> people </w:t>
      </w:r>
      <w:r w:rsidRPr="005E6700">
        <w:rPr>
          <w:rStyle w:val="StyleUnderline"/>
        </w:rPr>
        <w:t>lived on less than two dollars a day</w:t>
      </w:r>
      <w:r w:rsidRPr="005E6700">
        <w:rPr>
          <w:sz w:val="16"/>
        </w:rPr>
        <w:t xml:space="preserve"> (even adjusting for inflation and purchasing power). Until the Industrial Revolution, any </w:t>
      </w:r>
      <w:r w:rsidRPr="005E6700">
        <w:rPr>
          <w:rStyle w:val="StyleUnderline"/>
        </w:rPr>
        <w:t>prosperity was confined to a tiny elite</w:t>
      </w:r>
      <w:r w:rsidRPr="005E6700">
        <w:rPr>
          <w:sz w:val="16"/>
        </w:rPr>
        <w:t xml:space="preserve"> with extreme poverty the norm. </w:t>
      </w:r>
      <w:r w:rsidRPr="005E6700">
        <w:rPr>
          <w:rStyle w:val="StyleUnderline"/>
        </w:rPr>
        <w:t xml:space="preserve">But over the last two centuries </w:t>
      </w:r>
      <w:r w:rsidRPr="005E6700">
        <w:rPr>
          <w:rStyle w:val="Emphasis"/>
        </w:rPr>
        <w:t xml:space="preserve">more and more people have broken free from extreme </w:t>
      </w:r>
      <w:proofErr w:type="gramStart"/>
      <w:r w:rsidRPr="005E6700">
        <w:rPr>
          <w:rStyle w:val="Emphasis"/>
        </w:rPr>
        <w:t>poverty</w:t>
      </w:r>
      <w:r w:rsidRPr="005E6700">
        <w:rPr>
          <w:rStyle w:val="StyleUnderline"/>
        </w:rPr>
        <w:t>, and</w:t>
      </w:r>
      <w:proofErr w:type="gramEnd"/>
      <w:r w:rsidRPr="005E6700">
        <w:rPr>
          <w:rStyle w:val="StyleUnderline"/>
        </w:rPr>
        <w:t xml:space="preserve"> are now doing so </w:t>
      </w:r>
      <w:r w:rsidRPr="005E6700">
        <w:rPr>
          <w:rStyle w:val="Emphasis"/>
        </w:rPr>
        <w:t>more quickly</w:t>
      </w:r>
      <w:r w:rsidRPr="005E6700">
        <w:rPr>
          <w:rStyle w:val="StyleUnderline"/>
        </w:rPr>
        <w:t xml:space="preserve"> than at </w:t>
      </w:r>
      <w:r w:rsidRPr="005E6700">
        <w:rPr>
          <w:rStyle w:val="Emphasis"/>
        </w:rPr>
        <w:t>any earlier time</w:t>
      </w:r>
      <w:r w:rsidRPr="005E6700">
        <w:rPr>
          <w:sz w:val="16"/>
        </w:rPr>
        <w:t xml:space="preserve">.27 Two dollars a day is far from prosperity, and these statistics can be of little comfort to those who are still in the grip of poverty, but </w:t>
      </w:r>
      <w:r w:rsidRPr="005E6700">
        <w:rPr>
          <w:rStyle w:val="StyleUnderline"/>
        </w:rPr>
        <w:t xml:space="preserve">the </w:t>
      </w:r>
      <w:r w:rsidRPr="005E6700">
        <w:rPr>
          <w:rStyle w:val="Emphasis"/>
        </w:rPr>
        <w:t>trends toward improvement</w:t>
      </w:r>
      <w:r w:rsidRPr="005E6700">
        <w:rPr>
          <w:rStyle w:val="StyleUnderline"/>
        </w:rPr>
        <w:t xml:space="preserve"> are </w:t>
      </w:r>
      <w:r w:rsidRPr="005E6700">
        <w:rPr>
          <w:rStyle w:val="Emphasis"/>
        </w:rPr>
        <w:t>clear</w:t>
      </w:r>
      <w:r w:rsidRPr="005E6700">
        <w:rPr>
          <w:sz w:val="16"/>
        </w:rPr>
        <w:t xml:space="preserve">. And </w:t>
      </w:r>
      <w:r w:rsidRPr="005E6700">
        <w:rPr>
          <w:rStyle w:val="StyleUnderline"/>
        </w:rPr>
        <w:t xml:space="preserve">it is not only in terms of material conditions that life has improved. Consider </w:t>
      </w:r>
      <w:r w:rsidRPr="005E6700">
        <w:rPr>
          <w:rStyle w:val="Emphasis"/>
        </w:rPr>
        <w:t>education</w:t>
      </w:r>
      <w:r w:rsidRPr="005E6700">
        <w:rPr>
          <w:rStyle w:val="StyleUnderline"/>
        </w:rPr>
        <w:t xml:space="preserve"> and </w:t>
      </w:r>
      <w:r w:rsidRPr="005E6700">
        <w:rPr>
          <w:rStyle w:val="Emphasis"/>
        </w:rPr>
        <w:t>health</w:t>
      </w:r>
      <w:r w:rsidRPr="005E6700">
        <w:rPr>
          <w:rStyle w:val="StyleUnderline"/>
        </w:rPr>
        <w:t xml:space="preserve">. Universal schooling has produced </w:t>
      </w:r>
      <w:r w:rsidRPr="005E6700">
        <w:rPr>
          <w:rStyle w:val="Emphasis"/>
        </w:rPr>
        <w:t>dramatic improvements</w:t>
      </w:r>
      <w:r w:rsidRPr="005E6700">
        <w:rPr>
          <w:rStyle w:val="StyleUnderline"/>
        </w:rPr>
        <w:t xml:space="preserve"> in education</w:t>
      </w:r>
      <w:r w:rsidRPr="005E6700">
        <w:rPr>
          <w:sz w:val="16"/>
        </w:rPr>
        <w:t>. Before the Industrial Revolution, just one in ten of the world’s people could read and write; now more than eight in ten can do so.28 For the 10,000 years since the Agricultural Revolution, life expectancy had hovered between 20 and 30 years. It has now more than doubled, to 72 years.29 And like literacy, these gains have been felt across the world. In 1800 the highest life expectancy of any country was a mere 43 years, in Iceland. Now every</w:t>
      </w:r>
      <w:r w:rsidRPr="006270CF">
        <w:rPr>
          <w:sz w:val="16"/>
        </w:rPr>
        <w:t xml:space="preserve"> single country has a life expectancy above 50.30 The industrial period has seen all of humanity become more prosperous, </w:t>
      </w:r>
      <w:proofErr w:type="gramStart"/>
      <w:r w:rsidRPr="006270CF">
        <w:rPr>
          <w:sz w:val="16"/>
        </w:rPr>
        <w:t>educated</w:t>
      </w:r>
      <w:proofErr w:type="gramEnd"/>
      <w:r w:rsidRPr="006270CF">
        <w:rPr>
          <w:sz w:val="16"/>
        </w:rPr>
        <w:t xml:space="preserve"> and long-lived than ever before. But we should not succumb to complacency in the face of this astonishing progress. That we have achieved so much, and so quickly, should inspire us to address the suffering and injustices that remain.</w:t>
      </w:r>
      <w:r>
        <w:rPr>
          <w:sz w:val="16"/>
        </w:rPr>
        <w:t xml:space="preserve"> </w:t>
      </w:r>
      <w:r w:rsidRPr="00BD7783">
        <w:rPr>
          <w:rStyle w:val="StyleUnderline"/>
          <w:highlight w:val="green"/>
        </w:rPr>
        <w:t>We</w:t>
      </w:r>
      <w:r w:rsidRPr="006270CF">
        <w:rPr>
          <w:rStyle w:val="StyleUnderline"/>
        </w:rPr>
        <w:t xml:space="preserve"> have</w:t>
      </w:r>
      <w:r w:rsidRPr="006270CF">
        <w:rPr>
          <w:sz w:val="16"/>
        </w:rPr>
        <w:t xml:space="preserve"> also </w:t>
      </w:r>
      <w:r w:rsidRPr="006270CF">
        <w:rPr>
          <w:rStyle w:val="StyleUnderline"/>
        </w:rPr>
        <w:t xml:space="preserve">seen substantial </w:t>
      </w:r>
      <w:r w:rsidRPr="00BD7783">
        <w:rPr>
          <w:rStyle w:val="Emphasis"/>
          <w:highlight w:val="green"/>
        </w:rPr>
        <w:t>improve</w:t>
      </w:r>
      <w:r w:rsidRPr="006270CF">
        <w:rPr>
          <w:rStyle w:val="StyleUnderline"/>
        </w:rPr>
        <w:t xml:space="preserve">ments in our </w:t>
      </w:r>
      <w:r w:rsidRPr="00BD7783">
        <w:rPr>
          <w:rStyle w:val="Emphasis"/>
          <w:highlight w:val="green"/>
        </w:rPr>
        <w:t>moral thinking</w:t>
      </w:r>
      <w:r w:rsidRPr="006270CF">
        <w:rPr>
          <w:sz w:val="16"/>
        </w:rPr>
        <w:t xml:space="preserve">.31 </w:t>
      </w:r>
      <w:r w:rsidRPr="006270CF">
        <w:rPr>
          <w:rStyle w:val="StyleUnderline"/>
        </w:rPr>
        <w:t xml:space="preserve">One of the </w:t>
      </w:r>
      <w:r w:rsidRPr="00BD7783">
        <w:rPr>
          <w:rStyle w:val="StyleUnderline"/>
          <w:highlight w:val="green"/>
        </w:rPr>
        <w:t>clearest</w:t>
      </w:r>
      <w:r w:rsidRPr="006270CF">
        <w:rPr>
          <w:rStyle w:val="StyleUnderline"/>
        </w:rPr>
        <w:t xml:space="preserve"> trends is toward the </w:t>
      </w:r>
      <w:r w:rsidRPr="006270CF">
        <w:rPr>
          <w:rStyle w:val="Emphasis"/>
        </w:rPr>
        <w:t>gradual expansion</w:t>
      </w:r>
      <w:r w:rsidRPr="006270CF">
        <w:rPr>
          <w:rStyle w:val="StyleUnderline"/>
        </w:rPr>
        <w:t xml:space="preserve"> of the moral community, </w:t>
      </w:r>
      <w:r w:rsidRPr="00BD7783">
        <w:rPr>
          <w:rStyle w:val="StyleUnderline"/>
          <w:highlight w:val="green"/>
        </w:rPr>
        <w:t>with</w:t>
      </w:r>
      <w:r w:rsidRPr="006270CF">
        <w:rPr>
          <w:rStyle w:val="StyleUnderline"/>
        </w:rPr>
        <w:t xml:space="preserve"> the </w:t>
      </w:r>
      <w:r w:rsidRPr="00BD7783">
        <w:rPr>
          <w:rStyle w:val="Emphasis"/>
          <w:highlight w:val="green"/>
        </w:rPr>
        <w:t>recognition</w:t>
      </w:r>
      <w:r w:rsidRPr="00BD7783">
        <w:rPr>
          <w:rStyle w:val="StyleUnderline"/>
          <w:highlight w:val="green"/>
        </w:rPr>
        <w:t xml:space="preserve"> of</w:t>
      </w:r>
      <w:r w:rsidRPr="006270CF">
        <w:rPr>
          <w:rStyle w:val="StyleUnderline"/>
        </w:rPr>
        <w:t xml:space="preserve"> the </w:t>
      </w:r>
      <w:r w:rsidRPr="00BD7783">
        <w:rPr>
          <w:rStyle w:val="Emphasis"/>
          <w:highlight w:val="green"/>
        </w:rPr>
        <w:t>rights</w:t>
      </w:r>
      <w:r w:rsidRPr="00BD7783">
        <w:rPr>
          <w:rStyle w:val="StyleUnderline"/>
          <w:highlight w:val="green"/>
        </w:rPr>
        <w:t xml:space="preserve"> of </w:t>
      </w:r>
      <w:r w:rsidRPr="00BD7783">
        <w:rPr>
          <w:rStyle w:val="Emphasis"/>
          <w:highlight w:val="green"/>
        </w:rPr>
        <w:t>women</w:t>
      </w:r>
      <w:r w:rsidRPr="00BD7783">
        <w:rPr>
          <w:rStyle w:val="StyleUnderline"/>
          <w:highlight w:val="green"/>
        </w:rPr>
        <w:t xml:space="preserve">, </w:t>
      </w:r>
      <w:r w:rsidRPr="00BD7783">
        <w:rPr>
          <w:rStyle w:val="Emphasis"/>
          <w:highlight w:val="green"/>
        </w:rPr>
        <w:t>children</w:t>
      </w:r>
      <w:r w:rsidRPr="006270CF">
        <w:rPr>
          <w:rStyle w:val="StyleUnderline"/>
        </w:rPr>
        <w:t xml:space="preserve">, the </w:t>
      </w:r>
      <w:r w:rsidRPr="00BD7783">
        <w:rPr>
          <w:rStyle w:val="Emphasis"/>
          <w:highlight w:val="green"/>
        </w:rPr>
        <w:t>poor</w:t>
      </w:r>
      <w:r w:rsidRPr="00BD7783">
        <w:rPr>
          <w:rStyle w:val="StyleUnderline"/>
          <w:highlight w:val="green"/>
        </w:rPr>
        <w:t xml:space="preserve">, </w:t>
      </w:r>
      <w:r w:rsidRPr="00BD7783">
        <w:rPr>
          <w:rStyle w:val="Emphasis"/>
          <w:highlight w:val="green"/>
        </w:rPr>
        <w:t>foreigners</w:t>
      </w:r>
      <w:r w:rsidRPr="00BD7783">
        <w:rPr>
          <w:rStyle w:val="StyleUnderline"/>
          <w:highlight w:val="green"/>
        </w:rPr>
        <w:t xml:space="preserve"> and</w:t>
      </w:r>
      <w:r w:rsidRPr="006270CF">
        <w:rPr>
          <w:rStyle w:val="StyleUnderline"/>
        </w:rPr>
        <w:t xml:space="preserve"> </w:t>
      </w:r>
      <w:r w:rsidRPr="006270CF">
        <w:rPr>
          <w:rStyle w:val="Emphasis"/>
        </w:rPr>
        <w:t xml:space="preserve">ethnic or religious </w:t>
      </w:r>
      <w:r w:rsidRPr="00BD7783">
        <w:rPr>
          <w:rStyle w:val="Emphasis"/>
          <w:highlight w:val="green"/>
        </w:rPr>
        <w:t>minorities</w:t>
      </w:r>
      <w:r w:rsidRPr="00BD7783">
        <w:rPr>
          <w:rStyle w:val="StyleUnderline"/>
          <w:highlight w:val="green"/>
        </w:rPr>
        <w:t>. We have</w:t>
      </w:r>
      <w:r w:rsidRPr="006270CF">
        <w:rPr>
          <w:rStyle w:val="StyleUnderline"/>
        </w:rPr>
        <w:t xml:space="preserve"> also </w:t>
      </w:r>
      <w:r w:rsidRPr="00BD7783">
        <w:rPr>
          <w:rStyle w:val="StyleUnderline"/>
          <w:highlight w:val="green"/>
        </w:rPr>
        <w:t xml:space="preserve">seen a </w:t>
      </w:r>
      <w:r w:rsidRPr="00BD7783">
        <w:rPr>
          <w:rStyle w:val="Emphasis"/>
          <w:highlight w:val="green"/>
        </w:rPr>
        <w:t>marked shift</w:t>
      </w:r>
      <w:r w:rsidRPr="006270CF">
        <w:rPr>
          <w:rStyle w:val="Emphasis"/>
        </w:rPr>
        <w:t xml:space="preserve"> away </w:t>
      </w:r>
      <w:r w:rsidRPr="00BD7783">
        <w:rPr>
          <w:rStyle w:val="Emphasis"/>
          <w:highlight w:val="green"/>
        </w:rPr>
        <w:t>from violence</w:t>
      </w:r>
      <w:r w:rsidRPr="006270CF">
        <w:rPr>
          <w:rStyle w:val="StyleUnderline"/>
        </w:rPr>
        <w:t xml:space="preserve"> as a morally acceptable part of society</w:t>
      </w:r>
      <w:r w:rsidRPr="006270CF">
        <w:rPr>
          <w:sz w:val="16"/>
        </w:rPr>
        <w:t xml:space="preserve">.32 </w:t>
      </w:r>
      <w:r w:rsidRPr="00BD7783">
        <w:rPr>
          <w:rStyle w:val="StyleUnderline"/>
          <w:highlight w:val="green"/>
        </w:rPr>
        <w:t>And</w:t>
      </w:r>
      <w:r w:rsidRPr="006270CF">
        <w:rPr>
          <w:rStyle w:val="StyleUnderline"/>
        </w:rPr>
        <w:t xml:space="preserve"> in the last sixty years we have </w:t>
      </w:r>
      <w:r w:rsidRPr="00BD7783">
        <w:rPr>
          <w:rStyle w:val="StyleUnderline"/>
          <w:highlight w:val="green"/>
        </w:rPr>
        <w:t>added</w:t>
      </w:r>
      <w:r w:rsidRPr="006270CF">
        <w:rPr>
          <w:rStyle w:val="StyleUnderline"/>
        </w:rPr>
        <w:t xml:space="preserve"> the </w:t>
      </w:r>
      <w:r w:rsidRPr="00BD7783">
        <w:rPr>
          <w:rStyle w:val="Emphasis"/>
          <w:highlight w:val="green"/>
        </w:rPr>
        <w:t>environment</w:t>
      </w:r>
      <w:r w:rsidRPr="00BD7783">
        <w:rPr>
          <w:rStyle w:val="StyleUnderline"/>
          <w:highlight w:val="green"/>
        </w:rPr>
        <w:t xml:space="preserve"> and</w:t>
      </w:r>
      <w:r w:rsidRPr="006270CF">
        <w:rPr>
          <w:rStyle w:val="StyleUnderline"/>
        </w:rPr>
        <w:t xml:space="preserve"> the welfare of </w:t>
      </w:r>
      <w:r w:rsidRPr="00BD7783">
        <w:rPr>
          <w:rStyle w:val="Emphasis"/>
          <w:highlight w:val="green"/>
        </w:rPr>
        <w:t>animals</w:t>
      </w:r>
      <w:r w:rsidRPr="006270CF">
        <w:rPr>
          <w:rStyle w:val="StyleUnderline"/>
        </w:rPr>
        <w:t xml:space="preserve"> to our standard picture of morality. These social </w:t>
      </w:r>
      <w:r w:rsidRPr="00BD7783">
        <w:rPr>
          <w:rStyle w:val="StyleUnderline"/>
          <w:highlight w:val="green"/>
        </w:rPr>
        <w:t>changes</w:t>
      </w:r>
      <w:r w:rsidRPr="006270CF">
        <w:rPr>
          <w:sz w:val="16"/>
        </w:rPr>
        <w:t xml:space="preserve"> did not come naturally with prosperity. They </w:t>
      </w:r>
      <w:r w:rsidRPr="00BD7783">
        <w:rPr>
          <w:rStyle w:val="StyleUnderline"/>
          <w:highlight w:val="green"/>
        </w:rPr>
        <w:t xml:space="preserve">were secured by </w:t>
      </w:r>
      <w:r w:rsidRPr="00BD7783">
        <w:rPr>
          <w:rStyle w:val="Emphasis"/>
          <w:highlight w:val="green"/>
        </w:rPr>
        <w:t>reformers</w:t>
      </w:r>
      <w:r w:rsidRPr="006270CF">
        <w:rPr>
          <w:rStyle w:val="StyleUnderline"/>
        </w:rPr>
        <w:t xml:space="preserve"> and </w:t>
      </w:r>
      <w:r w:rsidRPr="006270CF">
        <w:rPr>
          <w:rStyle w:val="Emphasis"/>
        </w:rPr>
        <w:t>activists</w:t>
      </w:r>
      <w:r w:rsidRPr="006270CF">
        <w:rPr>
          <w:rStyle w:val="StyleUnderline"/>
        </w:rPr>
        <w:t xml:space="preserve">, motivated by the belief that we </w:t>
      </w:r>
      <w:r w:rsidRPr="006270CF">
        <w:rPr>
          <w:rStyle w:val="Emphasis"/>
        </w:rPr>
        <w:t>can</w:t>
      </w:r>
      <w:r w:rsidRPr="006270CF">
        <w:rPr>
          <w:rStyle w:val="StyleUnderline"/>
        </w:rPr>
        <w:t xml:space="preserve">—and </w:t>
      </w:r>
      <w:r w:rsidRPr="006270CF">
        <w:rPr>
          <w:rStyle w:val="Emphasis"/>
        </w:rPr>
        <w:t>must</w:t>
      </w:r>
      <w:r w:rsidRPr="006270CF">
        <w:rPr>
          <w:rStyle w:val="StyleUnderline"/>
        </w:rPr>
        <w:t>—</w:t>
      </w:r>
      <w:r w:rsidRPr="005E6700">
        <w:rPr>
          <w:rStyle w:val="Emphasis"/>
        </w:rPr>
        <w:t>improve</w:t>
      </w:r>
      <w:r w:rsidRPr="005E6700">
        <w:rPr>
          <w:rStyle w:val="StyleUnderline"/>
        </w:rPr>
        <w:t xml:space="preserve">. We </w:t>
      </w:r>
      <w:r w:rsidRPr="005E6700">
        <w:rPr>
          <w:rStyle w:val="Emphasis"/>
        </w:rPr>
        <w:t>still have far to go</w:t>
      </w:r>
      <w:r w:rsidRPr="005E6700">
        <w:rPr>
          <w:rStyle w:val="StyleUnderline"/>
        </w:rPr>
        <w:t xml:space="preserve"> before we are living up to these new ideals, and our progress can be </w:t>
      </w:r>
      <w:r w:rsidRPr="005E6700">
        <w:rPr>
          <w:rStyle w:val="Emphasis"/>
        </w:rPr>
        <w:t>painfully slow</w:t>
      </w:r>
      <w:r w:rsidRPr="005E6700">
        <w:rPr>
          <w:rStyle w:val="StyleUnderline"/>
        </w:rPr>
        <w:t xml:space="preserve">, but looking back </w:t>
      </w:r>
      <w:r w:rsidRPr="005E6700">
        <w:rPr>
          <w:rStyle w:val="Emphasis"/>
        </w:rPr>
        <w:t>even just one or two centuries</w:t>
      </w:r>
      <w:r w:rsidRPr="005E6700">
        <w:rPr>
          <w:rStyle w:val="StyleUnderline"/>
        </w:rPr>
        <w:t xml:space="preserve"> shows </w:t>
      </w:r>
      <w:r w:rsidRPr="005E6700">
        <w:rPr>
          <w:rStyle w:val="Emphasis"/>
        </w:rPr>
        <w:t>how far we have come</w:t>
      </w:r>
      <w:r w:rsidRPr="005E6700">
        <w:rPr>
          <w:rStyle w:val="StyleUnderline"/>
        </w:rPr>
        <w:t xml:space="preserve">. Of course, there have been many </w:t>
      </w:r>
      <w:r w:rsidRPr="005E6700">
        <w:rPr>
          <w:rStyle w:val="Emphasis"/>
        </w:rPr>
        <w:t>setbacks</w:t>
      </w:r>
      <w:r w:rsidRPr="005E6700">
        <w:rPr>
          <w:sz w:val="16"/>
        </w:rPr>
        <w:t xml:space="preserve"> and exceptions. The path has been tumultuous, things have often become better in some ways while worse in others, and there is certainly a danger of choosing selectively from history to create a simple narrative of improvement from a barbarous past to a glorious present. </w:t>
      </w:r>
      <w:r w:rsidRPr="005E6700">
        <w:rPr>
          <w:rStyle w:val="StyleUnderline"/>
        </w:rPr>
        <w:t xml:space="preserve">Yet at the </w:t>
      </w:r>
      <w:r w:rsidRPr="005E6700">
        <w:rPr>
          <w:rStyle w:val="Emphasis"/>
        </w:rPr>
        <w:t>large</w:t>
      </w:r>
      <w:r w:rsidRPr="005E6700">
        <w:rPr>
          <w:rStyle w:val="StyleUnderline"/>
        </w:rPr>
        <w:t>st scales of human history</w:t>
      </w:r>
      <w:r w:rsidRPr="005E6700">
        <w:rPr>
          <w:sz w:val="16"/>
        </w:rPr>
        <w:t xml:space="preserve">, where we see not the rise and fall of each empire, </w:t>
      </w:r>
      <w:r w:rsidRPr="005E6700">
        <w:rPr>
          <w:rStyle w:val="StyleUnderline"/>
        </w:rPr>
        <w:t xml:space="preserve">but the changing face of human civilization across the entire globe, the </w:t>
      </w:r>
      <w:r w:rsidRPr="005E6700">
        <w:rPr>
          <w:rStyle w:val="Emphasis"/>
        </w:rPr>
        <w:t>trends toward progress</w:t>
      </w:r>
      <w:r w:rsidRPr="005E6700">
        <w:rPr>
          <w:rStyle w:val="StyleUnderline"/>
        </w:rPr>
        <w:t xml:space="preserve"> are </w:t>
      </w:r>
      <w:r w:rsidRPr="005E6700">
        <w:rPr>
          <w:rStyle w:val="Emphasis"/>
        </w:rPr>
        <w:t>clear</w:t>
      </w:r>
      <w:r w:rsidRPr="005E6700">
        <w:rPr>
          <w:sz w:val="16"/>
        </w:rPr>
        <w:t>.33</w:t>
      </w:r>
      <w:r>
        <w:rPr>
          <w:sz w:val="16"/>
        </w:rPr>
        <w:t xml:space="preserve"> </w:t>
      </w:r>
      <w:r w:rsidRPr="00BD7783">
        <w:rPr>
          <w:rStyle w:val="StyleUnderline"/>
          <w:highlight w:val="green"/>
        </w:rPr>
        <w:t>It</w:t>
      </w:r>
      <w:r w:rsidRPr="006270CF">
        <w:rPr>
          <w:rStyle w:val="StyleUnderline"/>
        </w:rPr>
        <w:t xml:space="preserve"> can be </w:t>
      </w:r>
      <w:r w:rsidRPr="006270CF">
        <w:rPr>
          <w:rStyle w:val="Emphasis"/>
        </w:rPr>
        <w:t>hard to believe</w:t>
      </w:r>
      <w:r w:rsidRPr="006270CF">
        <w:rPr>
          <w:rStyle w:val="StyleUnderline"/>
        </w:rPr>
        <w:t xml:space="preserve"> such trends, when it </w:t>
      </w:r>
      <w:r w:rsidRPr="006270CF">
        <w:rPr>
          <w:rStyle w:val="Emphasis"/>
        </w:rPr>
        <w:t xml:space="preserve">so often </w:t>
      </w:r>
      <w:r w:rsidRPr="00BD7783">
        <w:rPr>
          <w:rStyle w:val="Emphasis"/>
          <w:highlight w:val="green"/>
        </w:rPr>
        <w:t>feels like everything is collapsing</w:t>
      </w:r>
      <w:r w:rsidRPr="006270CF">
        <w:rPr>
          <w:rStyle w:val="StyleUnderline"/>
        </w:rPr>
        <w:t xml:space="preserve"> around us. In part this </w:t>
      </w:r>
      <w:r w:rsidRPr="00BD7783">
        <w:rPr>
          <w:rStyle w:val="Emphasis"/>
          <w:highlight w:val="green"/>
        </w:rPr>
        <w:t>skepticism</w:t>
      </w:r>
      <w:r w:rsidRPr="00BD7783">
        <w:rPr>
          <w:rStyle w:val="StyleUnderline"/>
          <w:highlight w:val="green"/>
        </w:rPr>
        <w:t xml:space="preserve"> comes from</w:t>
      </w:r>
      <w:r w:rsidRPr="006270CF">
        <w:rPr>
          <w:rStyle w:val="StyleUnderline"/>
        </w:rPr>
        <w:t xml:space="preserve"> our </w:t>
      </w:r>
      <w:r w:rsidRPr="00BD7783">
        <w:rPr>
          <w:rStyle w:val="Emphasis"/>
          <w:highlight w:val="green"/>
        </w:rPr>
        <w:t>everyday experience</w:t>
      </w:r>
      <w:r w:rsidRPr="006270CF">
        <w:rPr>
          <w:rStyle w:val="StyleUnderline"/>
        </w:rPr>
        <w:t xml:space="preserve"> of our </w:t>
      </w:r>
      <w:r w:rsidRPr="006270CF">
        <w:rPr>
          <w:rStyle w:val="Emphasis"/>
        </w:rPr>
        <w:t>own lives</w:t>
      </w:r>
      <w:r w:rsidRPr="006270CF">
        <w:rPr>
          <w:rStyle w:val="StyleUnderline"/>
        </w:rPr>
        <w:t xml:space="preserve"> or communities </w:t>
      </w:r>
      <w:r w:rsidRPr="00BD7783">
        <w:rPr>
          <w:rStyle w:val="StyleUnderline"/>
          <w:highlight w:val="green"/>
        </w:rPr>
        <w:t>over</w:t>
      </w:r>
      <w:r w:rsidRPr="006270CF">
        <w:rPr>
          <w:rStyle w:val="StyleUnderline"/>
        </w:rPr>
        <w:t xml:space="preserve"> a </w:t>
      </w:r>
      <w:r w:rsidRPr="006270CF">
        <w:rPr>
          <w:rStyle w:val="Emphasis"/>
        </w:rPr>
        <w:t xml:space="preserve">timespan of </w:t>
      </w:r>
      <w:r w:rsidRPr="00BD7783">
        <w:rPr>
          <w:rStyle w:val="Emphasis"/>
          <w:highlight w:val="green"/>
        </w:rPr>
        <w:t>years</w:t>
      </w:r>
      <w:r w:rsidRPr="006270CF">
        <w:rPr>
          <w:rStyle w:val="StyleUnderline"/>
        </w:rPr>
        <w:t xml:space="preserve">—a scale where downs are almost as likely as ups. It might </w:t>
      </w:r>
      <w:r w:rsidRPr="00BD7783">
        <w:rPr>
          <w:rStyle w:val="StyleUnderline"/>
          <w:highlight w:val="green"/>
        </w:rPr>
        <w:t>also</w:t>
      </w:r>
      <w:r w:rsidRPr="006270CF">
        <w:rPr>
          <w:rStyle w:val="StyleUnderline"/>
        </w:rPr>
        <w:t xml:space="preserve"> come from our </w:t>
      </w:r>
      <w:r w:rsidRPr="00BD7783">
        <w:rPr>
          <w:rStyle w:val="Emphasis"/>
          <w:highlight w:val="green"/>
        </w:rPr>
        <w:t>tendency to focus more on bad news than good</w:t>
      </w:r>
      <w:r w:rsidRPr="006270CF">
        <w:rPr>
          <w:rStyle w:val="StyleUnderline"/>
        </w:rPr>
        <w:t xml:space="preserve"> and on threats rather than opportunities: </w:t>
      </w:r>
      <w:r w:rsidRPr="00BD7783">
        <w:rPr>
          <w:rStyle w:val="StyleUnderline"/>
          <w:highlight w:val="green"/>
        </w:rPr>
        <w:t>heuristics</w:t>
      </w:r>
      <w:r w:rsidRPr="006270CF">
        <w:rPr>
          <w:rStyle w:val="StyleUnderline"/>
        </w:rPr>
        <w:t xml:space="preserve"> that</w:t>
      </w:r>
      <w:r w:rsidRPr="006270CF">
        <w:rPr>
          <w:sz w:val="16"/>
        </w:rPr>
        <w:t xml:space="preserve"> are useful for directing our actions, but which </w:t>
      </w:r>
      <w:r w:rsidRPr="005E6700">
        <w:rPr>
          <w:rStyle w:val="Emphasis"/>
        </w:rPr>
        <w:t>misfire</w:t>
      </w:r>
      <w:r w:rsidRPr="005E6700">
        <w:rPr>
          <w:rStyle w:val="StyleUnderline"/>
        </w:rPr>
        <w:t xml:space="preserve"> when attempting to </w:t>
      </w:r>
      <w:r w:rsidRPr="005E6700">
        <w:rPr>
          <w:rStyle w:val="Emphasis"/>
        </w:rPr>
        <w:t>objectively assess</w:t>
      </w:r>
      <w:r w:rsidRPr="005E6700">
        <w:rPr>
          <w:rStyle w:val="StyleUnderline"/>
        </w:rPr>
        <w:t xml:space="preserve"> the balance of bad and good</w:t>
      </w:r>
      <w:r w:rsidRPr="005E6700">
        <w:rPr>
          <w:sz w:val="16"/>
        </w:rPr>
        <w:t xml:space="preserve">.34 </w:t>
      </w:r>
      <w:r w:rsidRPr="005E6700">
        <w:rPr>
          <w:rStyle w:val="StyleUnderline"/>
        </w:rPr>
        <w:t xml:space="preserve">When we try to </w:t>
      </w:r>
      <w:r w:rsidRPr="005E6700">
        <w:rPr>
          <w:rStyle w:val="Emphasis"/>
        </w:rPr>
        <w:t>overcome these distortions</w:t>
      </w:r>
      <w:r w:rsidRPr="005E6700">
        <w:rPr>
          <w:rStyle w:val="StyleUnderline"/>
        </w:rPr>
        <w:t xml:space="preserve">, </w:t>
      </w:r>
      <w:r w:rsidRPr="005E6700">
        <w:rPr>
          <w:rStyle w:val="Emphasis"/>
        </w:rPr>
        <w:t>look</w:t>
      </w:r>
      <w:r w:rsidRPr="005E6700">
        <w:rPr>
          <w:rStyle w:val="StyleUnderline"/>
        </w:rPr>
        <w:t xml:space="preserve">ing for </w:t>
      </w:r>
      <w:r w:rsidRPr="005E6700">
        <w:rPr>
          <w:rStyle w:val="Emphasis"/>
        </w:rPr>
        <w:t>global indicators</w:t>
      </w:r>
      <w:r w:rsidRPr="005E6700">
        <w:rPr>
          <w:rStyle w:val="StyleUnderline"/>
        </w:rPr>
        <w:t xml:space="preserve"> of the quality of our lives that are as objective as possible, it is very difficult to avoid seeing </w:t>
      </w:r>
      <w:r w:rsidRPr="005E6700">
        <w:rPr>
          <w:rStyle w:val="Emphasis"/>
        </w:rPr>
        <w:t>significant improvement</w:t>
      </w:r>
      <w:r w:rsidRPr="005E6700">
        <w:rPr>
          <w:rStyle w:val="StyleUnderline"/>
        </w:rPr>
        <w:t xml:space="preserve"> from </w:t>
      </w:r>
      <w:r w:rsidRPr="005E6700">
        <w:rPr>
          <w:rStyle w:val="Emphasis"/>
        </w:rPr>
        <w:t>century to century</w:t>
      </w:r>
      <w:r w:rsidRPr="005E6700">
        <w:rPr>
          <w:sz w:val="16"/>
        </w:rPr>
        <w:t xml:space="preserve">. And these trends should not surprise us. </w:t>
      </w:r>
      <w:r w:rsidRPr="005E6700">
        <w:rPr>
          <w:rStyle w:val="StyleUnderline"/>
        </w:rPr>
        <w:t>Every day we are the beneficiaries</w:t>
      </w:r>
      <w:r w:rsidRPr="006270CF">
        <w:rPr>
          <w:rStyle w:val="StyleUnderline"/>
        </w:rPr>
        <w:t xml:space="preserve"> of </w:t>
      </w:r>
      <w:r w:rsidRPr="006270CF">
        <w:rPr>
          <w:rStyle w:val="Emphasis"/>
        </w:rPr>
        <w:t>uncountable innovations</w:t>
      </w:r>
      <w:r w:rsidRPr="004959A6">
        <w:rPr>
          <w:rStyle w:val="StyleUnderline"/>
        </w:rPr>
        <w:t xml:space="preserve"> </w:t>
      </w:r>
      <w:r w:rsidRPr="006270CF">
        <w:rPr>
          <w:rStyle w:val="StyleUnderline"/>
        </w:rPr>
        <w:t>made by people over hundreds of thousands of years</w:t>
      </w:r>
      <w:r w:rsidRPr="006270CF">
        <w:rPr>
          <w:sz w:val="16"/>
        </w:rPr>
        <w:t xml:space="preserve">. Innovations </w:t>
      </w:r>
      <w:r w:rsidRPr="006270CF">
        <w:rPr>
          <w:rStyle w:val="StyleUnderline"/>
        </w:rPr>
        <w:t xml:space="preserve">in </w:t>
      </w:r>
      <w:r w:rsidRPr="006270CF">
        <w:rPr>
          <w:rStyle w:val="Emphasis"/>
        </w:rPr>
        <w:t>tech</w:t>
      </w:r>
      <w:r w:rsidRPr="006270CF">
        <w:rPr>
          <w:sz w:val="16"/>
        </w:rPr>
        <w:t xml:space="preserve">nology, </w:t>
      </w:r>
      <w:r w:rsidRPr="006270CF">
        <w:rPr>
          <w:rStyle w:val="Emphasis"/>
        </w:rPr>
        <w:t>math</w:t>
      </w:r>
      <w:r w:rsidRPr="006270CF">
        <w:rPr>
          <w:sz w:val="16"/>
        </w:rPr>
        <w:t xml:space="preserve">ematics, </w:t>
      </w:r>
      <w:r w:rsidRPr="006270CF">
        <w:rPr>
          <w:rStyle w:val="StyleUnderline"/>
        </w:rPr>
        <w:t>language, institutions, culture, art</w:t>
      </w:r>
      <w:r w:rsidRPr="006270CF">
        <w:rPr>
          <w:sz w:val="16"/>
        </w:rPr>
        <w:t xml:space="preserve">; the ideas of the hundred billion people who came before </w:t>
      </w:r>
      <w:proofErr w:type="gramStart"/>
      <w:r w:rsidRPr="006270CF">
        <w:rPr>
          <w:sz w:val="16"/>
        </w:rPr>
        <w:t>us, and</w:t>
      </w:r>
      <w:proofErr w:type="gramEnd"/>
      <w:r w:rsidRPr="006270CF">
        <w:rPr>
          <w:sz w:val="16"/>
        </w:rPr>
        <w:t xml:space="preserve"> shaped almost every facet of the modern world.35 </w:t>
      </w:r>
      <w:r w:rsidRPr="006270CF">
        <w:rPr>
          <w:rStyle w:val="StyleUnderline"/>
        </w:rPr>
        <w:t>This is a stunning inheritance</w:t>
      </w:r>
      <w:r w:rsidRPr="006270CF">
        <w:rPr>
          <w:sz w:val="16"/>
        </w:rPr>
        <w:t>. No wonder, then, that our lives are better for it.</w:t>
      </w:r>
    </w:p>
    <w:p w14:paraId="4116F6EE" w14:textId="77777777" w:rsidR="005E6700" w:rsidRDefault="005E6700" w:rsidP="005E6700">
      <w:pPr>
        <w:pStyle w:val="Heading4"/>
      </w:pPr>
      <w:r>
        <w:t>No transition---</w:t>
      </w:r>
      <w:r>
        <w:rPr>
          <w:u w:val="single"/>
        </w:rPr>
        <w:t>centuries</w:t>
      </w:r>
      <w:r>
        <w:t xml:space="preserve"> of history prove societies can’t and won’t shift </w:t>
      </w:r>
      <w:r>
        <w:rPr>
          <w:u w:val="single"/>
        </w:rPr>
        <w:t>fast enough</w:t>
      </w:r>
      <w:r>
        <w:t xml:space="preserve">. </w:t>
      </w:r>
    </w:p>
    <w:p w14:paraId="290BD4BD" w14:textId="77777777" w:rsidR="005E6700" w:rsidRPr="00016E68" w:rsidRDefault="005E6700" w:rsidP="005E6700">
      <w:r>
        <w:t xml:space="preserve">Rogelio </w:t>
      </w:r>
      <w:proofErr w:type="spellStart"/>
      <w:r w:rsidRPr="00016E68">
        <w:rPr>
          <w:rStyle w:val="Style13ptBold"/>
        </w:rPr>
        <w:t>Luque</w:t>
      </w:r>
      <w:proofErr w:type="spellEnd"/>
      <w:r w:rsidRPr="00016E68">
        <w:rPr>
          <w:rStyle w:val="Style13ptBold"/>
        </w:rPr>
        <w:t>-Lora 21</w:t>
      </w:r>
      <w:r>
        <w:t xml:space="preserve">, </w:t>
      </w:r>
      <w:proofErr w:type="spellStart"/>
      <w:r>
        <w:t>MSci</w:t>
      </w:r>
      <w:proofErr w:type="spellEnd"/>
      <w:r>
        <w:t xml:space="preserve"> in History and Philosophy of Science from the University of Cambridge, M.A. in Natural Sciences from the University of Cambridge, “Engaging imaginaries, rejecting utopias: The case for technological progress and political realism to sustain material wellbeing,” Political Geography, Vol. 86, 02-21-2021, https://doi.org/10.1016/j.polgeo.2021.102358</w:t>
      </w:r>
    </w:p>
    <w:p w14:paraId="3E2FD5CF" w14:textId="69929D2C" w:rsidR="005E6700" w:rsidRPr="004922A2" w:rsidRDefault="005E6700" w:rsidP="005E6700">
      <w:pPr>
        <w:rPr>
          <w:sz w:val="16"/>
        </w:rPr>
      </w:pPr>
      <w:r w:rsidRPr="00016E68">
        <w:rPr>
          <w:sz w:val="16"/>
        </w:rPr>
        <w:t>Gómez-</w:t>
      </w:r>
      <w:proofErr w:type="spellStart"/>
      <w:r w:rsidRPr="00016E68">
        <w:rPr>
          <w:sz w:val="16"/>
        </w:rPr>
        <w:t>Baggethun</w:t>
      </w:r>
      <w:proofErr w:type="spellEnd"/>
      <w:r w:rsidRPr="00016E68">
        <w:rPr>
          <w:sz w:val="16"/>
        </w:rPr>
        <w:t xml:space="preserve"> is right to suspect that the modern myth of progress has theological origins. In fact, it is largely a product of the Christian conception of human history as an inherently meaningful story that has salvation as its end point. Without the belief that there is a teleological coherence to the history of humanity, and that salvation (whether the Christian version of the Kingdom of God on Earth, or the humanist faith in an emancipated and harmonious future) is an earthly event that lies ahead of the present, the idea of progress is groundless. In cultures that are not historically steeped in Western monotheism, the belief that humanity is inexorably marching toward a better </w:t>
      </w:r>
      <w:proofErr w:type="gramStart"/>
      <w:r w:rsidRPr="00016E68">
        <w:rPr>
          <w:sz w:val="16"/>
        </w:rPr>
        <w:t>state of affairs</w:t>
      </w:r>
      <w:proofErr w:type="gramEnd"/>
      <w:r w:rsidRPr="00016E68">
        <w:rPr>
          <w:sz w:val="16"/>
        </w:rPr>
        <w:t xml:space="preserve"> is largely absent (Gray, 2007, pp. 29–39). Where Gómez-</w:t>
      </w:r>
      <w:proofErr w:type="spellStart"/>
      <w:r w:rsidRPr="00016E68">
        <w:rPr>
          <w:sz w:val="16"/>
        </w:rPr>
        <w:t>Baggethun's</w:t>
      </w:r>
      <w:proofErr w:type="spellEnd"/>
      <w:r w:rsidRPr="00016E68">
        <w:rPr>
          <w:sz w:val="16"/>
        </w:rPr>
        <w:t xml:space="preserve"> reading of progress misses the mark is in limiting its scope to technolo</w:t>
      </w:r>
      <w:r w:rsidRPr="005E6700">
        <w:rPr>
          <w:sz w:val="16"/>
        </w:rPr>
        <w:t xml:space="preserve">gy. </w:t>
      </w:r>
      <w:r w:rsidRPr="005E6700">
        <w:rPr>
          <w:rStyle w:val="StyleUnderline"/>
        </w:rPr>
        <w:t>The</w:t>
      </w:r>
      <w:r w:rsidRPr="005E6700">
        <w:rPr>
          <w:sz w:val="16"/>
        </w:rPr>
        <w:t xml:space="preserve"> </w:t>
      </w:r>
      <w:r w:rsidRPr="005E6700">
        <w:rPr>
          <w:rStyle w:val="StyleUnderline"/>
        </w:rPr>
        <w:t>central tenet of modern belief in progress is that ethics and politics advance in line with the growth of knowledge, so</w:t>
      </w:r>
      <w:r w:rsidRPr="005E6700">
        <w:rPr>
          <w:sz w:val="16"/>
        </w:rPr>
        <w:t xml:space="preserve"> that </w:t>
      </w:r>
      <w:r w:rsidRPr="005E6700">
        <w:rPr>
          <w:rStyle w:val="StyleUnderline"/>
        </w:rPr>
        <w:t xml:space="preserve">as scientific and </w:t>
      </w:r>
      <w:r w:rsidRPr="005E6700">
        <w:rPr>
          <w:rStyle w:val="Emphasis"/>
        </w:rPr>
        <w:t>tech</w:t>
      </w:r>
      <w:r w:rsidRPr="005E6700">
        <w:rPr>
          <w:rStyle w:val="StyleUnderline"/>
        </w:rPr>
        <w:t>nological understandings</w:t>
      </w:r>
      <w:r w:rsidRPr="005E6700">
        <w:rPr>
          <w:sz w:val="16"/>
        </w:rPr>
        <w:t xml:space="preserve"> </w:t>
      </w:r>
      <w:r w:rsidRPr="005E6700">
        <w:rPr>
          <w:rStyle w:val="StyleUnderline"/>
        </w:rPr>
        <w:t>accrue, so</w:t>
      </w:r>
      <w:r w:rsidRPr="005E6700">
        <w:rPr>
          <w:sz w:val="16"/>
        </w:rPr>
        <w:t xml:space="preserve"> too </w:t>
      </w:r>
      <w:r w:rsidRPr="005E6700">
        <w:rPr>
          <w:rStyle w:val="StyleUnderline"/>
        </w:rPr>
        <w:t>do humans increasingly learn to arrange</w:t>
      </w:r>
      <w:r w:rsidRPr="005E6700">
        <w:rPr>
          <w:sz w:val="16"/>
        </w:rPr>
        <w:t xml:space="preserve"> their </w:t>
      </w:r>
      <w:r w:rsidRPr="005E6700">
        <w:rPr>
          <w:rStyle w:val="StyleUnderline"/>
        </w:rPr>
        <w:t>societies in rational and ethical</w:t>
      </w:r>
      <w:r w:rsidRPr="00016E68">
        <w:rPr>
          <w:rStyle w:val="StyleUnderline"/>
        </w:rPr>
        <w:t xml:space="preserve"> ways</w:t>
      </w:r>
      <w:r w:rsidRPr="00016E68">
        <w:rPr>
          <w:sz w:val="16"/>
        </w:rPr>
        <w:t xml:space="preserve"> (Gray, 2002).</w:t>
      </w:r>
      <w:r>
        <w:rPr>
          <w:sz w:val="16"/>
        </w:rPr>
        <w:t xml:space="preserve"> </w:t>
      </w:r>
      <w:r w:rsidRPr="00016E68">
        <w:rPr>
          <w:sz w:val="16"/>
        </w:rPr>
        <w:t>Contrary to Gómez-</w:t>
      </w:r>
      <w:proofErr w:type="spellStart"/>
      <w:r w:rsidRPr="00016E68">
        <w:rPr>
          <w:sz w:val="16"/>
        </w:rPr>
        <w:t>Baggethun's</w:t>
      </w:r>
      <w:proofErr w:type="spellEnd"/>
      <w:r w:rsidRPr="00016E68">
        <w:rPr>
          <w:sz w:val="16"/>
        </w:rPr>
        <w:t xml:space="preserve"> assertions, </w:t>
      </w:r>
      <w:r w:rsidRPr="00016E68">
        <w:rPr>
          <w:rStyle w:val="Emphasis"/>
        </w:rPr>
        <w:t>tech</w:t>
      </w:r>
      <w:r w:rsidRPr="00016E68">
        <w:rPr>
          <w:rStyle w:val="StyleUnderline"/>
        </w:rPr>
        <w:t>nological</w:t>
      </w:r>
      <w:r w:rsidRPr="00016E68">
        <w:rPr>
          <w:rStyle w:val="Emphasis"/>
        </w:rPr>
        <w:t xml:space="preserve"> progress is a fact</w:t>
      </w:r>
      <w:r w:rsidRPr="00016E68">
        <w:rPr>
          <w:sz w:val="16"/>
        </w:rPr>
        <w:t xml:space="preserve">. Throughout their history, </w:t>
      </w:r>
      <w:r w:rsidRPr="00BD7783">
        <w:rPr>
          <w:rStyle w:val="StyleUnderline"/>
          <w:highlight w:val="green"/>
        </w:rPr>
        <w:t>humans</w:t>
      </w:r>
      <w:r w:rsidRPr="00016E68">
        <w:rPr>
          <w:sz w:val="16"/>
        </w:rPr>
        <w:t xml:space="preserve"> have </w:t>
      </w:r>
      <w:r w:rsidRPr="00016E68">
        <w:rPr>
          <w:rStyle w:val="StyleUnderline"/>
        </w:rPr>
        <w:t xml:space="preserve">increasingly learnt to </w:t>
      </w:r>
      <w:r w:rsidRPr="00BD7783">
        <w:rPr>
          <w:rStyle w:val="StyleUnderline"/>
          <w:highlight w:val="green"/>
        </w:rPr>
        <w:t>manipulate the environment around them</w:t>
      </w:r>
      <w:r w:rsidRPr="00016E68">
        <w:rPr>
          <w:rStyle w:val="StyleUnderline"/>
        </w:rPr>
        <w:t xml:space="preserve"> to serve their interests</w:t>
      </w:r>
      <w:r w:rsidRPr="00016E68">
        <w:rPr>
          <w:sz w:val="16"/>
        </w:rPr>
        <w:t xml:space="preserve">. The reason for this is that </w:t>
      </w:r>
      <w:r w:rsidRPr="00016E68">
        <w:rPr>
          <w:rStyle w:val="StyleUnderline"/>
        </w:rPr>
        <w:t>scientific knowledge grows cumulatively</w:t>
      </w:r>
      <w:r w:rsidRPr="00016E68">
        <w:rPr>
          <w:sz w:val="16"/>
        </w:rPr>
        <w:t xml:space="preserve">: past discoveries are not necessarily lost with the advent of new knowledge, but rather can be built upon or thrown into question by these new understandings. In contrast, any </w:t>
      </w:r>
      <w:r w:rsidRPr="00016E68">
        <w:rPr>
          <w:rStyle w:val="StyleUnderline"/>
        </w:rPr>
        <w:t>historical ‘</w:t>
      </w:r>
      <w:r w:rsidRPr="00BD7783">
        <w:rPr>
          <w:rStyle w:val="StyleUnderline"/>
          <w:highlight w:val="green"/>
        </w:rPr>
        <w:t>gains’ in politics</w:t>
      </w:r>
      <w:r w:rsidRPr="00016E68">
        <w:rPr>
          <w:rStyle w:val="StyleUnderline"/>
        </w:rPr>
        <w:t xml:space="preserve"> and ethics</w:t>
      </w:r>
      <w:r w:rsidRPr="00016E68">
        <w:rPr>
          <w:sz w:val="16"/>
        </w:rPr>
        <w:t xml:space="preserve"> (placed between inverted commas to reflect that such evaluations will depend on the particular values of each generation) </w:t>
      </w:r>
      <w:r w:rsidRPr="00BD7783">
        <w:rPr>
          <w:rStyle w:val="StyleUnderline"/>
          <w:highlight w:val="green"/>
        </w:rPr>
        <w:t>are easily</w:t>
      </w:r>
      <w:r w:rsidRPr="00016E68">
        <w:rPr>
          <w:rStyle w:val="StyleUnderline"/>
        </w:rPr>
        <w:t xml:space="preserve"> </w:t>
      </w:r>
      <w:r w:rsidRPr="00BD7783">
        <w:rPr>
          <w:rStyle w:val="StyleUnderline"/>
          <w:highlight w:val="green"/>
        </w:rPr>
        <w:t>undone</w:t>
      </w:r>
      <w:r w:rsidRPr="00016E68">
        <w:rPr>
          <w:rStyle w:val="StyleUnderline"/>
        </w:rPr>
        <w:t xml:space="preserve"> by regime and cultural changes</w:t>
      </w:r>
      <w:r w:rsidRPr="00016E68">
        <w:rPr>
          <w:sz w:val="16"/>
        </w:rPr>
        <w:t xml:space="preserve">. </w:t>
      </w:r>
      <w:r w:rsidRPr="00016E68">
        <w:rPr>
          <w:rStyle w:val="Emphasis"/>
        </w:rPr>
        <w:t xml:space="preserve">It is </w:t>
      </w:r>
      <w:r w:rsidRPr="00BD7783">
        <w:rPr>
          <w:rStyle w:val="Emphasis"/>
          <w:highlight w:val="green"/>
        </w:rPr>
        <w:t>progress</w:t>
      </w:r>
      <w:r w:rsidRPr="00016E68">
        <w:rPr>
          <w:rStyle w:val="Emphasis"/>
        </w:rPr>
        <w:t xml:space="preserve"> in </w:t>
      </w:r>
      <w:r w:rsidRPr="00016E68">
        <w:rPr>
          <w:sz w:val="16"/>
        </w:rPr>
        <w:t xml:space="preserve">ethics and </w:t>
      </w:r>
      <w:r w:rsidRPr="00016E68">
        <w:rPr>
          <w:rStyle w:val="Emphasis"/>
        </w:rPr>
        <w:t>politics, not in tech</w:t>
      </w:r>
      <w:r w:rsidRPr="00016E68">
        <w:rPr>
          <w:rStyle w:val="StyleUnderline"/>
        </w:rPr>
        <w:t xml:space="preserve">nology, </w:t>
      </w:r>
      <w:r w:rsidRPr="00016E68">
        <w:rPr>
          <w:rStyle w:val="Emphasis"/>
        </w:rPr>
        <w:t xml:space="preserve">that </w:t>
      </w:r>
      <w:r w:rsidRPr="00BD7783">
        <w:rPr>
          <w:rStyle w:val="Emphasis"/>
          <w:highlight w:val="green"/>
        </w:rPr>
        <w:t>is a myth.</w:t>
      </w:r>
      <w:r>
        <w:rPr>
          <w:rStyle w:val="Emphasis"/>
        </w:rPr>
        <w:t xml:space="preserve"> </w:t>
      </w:r>
      <w:r w:rsidRPr="00016E68">
        <w:rPr>
          <w:sz w:val="16"/>
        </w:rPr>
        <w:t>Viewed in this light, Gómez-</w:t>
      </w:r>
      <w:proofErr w:type="spellStart"/>
      <w:r w:rsidRPr="00016E68">
        <w:rPr>
          <w:sz w:val="16"/>
        </w:rPr>
        <w:t>Baggethun's</w:t>
      </w:r>
      <w:proofErr w:type="spellEnd"/>
      <w:r w:rsidRPr="00016E68">
        <w:rPr>
          <w:sz w:val="16"/>
        </w:rPr>
        <w:t xml:space="preserve"> assertion </w:t>
      </w:r>
      <w:r w:rsidRPr="00016E68">
        <w:rPr>
          <w:rStyle w:val="StyleUnderline"/>
        </w:rPr>
        <w:t>that utopias are concrete and plausible if they are scientifically informed,</w:t>
      </w:r>
      <w:r w:rsidRPr="00016E68">
        <w:rPr>
          <w:sz w:val="16"/>
        </w:rPr>
        <w:t xml:space="preserve"> while saying nothing about how assumed radical social change may come about, </w:t>
      </w:r>
      <w:r w:rsidRPr="00016E68">
        <w:rPr>
          <w:rStyle w:val="StyleUnderline"/>
        </w:rPr>
        <w:t>begs the question of why scientific plausibility is given</w:t>
      </w:r>
      <w:r w:rsidRPr="00016E68">
        <w:rPr>
          <w:sz w:val="16"/>
        </w:rPr>
        <w:t xml:space="preserve"> categorical </w:t>
      </w:r>
      <w:r w:rsidRPr="00016E68">
        <w:rPr>
          <w:rStyle w:val="StyleUnderline"/>
        </w:rPr>
        <w:t>priority over</w:t>
      </w:r>
      <w:r w:rsidRPr="00016E68">
        <w:rPr>
          <w:sz w:val="16"/>
        </w:rPr>
        <w:t xml:space="preserve"> social and political </w:t>
      </w:r>
      <w:r w:rsidRPr="00016E68">
        <w:rPr>
          <w:rStyle w:val="StyleUnderline"/>
        </w:rPr>
        <w:t>feasibility</w:t>
      </w:r>
      <w:r w:rsidRPr="00016E68">
        <w:rPr>
          <w:sz w:val="16"/>
        </w:rPr>
        <w:t>. Gómez-</w:t>
      </w:r>
      <w:proofErr w:type="spellStart"/>
      <w:r w:rsidRPr="00016E68">
        <w:rPr>
          <w:sz w:val="16"/>
        </w:rPr>
        <w:t>Baggethun's</w:t>
      </w:r>
      <w:proofErr w:type="spellEnd"/>
      <w:r w:rsidRPr="00016E68">
        <w:rPr>
          <w:sz w:val="16"/>
        </w:rPr>
        <w:t xml:space="preserve"> analysis fits within a broader tradition; the belief that humans can radically remake the world at will commonly presents itself as having the authority of science (Gray, 2007, p. 20). An historically and politically informed view may well reveal degrowth to be utopian, in the true sense of being a projection into the future of an </w:t>
      </w:r>
      <w:proofErr w:type="spellStart"/>
      <w:r w:rsidRPr="00016E68">
        <w:rPr>
          <w:sz w:val="16"/>
        </w:rPr>
        <w:t>unrealisable</w:t>
      </w:r>
      <w:proofErr w:type="spellEnd"/>
      <w:r w:rsidRPr="00016E68">
        <w:rPr>
          <w:sz w:val="16"/>
        </w:rPr>
        <w:t xml:space="preserve"> society (Gray, 2007, pp. 20–29).</w:t>
      </w:r>
      <w:r>
        <w:rPr>
          <w:sz w:val="16"/>
        </w:rPr>
        <w:t xml:space="preserve"> </w:t>
      </w:r>
      <w:r w:rsidRPr="00016E68">
        <w:rPr>
          <w:rStyle w:val="Emphasis"/>
        </w:rPr>
        <w:t xml:space="preserve">There are </w:t>
      </w:r>
      <w:r w:rsidRPr="00BD7783">
        <w:rPr>
          <w:rStyle w:val="Emphasis"/>
          <w:highlight w:val="green"/>
        </w:rPr>
        <w:t>no</w:t>
      </w:r>
      <w:r w:rsidRPr="00016E68">
        <w:rPr>
          <w:rStyle w:val="Emphasis"/>
        </w:rPr>
        <w:t xml:space="preserve"> historical </w:t>
      </w:r>
      <w:r w:rsidRPr="00BD7783">
        <w:rPr>
          <w:rStyle w:val="Emphasis"/>
          <w:highlight w:val="green"/>
        </w:rPr>
        <w:t>examples of humans showing</w:t>
      </w:r>
      <w:r w:rsidRPr="00016E68">
        <w:rPr>
          <w:rStyle w:val="Emphasis"/>
        </w:rPr>
        <w:t xml:space="preserve"> the </w:t>
      </w:r>
      <w:r w:rsidRPr="00BD7783">
        <w:rPr>
          <w:rStyle w:val="Emphasis"/>
          <w:highlight w:val="green"/>
        </w:rPr>
        <w:t>intelligence or will to voluntarily restructure</w:t>
      </w:r>
      <w:r w:rsidRPr="00016E68">
        <w:rPr>
          <w:rStyle w:val="Emphasis"/>
        </w:rPr>
        <w:t xml:space="preserve"> their </w:t>
      </w:r>
      <w:r w:rsidRPr="00BD7783">
        <w:rPr>
          <w:rStyle w:val="Emphasis"/>
          <w:highlight w:val="green"/>
        </w:rPr>
        <w:t>societies in the measure</w:t>
      </w:r>
      <w:r w:rsidRPr="00016E68">
        <w:rPr>
          <w:sz w:val="16"/>
        </w:rPr>
        <w:t xml:space="preserve"> that would be </w:t>
      </w:r>
      <w:r w:rsidRPr="00BD7783">
        <w:rPr>
          <w:rStyle w:val="Emphasis"/>
          <w:highlight w:val="green"/>
        </w:rPr>
        <w:t>required for</w:t>
      </w:r>
      <w:r w:rsidRPr="00016E68">
        <w:rPr>
          <w:rStyle w:val="Emphasis"/>
        </w:rPr>
        <w:t xml:space="preserve"> a global shift to </w:t>
      </w:r>
      <w:r w:rsidRPr="00BD7783">
        <w:rPr>
          <w:rStyle w:val="Emphasis"/>
          <w:highlight w:val="green"/>
        </w:rPr>
        <w:t>degrowth</w:t>
      </w:r>
      <w:r w:rsidRPr="00BD7783">
        <w:rPr>
          <w:sz w:val="16"/>
          <w:highlight w:val="green"/>
        </w:rPr>
        <w:t xml:space="preserve">, </w:t>
      </w:r>
      <w:r w:rsidRPr="00BD7783">
        <w:rPr>
          <w:rStyle w:val="Emphasis"/>
          <w:highlight w:val="green"/>
        </w:rPr>
        <w:t>let alone at the speed</w:t>
      </w:r>
      <w:r w:rsidRPr="00016E68">
        <w:rPr>
          <w:rStyle w:val="Emphasis"/>
        </w:rPr>
        <w:t xml:space="preserve"> required </w:t>
      </w:r>
      <w:r w:rsidRPr="00BD7783">
        <w:rPr>
          <w:rStyle w:val="Emphasis"/>
          <w:highlight w:val="green"/>
        </w:rPr>
        <w:t>to avert</w:t>
      </w:r>
      <w:r w:rsidRPr="00016E68">
        <w:rPr>
          <w:sz w:val="16"/>
        </w:rPr>
        <w:t xml:space="preserve"> the </w:t>
      </w:r>
      <w:r w:rsidRPr="00016E68">
        <w:rPr>
          <w:rStyle w:val="Emphasis"/>
        </w:rPr>
        <w:t xml:space="preserve">climatic changes and </w:t>
      </w:r>
      <w:r w:rsidRPr="00BD7783">
        <w:rPr>
          <w:rStyle w:val="Emphasis"/>
          <w:highlight w:val="green"/>
        </w:rPr>
        <w:t>ecological collapse</w:t>
      </w:r>
      <w:r w:rsidRPr="00016E68">
        <w:rPr>
          <w:rStyle w:val="StyleUnderline"/>
        </w:rPr>
        <w:t>s</w:t>
      </w:r>
      <w:r w:rsidRPr="00016E68">
        <w:rPr>
          <w:sz w:val="16"/>
        </w:rPr>
        <w:t xml:space="preserve"> predicted for this century. Further complicating things for advocates of </w:t>
      </w:r>
      <w:r w:rsidRPr="005E6700">
        <w:rPr>
          <w:sz w:val="16"/>
        </w:rPr>
        <w:t xml:space="preserve">degrowth, </w:t>
      </w:r>
      <w:r w:rsidRPr="005E6700">
        <w:rPr>
          <w:rStyle w:val="StyleUnderline"/>
        </w:rPr>
        <w:t>no contemporary democratic state has been able to survive without</w:t>
      </w:r>
      <w:r w:rsidRPr="005E6700">
        <w:rPr>
          <w:sz w:val="16"/>
        </w:rPr>
        <w:t xml:space="preserve"> sustaining </w:t>
      </w:r>
      <w:r w:rsidRPr="005E6700">
        <w:rPr>
          <w:rStyle w:val="StyleUnderline"/>
        </w:rPr>
        <w:t>economic growth over the medium and long terms</w:t>
      </w:r>
      <w:r w:rsidRPr="005E6700">
        <w:rPr>
          <w:sz w:val="16"/>
        </w:rPr>
        <w:t xml:space="preserve"> (Gray, 1992, p. 83). Recently, Gray (2019) has written, </w:t>
      </w:r>
      <w:proofErr w:type="gramStart"/>
      <w:r w:rsidRPr="005E6700">
        <w:rPr>
          <w:sz w:val="16"/>
        </w:rPr>
        <w:t>The</w:t>
      </w:r>
      <w:proofErr w:type="gramEnd"/>
      <w:r w:rsidRPr="005E6700">
        <w:rPr>
          <w:sz w:val="16"/>
        </w:rPr>
        <w:t xml:space="preserve"> trouble is that Green proposals involve a drop in material living standards for large numbers of people, and any such fall will be unsustainable in political terms. Macron's tax on petrol </w:t>
      </w:r>
      <w:proofErr w:type="spellStart"/>
      <w:r w:rsidRPr="005E6700">
        <w:rPr>
          <w:sz w:val="16"/>
        </w:rPr>
        <w:t>fuelled</w:t>
      </w:r>
      <w:proofErr w:type="spellEnd"/>
      <w:r w:rsidRPr="005E6700">
        <w:rPr>
          <w:sz w:val="16"/>
        </w:rPr>
        <w:t xml:space="preserve"> the rise of the gilets jaunes in France, while the principal beneficiary of Hilary Clinton's election pledge to shut down the coal industry has been Donald</w:t>
      </w:r>
      <w:r w:rsidRPr="00016E68">
        <w:rPr>
          <w:sz w:val="16"/>
        </w:rPr>
        <w:t xml:space="preserve"> Trump. When Green policies impose heavy costs on the poor and the working majority – as they often do – </w:t>
      </w:r>
      <w:r w:rsidRPr="00016E68">
        <w:rPr>
          <w:rStyle w:val="StyleUnderline"/>
        </w:rPr>
        <w:t xml:space="preserve">the </w:t>
      </w:r>
      <w:r w:rsidRPr="00BD7783">
        <w:rPr>
          <w:rStyle w:val="StyleUnderline"/>
          <w:highlight w:val="green"/>
        </w:rPr>
        <w:t>result</w:t>
      </w:r>
      <w:r w:rsidRPr="00016E68">
        <w:rPr>
          <w:rStyle w:val="StyleUnderline"/>
        </w:rPr>
        <w:t xml:space="preserve"> </w:t>
      </w:r>
      <w:r w:rsidRPr="00BD7783">
        <w:rPr>
          <w:rStyle w:val="StyleUnderline"/>
          <w:highlight w:val="green"/>
        </w:rPr>
        <w:t>is</w:t>
      </w:r>
      <w:r w:rsidRPr="00016E68">
        <w:rPr>
          <w:rStyle w:val="StyleUnderline"/>
        </w:rPr>
        <w:t xml:space="preserve"> a </w:t>
      </w:r>
      <w:r w:rsidRPr="00BD7783">
        <w:rPr>
          <w:rStyle w:val="StyleUnderline"/>
          <w:highlight w:val="green"/>
        </w:rPr>
        <w:t>popular blowba</w:t>
      </w:r>
      <w:r w:rsidRPr="00016E68">
        <w:rPr>
          <w:rStyle w:val="StyleUnderline"/>
        </w:rPr>
        <w:t>ck.</w:t>
      </w:r>
      <w:r>
        <w:rPr>
          <w:rStyle w:val="StyleUnderline"/>
        </w:rPr>
        <w:t xml:space="preserve"> </w:t>
      </w:r>
      <w:r w:rsidRPr="00016E68">
        <w:rPr>
          <w:rStyle w:val="StyleUnderline"/>
        </w:rPr>
        <w:t>Gómez-</w:t>
      </w:r>
      <w:proofErr w:type="spellStart"/>
      <w:r w:rsidRPr="00016E68">
        <w:rPr>
          <w:rStyle w:val="StyleUnderline"/>
        </w:rPr>
        <w:t>Baggethun's</w:t>
      </w:r>
      <w:proofErr w:type="spellEnd"/>
      <w:r w:rsidRPr="00016E68">
        <w:rPr>
          <w:rStyle w:val="StyleUnderline"/>
        </w:rPr>
        <w:t xml:space="preserve"> </w:t>
      </w:r>
      <w:r w:rsidRPr="00BD7783">
        <w:rPr>
          <w:rStyle w:val="StyleUnderline"/>
          <w:highlight w:val="green"/>
        </w:rPr>
        <w:t>mistake</w:t>
      </w:r>
      <w:r w:rsidRPr="00016E68">
        <w:rPr>
          <w:sz w:val="16"/>
        </w:rPr>
        <w:t xml:space="preserve"> here </w:t>
      </w:r>
      <w:r w:rsidRPr="00016E68">
        <w:rPr>
          <w:rStyle w:val="StyleUnderline"/>
        </w:rPr>
        <w:t xml:space="preserve">is </w:t>
      </w:r>
      <w:r w:rsidRPr="00BD7783">
        <w:rPr>
          <w:rStyle w:val="StyleUnderline"/>
          <w:highlight w:val="green"/>
        </w:rPr>
        <w:t>to think</w:t>
      </w:r>
      <w:r w:rsidRPr="00016E68">
        <w:rPr>
          <w:rStyle w:val="StyleUnderline"/>
        </w:rPr>
        <w:t xml:space="preserve"> that </w:t>
      </w:r>
      <w:r w:rsidRPr="00BD7783">
        <w:rPr>
          <w:rStyle w:val="StyleUnderline"/>
          <w:highlight w:val="green"/>
        </w:rPr>
        <w:t>degrowth is feasible</w:t>
      </w:r>
      <w:r w:rsidRPr="00016E68">
        <w:rPr>
          <w:rStyle w:val="StyleUnderline"/>
        </w:rPr>
        <w:t xml:space="preserve"> simply </w:t>
      </w:r>
      <w:r w:rsidRPr="00BD7783">
        <w:rPr>
          <w:rStyle w:val="StyleUnderline"/>
          <w:highlight w:val="green"/>
        </w:rPr>
        <w:t>because it is desirable</w:t>
      </w:r>
      <w:r w:rsidRPr="00016E68">
        <w:rPr>
          <w:rStyle w:val="StyleUnderline"/>
        </w:rPr>
        <w:t>.</w:t>
      </w:r>
      <w:r w:rsidRPr="00016E68">
        <w:rPr>
          <w:sz w:val="16"/>
        </w:rPr>
        <w:t xml:space="preserve"> In political terms, the </w:t>
      </w:r>
      <w:r w:rsidRPr="00BD7783">
        <w:rPr>
          <w:rStyle w:val="Emphasis"/>
          <w:highlight w:val="green"/>
        </w:rPr>
        <w:t>ev</w:t>
      </w:r>
      <w:r w:rsidRPr="00016E68">
        <w:rPr>
          <w:rStyle w:val="StyleUnderline"/>
        </w:rPr>
        <w:t xml:space="preserve">idence </w:t>
      </w:r>
      <w:r w:rsidRPr="00BD7783">
        <w:rPr>
          <w:rStyle w:val="Emphasis"/>
          <w:highlight w:val="green"/>
        </w:rPr>
        <w:t>suggests</w:t>
      </w:r>
      <w:r w:rsidRPr="00016E68">
        <w:rPr>
          <w:rStyle w:val="Emphasis"/>
        </w:rPr>
        <w:t xml:space="preserve"> that </w:t>
      </w:r>
      <w:r w:rsidRPr="00BD7783">
        <w:rPr>
          <w:rStyle w:val="Emphasis"/>
          <w:highlight w:val="green"/>
        </w:rPr>
        <w:t>it is unfeasible</w:t>
      </w:r>
      <w:r w:rsidRPr="00016E68">
        <w:rPr>
          <w:sz w:val="16"/>
        </w:rPr>
        <w:t xml:space="preserve">. </w:t>
      </w:r>
      <w:r w:rsidRPr="00016E68">
        <w:rPr>
          <w:rStyle w:val="StyleUnderline"/>
        </w:rPr>
        <w:t>To</w:t>
      </w:r>
      <w:r w:rsidRPr="00016E68">
        <w:rPr>
          <w:sz w:val="16"/>
        </w:rPr>
        <w:t xml:space="preserve"> resist these facts and to </w:t>
      </w:r>
      <w:r w:rsidRPr="00016E68">
        <w:rPr>
          <w:rStyle w:val="StyleUnderline"/>
        </w:rPr>
        <w:t xml:space="preserve">consider </w:t>
      </w:r>
      <w:r w:rsidRPr="00BD7783">
        <w:rPr>
          <w:rStyle w:val="StyleUnderline"/>
          <w:highlight w:val="green"/>
        </w:rPr>
        <w:t>degrowth</w:t>
      </w:r>
      <w:r w:rsidRPr="00016E68">
        <w:rPr>
          <w:sz w:val="16"/>
        </w:rPr>
        <w:t xml:space="preserve"> to be the only </w:t>
      </w:r>
      <w:r w:rsidRPr="00016E68">
        <w:rPr>
          <w:rStyle w:val="StyleUnderline"/>
        </w:rPr>
        <w:t>realistic</w:t>
      </w:r>
      <w:r w:rsidRPr="00016E68">
        <w:rPr>
          <w:sz w:val="16"/>
        </w:rPr>
        <w:t xml:space="preserve"> imaginary </w:t>
      </w:r>
      <w:r w:rsidRPr="00BD7783">
        <w:rPr>
          <w:rStyle w:val="StyleUnderline"/>
          <w:highlight w:val="green"/>
        </w:rPr>
        <w:t>reflects</w:t>
      </w:r>
      <w:r w:rsidRPr="00016E68">
        <w:rPr>
          <w:rStyle w:val="StyleUnderline"/>
        </w:rPr>
        <w:t xml:space="preserve"> a </w:t>
      </w:r>
      <w:r w:rsidRPr="00BD7783">
        <w:rPr>
          <w:rStyle w:val="StyleUnderline"/>
          <w:highlight w:val="green"/>
        </w:rPr>
        <w:t>pseudo-religious faith in humans' willingness and ability to convert</w:t>
      </w:r>
      <w:r w:rsidRPr="00016E68">
        <w:rPr>
          <w:rStyle w:val="StyleUnderline"/>
        </w:rPr>
        <w:t xml:space="preserve"> to an </w:t>
      </w:r>
      <w:r w:rsidRPr="00BD7783">
        <w:rPr>
          <w:rStyle w:val="StyleUnderline"/>
          <w:highlight w:val="green"/>
        </w:rPr>
        <w:t>ecological worldview</w:t>
      </w:r>
      <w:r w:rsidRPr="00016E68">
        <w:rPr>
          <w:rStyle w:val="StyleUnderline"/>
        </w:rPr>
        <w:t xml:space="preserve"> and </w:t>
      </w:r>
      <w:r w:rsidRPr="00BD7783">
        <w:rPr>
          <w:rStyle w:val="StyleUnderline"/>
          <w:highlight w:val="green"/>
        </w:rPr>
        <w:t>to</w:t>
      </w:r>
      <w:r w:rsidRPr="00016E68">
        <w:rPr>
          <w:rStyle w:val="StyleUnderline"/>
        </w:rPr>
        <w:t xml:space="preserve"> radically </w:t>
      </w:r>
      <w:r w:rsidRPr="00BD7783">
        <w:rPr>
          <w:rStyle w:val="StyleUnderline"/>
          <w:highlight w:val="green"/>
        </w:rPr>
        <w:t>adjust</w:t>
      </w:r>
      <w:r w:rsidRPr="00016E68">
        <w:rPr>
          <w:rStyle w:val="StyleUnderline"/>
        </w:rPr>
        <w:t xml:space="preserve"> their </w:t>
      </w:r>
      <w:r w:rsidRPr="00BD7783">
        <w:rPr>
          <w:rStyle w:val="StyleUnderline"/>
          <w:highlight w:val="green"/>
        </w:rPr>
        <w:t>institutions</w:t>
      </w:r>
      <w:r w:rsidRPr="00016E68">
        <w:rPr>
          <w:sz w:val="16"/>
        </w:rPr>
        <w:t xml:space="preserve"> accordingly.</w:t>
      </w:r>
    </w:p>
    <w:p w14:paraId="56DDAED4" w14:textId="77777777" w:rsidR="005E6700" w:rsidRDefault="005E6700" w:rsidP="005E6700">
      <w:pPr>
        <w:pStyle w:val="Heading4"/>
      </w:pPr>
      <w:r>
        <w:t xml:space="preserve">Capitalism’s not monolithic---regs solve their impacts and preserve positives.  </w:t>
      </w:r>
    </w:p>
    <w:p w14:paraId="1188E2F2" w14:textId="77777777" w:rsidR="005E6700" w:rsidRPr="00BE1F1B" w:rsidRDefault="005E6700" w:rsidP="005E6700">
      <w:r>
        <w:t xml:space="preserve">Laura </w:t>
      </w:r>
      <w:r w:rsidRPr="00BE1F1B">
        <w:rPr>
          <w:rStyle w:val="Style13ptBold"/>
        </w:rPr>
        <w:t>Tyson and</w:t>
      </w:r>
      <w:r>
        <w:t xml:space="preserve"> Lenny </w:t>
      </w:r>
      <w:r w:rsidRPr="00BE1F1B">
        <w:rPr>
          <w:rStyle w:val="Style13ptBold"/>
        </w:rPr>
        <w:t>Mendonca 21</w:t>
      </w:r>
      <w:r>
        <w:t xml:space="preserve">. Laura Tyson, former chair of the US President's Council of Economic Advisers, is Professor of the Graduate School at the Haas School of Business and Chair of the Blum Center Board of Trustees at the University of California, Berkeley. Lenny Mendonca, Senior Partner Emeritus at McKinsey &amp; Company, is a former chief economic and business adviser to Governor Gavin Newsom of California and chair of the California High-Speed Rail Authority. "Capitalism We Can Believe In". Project Syndicate. 1-15-2021. https://www.project-syndicate.org/commentary/what-to-do-about-declining-trust-in-us-capitalism-by-laura-tyson-and-lenny-mendonca-2021-01 </w:t>
      </w:r>
    </w:p>
    <w:p w14:paraId="4B770EEB" w14:textId="77777777" w:rsidR="005E6700" w:rsidRPr="00BE1F1B" w:rsidRDefault="005E6700" w:rsidP="005E6700">
      <w:pPr>
        <w:rPr>
          <w:sz w:val="16"/>
        </w:rPr>
      </w:pPr>
      <w:r w:rsidRPr="00BE1F1B">
        <w:rPr>
          <w:rStyle w:val="StyleUnderline"/>
        </w:rPr>
        <w:t>Growing distrust of capitalism follows from</w:t>
      </w:r>
      <w:r w:rsidRPr="00BE1F1B">
        <w:rPr>
          <w:sz w:val="16"/>
        </w:rPr>
        <w:t xml:space="preserve"> its failure to address major </w:t>
      </w:r>
      <w:r w:rsidRPr="00BE1F1B">
        <w:rPr>
          <w:rStyle w:val="StyleUnderline"/>
        </w:rPr>
        <w:t>socioeconomic challenges</w:t>
      </w:r>
      <w:r w:rsidRPr="00BE1F1B">
        <w:rPr>
          <w:sz w:val="16"/>
        </w:rPr>
        <w:t xml:space="preserve">, not least </w:t>
      </w:r>
      <w:r w:rsidRPr="00BE1F1B">
        <w:rPr>
          <w:rStyle w:val="StyleUnderline"/>
        </w:rPr>
        <w:t>climate change and inequalities</w:t>
      </w:r>
      <w:r w:rsidRPr="00BE1F1B">
        <w:rPr>
          <w:sz w:val="16"/>
        </w:rPr>
        <w:t xml:space="preserve"> in opportunity, income, and wealth. While private </w:t>
      </w:r>
      <w:r w:rsidRPr="00BD7783">
        <w:rPr>
          <w:rStyle w:val="StyleUnderline"/>
          <w:highlight w:val="green"/>
        </w:rPr>
        <w:t xml:space="preserve">incentives under capitalism are good at stimulating </w:t>
      </w:r>
      <w:r w:rsidRPr="00BD7783">
        <w:rPr>
          <w:rStyle w:val="Emphasis"/>
          <w:highlight w:val="green"/>
        </w:rPr>
        <w:t>efficiency, growth, and innovation</w:t>
      </w:r>
      <w:r w:rsidRPr="00BE1F1B">
        <w:rPr>
          <w:sz w:val="16"/>
        </w:rPr>
        <w:t xml:space="preserve">, </w:t>
      </w:r>
      <w:r w:rsidRPr="00BE1F1B">
        <w:rPr>
          <w:rStyle w:val="StyleUnderline"/>
        </w:rPr>
        <w:t>they</w:t>
      </w:r>
      <w:r w:rsidRPr="00BE1F1B">
        <w:rPr>
          <w:sz w:val="16"/>
        </w:rPr>
        <w:t xml:space="preserve"> also </w:t>
      </w:r>
      <w:r w:rsidRPr="00BE1F1B">
        <w:rPr>
          <w:rStyle w:val="StyleUnderline"/>
        </w:rPr>
        <w:t>generate unequal income</w:t>
      </w:r>
      <w:r w:rsidRPr="00BE1F1B">
        <w:rPr>
          <w:sz w:val="16"/>
        </w:rPr>
        <w:t xml:space="preserve"> and wealth distributions (even in a context of intense competition), often at odds with social norms of fairness. Moreover, </w:t>
      </w:r>
      <w:r w:rsidRPr="00BE1F1B">
        <w:rPr>
          <w:rStyle w:val="StyleUnderline"/>
        </w:rPr>
        <w:t>capitalist systems tend to underinvest in public goods</w:t>
      </w:r>
      <w:r w:rsidRPr="00BE1F1B">
        <w:rPr>
          <w:sz w:val="16"/>
        </w:rPr>
        <w:t xml:space="preserve"> like education, health care, and social insurance – all critical factors in the pandemic response – while also discounting negative externalities such as greenhouse-gas emissions.</w:t>
      </w:r>
    </w:p>
    <w:p w14:paraId="31841F45" w14:textId="77777777" w:rsidR="005E6700" w:rsidRPr="00BE1F1B" w:rsidRDefault="005E6700" w:rsidP="005E6700">
      <w:pPr>
        <w:rPr>
          <w:sz w:val="16"/>
        </w:rPr>
      </w:pPr>
      <w:r w:rsidRPr="00BE1F1B">
        <w:rPr>
          <w:rStyle w:val="StyleUnderline"/>
        </w:rPr>
        <w:t xml:space="preserve">These </w:t>
      </w:r>
      <w:r w:rsidRPr="00BD7783">
        <w:rPr>
          <w:rStyle w:val="StyleUnderline"/>
          <w:highlight w:val="green"/>
        </w:rPr>
        <w:t xml:space="preserve">shortcomings </w:t>
      </w:r>
      <w:r w:rsidRPr="00BE1F1B">
        <w:rPr>
          <w:rStyle w:val="StyleUnderline"/>
        </w:rPr>
        <w:t>of capitalism</w:t>
      </w:r>
      <w:r w:rsidRPr="00BE1F1B">
        <w:rPr>
          <w:sz w:val="16"/>
        </w:rPr>
        <w:t xml:space="preserve"> are predictable, but they </w:t>
      </w:r>
      <w:r w:rsidRPr="00BD7783">
        <w:rPr>
          <w:rStyle w:val="StyleUnderline"/>
          <w:highlight w:val="green"/>
        </w:rPr>
        <w:t xml:space="preserve">are </w:t>
      </w:r>
      <w:r w:rsidRPr="00BD7783">
        <w:rPr>
          <w:rStyle w:val="Emphasis"/>
          <w:highlight w:val="green"/>
        </w:rPr>
        <w:t>remediable through public policies and institutions</w:t>
      </w:r>
      <w:r w:rsidRPr="00BD7783">
        <w:rPr>
          <w:rStyle w:val="StyleUnderline"/>
          <w:highlight w:val="green"/>
        </w:rPr>
        <w:t xml:space="preserve">. Tax and transfer </w:t>
      </w:r>
      <w:r w:rsidRPr="00BE1F1B">
        <w:rPr>
          <w:rStyle w:val="StyleUnderline"/>
        </w:rPr>
        <w:t>policies and minimum wages</w:t>
      </w:r>
      <w:r w:rsidRPr="00BE1F1B">
        <w:rPr>
          <w:sz w:val="16"/>
        </w:rPr>
        <w:t xml:space="preserve"> can reduce income and wealth disparities, just as </w:t>
      </w:r>
      <w:r w:rsidRPr="00BD7783">
        <w:rPr>
          <w:rStyle w:val="StyleUnderline"/>
          <w:highlight w:val="green"/>
        </w:rPr>
        <w:t xml:space="preserve">public investment </w:t>
      </w:r>
      <w:r w:rsidRPr="00BE1F1B">
        <w:rPr>
          <w:rStyle w:val="StyleUnderline"/>
        </w:rPr>
        <w:t>in education, training, and health care can enhance opportunity</w:t>
      </w:r>
      <w:r w:rsidRPr="00BE1F1B">
        <w:rPr>
          <w:sz w:val="16"/>
        </w:rPr>
        <w:t xml:space="preserve"> by providing access to good jobs and fostering the creation of new enterprises. Likewise, </w:t>
      </w:r>
      <w:r w:rsidRPr="00BD7783">
        <w:rPr>
          <w:rStyle w:val="StyleUnderline"/>
          <w:highlight w:val="green"/>
        </w:rPr>
        <w:t xml:space="preserve">a price on carbon </w:t>
      </w:r>
      <w:r w:rsidRPr="00BE1F1B">
        <w:rPr>
          <w:rStyle w:val="StyleUnderline"/>
        </w:rPr>
        <w:t xml:space="preserve">dioxide </w:t>
      </w:r>
      <w:r w:rsidRPr="00BD7783">
        <w:rPr>
          <w:rStyle w:val="StyleUnderline"/>
          <w:highlight w:val="green"/>
        </w:rPr>
        <w:t xml:space="preserve">and </w:t>
      </w:r>
      <w:r w:rsidRPr="00BE1F1B">
        <w:rPr>
          <w:rStyle w:val="StyleUnderline"/>
        </w:rPr>
        <w:t xml:space="preserve">regulations limiting or </w:t>
      </w:r>
      <w:r w:rsidRPr="00BD7783">
        <w:rPr>
          <w:rStyle w:val="StyleUnderline"/>
          <w:highlight w:val="green"/>
        </w:rPr>
        <w:t xml:space="preserve">banning </w:t>
      </w:r>
      <w:r w:rsidRPr="00BE1F1B">
        <w:rPr>
          <w:rStyle w:val="StyleUnderline"/>
        </w:rPr>
        <w:t xml:space="preserve">carbon </w:t>
      </w:r>
      <w:r w:rsidRPr="00BD7783">
        <w:rPr>
          <w:rStyle w:val="StyleUnderline"/>
          <w:highlight w:val="green"/>
        </w:rPr>
        <w:t>emissions</w:t>
      </w:r>
      <w:r w:rsidRPr="00BD7783">
        <w:rPr>
          <w:sz w:val="16"/>
          <w:highlight w:val="green"/>
        </w:rPr>
        <w:t xml:space="preserve"> </w:t>
      </w:r>
      <w:r w:rsidRPr="00BE1F1B">
        <w:rPr>
          <w:sz w:val="16"/>
        </w:rPr>
        <w:t>can help the world avert the existential threat of climate change.</w:t>
      </w:r>
    </w:p>
    <w:p w14:paraId="34B06200" w14:textId="77777777" w:rsidR="005E6700" w:rsidRPr="00BE1F1B" w:rsidRDefault="005E6700" w:rsidP="005E6700">
      <w:pPr>
        <w:rPr>
          <w:sz w:val="16"/>
        </w:rPr>
      </w:pPr>
      <w:r w:rsidRPr="00BD7783">
        <w:rPr>
          <w:rStyle w:val="StyleUnderline"/>
          <w:highlight w:val="green"/>
        </w:rPr>
        <w:t xml:space="preserve">Critics </w:t>
      </w:r>
      <w:r w:rsidRPr="00BE1F1B">
        <w:rPr>
          <w:rStyle w:val="StyleUnderline"/>
        </w:rPr>
        <w:t>of capitalism</w:t>
      </w:r>
      <w:r w:rsidRPr="00BE1F1B">
        <w:rPr>
          <w:sz w:val="16"/>
        </w:rPr>
        <w:t xml:space="preserve"> often </w:t>
      </w:r>
      <w:r w:rsidRPr="00BD7783">
        <w:rPr>
          <w:rStyle w:val="StyleUnderline"/>
          <w:highlight w:val="green"/>
        </w:rPr>
        <w:t>miss</w:t>
      </w:r>
      <w:r w:rsidRPr="00BD7783">
        <w:rPr>
          <w:sz w:val="16"/>
          <w:highlight w:val="green"/>
        </w:rPr>
        <w:t xml:space="preserve"> </w:t>
      </w:r>
      <w:r w:rsidRPr="00BE1F1B">
        <w:rPr>
          <w:sz w:val="16"/>
        </w:rPr>
        <w:t>(</w:t>
      </w:r>
      <w:r w:rsidRPr="00BE1F1B">
        <w:rPr>
          <w:rStyle w:val="StyleUnderline"/>
        </w:rPr>
        <w:t>or</w:t>
      </w:r>
      <w:r w:rsidRPr="00BE1F1B">
        <w:rPr>
          <w:sz w:val="16"/>
        </w:rPr>
        <w:t xml:space="preserve"> choose to </w:t>
      </w:r>
      <w:r w:rsidRPr="00BE1F1B">
        <w:rPr>
          <w:rStyle w:val="StyleUnderline"/>
        </w:rPr>
        <w:t>ignore</w:t>
      </w:r>
      <w:r w:rsidRPr="00BE1F1B">
        <w:rPr>
          <w:sz w:val="16"/>
        </w:rPr>
        <w:t xml:space="preserve">) </w:t>
      </w:r>
      <w:r w:rsidRPr="00BD7783">
        <w:rPr>
          <w:rStyle w:val="StyleUnderline"/>
          <w:highlight w:val="green"/>
        </w:rPr>
        <w:t xml:space="preserve">that there is </w:t>
      </w:r>
      <w:r w:rsidRPr="00BD7783">
        <w:rPr>
          <w:rStyle w:val="Emphasis"/>
          <w:highlight w:val="green"/>
        </w:rPr>
        <w:t xml:space="preserve">no single </w:t>
      </w:r>
      <w:r w:rsidRPr="00BE1F1B">
        <w:rPr>
          <w:rStyle w:val="Emphasis"/>
        </w:rPr>
        <w:t xml:space="preserve">canonical </w:t>
      </w:r>
      <w:r w:rsidRPr="00BD7783">
        <w:rPr>
          <w:rStyle w:val="Emphasis"/>
          <w:highlight w:val="green"/>
        </w:rPr>
        <w:t>model</w:t>
      </w:r>
      <w:r w:rsidRPr="00BE1F1B">
        <w:rPr>
          <w:sz w:val="16"/>
        </w:rPr>
        <w:t xml:space="preserve">. </w:t>
      </w:r>
      <w:r w:rsidRPr="00BE1F1B">
        <w:rPr>
          <w:rStyle w:val="StyleUnderline"/>
        </w:rPr>
        <w:t>Europe’s</w:t>
      </w:r>
      <w:r w:rsidRPr="00BE1F1B">
        <w:rPr>
          <w:sz w:val="16"/>
        </w:rPr>
        <w:t xml:space="preserve"> various </w:t>
      </w:r>
      <w:r w:rsidRPr="00BE1F1B">
        <w:rPr>
          <w:rStyle w:val="StyleUnderline"/>
        </w:rPr>
        <w:t>“social market” models differ</w:t>
      </w:r>
      <w:r w:rsidRPr="00BE1F1B">
        <w:rPr>
          <w:sz w:val="16"/>
        </w:rPr>
        <w:t xml:space="preserve"> significantly </w:t>
      </w:r>
      <w:r w:rsidRPr="00BE1F1B">
        <w:rPr>
          <w:rStyle w:val="StyleUnderline"/>
        </w:rPr>
        <w:t>from the neoliberal variant in the US.</w:t>
      </w:r>
      <w:r w:rsidRPr="00BE1F1B">
        <w:rPr>
          <w:sz w:val="16"/>
        </w:rPr>
        <w:t xml:space="preserve"> And even within the US, there are important differences between states and localities.</w:t>
      </w:r>
    </w:p>
    <w:p w14:paraId="6DAC5BDC" w14:textId="77777777" w:rsidR="005E6700" w:rsidRPr="00BE1F1B" w:rsidRDefault="005E6700" w:rsidP="005E6700">
      <w:pPr>
        <w:rPr>
          <w:sz w:val="14"/>
        </w:rPr>
      </w:pPr>
      <w:r w:rsidRPr="00BE1F1B">
        <w:rPr>
          <w:sz w:val="14"/>
        </w:rPr>
        <w:t xml:space="preserve">Some of these distinctions have been highlighted in the responses to the COVID-19 pandemic and recession. All advanced economies have deployed unprecedented levels of fiscal and monetary stimulus in the face of “K-shaped” or “dual” recessions in which lower-wage workers have suffered disproportionately more than other cohorts. Unlike the US, </w:t>
      </w:r>
      <w:r w:rsidRPr="00BE1F1B">
        <w:rPr>
          <w:rStyle w:val="StyleUnderline"/>
        </w:rPr>
        <w:t>Germany and several other European countries have deployed measures specifically designed to keep as many workers as possible in their jobs</w:t>
      </w:r>
      <w:r w:rsidRPr="00BE1F1B">
        <w:rPr>
          <w:sz w:val="14"/>
        </w:rPr>
        <w:t>. Because these countries have generous social insurance and benefits, including sick leave and family leave, workers and their families have been able to cope with both COVID-19 and sudden drops in their incomes.</w:t>
      </w:r>
    </w:p>
    <w:p w14:paraId="084CFA2A" w14:textId="77777777" w:rsidR="005E6700" w:rsidRPr="00BE1F1B" w:rsidRDefault="005E6700" w:rsidP="005E6700">
      <w:pPr>
        <w:rPr>
          <w:sz w:val="10"/>
          <w:szCs w:val="10"/>
        </w:rPr>
      </w:pPr>
      <w:r w:rsidRPr="00BE1F1B">
        <w:rPr>
          <w:sz w:val="10"/>
          <w:szCs w:val="10"/>
        </w:rPr>
        <w:t>Differences in national health-care models have also become more apparent. Unlike European capitalist systems that provide universal coverage, 14.5% of America’s non-elderly population (ages 18-64) remains uninsured. Moreover, owing to America’s heavy reliance on employer-based insurance, the pandemic has pushed at least 15 million more workers at least temporarily into the uninsured pool.</w:t>
      </w:r>
    </w:p>
    <w:p w14:paraId="0C25DED3" w14:textId="77777777" w:rsidR="005E6700" w:rsidRPr="00BE1F1B" w:rsidRDefault="005E6700" w:rsidP="005E6700">
      <w:pPr>
        <w:rPr>
          <w:sz w:val="10"/>
          <w:szCs w:val="10"/>
        </w:rPr>
      </w:pPr>
      <w:r w:rsidRPr="00BE1F1B">
        <w:rPr>
          <w:sz w:val="10"/>
          <w:szCs w:val="10"/>
        </w:rPr>
        <w:t>With their strong public-health systems, many European countries were also better equipped to carry out widespread testing and vaccine distribution. The US, meanwhile, has utterly failed to contain the virus, and is now delegating the vaccination campaign to under-resourced state and local authorities.</w:t>
      </w:r>
    </w:p>
    <w:p w14:paraId="23E1F5A8" w14:textId="77777777" w:rsidR="005E6700" w:rsidRPr="00BE1F1B" w:rsidRDefault="005E6700" w:rsidP="005E6700">
      <w:pPr>
        <w:rPr>
          <w:sz w:val="10"/>
          <w:szCs w:val="10"/>
        </w:rPr>
      </w:pPr>
      <w:r w:rsidRPr="00BE1F1B">
        <w:rPr>
          <w:sz w:val="10"/>
          <w:szCs w:val="10"/>
        </w:rPr>
        <w:t>In another contrast with the US, Europe has dedicated about one-third of its massive stimulus program to investments aligned with its commitment to achieve carbon neutrality by mid-century. America’s federal stimulus measures have been silent on climate with few conditions of any kind.</w:t>
      </w:r>
    </w:p>
    <w:p w14:paraId="2E99FFEE" w14:textId="77777777" w:rsidR="005E6700" w:rsidRPr="00BE1F1B" w:rsidRDefault="005E6700" w:rsidP="005E6700">
      <w:pPr>
        <w:rPr>
          <w:sz w:val="10"/>
          <w:szCs w:val="10"/>
        </w:rPr>
      </w:pPr>
      <w:r w:rsidRPr="00BE1F1B">
        <w:rPr>
          <w:sz w:val="10"/>
          <w:szCs w:val="10"/>
        </w:rPr>
        <w:t>Within the US, individual states’ responses to the COVID-19 crisis reflect different variants of capitalism. In California, Governor Gavin Newsom’s recent 2021-22 budget proposal reveals some distinctive features. In terms of health-care coverage, California remains a national leader with a Medicaid program covering more than 13 million people. Despite the pandemic-induced recession, the state is increasing its minimum wage to $14 per hour in 2021, on track to realize the target of $15 per hour in 2022 for all businesses employing 26 or more workers; many municipalities, including Los Angeles and San Francisco, have already achieved or exceeded the $15 target. (On January 1, 2021, 20 other states also raised their minimum wages, whereas the US federal minimum wage has remained unchanged at $7.25 per hour since 2009.)</w:t>
      </w:r>
    </w:p>
    <w:p w14:paraId="64FC1564" w14:textId="77777777" w:rsidR="005E6700" w:rsidRPr="00BE1F1B" w:rsidRDefault="005E6700" w:rsidP="005E6700">
      <w:pPr>
        <w:rPr>
          <w:sz w:val="10"/>
          <w:szCs w:val="10"/>
        </w:rPr>
      </w:pPr>
      <w:r w:rsidRPr="00BE1F1B">
        <w:rPr>
          <w:sz w:val="10"/>
          <w:szCs w:val="10"/>
        </w:rPr>
        <w:t xml:space="preserve">California has also expanded coverage of its Earned Income Tax Credit (EITC) and Young Child Tax Credit to include undocumented workers who are otherwise denied the benefits of federal stimulus packages. Together, these tax credits applied to 3.6 million California households in 2020, adding $1 billion in total income. The state also passed new legislation significantly expanding unpaid family-leave rights. Employers with as few as five employees now must provide this option as well as more time for paid sick leave for workers forced to self-isolate or quarantine </w:t>
      </w:r>
      <w:proofErr w:type="gramStart"/>
      <w:r w:rsidRPr="00BE1F1B">
        <w:rPr>
          <w:sz w:val="10"/>
          <w:szCs w:val="10"/>
        </w:rPr>
        <w:t>as a result of</w:t>
      </w:r>
      <w:proofErr w:type="gramEnd"/>
      <w:r w:rsidRPr="00BE1F1B">
        <w:rPr>
          <w:sz w:val="10"/>
          <w:szCs w:val="10"/>
        </w:rPr>
        <w:t xml:space="preserve"> COVID-19 exposure or diagnosis.</w:t>
      </w:r>
    </w:p>
    <w:p w14:paraId="35CD858E" w14:textId="77777777" w:rsidR="005E6700" w:rsidRPr="00BE1F1B" w:rsidRDefault="005E6700" w:rsidP="005E6700">
      <w:pPr>
        <w:rPr>
          <w:sz w:val="10"/>
          <w:szCs w:val="10"/>
        </w:rPr>
      </w:pPr>
      <w:r w:rsidRPr="00BE1F1B">
        <w:rPr>
          <w:sz w:val="10"/>
          <w:szCs w:val="10"/>
        </w:rPr>
        <w:t xml:space="preserve">Looking ahead, Newsom has proposed an additional $600 one-time cash payment to all taxpayers who are eligible for the state’s EITC in 2021. His proposed 2021-22 budget also earmarks $372 million to expedite the distribution of COVID-19 </w:t>
      </w:r>
      <w:proofErr w:type="gramStart"/>
      <w:r w:rsidRPr="00BE1F1B">
        <w:rPr>
          <w:sz w:val="10"/>
          <w:szCs w:val="10"/>
        </w:rPr>
        <w:t>vaccines, and</w:t>
      </w:r>
      <w:proofErr w:type="gramEnd"/>
      <w:r w:rsidRPr="00BE1F1B">
        <w:rPr>
          <w:sz w:val="10"/>
          <w:szCs w:val="10"/>
        </w:rPr>
        <w:t xml:space="preserve"> includes $4.5 billion for programs to drive economic growth and job creation once restrictions on normal activities have been lifted. These programs include $575 million in grants to small businesses and nonprofits, in addition to the $500 million for such grants implemented in late 2020 amid forced business closures. The proposal also allocates up to an additional $50 million for the California Rebuilding Fund, a public-private partnership, to support up to an additional $125 million of low-interest loans to underserved small businesses throughout the state.</w:t>
      </w:r>
    </w:p>
    <w:p w14:paraId="28896577" w14:textId="77777777" w:rsidR="005E6700" w:rsidRPr="00BE1F1B" w:rsidRDefault="005E6700" w:rsidP="005E6700">
      <w:pPr>
        <w:rPr>
          <w:sz w:val="10"/>
          <w:szCs w:val="10"/>
        </w:rPr>
      </w:pPr>
      <w:r w:rsidRPr="00BE1F1B">
        <w:rPr>
          <w:sz w:val="10"/>
          <w:szCs w:val="10"/>
        </w:rPr>
        <w:t>California’s distinctive approach to market capitalism also emphasizes climate sustainability, using both carbon pricing and efficiency standards to achieve ambitious decarbonization targets. Under a 2018 state law, 60% of electricity must come from renewable resources by 2030, and 100% by 2045. California runs the world’s fourth-largest cap-and-trade system and will be setting even lower caps (and thus a higher carbon price) next month. In September 2020, Newsom announced an executive order requiring that zero-emission vehicles account for 100% of new car sales by 2035. His proposed budget seeks $1.5 billion to accelerate the infrastructure investment needed to achieve this goal.</w:t>
      </w:r>
    </w:p>
    <w:p w14:paraId="3A0647A5" w14:textId="77777777" w:rsidR="005E6700" w:rsidRDefault="005E6700" w:rsidP="005E6700">
      <w:pPr>
        <w:rPr>
          <w:rStyle w:val="Emphasis"/>
        </w:rPr>
      </w:pPr>
      <w:r w:rsidRPr="00BE1F1B">
        <w:rPr>
          <w:sz w:val="16"/>
        </w:rPr>
        <w:t xml:space="preserve">President-elect Joe </w:t>
      </w:r>
      <w:r w:rsidRPr="00BE1F1B">
        <w:rPr>
          <w:rStyle w:val="StyleUnderline"/>
        </w:rPr>
        <w:t>Biden has just announced a $1.9 trillion emergency rescue plan to counter the pandemic’s surge and provide substantial relief to workers, families, small businesses, and state and local governments</w:t>
      </w:r>
      <w:r w:rsidRPr="00BE1F1B">
        <w:rPr>
          <w:sz w:val="16"/>
        </w:rPr>
        <w:t xml:space="preserve">. Prompt congressional passage of this plan is a critical first step in the renovation of America’s outdated neoliberal version of capitalism. As the economy recovers from the deep and uneven COVID-19 recession, </w:t>
      </w:r>
      <w:r w:rsidRPr="00BE1F1B">
        <w:rPr>
          <w:rStyle w:val="StyleUnderline"/>
        </w:rPr>
        <w:t>the US must “build back better”</w:t>
      </w:r>
      <w:r w:rsidRPr="00BE1F1B">
        <w:rPr>
          <w:sz w:val="16"/>
        </w:rPr>
        <w:t xml:space="preserve"> by strengthening its social safety net, increasing public investment in education, health care, and other public goods, and rejoining the global charge against climate change. </w:t>
      </w:r>
      <w:r w:rsidRPr="00BD7783">
        <w:rPr>
          <w:rStyle w:val="Emphasis"/>
          <w:highlight w:val="green"/>
        </w:rPr>
        <w:t xml:space="preserve">Lessons from </w:t>
      </w:r>
      <w:r w:rsidRPr="00BE1F1B">
        <w:rPr>
          <w:rStyle w:val="Emphasis"/>
        </w:rPr>
        <w:t xml:space="preserve">the more </w:t>
      </w:r>
      <w:r w:rsidRPr="00BD7783">
        <w:rPr>
          <w:rStyle w:val="Emphasis"/>
          <w:highlight w:val="green"/>
        </w:rPr>
        <w:t xml:space="preserve">successful </w:t>
      </w:r>
      <w:r w:rsidRPr="00BE1F1B">
        <w:rPr>
          <w:rStyle w:val="Emphasis"/>
        </w:rPr>
        <w:t xml:space="preserve">variants of market </w:t>
      </w:r>
      <w:r w:rsidRPr="00BD7783">
        <w:rPr>
          <w:rStyle w:val="Emphasis"/>
          <w:highlight w:val="green"/>
        </w:rPr>
        <w:t>cap</w:t>
      </w:r>
      <w:r w:rsidRPr="00BE1F1B">
        <w:rPr>
          <w:rStyle w:val="Emphasis"/>
        </w:rPr>
        <w:t xml:space="preserve">italism in Europe and California </w:t>
      </w:r>
      <w:r w:rsidRPr="00BD7783">
        <w:rPr>
          <w:rStyle w:val="Emphasis"/>
          <w:highlight w:val="green"/>
        </w:rPr>
        <w:t>point the way forward</w:t>
      </w:r>
      <w:r w:rsidRPr="00BE1F1B">
        <w:rPr>
          <w:rStyle w:val="Emphasis"/>
        </w:rPr>
        <w:t>.</w:t>
      </w:r>
    </w:p>
    <w:p w14:paraId="3339C145" w14:textId="77777777" w:rsidR="007263CF" w:rsidRDefault="005E6700" w:rsidP="007263CF">
      <w:pPr>
        <w:pStyle w:val="Heading4"/>
      </w:pPr>
      <w:r>
        <w:rPr>
          <w:sz w:val="16"/>
        </w:rPr>
        <w:t xml:space="preserve"> </w:t>
      </w:r>
      <w:r w:rsidR="007263CF">
        <w:t xml:space="preserve">The barrier to climate progress is political, not material---the transition would be so </w:t>
      </w:r>
      <w:r w:rsidR="007263CF" w:rsidRPr="00657E2F">
        <w:rPr>
          <w:u w:val="single"/>
        </w:rPr>
        <w:t>politically disastrous</w:t>
      </w:r>
      <w:r w:rsidR="007263CF">
        <w:t xml:space="preserve"> that it’d </w:t>
      </w:r>
      <w:r w:rsidR="007263CF" w:rsidRPr="00657E2F">
        <w:rPr>
          <w:u w:val="single"/>
        </w:rPr>
        <w:t>irreversibly</w:t>
      </w:r>
      <w:r w:rsidR="007263CF">
        <w:t xml:space="preserve"> set back political progress against climate change. </w:t>
      </w:r>
      <w:r w:rsidR="007263CF" w:rsidRPr="00027CCA">
        <w:rPr>
          <w:u w:val="single"/>
        </w:rPr>
        <w:t>Speed is key</w:t>
      </w:r>
      <w:r w:rsidR="007263CF">
        <w:t>, so only existing dematerialization and renewables can solve in time.</w:t>
      </w:r>
    </w:p>
    <w:p w14:paraId="49B84E0E" w14:textId="77777777" w:rsidR="007263CF" w:rsidRPr="001428E3" w:rsidRDefault="007263CF" w:rsidP="007263CF">
      <w:r w:rsidRPr="001428E3">
        <w:rPr>
          <w:rStyle w:val="Style13ptBold"/>
        </w:rPr>
        <w:t xml:space="preserve">Klein </w:t>
      </w:r>
      <w:r w:rsidRPr="00DB4FEC">
        <w:t>8/31/</w:t>
      </w:r>
      <w:r w:rsidRPr="00DB4FEC">
        <w:rPr>
          <w:rStyle w:val="Style13ptBold"/>
        </w:rPr>
        <w:t>21</w:t>
      </w:r>
      <w:r>
        <w:t xml:space="preserve">, Opinion Writer at the New York Times, former Founder of Vox, and author of “Why We’re Polarized” (Ezra, “Transcript: Ezra Klein Answers Listener Questions” from ‘The Ezra Klein Show’ podcast, </w:t>
      </w:r>
      <w:r w:rsidRPr="001428E3">
        <w:rPr>
          <w:i/>
          <w:iCs/>
        </w:rPr>
        <w:t>The New York Times</w:t>
      </w:r>
      <w:r>
        <w:t xml:space="preserve">, </w:t>
      </w:r>
      <w:hyperlink r:id="rId20" w:history="1">
        <w:r w:rsidRPr="00A72539">
          <w:rPr>
            <w:rStyle w:val="Hyperlink"/>
          </w:rPr>
          <w:t>https://www.nytimes.com/2021/08/31/podcasts/transcript-ezra-klein-ask-me-anything.html</w:t>
        </w:r>
      </w:hyperlink>
      <w:r>
        <w:t>, Accessed 09-1-2021)</w:t>
      </w:r>
    </w:p>
    <w:p w14:paraId="3E974EB2" w14:textId="77777777" w:rsidR="007263CF" w:rsidRPr="00DB4FEC" w:rsidRDefault="007263CF" w:rsidP="007263CF">
      <w:pPr>
        <w:rPr>
          <w:sz w:val="16"/>
        </w:rPr>
      </w:pPr>
      <w:r w:rsidRPr="00DB4FEC">
        <w:rPr>
          <w:sz w:val="16"/>
        </w:rPr>
        <w:t xml:space="preserve">But now let me talk about degrowth more in the terms of it is a direct political project, which is as an answer to climate change. I would cut this into a few pieces. </w:t>
      </w:r>
      <w:r w:rsidRPr="00BD7783">
        <w:rPr>
          <w:rStyle w:val="StyleUnderline"/>
          <w:highlight w:val="green"/>
        </w:rPr>
        <w:t>Is degrowth necessary</w:t>
      </w:r>
      <w:r w:rsidRPr="001428E3">
        <w:rPr>
          <w:rStyle w:val="StyleUnderline"/>
        </w:rPr>
        <w:t xml:space="preserve"> for addressing climate change?</w:t>
      </w:r>
      <w:r w:rsidRPr="00DB4FEC">
        <w:rPr>
          <w:sz w:val="16"/>
        </w:rPr>
        <w:t xml:space="preserve"> Is it the fastest way to address climate change? And is it desirable? It </w:t>
      </w:r>
      <w:proofErr w:type="gramStart"/>
      <w:r w:rsidRPr="00DB4FEC">
        <w:rPr>
          <w:sz w:val="16"/>
        </w:rPr>
        <w:t>has to</w:t>
      </w:r>
      <w:proofErr w:type="gramEnd"/>
      <w:r w:rsidRPr="00DB4FEC">
        <w:rPr>
          <w:sz w:val="16"/>
        </w:rPr>
        <w:t xml:space="preserve"> be at least one of those things to be the strategy you’d want to take.</w:t>
      </w:r>
    </w:p>
    <w:p w14:paraId="4DB2D3D0" w14:textId="77777777" w:rsidR="007263CF" w:rsidRPr="00DB4FEC" w:rsidRDefault="007263CF" w:rsidP="007263CF">
      <w:pPr>
        <w:rPr>
          <w:sz w:val="16"/>
        </w:rPr>
      </w:pPr>
      <w:r w:rsidRPr="001428E3">
        <w:rPr>
          <w:rStyle w:val="StyleUnderline"/>
        </w:rPr>
        <w:t xml:space="preserve">And </w:t>
      </w:r>
      <w:r w:rsidRPr="00BD7783">
        <w:rPr>
          <w:rStyle w:val="StyleUnderline"/>
          <w:highlight w:val="green"/>
        </w:rPr>
        <w:t>I don’t think it is</w:t>
      </w:r>
      <w:r w:rsidRPr="00DB4FEC">
        <w:rPr>
          <w:sz w:val="16"/>
        </w:rPr>
        <w:t xml:space="preserve">. Let’s start with necessary. Many </w:t>
      </w:r>
      <w:r w:rsidRPr="00BD7783">
        <w:rPr>
          <w:rStyle w:val="StyleUnderline"/>
          <w:highlight w:val="green"/>
        </w:rPr>
        <w:t>countries</w:t>
      </w:r>
      <w:r w:rsidRPr="001428E3">
        <w:rPr>
          <w:rStyle w:val="StyleUnderline"/>
        </w:rPr>
        <w:t xml:space="preserve"> in Europe, even the U</w:t>
      </w:r>
      <w:r w:rsidRPr="00DB4FEC">
        <w:rPr>
          <w:sz w:val="16"/>
        </w:rPr>
        <w:t xml:space="preserve">nited </w:t>
      </w:r>
      <w:r w:rsidRPr="001428E3">
        <w:rPr>
          <w:rStyle w:val="StyleUnderline"/>
        </w:rPr>
        <w:t>S</w:t>
      </w:r>
      <w:r w:rsidRPr="00DB4FEC">
        <w:rPr>
          <w:sz w:val="16"/>
        </w:rPr>
        <w:t xml:space="preserve">tates, </w:t>
      </w:r>
      <w:r w:rsidRPr="00BD7783">
        <w:rPr>
          <w:rStyle w:val="StyleUnderline"/>
          <w:highlight w:val="green"/>
        </w:rPr>
        <w:t>are</w:t>
      </w:r>
      <w:r w:rsidRPr="00BD7783">
        <w:rPr>
          <w:sz w:val="16"/>
          <w:highlight w:val="green"/>
        </w:rPr>
        <w:t xml:space="preserve"> </w:t>
      </w:r>
      <w:r w:rsidRPr="00BD7783">
        <w:rPr>
          <w:rStyle w:val="Emphasis"/>
          <w:highlight w:val="green"/>
        </w:rPr>
        <w:t>growing while reducing</w:t>
      </w:r>
      <w:r w:rsidRPr="001428E3">
        <w:rPr>
          <w:rStyle w:val="Emphasis"/>
        </w:rPr>
        <w:t xml:space="preserve"> their </w:t>
      </w:r>
      <w:r w:rsidRPr="00BD7783">
        <w:rPr>
          <w:rStyle w:val="Emphasis"/>
          <w:highlight w:val="green"/>
        </w:rPr>
        <w:t>carbon footprint</w:t>
      </w:r>
      <w:r w:rsidRPr="00DB4FEC">
        <w:rPr>
          <w:sz w:val="16"/>
        </w:rPr>
        <w:t xml:space="preserve">. Now, you could say they’re not doing so fast enough depending on the country. But </w:t>
      </w:r>
      <w:r w:rsidRPr="00BD7783">
        <w:rPr>
          <w:rStyle w:val="StyleUnderline"/>
          <w:highlight w:val="green"/>
        </w:rPr>
        <w:t>they could</w:t>
      </w:r>
      <w:r w:rsidRPr="001428E3">
        <w:rPr>
          <w:rStyle w:val="StyleUnderline"/>
        </w:rPr>
        <w:t xml:space="preserve"> all </w:t>
      </w:r>
      <w:r w:rsidRPr="00BD7783">
        <w:rPr>
          <w:rStyle w:val="StyleUnderline"/>
          <w:highlight w:val="green"/>
        </w:rPr>
        <w:t>do so much faster</w:t>
      </w:r>
      <w:r w:rsidRPr="001428E3">
        <w:rPr>
          <w:rStyle w:val="StyleUnderline"/>
        </w:rPr>
        <w:t xml:space="preserve"> if there was enough political will to deploy more renewable technology, to tax carbon</w:t>
      </w:r>
      <w:r w:rsidRPr="00DB4FEC">
        <w:rPr>
          <w:sz w:val="16"/>
        </w:rPr>
        <w:t xml:space="preserve">, to do a bunch of things that we have not been able to pass. </w:t>
      </w:r>
      <w:r w:rsidRPr="00BD7783">
        <w:rPr>
          <w:rStyle w:val="StyleUnderline"/>
          <w:highlight w:val="green"/>
        </w:rPr>
        <w:t>So it is clearly true</w:t>
      </w:r>
      <w:r w:rsidRPr="001428E3">
        <w:rPr>
          <w:rStyle w:val="StyleUnderline"/>
        </w:rPr>
        <w:t xml:space="preserve"> that </w:t>
      </w:r>
      <w:r w:rsidRPr="00BD7783">
        <w:rPr>
          <w:rStyle w:val="StyleUnderline"/>
          <w:highlight w:val="green"/>
        </w:rPr>
        <w:t xml:space="preserve">we </w:t>
      </w:r>
      <w:r w:rsidRPr="00BD7783">
        <w:rPr>
          <w:rStyle w:val="Emphasis"/>
          <w:highlight w:val="green"/>
        </w:rPr>
        <w:t>can decouple growth and energy usage</w:t>
      </w:r>
      <w:r w:rsidRPr="00BD7783">
        <w:rPr>
          <w:sz w:val="16"/>
          <w:highlight w:val="green"/>
        </w:rPr>
        <w:t>.</w:t>
      </w:r>
    </w:p>
    <w:p w14:paraId="6074A189" w14:textId="77777777" w:rsidR="007263CF" w:rsidRPr="00DB4FEC" w:rsidRDefault="007263CF" w:rsidP="007263CF">
      <w:pPr>
        <w:rPr>
          <w:sz w:val="16"/>
          <w:szCs w:val="16"/>
        </w:rPr>
      </w:pPr>
      <w:r w:rsidRPr="00DB4FEC">
        <w:rPr>
          <w:sz w:val="16"/>
          <w:szCs w:val="16"/>
        </w:rPr>
        <w:t>Hickel, to be fair, will say that that may be true. But given the speed at which we need to act, we can’t just be deploying renewable energy technology. It would also help the situation if we stopped using as much through material consumption. That is, I think, conceptually true and politically false.</w:t>
      </w:r>
    </w:p>
    <w:p w14:paraId="7565EFD7" w14:textId="77777777" w:rsidR="007263CF" w:rsidRPr="00DB4FEC" w:rsidRDefault="007263CF" w:rsidP="007263CF">
      <w:pPr>
        <w:rPr>
          <w:sz w:val="16"/>
        </w:rPr>
      </w:pPr>
      <w:r w:rsidRPr="00DB4FEC">
        <w:rPr>
          <w:sz w:val="16"/>
        </w:rPr>
        <w:t xml:space="preserve">I mean, let’s just state that </w:t>
      </w:r>
      <w:r w:rsidRPr="00BD7783">
        <w:rPr>
          <w:rStyle w:val="Emphasis"/>
          <w:highlight w:val="green"/>
        </w:rPr>
        <w:t>speed</w:t>
      </w:r>
      <w:r w:rsidRPr="00BD7783">
        <w:rPr>
          <w:rStyle w:val="StyleUnderline"/>
          <w:highlight w:val="green"/>
        </w:rPr>
        <w:t xml:space="preserve"> is</w:t>
      </w:r>
      <w:r w:rsidRPr="00DB4FEC">
        <w:rPr>
          <w:sz w:val="16"/>
        </w:rPr>
        <w:t xml:space="preserve">, first and foremost, </w:t>
      </w:r>
      <w:r w:rsidRPr="00BD7783">
        <w:rPr>
          <w:rStyle w:val="StyleUnderline"/>
          <w:highlight w:val="green"/>
        </w:rPr>
        <w:t xml:space="preserve">a </w:t>
      </w:r>
      <w:r w:rsidRPr="00BD7783">
        <w:rPr>
          <w:rStyle w:val="Emphasis"/>
          <w:highlight w:val="green"/>
        </w:rPr>
        <w:t>political problem</w:t>
      </w:r>
      <w:r w:rsidRPr="00DB4FEC">
        <w:rPr>
          <w:sz w:val="16"/>
        </w:rPr>
        <w:t xml:space="preserve">. </w:t>
      </w:r>
      <w:r w:rsidRPr="001428E3">
        <w:rPr>
          <w:rStyle w:val="StyleUnderline"/>
        </w:rPr>
        <w:t>There is a delta between where we are right now in terms of what we are doing on climate change and where we could be</w:t>
      </w:r>
      <w:r w:rsidRPr="00DB4FEC">
        <w:rPr>
          <w:sz w:val="16"/>
        </w:rPr>
        <w:t xml:space="preserve">. That delta is big, and that delta gets bigger every year because it gets harder every year. And </w:t>
      </w:r>
      <w:r w:rsidRPr="00BD7783">
        <w:rPr>
          <w:rStyle w:val="StyleUnderline"/>
          <w:highlight w:val="green"/>
        </w:rPr>
        <w:t xml:space="preserve">the time we </w:t>
      </w:r>
      <w:proofErr w:type="gramStart"/>
      <w:r w:rsidRPr="00BD7783">
        <w:rPr>
          <w:rStyle w:val="StyleUnderline"/>
          <w:highlight w:val="green"/>
        </w:rPr>
        <w:t>have to</w:t>
      </w:r>
      <w:proofErr w:type="gramEnd"/>
      <w:r w:rsidRPr="00BD7783">
        <w:rPr>
          <w:rStyle w:val="StyleUnderline"/>
          <w:highlight w:val="green"/>
        </w:rPr>
        <w:t xml:space="preserve"> act before</w:t>
      </w:r>
      <w:r w:rsidRPr="001428E3">
        <w:rPr>
          <w:rStyle w:val="StyleUnderline"/>
        </w:rPr>
        <w:t xml:space="preserve"> we start getting some of the really truly </w:t>
      </w:r>
      <w:r w:rsidRPr="00BD7783">
        <w:rPr>
          <w:rStyle w:val="StyleUnderline"/>
          <w:highlight w:val="green"/>
        </w:rPr>
        <w:t>catastrophic</w:t>
      </w:r>
      <w:r w:rsidRPr="001428E3">
        <w:rPr>
          <w:rStyle w:val="StyleUnderline"/>
        </w:rPr>
        <w:t xml:space="preserve"> feedback </w:t>
      </w:r>
      <w:r w:rsidRPr="00BD7783">
        <w:rPr>
          <w:rStyle w:val="StyleUnderline"/>
          <w:highlight w:val="green"/>
        </w:rPr>
        <w:t>loops</w:t>
      </w:r>
      <w:r w:rsidRPr="001428E3">
        <w:rPr>
          <w:rStyle w:val="StyleUnderline"/>
        </w:rPr>
        <w:t xml:space="preserve"> in play </w:t>
      </w:r>
      <w:r w:rsidRPr="00BD7783">
        <w:rPr>
          <w:rStyle w:val="StyleUnderline"/>
          <w:highlight w:val="green"/>
        </w:rPr>
        <w:t xml:space="preserve">is </w:t>
      </w:r>
      <w:r w:rsidRPr="00BD7783">
        <w:rPr>
          <w:rStyle w:val="Emphasis"/>
          <w:highlight w:val="green"/>
        </w:rPr>
        <w:t>shortening</w:t>
      </w:r>
      <w:r w:rsidRPr="00DB4FEC">
        <w:rPr>
          <w:sz w:val="16"/>
        </w:rPr>
        <w:t>. So you’re now talking here about the speed at which you can move politics.</w:t>
      </w:r>
    </w:p>
    <w:p w14:paraId="62AEFA99" w14:textId="77777777" w:rsidR="007263CF" w:rsidRPr="00DB4FEC" w:rsidRDefault="007263CF" w:rsidP="007263CF">
      <w:pPr>
        <w:rPr>
          <w:sz w:val="16"/>
        </w:rPr>
      </w:pPr>
      <w:r w:rsidRPr="001428E3">
        <w:rPr>
          <w:rStyle w:val="StyleUnderline"/>
        </w:rPr>
        <w:t xml:space="preserve">So </w:t>
      </w:r>
      <w:r w:rsidRPr="00BD7783">
        <w:rPr>
          <w:rStyle w:val="StyleUnderline"/>
          <w:highlight w:val="green"/>
        </w:rPr>
        <w:t>for something to be faster</w:t>
      </w:r>
      <w:r w:rsidRPr="001428E3">
        <w:rPr>
          <w:rStyle w:val="StyleUnderline"/>
        </w:rPr>
        <w:t>, it doesn’t just need to be faster if you implemented it</w:t>
      </w:r>
      <w:r w:rsidRPr="00DB4FEC">
        <w:rPr>
          <w:sz w:val="16"/>
        </w:rPr>
        <w:t xml:space="preserve">. </w:t>
      </w:r>
      <w:r w:rsidRPr="00BD7783">
        <w:rPr>
          <w:rStyle w:val="StyleUnderline"/>
          <w:highlight w:val="green"/>
        </w:rPr>
        <w:t>It needs to be something</w:t>
      </w:r>
      <w:r w:rsidRPr="001428E3">
        <w:rPr>
          <w:rStyle w:val="StyleUnderline"/>
        </w:rPr>
        <w:t xml:space="preserve"> you can implement </w:t>
      </w:r>
      <w:r w:rsidRPr="00BD7783">
        <w:rPr>
          <w:rStyle w:val="StyleUnderline"/>
          <w:highlight w:val="green"/>
        </w:rPr>
        <w:t xml:space="preserve">such it </w:t>
      </w:r>
      <w:r w:rsidRPr="00BD7783">
        <w:rPr>
          <w:rStyle w:val="Emphasis"/>
          <w:highlight w:val="green"/>
        </w:rPr>
        <w:t>accelerates</w:t>
      </w:r>
      <w:r w:rsidRPr="001428E3">
        <w:rPr>
          <w:rStyle w:val="Emphasis"/>
        </w:rPr>
        <w:t xml:space="preserve"> the </w:t>
      </w:r>
      <w:r w:rsidRPr="00BD7783">
        <w:rPr>
          <w:rStyle w:val="Emphasis"/>
          <w:highlight w:val="green"/>
        </w:rPr>
        <w:t>politics</w:t>
      </w:r>
      <w:r w:rsidRPr="00BD7783">
        <w:rPr>
          <w:rStyle w:val="StyleUnderline"/>
          <w:highlight w:val="green"/>
        </w:rPr>
        <w:t xml:space="preserve"> of</w:t>
      </w:r>
      <w:r w:rsidRPr="001428E3">
        <w:rPr>
          <w:rStyle w:val="StyleUnderline"/>
        </w:rPr>
        <w:t xml:space="preserve"> radical </w:t>
      </w:r>
      <w:r w:rsidRPr="00BD7783">
        <w:rPr>
          <w:rStyle w:val="StyleUnderline"/>
          <w:highlight w:val="green"/>
        </w:rPr>
        <w:t>climate action</w:t>
      </w:r>
      <w:r w:rsidRPr="00BD7783">
        <w:rPr>
          <w:sz w:val="16"/>
          <w:highlight w:val="green"/>
        </w:rPr>
        <w:t>.</w:t>
      </w:r>
      <w:r w:rsidRPr="00DB4FEC">
        <w:rPr>
          <w:sz w:val="16"/>
        </w:rPr>
        <w:t xml:space="preserve"> </w:t>
      </w:r>
      <w:r w:rsidRPr="001428E3">
        <w:rPr>
          <w:rStyle w:val="StyleUnderline"/>
        </w:rPr>
        <w:t xml:space="preserve">And </w:t>
      </w:r>
      <w:r w:rsidRPr="00BD7783">
        <w:rPr>
          <w:rStyle w:val="StyleUnderline"/>
          <w:highlight w:val="green"/>
        </w:rPr>
        <w:t>that’s where</w:t>
      </w:r>
      <w:r w:rsidRPr="00DB4FEC">
        <w:rPr>
          <w:sz w:val="16"/>
        </w:rPr>
        <w:t xml:space="preserve"> I think </w:t>
      </w:r>
      <w:r w:rsidRPr="00BD7783">
        <w:rPr>
          <w:rStyle w:val="Emphasis"/>
          <w:highlight w:val="green"/>
        </w:rPr>
        <w:t>degrowth</w:t>
      </w:r>
      <w:r w:rsidRPr="00DB4FEC">
        <w:rPr>
          <w:sz w:val="16"/>
        </w:rPr>
        <w:t xml:space="preserve"> completely </w:t>
      </w:r>
      <w:r w:rsidRPr="00BD7783">
        <w:rPr>
          <w:rStyle w:val="Emphasis"/>
          <w:highlight w:val="green"/>
        </w:rPr>
        <w:t>falls apart</w:t>
      </w:r>
      <w:r w:rsidRPr="00DB4FEC">
        <w:rPr>
          <w:sz w:val="16"/>
        </w:rPr>
        <w:t>. And I have tried to look for the answer people give on this, and I’ve never found one that is convincing.</w:t>
      </w:r>
    </w:p>
    <w:p w14:paraId="6DD0A435" w14:textId="77777777" w:rsidR="007263CF" w:rsidRPr="00DB4FEC" w:rsidRDefault="007263CF" w:rsidP="007263CF">
      <w:pPr>
        <w:rPr>
          <w:sz w:val="16"/>
          <w:szCs w:val="16"/>
        </w:rPr>
      </w:pPr>
      <w:r w:rsidRPr="00DB4FEC">
        <w:rPr>
          <w:sz w:val="16"/>
          <w:szCs w:val="16"/>
        </w:rPr>
        <w:t xml:space="preserve">So again, I’ll quote Hickel on this: “Degrowth has a discriminating approach to reducing economic activity. It seeks to scale down ecologically destructive and socially less necessary production, i.e., the production of S.U.V.s, arms, beef, private transportation, </w:t>
      </w:r>
      <w:proofErr w:type="gramStart"/>
      <w:r w:rsidRPr="00DB4FEC">
        <w:rPr>
          <w:sz w:val="16"/>
          <w:szCs w:val="16"/>
        </w:rPr>
        <w:t>advertising</w:t>
      </w:r>
      <w:proofErr w:type="gramEnd"/>
      <w:r w:rsidRPr="00DB4FEC">
        <w:rPr>
          <w:sz w:val="16"/>
          <w:szCs w:val="16"/>
        </w:rPr>
        <w:t xml:space="preserve"> and planned obsolescence” — by which he means there, the fact that expiration dates are built into a lot of our electronics — “while expanding socially important sectors like health care, education, care and conviviality.”</w:t>
      </w:r>
    </w:p>
    <w:p w14:paraId="78388348" w14:textId="77777777" w:rsidR="007263CF" w:rsidRPr="00DB4FEC" w:rsidRDefault="007263CF" w:rsidP="007263CF">
      <w:pPr>
        <w:rPr>
          <w:sz w:val="16"/>
          <w:szCs w:val="16"/>
        </w:rPr>
      </w:pPr>
      <w:r w:rsidRPr="00DB4FEC">
        <w:rPr>
          <w:sz w:val="16"/>
          <w:szCs w:val="16"/>
        </w:rPr>
        <w:t xml:space="preserve">And I’d urge people to think about that for a minute. I mean, you can listen to </w:t>
      </w:r>
      <w:proofErr w:type="gramStart"/>
      <w:r w:rsidRPr="00DB4FEC">
        <w:rPr>
          <w:sz w:val="16"/>
          <w:szCs w:val="16"/>
        </w:rPr>
        <w:t>that</w:t>
      </w:r>
      <w:proofErr w:type="gramEnd"/>
      <w:r w:rsidRPr="00DB4FEC">
        <w:rPr>
          <w:sz w:val="16"/>
          <w:szCs w:val="16"/>
        </w:rPr>
        <w:t xml:space="preserve"> and you will assume correctly that I am sympathetic to the idea that a lot of those goods are not great. I’m a vegan. I don’t eat beef. I would like nobody else to eat beef.</w:t>
      </w:r>
    </w:p>
    <w:p w14:paraId="2B114F14" w14:textId="77777777" w:rsidR="007263CF" w:rsidRPr="00DB4FEC" w:rsidRDefault="007263CF" w:rsidP="007263CF">
      <w:pPr>
        <w:rPr>
          <w:sz w:val="16"/>
        </w:rPr>
      </w:pPr>
      <w:r w:rsidRPr="00DB4FEC">
        <w:rPr>
          <w:sz w:val="16"/>
        </w:rPr>
        <w:t xml:space="preserve">I think that </w:t>
      </w:r>
      <w:r w:rsidRPr="00027CCA">
        <w:rPr>
          <w:rStyle w:val="StyleUnderline"/>
        </w:rPr>
        <w:t>if the</w:t>
      </w:r>
      <w:r w:rsidRPr="001428E3">
        <w:rPr>
          <w:rStyle w:val="StyleUnderline"/>
        </w:rPr>
        <w:t xml:space="preserve"> political </w:t>
      </w:r>
      <w:r w:rsidRPr="00027CCA">
        <w:rPr>
          <w:rStyle w:val="StyleUnderline"/>
        </w:rPr>
        <w:t>demand of</w:t>
      </w:r>
      <w:r w:rsidRPr="001428E3">
        <w:rPr>
          <w:rStyle w:val="StyleUnderline"/>
        </w:rPr>
        <w:t xml:space="preserve"> the </w:t>
      </w:r>
      <w:r w:rsidRPr="00027CCA">
        <w:rPr>
          <w:rStyle w:val="StyleUnderline"/>
        </w:rPr>
        <w:t>climate</w:t>
      </w:r>
      <w:r w:rsidRPr="001428E3">
        <w:rPr>
          <w:rStyle w:val="StyleUnderline"/>
        </w:rPr>
        <w:t xml:space="preserve"> movement becomes you don’t get to eat beef</w:t>
      </w:r>
      <w:r w:rsidRPr="00DB4FEC">
        <w:rPr>
          <w:sz w:val="16"/>
        </w:rPr>
        <w:t xml:space="preserve">, </w:t>
      </w:r>
      <w:r w:rsidRPr="00BD7783">
        <w:rPr>
          <w:rStyle w:val="Emphasis"/>
          <w:highlight w:val="green"/>
        </w:rPr>
        <w:t>you will set climate politics back so far, so fast, it would be disastrous</w:t>
      </w:r>
      <w:r w:rsidRPr="00DB4FEC">
        <w:rPr>
          <w:sz w:val="16"/>
        </w:rPr>
        <w:t xml:space="preserve">. Same thing with S.U.V.s. I don’t like S.U.V.s. I don’t drive one. But </w:t>
      </w:r>
      <w:r w:rsidRPr="00BD7783">
        <w:rPr>
          <w:rStyle w:val="StyleUnderline"/>
          <w:highlight w:val="green"/>
        </w:rPr>
        <w:t>if you are telling people</w:t>
      </w:r>
      <w:r w:rsidRPr="001428E3">
        <w:rPr>
          <w:rStyle w:val="StyleUnderline"/>
        </w:rPr>
        <w:t xml:space="preserve"> in rich countries that </w:t>
      </w:r>
      <w:r w:rsidRPr="00BD7783">
        <w:rPr>
          <w:rStyle w:val="StyleUnderline"/>
          <w:highlight w:val="green"/>
        </w:rPr>
        <w:t>the</w:t>
      </w:r>
      <w:r w:rsidRPr="001428E3">
        <w:rPr>
          <w:rStyle w:val="StyleUnderline"/>
        </w:rPr>
        <w:t xml:space="preserve"> climate </w:t>
      </w:r>
      <w:r w:rsidRPr="00BD7783">
        <w:rPr>
          <w:rStyle w:val="StyleUnderline"/>
          <w:highlight w:val="green"/>
        </w:rPr>
        <w:t>movement is for them not</w:t>
      </w:r>
      <w:r w:rsidRPr="001428E3">
        <w:rPr>
          <w:rStyle w:val="StyleUnderline"/>
        </w:rPr>
        <w:t xml:space="preserve"> </w:t>
      </w:r>
      <w:r w:rsidRPr="00BD7783">
        <w:rPr>
          <w:rStyle w:val="StyleUnderline"/>
          <w:highlight w:val="green"/>
        </w:rPr>
        <w:t>having</w:t>
      </w:r>
      <w:r w:rsidRPr="001428E3">
        <w:rPr>
          <w:rStyle w:val="StyleUnderline"/>
        </w:rPr>
        <w:t xml:space="preserve"> the </w:t>
      </w:r>
      <w:r w:rsidRPr="00BD7783">
        <w:rPr>
          <w:rStyle w:val="StyleUnderline"/>
          <w:highlight w:val="green"/>
        </w:rPr>
        <w:t>cars</w:t>
      </w:r>
      <w:r w:rsidRPr="001428E3">
        <w:rPr>
          <w:rStyle w:val="StyleUnderline"/>
        </w:rPr>
        <w:t xml:space="preserve"> they want to have</w:t>
      </w:r>
      <w:r w:rsidRPr="00DB4FEC">
        <w:rPr>
          <w:sz w:val="16"/>
        </w:rPr>
        <w:t xml:space="preserve">, you are just going to lose. </w:t>
      </w:r>
      <w:r w:rsidRPr="00BD7783">
        <w:rPr>
          <w:rStyle w:val="Emphasis"/>
          <w:highlight w:val="green"/>
        </w:rPr>
        <w:t>You are going to lose fast</w:t>
      </w:r>
      <w:r w:rsidRPr="00DB4FEC">
        <w:rPr>
          <w:sz w:val="16"/>
        </w:rPr>
        <w:t>.</w:t>
      </w:r>
    </w:p>
    <w:p w14:paraId="521377B9" w14:textId="77777777" w:rsidR="007263CF" w:rsidRPr="00DB4FEC" w:rsidRDefault="007263CF" w:rsidP="007263CF">
      <w:pPr>
        <w:rPr>
          <w:sz w:val="16"/>
          <w:szCs w:val="16"/>
        </w:rPr>
      </w:pPr>
      <w:r w:rsidRPr="00DB4FEC">
        <w:rPr>
          <w:sz w:val="16"/>
          <w:szCs w:val="16"/>
        </w:rPr>
        <w:t xml:space="preserve">We watched this happen for years before Elon Musk and some others began inventing cars that were both electrified and were </w:t>
      </w:r>
      <w:proofErr w:type="gramStart"/>
      <w:r w:rsidRPr="00DB4FEC">
        <w:rPr>
          <w:sz w:val="16"/>
          <w:szCs w:val="16"/>
        </w:rPr>
        <w:t>actually cool</w:t>
      </w:r>
      <w:proofErr w:type="gramEnd"/>
      <w:r w:rsidRPr="00DB4FEC">
        <w:rPr>
          <w:sz w:val="16"/>
          <w:szCs w:val="16"/>
        </w:rPr>
        <w:t xml:space="preserve"> cars. You weren’t going to get everybody in a Prius. You might, over time, get them into the post-Tesla generations of electronic vehicles.</w:t>
      </w:r>
    </w:p>
    <w:p w14:paraId="4FE4DCA8" w14:textId="77777777" w:rsidR="007263CF" w:rsidRPr="00DB4FEC" w:rsidRDefault="007263CF" w:rsidP="007263CF">
      <w:pPr>
        <w:rPr>
          <w:sz w:val="16"/>
        </w:rPr>
      </w:pPr>
      <w:r w:rsidRPr="001428E3">
        <w:rPr>
          <w:rStyle w:val="StyleUnderline"/>
        </w:rPr>
        <w:t>This is where the politics of it for me fall apart</w:t>
      </w:r>
      <w:r w:rsidRPr="00DB4FEC">
        <w:rPr>
          <w:sz w:val="16"/>
        </w:rPr>
        <w:t xml:space="preserve">. </w:t>
      </w:r>
      <w:r w:rsidRPr="001428E3">
        <w:rPr>
          <w:rStyle w:val="StyleUnderline"/>
        </w:rPr>
        <w:t>I’d</w:t>
      </w:r>
      <w:r w:rsidRPr="00DB4FEC">
        <w:rPr>
          <w:sz w:val="16"/>
        </w:rPr>
        <w:t xml:space="preserve"> at least </w:t>
      </w:r>
      <w:r w:rsidRPr="001428E3">
        <w:rPr>
          <w:rStyle w:val="StyleUnderline"/>
        </w:rPr>
        <w:t>like to see</w:t>
      </w:r>
      <w:r w:rsidRPr="00DB4FEC">
        <w:rPr>
          <w:sz w:val="16"/>
        </w:rPr>
        <w:t xml:space="preserve"> some </w:t>
      </w:r>
      <w:r w:rsidRPr="001428E3">
        <w:rPr>
          <w:rStyle w:val="StyleUnderline"/>
        </w:rPr>
        <w:t>empirical evidence</w:t>
      </w:r>
      <w:r w:rsidRPr="00DB4FEC">
        <w:rPr>
          <w:sz w:val="16"/>
        </w:rPr>
        <w:t xml:space="preserve"> for the claim that </w:t>
      </w:r>
      <w:proofErr w:type="spellStart"/>
      <w:r w:rsidRPr="00DB4FEC">
        <w:rPr>
          <w:sz w:val="16"/>
        </w:rPr>
        <w:t>degrowthers</w:t>
      </w:r>
      <w:proofErr w:type="spellEnd"/>
      <w:r w:rsidRPr="00DB4FEC">
        <w:rPr>
          <w:sz w:val="16"/>
        </w:rPr>
        <w:t xml:space="preserve"> are right, and </w:t>
      </w:r>
      <w:r w:rsidRPr="001428E3">
        <w:rPr>
          <w:rStyle w:val="StyleUnderline"/>
        </w:rPr>
        <w:t>that their appeal will speed the politics of doing hard things on climate change</w:t>
      </w:r>
      <w:r w:rsidRPr="00DB4FEC">
        <w:rPr>
          <w:sz w:val="16"/>
        </w:rPr>
        <w:t xml:space="preserve">. </w:t>
      </w:r>
      <w:r w:rsidRPr="001428E3">
        <w:rPr>
          <w:rStyle w:val="StyleUnderline"/>
        </w:rPr>
        <w:t>Because I think it will do the opposite</w:t>
      </w:r>
      <w:r w:rsidRPr="00DB4FEC">
        <w:rPr>
          <w:sz w:val="16"/>
        </w:rPr>
        <w:t xml:space="preserve">. </w:t>
      </w:r>
      <w:r w:rsidRPr="001428E3">
        <w:rPr>
          <w:rStyle w:val="StyleUnderline"/>
        </w:rPr>
        <w:t xml:space="preserve">And </w:t>
      </w:r>
      <w:r w:rsidRPr="00BD7783">
        <w:rPr>
          <w:rStyle w:val="Emphasis"/>
          <w:highlight w:val="green"/>
        </w:rPr>
        <w:t>I don’t see politicians winning</w:t>
      </w:r>
      <w:r w:rsidRPr="00DB4FEC">
        <w:rPr>
          <w:sz w:val="16"/>
        </w:rPr>
        <w:t xml:space="preserve"> in the countries they would need to win </w:t>
      </w:r>
      <w:r w:rsidRPr="00BD7783">
        <w:rPr>
          <w:rStyle w:val="Emphasis"/>
          <w:highlight w:val="green"/>
        </w:rPr>
        <w:t>on</w:t>
      </w:r>
      <w:r w:rsidRPr="00DB4FEC">
        <w:rPr>
          <w:sz w:val="16"/>
        </w:rPr>
        <w:t xml:space="preserve"> anything like </w:t>
      </w:r>
      <w:r w:rsidRPr="00BD7783">
        <w:rPr>
          <w:rStyle w:val="Emphasis"/>
          <w:highlight w:val="green"/>
        </w:rPr>
        <w:t>this platform</w:t>
      </w:r>
      <w:r w:rsidRPr="00DB4FEC">
        <w:rPr>
          <w:sz w:val="16"/>
        </w:rPr>
        <w:t>. Quite the contrary.</w:t>
      </w:r>
    </w:p>
    <w:p w14:paraId="19F1FAD1" w14:textId="77777777" w:rsidR="007263CF" w:rsidRPr="00DB4FEC" w:rsidRDefault="007263CF" w:rsidP="007263CF">
      <w:pPr>
        <w:rPr>
          <w:sz w:val="16"/>
        </w:rPr>
      </w:pPr>
      <w:r w:rsidRPr="00DB4FEC">
        <w:rPr>
          <w:sz w:val="16"/>
        </w:rPr>
        <w:t xml:space="preserve">I watched the </w:t>
      </w:r>
      <w:r w:rsidRPr="00624FF4">
        <w:rPr>
          <w:rStyle w:val="StyleUnderline"/>
        </w:rPr>
        <w:t>most effective attack against Joe Biden’s climate policies</w:t>
      </w:r>
      <w:r w:rsidRPr="00DB4FEC">
        <w:rPr>
          <w:sz w:val="16"/>
        </w:rPr>
        <w:t xml:space="preserve">. It dominated the news for a day or two. It was </w:t>
      </w:r>
      <w:r w:rsidRPr="00624FF4">
        <w:rPr>
          <w:rStyle w:val="StyleUnderline"/>
        </w:rPr>
        <w:t>Fox News just making up</w:t>
      </w:r>
      <w:r w:rsidRPr="00DB4FEC">
        <w:rPr>
          <w:sz w:val="16"/>
        </w:rPr>
        <w:t xml:space="preserve"> — just completely making up — </w:t>
      </w:r>
      <w:r w:rsidRPr="00624FF4">
        <w:rPr>
          <w:rStyle w:val="StyleUnderline"/>
        </w:rPr>
        <w:t>a false claim that Biden was going to limit or restrict red meat</w:t>
      </w:r>
      <w:r w:rsidRPr="00DB4FEC">
        <w:rPr>
          <w:sz w:val="16"/>
        </w:rPr>
        <w:t>.</w:t>
      </w:r>
    </w:p>
    <w:p w14:paraId="732FD8F9" w14:textId="77777777" w:rsidR="007263CF" w:rsidRPr="00DB4FEC" w:rsidRDefault="007263CF" w:rsidP="007263CF">
      <w:pPr>
        <w:rPr>
          <w:sz w:val="16"/>
          <w:szCs w:val="16"/>
        </w:rPr>
      </w:pPr>
      <w:r w:rsidRPr="00DB4FEC">
        <w:rPr>
          <w:sz w:val="16"/>
          <w:szCs w:val="16"/>
        </w:rPr>
        <w:t>ANNIE GALVIN: Right. [LAUGHS]</w:t>
      </w:r>
    </w:p>
    <w:p w14:paraId="0DA3B961" w14:textId="77777777" w:rsidR="007263CF" w:rsidRDefault="007263CF" w:rsidP="007263CF">
      <w:r>
        <w:t xml:space="preserve">EZRA KLEIN: </w:t>
      </w:r>
      <w:r w:rsidRPr="00624FF4">
        <w:rPr>
          <w:rStyle w:val="StyleUnderline"/>
        </w:rPr>
        <w:t xml:space="preserve">So my worry with </w:t>
      </w:r>
      <w:r w:rsidRPr="00BD7783">
        <w:rPr>
          <w:rStyle w:val="StyleUnderline"/>
          <w:highlight w:val="green"/>
        </w:rPr>
        <w:t>degrowth</w:t>
      </w:r>
      <w:r w:rsidRPr="00624FF4">
        <w:rPr>
          <w:rStyle w:val="StyleUnderline"/>
        </w:rPr>
        <w:t xml:space="preserve"> is that it is </w:t>
      </w:r>
      <w:r w:rsidRPr="00624FF4">
        <w:rPr>
          <w:rStyle w:val="Emphasis"/>
        </w:rPr>
        <w:t>trying to take the politics out of politics</w:t>
      </w:r>
      <w:r>
        <w:t xml:space="preserve">. </w:t>
      </w:r>
      <w:r w:rsidRPr="00624FF4">
        <w:rPr>
          <w:rStyle w:val="StyleUnderline"/>
        </w:rPr>
        <w:t xml:space="preserve">It </w:t>
      </w:r>
      <w:r w:rsidRPr="00BD7783">
        <w:rPr>
          <w:rStyle w:val="StyleUnderline"/>
          <w:highlight w:val="green"/>
        </w:rPr>
        <w:t>is</w:t>
      </w:r>
      <w:r w:rsidRPr="00027CCA">
        <w:rPr>
          <w:rStyle w:val="StyleUnderline"/>
        </w:rPr>
        <w:t xml:space="preserve"> attacking</w:t>
      </w:r>
      <w:r w:rsidRPr="00624FF4">
        <w:rPr>
          <w:rStyle w:val="StyleUnderline"/>
        </w:rPr>
        <w:t xml:space="preserve"> the flaws of the current strategy as not moving fast enough when </w:t>
      </w:r>
      <w:r w:rsidRPr="00624FF4">
        <w:rPr>
          <w:rStyle w:val="Emphasis"/>
        </w:rPr>
        <w:t xml:space="preserve">the impediments are political, but then </w:t>
      </w:r>
      <w:r w:rsidRPr="00BD7783">
        <w:rPr>
          <w:rStyle w:val="Emphasis"/>
          <w:highlight w:val="green"/>
        </w:rPr>
        <w:t>not accepting the impediments to its</w:t>
      </w:r>
      <w:r w:rsidRPr="00624FF4">
        <w:rPr>
          <w:rStyle w:val="Emphasis"/>
        </w:rPr>
        <w:t xml:space="preserve"> own </w:t>
      </w:r>
      <w:r w:rsidRPr="00BD7783">
        <w:rPr>
          <w:rStyle w:val="Emphasis"/>
          <w:highlight w:val="green"/>
        </w:rPr>
        <w:t>political path</w:t>
      </w:r>
      <w:r w:rsidRPr="00624FF4">
        <w:rPr>
          <w:rStyle w:val="Emphasis"/>
        </w:rPr>
        <w:t xml:space="preserve"> forward</w:t>
      </w:r>
      <w:r>
        <w:t>.</w:t>
      </w:r>
    </w:p>
    <w:p w14:paraId="5D0B6786" w14:textId="77777777" w:rsidR="007263CF" w:rsidRPr="00DB4FEC" w:rsidRDefault="007263CF" w:rsidP="007263CF">
      <w:pPr>
        <w:rPr>
          <w:sz w:val="16"/>
        </w:rPr>
      </w:pPr>
      <w:r w:rsidRPr="00DB4FEC">
        <w:rPr>
          <w:sz w:val="16"/>
        </w:rPr>
        <w:t xml:space="preserve">I will say, because I think it’ll be weird to people if I don’t mention this, that </w:t>
      </w:r>
      <w:r w:rsidRPr="00624FF4">
        <w:rPr>
          <w:rStyle w:val="StyleUnderline"/>
        </w:rPr>
        <w:t>there is the big problem</w:t>
      </w:r>
      <w:r w:rsidRPr="00DB4FEC">
        <w:rPr>
          <w:sz w:val="16"/>
        </w:rPr>
        <w:t xml:space="preserve">, of course, </w:t>
      </w:r>
      <w:r w:rsidRPr="00624FF4">
        <w:rPr>
          <w:rStyle w:val="StyleUnderline"/>
        </w:rPr>
        <w:t xml:space="preserve">that the rising generation of emissions is coming from </w:t>
      </w:r>
      <w:r w:rsidRPr="00624FF4">
        <w:rPr>
          <w:rStyle w:val="Emphasis"/>
        </w:rPr>
        <w:t>China</w:t>
      </w:r>
      <w:r w:rsidRPr="00624FF4">
        <w:rPr>
          <w:rStyle w:val="StyleUnderline"/>
        </w:rPr>
        <w:t xml:space="preserve">, from </w:t>
      </w:r>
      <w:r w:rsidRPr="00624FF4">
        <w:rPr>
          <w:rStyle w:val="Emphasis"/>
        </w:rPr>
        <w:t>India</w:t>
      </w:r>
      <w:r w:rsidRPr="00DB4FEC">
        <w:rPr>
          <w:sz w:val="16"/>
        </w:rPr>
        <w:t xml:space="preserve">. I think it’s something like </w:t>
      </w:r>
      <w:r w:rsidRPr="00624FF4">
        <w:rPr>
          <w:rStyle w:val="Emphasis"/>
        </w:rPr>
        <w:t>⅔ of emissions</w:t>
      </w:r>
      <w:r w:rsidRPr="00624FF4">
        <w:rPr>
          <w:rStyle w:val="StyleUnderline"/>
        </w:rPr>
        <w:t xml:space="preserve"> are now from middle income countries. That is only going up</w:t>
      </w:r>
      <w:r w:rsidRPr="00DB4FEC">
        <w:rPr>
          <w:sz w:val="16"/>
        </w:rPr>
        <w:t>.</w:t>
      </w:r>
    </w:p>
    <w:p w14:paraId="198F5CBE" w14:textId="77777777" w:rsidR="007263CF" w:rsidRPr="00DB4FEC" w:rsidRDefault="007263CF" w:rsidP="007263CF">
      <w:pPr>
        <w:rPr>
          <w:sz w:val="16"/>
        </w:rPr>
      </w:pPr>
      <w:r w:rsidRPr="00DB4FEC">
        <w:rPr>
          <w:sz w:val="16"/>
        </w:rPr>
        <w:t xml:space="preserve">Hickel and other </w:t>
      </w:r>
      <w:proofErr w:type="spellStart"/>
      <w:r w:rsidRPr="00DB4FEC">
        <w:rPr>
          <w:sz w:val="16"/>
        </w:rPr>
        <w:t>degrowthers</w:t>
      </w:r>
      <w:proofErr w:type="spellEnd"/>
      <w:r w:rsidRPr="00DB4FEC">
        <w:rPr>
          <w:sz w:val="16"/>
        </w:rPr>
        <w:t xml:space="preserve"> will say that, yes, the point of this is that the rich countries, which have already used more than their fair share of the carbon budget, should cut their carbon usage so poor countries can grow. </w:t>
      </w:r>
      <w:r w:rsidRPr="00BD7783">
        <w:rPr>
          <w:rStyle w:val="StyleUnderline"/>
          <w:highlight w:val="green"/>
        </w:rPr>
        <w:t>I cannot imagine how</w:t>
      </w:r>
      <w:r w:rsidRPr="00624FF4">
        <w:rPr>
          <w:rStyle w:val="StyleUnderline"/>
        </w:rPr>
        <w:t xml:space="preserve"> you are going </w:t>
      </w:r>
      <w:r w:rsidRPr="00BD7783">
        <w:rPr>
          <w:rStyle w:val="StyleUnderline"/>
          <w:highlight w:val="green"/>
        </w:rPr>
        <w:t xml:space="preserve">to </w:t>
      </w:r>
      <w:r w:rsidRPr="00BD7783">
        <w:rPr>
          <w:rStyle w:val="Emphasis"/>
          <w:highlight w:val="green"/>
        </w:rPr>
        <w:t>enforce this</w:t>
      </w:r>
      <w:r w:rsidRPr="00BD7783">
        <w:rPr>
          <w:rStyle w:val="StyleUnderline"/>
          <w:highlight w:val="green"/>
        </w:rPr>
        <w:t xml:space="preserve"> as a</w:t>
      </w:r>
      <w:r w:rsidRPr="00624FF4">
        <w:rPr>
          <w:rStyle w:val="StyleUnderline"/>
        </w:rPr>
        <w:t xml:space="preserve"> political and economic </w:t>
      </w:r>
      <w:r w:rsidRPr="00BD7783">
        <w:rPr>
          <w:rStyle w:val="StyleUnderline"/>
          <w:highlight w:val="green"/>
        </w:rPr>
        <w:t>planning regime</w:t>
      </w:r>
      <w:r w:rsidRPr="00DB4FEC">
        <w:rPr>
          <w:sz w:val="16"/>
        </w:rPr>
        <w:t xml:space="preserve">. </w:t>
      </w:r>
      <w:r w:rsidRPr="00624FF4">
        <w:rPr>
          <w:rStyle w:val="StyleUnderline"/>
        </w:rPr>
        <w:t>How you will get rich countries to agree to do less so poor countries can have more</w:t>
      </w:r>
      <w:r w:rsidRPr="00DB4FEC">
        <w:rPr>
          <w:sz w:val="16"/>
        </w:rPr>
        <w:t>. I mean, look at what has happened with vaccine hoarding.</w:t>
      </w:r>
    </w:p>
    <w:p w14:paraId="2BE5AF6E" w14:textId="77777777" w:rsidR="007263CF" w:rsidRPr="00DB4FEC" w:rsidRDefault="007263CF" w:rsidP="007263CF">
      <w:pPr>
        <w:rPr>
          <w:sz w:val="16"/>
        </w:rPr>
      </w:pPr>
      <w:r w:rsidRPr="00DB4FEC">
        <w:rPr>
          <w:sz w:val="16"/>
        </w:rPr>
        <w:t xml:space="preserve">I don’t want to say that this isn’t a good moral weight on the conversation or, in the long term, a good push for people to think about different ways of having growth, different ways of human flourishing. But the entirety — as the degrowth people will agree — </w:t>
      </w:r>
      <w:r w:rsidRPr="00BD7783">
        <w:rPr>
          <w:rStyle w:val="Emphasis"/>
          <w:highlight w:val="green"/>
        </w:rPr>
        <w:t>the entire question of the</w:t>
      </w:r>
      <w:r w:rsidRPr="00624FF4">
        <w:rPr>
          <w:rStyle w:val="Emphasis"/>
        </w:rPr>
        <w:t xml:space="preserve"> climate change </w:t>
      </w:r>
      <w:r w:rsidRPr="00BD7783">
        <w:rPr>
          <w:rStyle w:val="Emphasis"/>
          <w:highlight w:val="green"/>
        </w:rPr>
        <w:t>conversation is speed</w:t>
      </w:r>
      <w:r w:rsidRPr="00DB4FEC">
        <w:rPr>
          <w:sz w:val="16"/>
        </w:rPr>
        <w:t xml:space="preserve">. </w:t>
      </w:r>
      <w:r w:rsidRPr="00624FF4">
        <w:rPr>
          <w:rStyle w:val="StyleUnderline"/>
        </w:rPr>
        <w:t xml:space="preserve">And </w:t>
      </w:r>
      <w:r w:rsidRPr="00BD7783">
        <w:rPr>
          <w:rStyle w:val="StyleUnderline"/>
          <w:highlight w:val="green"/>
        </w:rPr>
        <w:t>I</w:t>
      </w:r>
      <w:r w:rsidRPr="00624FF4">
        <w:rPr>
          <w:rStyle w:val="StyleUnderline"/>
        </w:rPr>
        <w:t xml:space="preserve"> just </w:t>
      </w:r>
      <w:r w:rsidRPr="00BD7783">
        <w:rPr>
          <w:rStyle w:val="StyleUnderline"/>
          <w:highlight w:val="green"/>
        </w:rPr>
        <w:t>don’t see</w:t>
      </w:r>
      <w:r w:rsidRPr="00624FF4">
        <w:rPr>
          <w:rStyle w:val="StyleUnderline"/>
        </w:rPr>
        <w:t xml:space="preserve"> the argument for </w:t>
      </w:r>
      <w:r w:rsidRPr="00BD7783">
        <w:rPr>
          <w:rStyle w:val="StyleUnderline"/>
          <w:highlight w:val="green"/>
        </w:rPr>
        <w:t>degrowth as being anything but</w:t>
      </w:r>
      <w:r w:rsidRPr="00624FF4">
        <w:rPr>
          <w:rStyle w:val="StyleUnderline"/>
        </w:rPr>
        <w:t xml:space="preserve"> an </w:t>
      </w:r>
      <w:r w:rsidRPr="00BD7783">
        <w:rPr>
          <w:rStyle w:val="Emphasis"/>
          <w:highlight w:val="green"/>
        </w:rPr>
        <w:t>extraordinarily slower</w:t>
      </w:r>
      <w:r w:rsidRPr="00624FF4">
        <w:rPr>
          <w:rStyle w:val="Emphasis"/>
        </w:rPr>
        <w:t xml:space="preserve"> way of approaching the politics</w:t>
      </w:r>
      <w:r w:rsidRPr="00DB4FEC">
        <w:rPr>
          <w:sz w:val="16"/>
        </w:rPr>
        <w:t xml:space="preserve">, </w:t>
      </w:r>
      <w:r w:rsidRPr="00624FF4">
        <w:rPr>
          <w:rStyle w:val="StyleUnderline"/>
        </w:rPr>
        <w:t xml:space="preserve">probably </w:t>
      </w:r>
      <w:r w:rsidRPr="00BD7783">
        <w:rPr>
          <w:rStyle w:val="Emphasis"/>
          <w:highlight w:val="green"/>
        </w:rPr>
        <w:t>counterproductive</w:t>
      </w:r>
      <w:r w:rsidRPr="00DB4FEC">
        <w:rPr>
          <w:sz w:val="16"/>
        </w:rPr>
        <w:t xml:space="preserve"> </w:t>
      </w:r>
      <w:r w:rsidRPr="00624FF4">
        <w:rPr>
          <w:rStyle w:val="StyleUnderline"/>
        </w:rPr>
        <w:t xml:space="preserve">compared to what we’re doing, which is I think you can make tremendous strides on climate change by </w:t>
      </w:r>
      <w:r w:rsidRPr="00624FF4">
        <w:rPr>
          <w:rStyle w:val="Emphasis"/>
        </w:rPr>
        <w:t>deploying renewable energy technologies</w:t>
      </w:r>
      <w:r w:rsidRPr="00DB4FEC">
        <w:rPr>
          <w:sz w:val="16"/>
        </w:rPr>
        <w:t xml:space="preserve"> and giving people the opportunity to have a more materially fulfilling life atop those technologies.</w:t>
      </w:r>
    </w:p>
    <w:p w14:paraId="2587D09A" w14:textId="77777777" w:rsidR="007263CF" w:rsidRPr="00DB4FEC" w:rsidRDefault="007263CF" w:rsidP="007263CF">
      <w:pPr>
        <w:rPr>
          <w:sz w:val="16"/>
        </w:rPr>
      </w:pPr>
      <w:r w:rsidRPr="00DB4FEC">
        <w:rPr>
          <w:sz w:val="16"/>
        </w:rPr>
        <w:t xml:space="preserve">And by the way, </w:t>
      </w:r>
      <w:r w:rsidRPr="00624FF4">
        <w:rPr>
          <w:rStyle w:val="StyleUnderline"/>
        </w:rPr>
        <w:t>when that happens in rich countries</w:t>
      </w:r>
      <w:r w:rsidRPr="00DB4FEC">
        <w:rPr>
          <w:sz w:val="16"/>
        </w:rPr>
        <w:t xml:space="preserve">, as we have seen, </w:t>
      </w:r>
      <w:r w:rsidRPr="00624FF4">
        <w:rPr>
          <w:rStyle w:val="StyleUnderline"/>
        </w:rPr>
        <w:t xml:space="preserve">it ends up </w:t>
      </w:r>
      <w:r w:rsidRPr="00624FF4">
        <w:rPr>
          <w:rStyle w:val="Emphasis"/>
        </w:rPr>
        <w:t>subsidizing these renewable energy technological advances for poorer countries</w:t>
      </w:r>
      <w:r w:rsidRPr="00DB4FEC">
        <w:rPr>
          <w:sz w:val="16"/>
        </w:rPr>
        <w:t>. So it is a fact that Germany and other countries did so much to subsidize solar for themselves, it has also made it possible for countries like China and India to have such a rapid advance in solar technology that it’s affordable for them to do a lot of their growth on that platform.</w:t>
      </w:r>
    </w:p>
    <w:p w14:paraId="665A5BEA" w14:textId="77777777" w:rsidR="007263CF" w:rsidRDefault="007263CF" w:rsidP="007263CF">
      <w:pPr>
        <w:rPr>
          <w:sz w:val="16"/>
        </w:rPr>
      </w:pPr>
      <w:r w:rsidRPr="00DB4FEC">
        <w:rPr>
          <w:sz w:val="16"/>
        </w:rPr>
        <w:t xml:space="preserve">So I also think there are cross-subsidies in rich countries trying to maintain growth renewable energy deployment that end up helping poor countries change what they’re doing in a useful way, too. So that’s my take on </w:t>
      </w:r>
      <w:r w:rsidRPr="00624FF4">
        <w:rPr>
          <w:rStyle w:val="StyleUnderline"/>
        </w:rPr>
        <w:t>degrowth</w:t>
      </w:r>
      <w:r w:rsidRPr="00DB4FEC">
        <w:rPr>
          <w:sz w:val="16"/>
        </w:rPr>
        <w:t xml:space="preserve">. But </w:t>
      </w:r>
      <w:r w:rsidRPr="00624FF4">
        <w:rPr>
          <w:rStyle w:val="StyleUnderline"/>
        </w:rPr>
        <w:t>I understand its appeal</w:t>
      </w:r>
      <w:r w:rsidRPr="00DB4FEC">
        <w:rPr>
          <w:sz w:val="16"/>
        </w:rPr>
        <w:t xml:space="preserve">. </w:t>
      </w:r>
      <w:r w:rsidRPr="00624FF4">
        <w:rPr>
          <w:rStyle w:val="StyleUnderline"/>
        </w:rPr>
        <w:t>I just don’t understand its politics</w:t>
      </w:r>
      <w:r w:rsidRPr="00DB4FEC">
        <w:rPr>
          <w:sz w:val="16"/>
        </w:rPr>
        <w:t>.</w:t>
      </w:r>
    </w:p>
    <w:bookmarkEnd w:id="2"/>
    <w:p w14:paraId="5FBD9DEE" w14:textId="1362BE1D" w:rsidR="0059176C" w:rsidRPr="0059176C" w:rsidRDefault="0059176C" w:rsidP="0059176C"/>
    <w:sectPr w:rsidR="0059176C" w:rsidRPr="005917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B3E1997"/>
    <w:multiLevelType w:val="hybridMultilevel"/>
    <w:tmpl w:val="DF48858C"/>
    <w:lvl w:ilvl="0" w:tplc="C83ACD8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673216966464"/>
    <w:docVar w:name="VerbatimVersion" w:val="5.1"/>
  </w:docVars>
  <w:rsids>
    <w:rsidRoot w:val="0064209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1836"/>
    <w:rsid w:val="0038158C"/>
    <w:rsid w:val="0038656E"/>
    <w:rsid w:val="003902BA"/>
    <w:rsid w:val="003A09E2"/>
    <w:rsid w:val="00407037"/>
    <w:rsid w:val="004605D6"/>
    <w:rsid w:val="004C60E8"/>
    <w:rsid w:val="004E3579"/>
    <w:rsid w:val="004E728B"/>
    <w:rsid w:val="004F39E0"/>
    <w:rsid w:val="00537BD5"/>
    <w:rsid w:val="0057268A"/>
    <w:rsid w:val="0059176C"/>
    <w:rsid w:val="005D2912"/>
    <w:rsid w:val="005E6700"/>
    <w:rsid w:val="006065BD"/>
    <w:rsid w:val="006146AC"/>
    <w:rsid w:val="00636588"/>
    <w:rsid w:val="00642091"/>
    <w:rsid w:val="00645FA9"/>
    <w:rsid w:val="00647866"/>
    <w:rsid w:val="00665003"/>
    <w:rsid w:val="006A2AD0"/>
    <w:rsid w:val="006C2375"/>
    <w:rsid w:val="006D4ECC"/>
    <w:rsid w:val="00722258"/>
    <w:rsid w:val="007243E5"/>
    <w:rsid w:val="007263CF"/>
    <w:rsid w:val="00756005"/>
    <w:rsid w:val="00766EA0"/>
    <w:rsid w:val="007A2226"/>
    <w:rsid w:val="007F2402"/>
    <w:rsid w:val="007F5B66"/>
    <w:rsid w:val="00823A1C"/>
    <w:rsid w:val="00845B9D"/>
    <w:rsid w:val="00860984"/>
    <w:rsid w:val="008B3ECB"/>
    <w:rsid w:val="008B4E85"/>
    <w:rsid w:val="008C1B2E"/>
    <w:rsid w:val="0091627E"/>
    <w:rsid w:val="0097032B"/>
    <w:rsid w:val="009A2DDC"/>
    <w:rsid w:val="009D2EAD"/>
    <w:rsid w:val="009D54B2"/>
    <w:rsid w:val="009E1922"/>
    <w:rsid w:val="009F7ED2"/>
    <w:rsid w:val="00A82F0B"/>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5181B"/>
  <w15:chartTrackingRefBased/>
  <w15:docId w15:val="{CA03ABE2-8C5F-4E35-97C0-CFB1FCF32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56005"/>
    <w:rPr>
      <w:rFonts w:ascii="Calibri" w:hAnsi="Calibri" w:cs="Calibri"/>
    </w:rPr>
  </w:style>
  <w:style w:type="paragraph" w:styleId="Heading1">
    <w:name w:val="heading 1"/>
    <w:aliases w:val="Pocket"/>
    <w:basedOn w:val="Normal"/>
    <w:next w:val="Normal"/>
    <w:link w:val="Heading1Char"/>
    <w:qFormat/>
    <w:rsid w:val="007560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60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560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tag,No Spacing5,tags, Ch,Card"/>
    <w:basedOn w:val="Normal"/>
    <w:next w:val="Normal"/>
    <w:link w:val="Heading4Char"/>
    <w:uiPriority w:val="3"/>
    <w:unhideWhenUsed/>
    <w:qFormat/>
    <w:rsid w:val="0075600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560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6005"/>
  </w:style>
  <w:style w:type="character" w:customStyle="1" w:styleId="Heading1Char">
    <w:name w:val="Heading 1 Char"/>
    <w:aliases w:val="Pocket Char"/>
    <w:basedOn w:val="DefaultParagraphFont"/>
    <w:link w:val="Heading1"/>
    <w:rsid w:val="0075600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5600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56005"/>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756005"/>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
    <w:basedOn w:val="DefaultParagraphFont"/>
    <w:link w:val="textbold"/>
    <w:uiPriority w:val="7"/>
    <w:qFormat/>
    <w:rsid w:val="0075600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56005"/>
    <w:rPr>
      <w:b/>
      <w:bCs/>
      <w:sz w:val="26"/>
      <w:u w:val="none"/>
    </w:rPr>
  </w:style>
  <w:style w:type="character" w:customStyle="1" w:styleId="StyleUnderline">
    <w:name w:val="Style Underline"/>
    <w:aliases w:val="Underline,Style Bold Underline,Intense Emphasis11,cites Char Ch,Intense Emphasis111,Intense Emphasis1111,Bo,Intense Emphasis3,Intense Emphasis4,Bold Cite Char,c,Minimized Char,Heading 3 Char Char Char Char Char,ci,9.,Style,Bold,cite,8.5"/>
    <w:basedOn w:val="DefaultParagraphFont"/>
    <w:uiPriority w:val="6"/>
    <w:qFormat/>
    <w:rsid w:val="00756005"/>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756005"/>
    <w:rPr>
      <w:color w:val="auto"/>
      <w:u w:val="none"/>
    </w:rPr>
  </w:style>
  <w:style w:type="character" w:styleId="FollowedHyperlink">
    <w:name w:val="FollowedHyperlink"/>
    <w:basedOn w:val="DefaultParagraphFont"/>
    <w:uiPriority w:val="99"/>
    <w:semiHidden/>
    <w:unhideWhenUsed/>
    <w:rsid w:val="00756005"/>
    <w:rPr>
      <w:color w:val="auto"/>
      <w:u w:val="none"/>
    </w:rPr>
  </w:style>
  <w:style w:type="paragraph" w:styleId="ListParagraph">
    <w:name w:val="List Paragraph"/>
    <w:basedOn w:val="Normal"/>
    <w:uiPriority w:val="99"/>
    <w:unhideWhenUsed/>
    <w:qFormat/>
    <w:rsid w:val="0038656E"/>
    <w:pPr>
      <w:ind w:left="720"/>
      <w:contextualSpacing/>
    </w:p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
    <w:basedOn w:val="Heading1"/>
    <w:link w:val="Hyperlink"/>
    <w:autoRedefine/>
    <w:uiPriority w:val="99"/>
    <w:qFormat/>
    <w:rsid w:val="0038656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38656E"/>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bcnews.com/mach/science/colossal-elevator-space-could-be-going-sooner-you-ever-imagined-ncna915421" TargetMode="External"/><Relationship Id="rId13" Type="http://schemas.openxmlformats.org/officeDocument/2006/relationships/hyperlink" Target="http://www.foresight.org/Conferences/MNT05/Papers/Gubrud/" TargetMode="External"/><Relationship Id="rId18" Type="http://schemas.openxmlformats.org/officeDocument/2006/relationships/hyperlink" Target="https://documents1.worldbank.org/curated/en/799701589552654684/pdf/Costs-and-Trade-Offs-in-the-Fight-Against-the-COVID-19-Pandemic-A-Developing-Country-Perspective.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techtimes.com/articles/77612/20150818/companies-working-space-elevator.htm" TargetMode="External"/><Relationship Id="rId12" Type="http://schemas.openxmlformats.org/officeDocument/2006/relationships/hyperlink" Target="http://www.financialsense.com/stormw...2005/0204.html" TargetMode="External"/><Relationship Id="rId17" Type="http://schemas.openxmlformats.org/officeDocument/2006/relationships/hyperlink" Target="https://www.vox.com/future-perfect/2020/4/18/21212688/coronavirus-lockdowns-developing-world" TargetMode="External"/><Relationship Id="rId2" Type="http://schemas.openxmlformats.org/officeDocument/2006/relationships/numbering" Target="numbering.xml"/><Relationship Id="rId16" Type="http://schemas.openxmlformats.org/officeDocument/2006/relationships/hyperlink" Target="https://documents1.worldbank.org/curated/en/799701589552654684/pdf/Costs-and-Trade-Offs-in-the-Fight-Against-the-COVID-19-Pandemic-A-Developing-Country-Perspective.pdf" TargetMode="External"/><Relationship Id="rId20" Type="http://schemas.openxmlformats.org/officeDocument/2006/relationships/hyperlink" Target="https://www.nytimes.com/2021/08/31/podcasts/transcript-ezra-klein-ask-me-anything.html" TargetMode="External"/><Relationship Id="rId1" Type="http://schemas.openxmlformats.org/officeDocument/2006/relationships/customXml" Target="../customXml/item1.xml"/><Relationship Id="rId6" Type="http://schemas.openxmlformats.org/officeDocument/2006/relationships/hyperlink" Target="https://www.spacelegalissues.com/space-law-legal-aspects-of-the-space-elevator-transportation-system/" TargetMode="External"/><Relationship Id="rId11" Type="http://schemas.openxmlformats.org/officeDocument/2006/relationships/hyperlink" Target="https://www.forbes.com/sites/charlesbeames/2020/10/14/the-dragon-is-breathing-down-our-neck-action-is-americas-best-weapon/?sh=67a437724cb5" TargetMode="External"/><Relationship Id="rId5" Type="http://schemas.openxmlformats.org/officeDocument/2006/relationships/webSettings" Target="webSettings.xml"/><Relationship Id="rId15" Type="http://schemas.openxmlformats.org/officeDocument/2006/relationships/hyperlink" Target="https://documents1.worldbank.org/curated/en/799701589552654684/pdf/Costs-and-Trade-Offs-in-the-Fight-Against-the-COVID-19-Pandemic-A-Developing-Country-Perspective.pdf" TargetMode="External"/><Relationship Id="rId10" Type="http://schemas.openxmlformats.org/officeDocument/2006/relationships/hyperlink" Target="https://www.forbes.com/sites/charlesbeames/2021/09/30/it-is-time-our-government-stops-competing-against-the-commercial-space-industry/" TargetMode="External"/><Relationship Id="rId19" Type="http://schemas.openxmlformats.org/officeDocument/2006/relationships/hyperlink" Target="https://brankomilanovic.substack.com/p/degrowth-solving-the-impasse-by-magical" TargetMode="External"/><Relationship Id="rId4" Type="http://schemas.openxmlformats.org/officeDocument/2006/relationships/settings" Target="settings.xml"/><Relationship Id="rId9" Type="http://schemas.openxmlformats.org/officeDocument/2006/relationships/hyperlink" Target="http://www.iitg.ac.in/arun/" TargetMode="External"/><Relationship Id="rId14" Type="http://schemas.openxmlformats.org/officeDocument/2006/relationships/hyperlink" Target="https://www.cgdev.org/media/developing-countries-are-responsible-63-percent-current-carbon-emission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57</TotalTime>
  <Pages>1</Pages>
  <Words>12405</Words>
  <Characters>70715</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3</cp:revision>
  <dcterms:created xsi:type="dcterms:W3CDTF">2022-01-29T18:56:00Z</dcterms:created>
  <dcterms:modified xsi:type="dcterms:W3CDTF">2022-01-29T20:42:00Z</dcterms:modified>
</cp:coreProperties>
</file>