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866DD4" w14:textId="08781AE5" w:rsidR="00A95652" w:rsidRDefault="0050744E" w:rsidP="0050744E">
      <w:pPr>
        <w:pStyle w:val="Heading1"/>
      </w:pPr>
      <w:r>
        <w:t>1NC Emory Round 4</w:t>
      </w:r>
    </w:p>
    <w:p w14:paraId="02AC6A15" w14:textId="45397A82" w:rsidR="00696E37" w:rsidRDefault="00696E37" w:rsidP="00696E37">
      <w:pPr>
        <w:pStyle w:val="Heading2"/>
      </w:pPr>
      <w:r>
        <w:t>1</w:t>
      </w:r>
    </w:p>
    <w:p w14:paraId="491D99E1" w14:textId="07323BF4" w:rsidR="00696E37" w:rsidRDefault="00696E37" w:rsidP="00696E37">
      <w:pPr>
        <w:pStyle w:val="Heading3"/>
      </w:pPr>
      <w:r>
        <w:t>DA</w:t>
      </w:r>
    </w:p>
    <w:p w14:paraId="0E1F6B4A" w14:textId="77777777" w:rsidR="00696E37" w:rsidRDefault="00696E37" w:rsidP="00696E37">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6663A10A" w14:textId="77777777" w:rsidR="00696E37" w:rsidRDefault="00696E37" w:rsidP="00696E37">
      <w:r w:rsidRPr="007D7FC5">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1725EE74" w14:textId="77777777" w:rsidR="00696E37" w:rsidRPr="006326AA" w:rsidRDefault="00696E37" w:rsidP="00696E37">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A90E46">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A90E46">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A90E46">
        <w:rPr>
          <w:rStyle w:val="StyleUnderline"/>
          <w:highlight w:val="green"/>
        </w:rPr>
        <w:t>will be</w:t>
      </w:r>
      <w:r w:rsidRPr="00184EB0">
        <w:rPr>
          <w:sz w:val="12"/>
        </w:rPr>
        <w:t xml:space="preserve"> ever </w:t>
      </w:r>
      <w:r w:rsidRPr="001801D1">
        <w:rPr>
          <w:rStyle w:val="StyleUnderline"/>
        </w:rPr>
        <w:t xml:space="preserve">more </w:t>
      </w:r>
      <w:r w:rsidRPr="00A90E46">
        <w:rPr>
          <w:rStyle w:val="StyleUnderline"/>
          <w:highlight w:val="green"/>
        </w:rPr>
        <w:t xml:space="preserve">vulnerable to </w:t>
      </w:r>
      <w:r w:rsidRPr="00A90E46">
        <w:rPr>
          <w:rStyle w:val="Emphasis"/>
          <w:highlight w:val="green"/>
        </w:rPr>
        <w:t>terror</w:t>
      </w:r>
      <w:r w:rsidRPr="009A246A">
        <w:rPr>
          <w:rStyle w:val="StyleUnderline"/>
        </w:rPr>
        <w:t>ist attack</w:t>
      </w:r>
      <w:r w:rsidRPr="00A90E46">
        <w:rPr>
          <w:rStyle w:val="StyleUnderline"/>
          <w:highlight w:val="green"/>
        </w:rPr>
        <w:t xml:space="preserve">, </w:t>
      </w:r>
      <w:r w:rsidRPr="009A246A">
        <w:rPr>
          <w:rStyle w:val="Emphasis"/>
        </w:rPr>
        <w:t xml:space="preserve">natural </w:t>
      </w:r>
      <w:r w:rsidRPr="00A90E46">
        <w:rPr>
          <w:rStyle w:val="Emphasis"/>
          <w:highlight w:val="green"/>
        </w:rPr>
        <w:t>disaster</w:t>
      </w:r>
      <w:r w:rsidRPr="00A90E46">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A90E46">
        <w:rPr>
          <w:rStyle w:val="Emphasis"/>
          <w:highlight w:val="green"/>
        </w:rPr>
        <w:t>running out of water</w:t>
      </w:r>
      <w:r w:rsidRPr="00A90E46">
        <w:rPr>
          <w:rStyle w:val="StyleUnderline"/>
          <w:highlight w:val="green"/>
        </w:rPr>
        <w:t xml:space="preserve"> and </w:t>
      </w:r>
      <w:r w:rsidRPr="006F549C">
        <w:rPr>
          <w:rStyle w:val="Emphasis"/>
        </w:rPr>
        <w:t>minerals</w:t>
      </w:r>
      <w:r w:rsidRPr="00D31015">
        <w:rPr>
          <w:rStyle w:val="StyleUnderline"/>
        </w:rPr>
        <w:t xml:space="preserve">. </w:t>
      </w:r>
      <w:r w:rsidRPr="00A90E46">
        <w:rPr>
          <w:rStyle w:val="Emphasis"/>
          <w:highlight w:val="green"/>
        </w:rPr>
        <w:t>Climate change</w:t>
      </w:r>
      <w:r w:rsidRPr="00A90E46">
        <w:rPr>
          <w:rStyle w:val="StyleUnderline"/>
          <w:highlight w:val="green"/>
        </w:rPr>
        <w:t xml:space="preserve"> </w:t>
      </w:r>
      <w:r w:rsidRPr="006F549C">
        <w:rPr>
          <w:rStyle w:val="StyleUnderline"/>
        </w:rPr>
        <w:t xml:space="preserve">is threatening our very </w:t>
      </w:r>
      <w:r w:rsidRPr="006F549C">
        <w:rPr>
          <w:rStyle w:val="Emphasis"/>
        </w:rPr>
        <w:t>existence</w:t>
      </w:r>
      <w:r w:rsidRPr="00A90E46">
        <w:rPr>
          <w:rStyle w:val="StyleUnderline"/>
          <w:highlight w:val="green"/>
        </w:rPr>
        <w:t>.</w:t>
      </w:r>
      <w:r w:rsidRPr="00184EB0">
        <w:rPr>
          <w:sz w:val="12"/>
        </w:rPr>
        <w:t xml:space="preserve"> Political leaders and even the Pope have cautioned us against inaction. Perhaps the naysayers are right. </w:t>
      </w:r>
      <w:r w:rsidRPr="00A90E46">
        <w:rPr>
          <w:rStyle w:val="Emphasis"/>
          <w:sz w:val="24"/>
          <w:szCs w:val="24"/>
          <w:highlight w:val="green"/>
        </w:rPr>
        <w:t xml:space="preserve">All humanity is at </w:t>
      </w:r>
      <w:r w:rsidRPr="00184EB0">
        <w:rPr>
          <w:rStyle w:val="Emphasis"/>
          <w:sz w:val="24"/>
          <w:szCs w:val="24"/>
        </w:rPr>
        <w:t xml:space="preserve">tremendous </w:t>
      </w:r>
      <w:r w:rsidRPr="00A90E46">
        <w:rPr>
          <w:rStyle w:val="Emphasis"/>
          <w:sz w:val="24"/>
          <w:szCs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A90E46">
        <w:rPr>
          <w:rStyle w:val="Emphasis"/>
          <w:highlight w:val="green"/>
        </w:rPr>
        <w:t>new tech</w:t>
      </w:r>
      <w:r w:rsidRPr="00184EB0">
        <w:rPr>
          <w:sz w:val="12"/>
        </w:rPr>
        <w:t>nologies</w:t>
      </w:r>
      <w:r w:rsidRPr="006E2C8E">
        <w:rPr>
          <w:rStyle w:val="StyleUnderline"/>
        </w:rPr>
        <w:t xml:space="preserve"> and establishing space enterprises that </w:t>
      </w:r>
      <w:r w:rsidRPr="00A90E46">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A90E46">
        <w:rPr>
          <w:rStyle w:val="StyleUnderline"/>
          <w:highlight w:val="green"/>
        </w:rPr>
        <w:t xml:space="preserve">to Earth. </w:t>
      </w:r>
      <w:r w:rsidRPr="006F5F62">
        <w:rPr>
          <w:rStyle w:val="StyleUnderline"/>
        </w:rPr>
        <w:t xml:space="preserve">This is not a pipe dream, but will increasingly be </w:t>
      </w:r>
      <w:r w:rsidRPr="00A90E46">
        <w:rPr>
          <w:rStyle w:val="StyleUnderline"/>
          <w:highlight w:val="green"/>
        </w:rPr>
        <w:t>the</w:t>
      </w:r>
      <w:r w:rsidRPr="000E3ABC">
        <w:rPr>
          <w:rStyle w:val="StyleUnderline"/>
        </w:rPr>
        <w:t xml:space="preserve"> </w:t>
      </w:r>
      <w:r w:rsidRPr="000E3ABC">
        <w:rPr>
          <w:rStyle w:val="Emphasis"/>
        </w:rPr>
        <w:t xml:space="preserve">economic </w:t>
      </w:r>
      <w:r w:rsidRPr="00A90E46">
        <w:rPr>
          <w:rStyle w:val="Emphasis"/>
          <w:highlight w:val="green"/>
        </w:rPr>
        <w:t>reality</w:t>
      </w:r>
      <w:r w:rsidRPr="00A90E46">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search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A90E46">
        <w:rPr>
          <w:rStyle w:val="StyleUnderline"/>
          <w:highlight w:val="green"/>
        </w:rPr>
        <w:t xml:space="preserve">robotics, </w:t>
      </w:r>
      <w:r w:rsidRPr="00A90E46">
        <w:rPr>
          <w:rStyle w:val="Emphasis"/>
          <w:highlight w:val="green"/>
        </w:rPr>
        <w:t>a</w:t>
      </w:r>
      <w:r w:rsidRPr="00500BA2">
        <w:rPr>
          <w:rStyle w:val="StyleUnderline"/>
        </w:rPr>
        <w:t xml:space="preserve">rtificial </w:t>
      </w:r>
      <w:r w:rsidRPr="00A90E46">
        <w:rPr>
          <w:rStyle w:val="Emphasis"/>
          <w:highlight w:val="green"/>
        </w:rPr>
        <w:t>i</w:t>
      </w:r>
      <w:r w:rsidRPr="00500BA2">
        <w:rPr>
          <w:rStyle w:val="StyleUnderline"/>
        </w:rPr>
        <w:t xml:space="preserve">ntelligence </w:t>
      </w:r>
      <w:r w:rsidRPr="00A90E46">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A90E46">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A90E46">
        <w:rPr>
          <w:rStyle w:val="StyleUnderline"/>
          <w:highlight w:val="green"/>
        </w:rPr>
        <w:t>set us on</w:t>
      </w:r>
      <w:r w:rsidRPr="00500BA2">
        <w:rPr>
          <w:rStyle w:val="StyleUnderline"/>
        </w:rPr>
        <w:t xml:space="preserve"> </w:t>
      </w:r>
      <w:r w:rsidRPr="00184EB0">
        <w:rPr>
          <w:sz w:val="12"/>
        </w:rPr>
        <w:t xml:space="preserve">a </w:t>
      </w:r>
      <w:r w:rsidRPr="00A90E46">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A90E46">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A90E46">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A90E46">
        <w:rPr>
          <w:rStyle w:val="StyleUnderline"/>
          <w:highlight w:val="green"/>
        </w:rPr>
        <w:t xml:space="preserve">have </w:t>
      </w:r>
      <w:r w:rsidRPr="00A90E46">
        <w:rPr>
          <w:rStyle w:val="Emphasis"/>
          <w:highlight w:val="green"/>
        </w:rPr>
        <w:t>billions</w:t>
      </w:r>
      <w:r w:rsidRPr="00184EB0">
        <w:rPr>
          <w:sz w:val="12"/>
        </w:rPr>
        <w:t xml:space="preserve"> of dollars </w:t>
      </w:r>
      <w:r w:rsidRPr="00DF6B30">
        <w:rPr>
          <w:rStyle w:val="StyleUnderline"/>
        </w:rPr>
        <w:t>in assets</w:t>
      </w:r>
      <w:r w:rsidRPr="00A90E46">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A90E46">
        <w:rPr>
          <w:rStyle w:val="StyleUnderline"/>
          <w:highlight w:val="green"/>
        </w:rPr>
        <w:t xml:space="preserve">Each </w:t>
      </w:r>
      <w:r w:rsidRPr="00177575">
        <w:rPr>
          <w:rStyle w:val="StyleUnderline"/>
        </w:rPr>
        <w:t xml:space="preserve">of them </w:t>
      </w:r>
      <w:r w:rsidRPr="00A90E46">
        <w:rPr>
          <w:rStyle w:val="StyleUnderline"/>
          <w:highlight w:val="green"/>
        </w:rPr>
        <w:t>is launching</w:t>
      </w:r>
      <w:r w:rsidRPr="00DF6B30">
        <w:rPr>
          <w:rStyle w:val="StyleUnderline"/>
        </w:rPr>
        <w:t xml:space="preserve"> new </w:t>
      </w:r>
      <w:r w:rsidRPr="00D90227">
        <w:rPr>
          <w:rStyle w:val="StyleUnderline"/>
        </w:rPr>
        <w:t xml:space="preserve">commercial </w:t>
      </w:r>
      <w:r w:rsidRPr="00A90E46">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A90E46">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A90E46">
        <w:rPr>
          <w:rStyle w:val="Emphasis"/>
          <w:highlight w:val="green"/>
        </w:rPr>
        <w:t xml:space="preserve">rare </w:t>
      </w:r>
      <w:r w:rsidRPr="00E7137A">
        <w:rPr>
          <w:rStyle w:val="Emphasis"/>
        </w:rPr>
        <w:t xml:space="preserve">earth </w:t>
      </w:r>
      <w:r w:rsidRPr="00A90E46">
        <w:rPr>
          <w:rStyle w:val="Emphasis"/>
          <w:highlight w:val="green"/>
        </w:rPr>
        <w:t>metals</w:t>
      </w:r>
      <w:r w:rsidRPr="00A90E46">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A90E46">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A90E46">
        <w:rPr>
          <w:rStyle w:val="StyleUnderline"/>
          <w:highlight w:val="green"/>
        </w:rPr>
        <w:t xml:space="preserve">provide </w:t>
      </w:r>
      <w:r w:rsidRPr="00A90E46">
        <w:rPr>
          <w:rStyle w:val="Emphasis"/>
          <w:highlight w:val="green"/>
        </w:rPr>
        <w:t>clean</w:t>
      </w:r>
      <w:r w:rsidRPr="00CB37E4">
        <w:rPr>
          <w:rStyle w:val="Emphasis"/>
        </w:rPr>
        <w:t xml:space="preserve"> and abundant </w:t>
      </w:r>
      <w:r w:rsidRPr="00A90E46">
        <w:rPr>
          <w:rStyle w:val="Emphasis"/>
          <w:highlight w:val="green"/>
        </w:rPr>
        <w:t>energy</w:t>
      </w:r>
      <w:r w:rsidRPr="00A90E46">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A90E46">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A90E46">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A90E46">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A90E46">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A90E46">
        <w:rPr>
          <w:rStyle w:val="Emphasis"/>
          <w:highlight w:val="green"/>
        </w:rPr>
        <w:t>food</w:t>
      </w:r>
      <w:r w:rsidRPr="00A90E46">
        <w:rPr>
          <w:rStyle w:val="StyleUnderline"/>
          <w:highlight w:val="green"/>
        </w:rPr>
        <w:t xml:space="preserve">, </w:t>
      </w:r>
      <w:r w:rsidRPr="00A90E46">
        <w:rPr>
          <w:rStyle w:val="Emphasis"/>
          <w:highlight w:val="green"/>
        </w:rPr>
        <w:t>health care</w:t>
      </w:r>
      <w:r w:rsidRPr="00A90E46">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A90E46">
        <w:rPr>
          <w:rStyle w:val="Emphasis"/>
          <w:highlight w:val="green"/>
        </w:rPr>
        <w:t>systemic war</w:t>
      </w:r>
      <w:r w:rsidRPr="00E7137A">
        <w:rPr>
          <w:rStyle w:val="StyleUnderline"/>
        </w:rPr>
        <w:t>fare</w:t>
      </w:r>
      <w:r w:rsidRPr="00A90E46">
        <w:rPr>
          <w:rStyle w:val="StyleUnderline"/>
          <w:highlight w:val="green"/>
        </w:rPr>
        <w:t xml:space="preserve"> are </w:t>
      </w:r>
      <w:r w:rsidRPr="00480D32">
        <w:rPr>
          <w:rStyle w:val="StyleUnderline"/>
        </w:rPr>
        <w:t xml:space="preserve">the </w:t>
      </w:r>
      <w:r w:rsidRPr="00A90E46">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A90E46">
        <w:rPr>
          <w:rStyle w:val="StyleUnderline"/>
          <w:highlight w:val="green"/>
        </w:rPr>
        <w:t xml:space="preserve">Within the </w:t>
      </w:r>
      <w:r w:rsidRPr="00A90E46">
        <w:rPr>
          <w:rStyle w:val="Emphasis"/>
          <w:highlight w:val="green"/>
        </w:rPr>
        <w:t>next few decades</w:t>
      </w:r>
      <w:r w:rsidRPr="00CB37E4">
        <w:rPr>
          <w:rStyle w:val="StyleUnderline"/>
        </w:rPr>
        <w:t xml:space="preserve"> these problems will be increasingly real</w:t>
      </w:r>
      <w:r w:rsidRPr="00A90E46">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2539883F" w14:textId="77777777" w:rsidR="00696E37" w:rsidRPr="00C435A1" w:rsidRDefault="00696E37" w:rsidP="00696E37">
      <w:pPr>
        <w:pStyle w:val="Heading4"/>
        <w:rPr>
          <w:rFonts w:cs="Arial"/>
        </w:rPr>
      </w:pPr>
      <w:r w:rsidRPr="00C435A1">
        <w:rPr>
          <w:rFonts w:cs="Arial"/>
        </w:rPr>
        <w:t>Resource scarcity coming now and causes extinction—asteroid mining is the only way to solve</w:t>
      </w:r>
    </w:p>
    <w:p w14:paraId="2B2CA3E4" w14:textId="77777777" w:rsidR="00696E37" w:rsidRPr="00C435A1" w:rsidRDefault="00696E37" w:rsidP="00696E37">
      <w:proofErr w:type="spellStart"/>
      <w:r w:rsidRPr="00C435A1">
        <w:rPr>
          <w:rStyle w:val="Style13ptBold"/>
        </w:rPr>
        <w:t>Crombrugghe</w:t>
      </w:r>
      <w:proofErr w:type="spellEnd"/>
      <w:r w:rsidRPr="00C435A1">
        <w:rPr>
          <w:rStyle w:val="Style13ptBold"/>
        </w:rPr>
        <w:t xml:space="preserve"> 18 </w:t>
      </w:r>
      <w:r w:rsidRPr="00C435A1">
        <w:t xml:space="preserve">– </w:t>
      </w:r>
      <w:proofErr w:type="spellStart"/>
      <w:r w:rsidRPr="00C435A1">
        <w:t>Guerric</w:t>
      </w:r>
      <w:proofErr w:type="spellEnd"/>
      <w:r w:rsidRPr="00C435A1">
        <w:t xml:space="preserve">, Business Development Manager Brussels, Brussels Capital Region, “Asteroid mining as a necessary answer to mineral scarcity”, LinkedIn, 1/11/2018, </w:t>
      </w:r>
      <w:hyperlink r:id="rId6" w:history="1">
        <w:r w:rsidRPr="00C435A1">
          <w:rPr>
            <w:rStyle w:val="Hyperlink"/>
          </w:rPr>
          <w:t>https://www.linkedin.com/pulse/asteroid-mining-necessary-answer-mineral-scarcity-de-crombrugghe</w:t>
        </w:r>
      </w:hyperlink>
    </w:p>
    <w:p w14:paraId="6A9834D9" w14:textId="77777777" w:rsidR="00696E37" w:rsidRPr="00C435A1" w:rsidRDefault="00696E37" w:rsidP="00696E37">
      <w:pPr>
        <w:rPr>
          <w:sz w:val="14"/>
        </w:rPr>
      </w:pPr>
      <w:r w:rsidRPr="00A90E46">
        <w:rPr>
          <w:rStyle w:val="StyleUnderline"/>
          <w:highlight w:val="green"/>
        </w:rPr>
        <w:t>We need minerals</w:t>
      </w:r>
      <w:r w:rsidRPr="00C435A1">
        <w:rPr>
          <w:sz w:val="14"/>
        </w:rPr>
        <w:t xml:space="preserve">, and we always will. Yet, our </w:t>
      </w:r>
      <w:r w:rsidRPr="00A90E46">
        <w:rPr>
          <w:rStyle w:val="StyleUnderline"/>
          <w:highlight w:val="green"/>
        </w:rPr>
        <w:t>reserves are finite and</w:t>
      </w:r>
      <w:r w:rsidRPr="00C435A1">
        <w:rPr>
          <w:rStyle w:val="StyleUnderline"/>
        </w:rPr>
        <w:t xml:space="preserve"> a </w:t>
      </w:r>
      <w:r w:rsidRPr="00A90E46">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Both of these,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actually be said for water, arable land, minerals, etc. These two simple observations have sparkled the debate around the scarcity of resources. Even with the best intentions, mathematics teaches us that it is impossible to indefinitely extract resources from a given finite supply [1]. </w:t>
      </w:r>
      <w:r w:rsidRPr="00A90E46">
        <w:rPr>
          <w:rStyle w:val="StyleUnderline"/>
          <w:highlight w:val="green"/>
        </w:rPr>
        <w:t>The problem arising in the short-term is the exhaustion of the existing supply</w:t>
      </w:r>
      <w:r w:rsidRPr="00C435A1">
        <w:rPr>
          <w:sz w:val="14"/>
        </w:rPr>
        <w:t xml:space="preserve">. That limit is actually coming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(e.g.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An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A90E46">
        <w:rPr>
          <w:rStyle w:val="StyleUnderline"/>
          <w:highlight w:val="green"/>
        </w:rPr>
        <w:t xml:space="preserve">every solution </w:t>
      </w:r>
      <w:r w:rsidRPr="00C435A1">
        <w:rPr>
          <w:rStyle w:val="StyleUnderline"/>
        </w:rPr>
        <w:t xml:space="preserve">based on recycling </w:t>
      </w:r>
      <w:r w:rsidRPr="00A90E46">
        <w:rPr>
          <w:rStyle w:val="StyleUnderline"/>
          <w:highlight w:val="green"/>
        </w:rPr>
        <w:t>is</w:t>
      </w:r>
      <w:r w:rsidRPr="00C435A1">
        <w:rPr>
          <w:rStyle w:val="StyleUnderline"/>
        </w:rPr>
        <w:t xml:space="preserve">, again, nothing more than </w:t>
      </w:r>
      <w:r w:rsidRPr="00A90E46">
        <w:rPr>
          <w:rStyle w:val="Emphasis"/>
          <w:highlight w:val="green"/>
        </w:rPr>
        <w:t>a temporary fix</w:t>
      </w:r>
      <w:r w:rsidRPr="00A90E46">
        <w:rPr>
          <w:rStyle w:val="StyleUnderline"/>
          <w:highlight w:val="green"/>
        </w:rPr>
        <w:t>,</w:t>
      </w:r>
      <w:r w:rsidRPr="00A90E46">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w:t>
      </w:r>
      <w:proofErr w:type="spellStart"/>
      <w:r w:rsidRPr="00C435A1">
        <w:rPr>
          <w:sz w:val="14"/>
        </w:rPr>
        <w:t>Programme</w:t>
      </w:r>
      <w:proofErr w:type="spellEnd"/>
      <w:r w:rsidRPr="00C435A1">
        <w:rPr>
          <w:sz w:val="14"/>
        </w:rPr>
        <w:t xml:space="preserv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cycle. Even with a staggering 99% efficiency, the same 1% limit is achieved in less than 460 cycles. Not bad, of course, but still not enough. Should our hunger for resources continue, and even with the most </w:t>
      </w:r>
      <w:proofErr w:type="spellStart"/>
      <w:r w:rsidRPr="00C435A1">
        <w:rPr>
          <w:sz w:val="14"/>
        </w:rPr>
        <w:t>optimised</w:t>
      </w:r>
      <w:proofErr w:type="spellEnd"/>
      <w:r w:rsidRPr="00C435A1">
        <w:rPr>
          <w:sz w:val="14"/>
        </w:rPr>
        <w:t xml:space="preserve"> recycling techniques, a second problem will arise in the longer term: </w:t>
      </w:r>
      <w:r w:rsidRPr="00A90E46">
        <w:rPr>
          <w:rStyle w:val="StyleUnderline"/>
          <w:highlight w:val="green"/>
        </w:rPr>
        <w:t xml:space="preserve">the amount </w:t>
      </w:r>
      <w:r w:rsidRPr="00C435A1">
        <w:rPr>
          <w:rStyle w:val="StyleUnderline"/>
        </w:rPr>
        <w:t xml:space="preserve">of resources </w:t>
      </w:r>
      <w:r w:rsidRPr="00A90E46">
        <w:rPr>
          <w:rStyle w:val="StyleUnderline"/>
          <w:highlight w:val="green"/>
        </w:rPr>
        <w:t>needed</w:t>
      </w:r>
      <w:r w:rsidRPr="00C435A1">
        <w:rPr>
          <w:rStyle w:val="StyleUnderline"/>
        </w:rPr>
        <w:t xml:space="preserve"> at a given time </w:t>
      </w:r>
      <w:r w:rsidRPr="00A90E46">
        <w:rPr>
          <w:rStyle w:val="Emphasis"/>
          <w:highlight w:val="green"/>
        </w:rPr>
        <w:t xml:space="preserve">will </w:t>
      </w:r>
      <w:r w:rsidRPr="00C435A1">
        <w:rPr>
          <w:rStyle w:val="Emphasis"/>
        </w:rPr>
        <w:t xml:space="preserve">simply </w:t>
      </w:r>
      <w:r w:rsidRPr="00A90E46">
        <w:rPr>
          <w:rStyle w:val="Emphasis"/>
          <w:highlight w:val="green"/>
        </w:rPr>
        <w:t xml:space="preserve">exceed the total </w:t>
      </w:r>
      <w:r w:rsidRPr="00C435A1">
        <w:rPr>
          <w:rStyle w:val="Emphasis"/>
        </w:rPr>
        <w:t xml:space="preserve">available </w:t>
      </w:r>
      <w:r w:rsidRPr="00A90E46">
        <w:rPr>
          <w:rStyle w:val="Emphasis"/>
          <w:highlight w:val="green"/>
        </w:rPr>
        <w:t>stock</w:t>
      </w:r>
      <w:r w:rsidRPr="00A90E46">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xml:space="preserve">? No matter which way we look at it, we will thus be short on resources, either through sheer exhaustion (i.e. transformation in an unrecoverable form) or because the demand will exceed the total reserves. We can - and should - talk about recycling, </w:t>
      </w:r>
      <w:proofErr w:type="spellStart"/>
      <w:r w:rsidRPr="00C435A1">
        <w:rPr>
          <w:sz w:val="14"/>
        </w:rPr>
        <w:t>dematerialisation</w:t>
      </w:r>
      <w:proofErr w:type="spellEnd"/>
      <w:r w:rsidRPr="00C435A1">
        <w:rPr>
          <w:sz w:val="14"/>
        </w:rPr>
        <w:t xml:space="preserve">, and other more ethically questionable solutions such as bio-engineering. Nonetheless, no matter how good they are, these are only temporary fixes. If we don't radically change our lifestyle, we will sooner or later have to address the elephant in the room: </w:t>
      </w:r>
      <w:r w:rsidRPr="00A90E46">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A90E46">
        <w:rPr>
          <w:rStyle w:val="Emphasis"/>
          <w:highlight w:val="green"/>
        </w:rPr>
        <w:t xml:space="preserve">all these </w:t>
      </w:r>
      <w:r w:rsidRPr="00C435A1">
        <w:rPr>
          <w:rStyle w:val="Emphasis"/>
        </w:rPr>
        <w:t xml:space="preserve">minerals </w:t>
      </w:r>
      <w:r w:rsidRPr="00A90E46">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A90E46">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iron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 xml:space="preserve">iridium, silver, osmium, palladium, rhenium, rhodium, ruthenium, manganese, molybdenum, </w:t>
      </w:r>
      <w:proofErr w:type="spellStart"/>
      <w:r w:rsidRPr="00C435A1">
        <w:rPr>
          <w:rStyle w:val="Emphasis"/>
        </w:rPr>
        <w:t>aluminium</w:t>
      </w:r>
      <w:proofErr w:type="spellEnd"/>
      <w:r w:rsidRPr="00C435A1">
        <w:rPr>
          <w:rStyle w:val="Emphasis"/>
        </w:rPr>
        <w:t>, titanium, etc</w:t>
      </w:r>
      <w:r w:rsidRPr="00C435A1">
        <w:rPr>
          <w:rStyle w:val="StyleUnderline"/>
        </w:rPr>
        <w:t xml:space="preserve">. </w:t>
      </w:r>
      <w:r w:rsidRPr="00C435A1">
        <w:rPr>
          <w:sz w:val="14"/>
        </w:rPr>
        <w:t xml:space="preserve">How do we get there? Let's take an example: </w:t>
      </w:r>
      <w:proofErr w:type="spellStart"/>
      <w:r w:rsidRPr="00C435A1">
        <w:rPr>
          <w:sz w:val="14"/>
        </w:rPr>
        <w:t>Ryugu</w:t>
      </w:r>
      <w:proofErr w:type="spellEnd"/>
      <w:r w:rsidRPr="00C435A1">
        <w:rPr>
          <w:sz w:val="14"/>
        </w:rPr>
        <w:t xml:space="preserve">, formerly known as 1999 JU3. It's a C-type asteroid measured to be approximately one </w:t>
      </w:r>
      <w:proofErr w:type="spellStart"/>
      <w:r w:rsidRPr="00C435A1">
        <w:rPr>
          <w:sz w:val="14"/>
        </w:rPr>
        <w:t>kilometre</w:t>
      </w:r>
      <w:proofErr w:type="spellEnd"/>
      <w:r w:rsidRPr="00C435A1">
        <w:rPr>
          <w:sz w:val="14"/>
        </w:rPr>
        <w:t xml:space="preserve"> in size [2]. In addition to nickel, iron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w:t>
      </w:r>
      <w:proofErr w:type="spellStart"/>
      <w:r w:rsidRPr="00C435A1">
        <w:rPr>
          <w:sz w:val="14"/>
        </w:rPr>
        <w:t>Ryugu</w:t>
      </w:r>
      <w:proofErr w:type="spellEnd"/>
      <w:r w:rsidRPr="00C435A1">
        <w:rPr>
          <w:sz w:val="14"/>
        </w:rPr>
        <w:t xml:space="preserve">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actually another asteroid sample return mission underway, which we could you as a second point of comparison: OSIRIS-Rex, from NASA. It's heading for Bennu,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Referring back to our earlier conclusion on resource scarcity, we had two options. Either we drastically reduce our resource consumption, to such a degree that reserves can last for longer than humanity itself, or we extend our closed system, the Earth, to nearby asteroids. In the current state of affairs,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w:t>
      </w:r>
      <w:proofErr w:type="spellStart"/>
      <w:r w:rsidRPr="00C435A1">
        <w:rPr>
          <w:sz w:val="14"/>
        </w:rPr>
        <w:t>calibre</w:t>
      </w:r>
      <w:proofErr w:type="spellEnd"/>
      <w:r w:rsidRPr="00C435A1">
        <w:rPr>
          <w:sz w:val="14"/>
        </w:rPr>
        <w:t xml:space="preserv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(e.g.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w:t>
      </w:r>
      <w:proofErr w:type="spellStart"/>
      <w:r w:rsidRPr="00C435A1">
        <w:rPr>
          <w:sz w:val="14"/>
        </w:rPr>
        <w:t>REx</w:t>
      </w:r>
      <w:proofErr w:type="spellEnd"/>
      <w:r w:rsidRPr="00C435A1">
        <w:rPr>
          <w:sz w:val="14"/>
        </w:rPr>
        <w:t xml:space="preserve">, or DART. We can only regret that the Asteroid Redirect Mission from NASA and the Asteroid Impact Mission from ESA were not funded. From my perspective, these should actually be amongst the top priorities of our space exploration agenda. Not only are they instrumental to our understanding of the solar system, but </w:t>
      </w:r>
      <w:r w:rsidRPr="00A90E46">
        <w:rPr>
          <w:rStyle w:val="StyleUnderline"/>
          <w:highlight w:val="green"/>
        </w:rPr>
        <w:t>they are</w:t>
      </w:r>
      <w:r w:rsidRPr="00C435A1">
        <w:rPr>
          <w:sz w:val="14"/>
        </w:rPr>
        <w:t xml:space="preserve"> also </w:t>
      </w:r>
      <w:r w:rsidRPr="00A90E46">
        <w:rPr>
          <w:rStyle w:val="Emphasis"/>
          <w:highlight w:val="green"/>
        </w:rPr>
        <w:t>essential</w:t>
      </w:r>
      <w:r w:rsidRPr="00A90E46">
        <w:rPr>
          <w:sz w:val="14"/>
          <w:highlight w:val="green"/>
        </w:rPr>
        <w:t xml:space="preserve"> </w:t>
      </w:r>
      <w:r w:rsidRPr="00A90E46">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6C304C8F" w14:textId="77777777" w:rsidR="00696E37" w:rsidRPr="00C435A1" w:rsidRDefault="00696E37" w:rsidP="00696E37">
      <w:pPr>
        <w:pStyle w:val="Heading4"/>
        <w:rPr>
          <w:rFonts w:cs="Arial"/>
        </w:rPr>
      </w:pPr>
      <w:r w:rsidRPr="00C435A1">
        <w:rPr>
          <w:rFonts w:cs="Arial"/>
        </w:rPr>
        <w:t>Resource Shortages Exacerbate Conflict</w:t>
      </w:r>
    </w:p>
    <w:p w14:paraId="13F60117" w14:textId="77777777" w:rsidR="00696E37" w:rsidRPr="00C435A1" w:rsidRDefault="00696E37" w:rsidP="00696E37">
      <w:r w:rsidRPr="00C435A1">
        <w:rPr>
          <w:rStyle w:val="Style13ptBold"/>
        </w:rPr>
        <w:t>Wingo 13</w:t>
      </w:r>
      <w:r w:rsidRPr="00C435A1">
        <w:t xml:space="preserve"> - Dennis Wingo, Former CTO of the Orbital Recovery Corporation, Founder &amp; CEO of </w:t>
      </w:r>
      <w:proofErr w:type="spellStart"/>
      <w:r w:rsidRPr="00C435A1">
        <w:t>Skycorp</w:t>
      </w:r>
      <w:proofErr w:type="spellEnd"/>
      <w:r w:rsidRPr="00C435A1">
        <w:t xml:space="preserve"> Inc, and </w:t>
      </w:r>
      <w:proofErr w:type="spellStart"/>
      <w:r w:rsidRPr="00C435A1">
        <w:t>Greentrail</w:t>
      </w:r>
      <w:proofErr w:type="spellEnd"/>
      <w:r w:rsidRPr="00C435A1">
        <w:t xml:space="preserve"> Energy Inc., Co-Founder &amp; CTO of Orbital Recovery Inc. Leader of NASA's the Lunar Orbiter Image Recovery Project (LOIRP),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C435A1">
        <w:rPr>
          <w:i/>
        </w:rPr>
        <w:t>Space News</w:t>
      </w:r>
      <w:r w:rsidRPr="00C435A1">
        <w:t>, 7/29/2013, https://spacenews.com/36511the-inevitability-of-extraterrestrial-mining/</w:t>
      </w:r>
    </w:p>
    <w:p w14:paraId="5F947BA3" w14:textId="77777777" w:rsidR="00696E37" w:rsidRPr="00C435A1" w:rsidRDefault="00696E37" w:rsidP="00696E37">
      <w:pPr>
        <w:rPr>
          <w:rStyle w:val="Emphasis"/>
        </w:rPr>
      </w:pPr>
      <w:r w:rsidRPr="00C435A1">
        <w:rPr>
          <w:sz w:val="16"/>
        </w:rPr>
        <w:t xml:space="preserve">I am honored to provide the </w:t>
      </w:r>
      <w:r w:rsidRPr="00C435A1">
        <w:rPr>
          <w:rStyle w:val="StyleUnderline"/>
        </w:rPr>
        <w:t>counterpoint to</w:t>
      </w:r>
      <w:r w:rsidRPr="00C435A1">
        <w:rPr>
          <w:sz w:val="16"/>
        </w:rPr>
        <w:t xml:space="preserve"> my esteemed colleague Ambassador </w:t>
      </w:r>
      <w:r w:rsidRPr="00C435A1">
        <w:rPr>
          <w:rStyle w:val="StyleUnderline"/>
        </w:rPr>
        <w:t>Roger Harrison’s</w:t>
      </w:r>
      <w:r w:rsidRPr="00C435A1">
        <w:rPr>
          <w:sz w:val="16"/>
        </w:rPr>
        <w:t xml:space="preserve"> negative </w:t>
      </w:r>
      <w:r w:rsidRPr="00C435A1">
        <w:rPr>
          <w:rStyle w:val="StyleUnderline"/>
        </w:rPr>
        <w:t>contention</w:t>
      </w:r>
      <w:r w:rsidRPr="00C435A1">
        <w:rPr>
          <w:sz w:val="16"/>
        </w:rPr>
        <w:t xml:space="preserve"> </w:t>
      </w:r>
      <w:r w:rsidRPr="00C435A1">
        <w:rPr>
          <w:rStyle w:val="StyleUnderline"/>
        </w:rPr>
        <w:t>concerning</w:t>
      </w:r>
      <w:r w:rsidRPr="00C435A1">
        <w:rPr>
          <w:sz w:val="16"/>
        </w:rPr>
        <w:t xml:space="preserve"> the </w:t>
      </w:r>
      <w:r w:rsidRPr="00C435A1">
        <w:rPr>
          <w:rStyle w:val="StyleUnderline"/>
        </w:rPr>
        <w:t>mining of extraterrestrial materials</w:t>
      </w:r>
      <w:r w:rsidRPr="00C435A1">
        <w:rPr>
          <w:sz w:val="16"/>
        </w:rPr>
        <w:t xml:space="preserve"> off of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read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C435A1">
        <w:rPr>
          <w:rStyle w:val="StyleUnderline"/>
        </w:rPr>
        <w:t>Harrison</w:t>
      </w:r>
      <w:r w:rsidRPr="00C435A1">
        <w:rPr>
          <w:sz w:val="16"/>
        </w:rPr>
        <w:t xml:space="preserve"> today </w:t>
      </w:r>
      <w:r w:rsidRPr="00C435A1">
        <w:rPr>
          <w:rStyle w:val="StyleUnderline"/>
        </w:rPr>
        <w:t>lives in the shadow of Pike’s Peak</w:t>
      </w:r>
      <w:r w:rsidRPr="00C435A1">
        <w:rPr>
          <w:sz w:val="16"/>
        </w:rPr>
        <w:t xml:space="preserve">, and the U.S. Air Force Academy where he teaches is in the middle of the confidently prophesied unmolested haunt. When Long’s report was written, the Erie Canal across New York was five years from completion and it was another 31 years before the first railroad was completed across the state. Mr. </w:t>
      </w:r>
      <w:r w:rsidRPr="00C435A1">
        <w:rPr>
          <w:rStyle w:val="StyleUnderline"/>
        </w:rPr>
        <w:t>Harrison’s</w:t>
      </w:r>
      <w:r w:rsidRPr="00C435A1">
        <w:rPr>
          <w:sz w:val="16"/>
        </w:rPr>
        <w:t xml:space="preserve"> technical </w:t>
      </w:r>
      <w:r w:rsidRPr="00C435A1">
        <w:rPr>
          <w:rStyle w:val="StyleUnderline"/>
        </w:rPr>
        <w:t>objections</w:t>
      </w:r>
      <w:r w:rsidRPr="00C435A1">
        <w:rPr>
          <w:sz w:val="16"/>
        </w:rPr>
        <w:t xml:space="preserve"> </w:t>
      </w:r>
      <w:r w:rsidRPr="00C435A1">
        <w:rPr>
          <w:rStyle w:val="StyleUnderline"/>
        </w:rPr>
        <w:t>are</w:t>
      </w:r>
      <w:r w:rsidRPr="00C435A1">
        <w:rPr>
          <w:sz w:val="16"/>
        </w:rPr>
        <w:t xml:space="preserve"> for the most part </w:t>
      </w:r>
      <w:r w:rsidRPr="00C435A1">
        <w:rPr>
          <w:rStyle w:val="StyleUnderline"/>
        </w:rPr>
        <w:t>valid</w:t>
      </w:r>
      <w:r w:rsidRPr="00C435A1">
        <w:rPr>
          <w:sz w:val="16"/>
        </w:rPr>
        <w:t xml:space="preserve"> today for his scenario, </w:t>
      </w:r>
      <w:r w:rsidRPr="00C435A1">
        <w:rPr>
          <w:rStyle w:val="StyleUnderline"/>
        </w:rPr>
        <w:t>just as objections</w:t>
      </w:r>
      <w:r w:rsidRPr="00C435A1">
        <w:rPr>
          <w:sz w:val="16"/>
        </w:rPr>
        <w:t xml:space="preserve"> </w:t>
      </w:r>
      <w:r w:rsidRPr="00C435A1">
        <w:rPr>
          <w:rStyle w:val="StyleUnderline"/>
        </w:rPr>
        <w:t>to a railroad across the North American continent were valid in the 1820s</w:t>
      </w:r>
      <w:r w:rsidRPr="00C435A1">
        <w:rPr>
          <w:sz w:val="16"/>
        </w:rPr>
        <w:t xml:space="preserve">. However, </w:t>
      </w:r>
      <w:r w:rsidRPr="00A90E46">
        <w:rPr>
          <w:rStyle w:val="Emphasis"/>
          <w:highlight w:val="green"/>
        </w:rPr>
        <w:t xml:space="preserve">technology </w:t>
      </w:r>
      <w:r w:rsidRPr="00C435A1">
        <w:rPr>
          <w:rStyle w:val="Emphasis"/>
        </w:rPr>
        <w:t xml:space="preserve">is being developed today that </w:t>
      </w:r>
      <w:r w:rsidRPr="00A90E46">
        <w:rPr>
          <w:rStyle w:val="Emphasis"/>
          <w:highlight w:val="green"/>
        </w:rPr>
        <w:t xml:space="preserve">will enable extraterrestrial mining, </w:t>
      </w:r>
      <w:r w:rsidRPr="00C435A1">
        <w:rPr>
          <w:rStyle w:val="Emphasis"/>
        </w:rPr>
        <w:t xml:space="preserve">manufacturing and development just as technology was developed that would enable the creation of the national railroad. </w:t>
      </w:r>
      <w:r w:rsidRPr="00C435A1">
        <w:rPr>
          <w:sz w:val="16"/>
        </w:rPr>
        <w:t xml:space="preserve">Mr. Harrison says it is an illusion that we are running out of resources. He is correct. That is not our claim. The claim is that </w:t>
      </w:r>
      <w:r w:rsidRPr="00C435A1">
        <w:rPr>
          <w:rStyle w:val="StyleUnderline"/>
        </w:rPr>
        <w:t>extraction costs of economically viable terrestrial resources</w:t>
      </w:r>
      <w:r w:rsidRPr="00C435A1">
        <w:rPr>
          <w:sz w:val="16"/>
        </w:rPr>
        <w:t xml:space="preserve"> </w:t>
      </w:r>
      <w:r w:rsidRPr="00C435A1">
        <w:rPr>
          <w:rStyle w:val="StyleUnderline"/>
        </w:rPr>
        <w:t>are rising dramatically</w:t>
      </w:r>
      <w:r w:rsidRPr="00C435A1">
        <w:rPr>
          <w:sz w:val="16"/>
        </w:rPr>
        <w:t xml:space="preserve"> </w:t>
      </w:r>
      <w:r w:rsidRPr="00C435A1">
        <w:rPr>
          <w:rStyle w:val="StyleUnderline"/>
        </w:rPr>
        <w:t>and may soon exceed the cost of extraction from much more plentiful extraterrestrial sources</w:t>
      </w:r>
      <w:r w:rsidRPr="00C435A1">
        <w:rPr>
          <w:sz w:val="16"/>
        </w:rPr>
        <w:t xml:space="preserve">. Today rapidly advancing costs and </w:t>
      </w:r>
      <w:r w:rsidRPr="00A90E46">
        <w:rPr>
          <w:rStyle w:val="StyleUnderline"/>
          <w:highlight w:val="green"/>
        </w:rPr>
        <w:t>diminishing returns</w:t>
      </w:r>
      <w:r w:rsidRPr="00C435A1">
        <w:rPr>
          <w:rStyle w:val="StyleUnderline"/>
        </w:rPr>
        <w:t xml:space="preserve"> </w:t>
      </w:r>
      <w:r w:rsidRPr="00C435A1">
        <w:rPr>
          <w:rStyle w:val="Emphasis"/>
        </w:rPr>
        <w:t xml:space="preserve">are rapidly </w:t>
      </w:r>
      <w:r w:rsidRPr="00A90E46">
        <w:rPr>
          <w:rStyle w:val="Emphasis"/>
          <w:highlight w:val="green"/>
        </w:rPr>
        <w:t>redefining</w:t>
      </w:r>
      <w:r w:rsidRPr="00C435A1">
        <w:rPr>
          <w:rStyle w:val="Emphasis"/>
        </w:rPr>
        <w:t xml:space="preserve"> </w:t>
      </w:r>
      <w:r w:rsidRPr="00A90E46">
        <w:rPr>
          <w:rStyle w:val="Emphasis"/>
          <w:highlight w:val="green"/>
        </w:rPr>
        <w:t>mining</w:t>
      </w:r>
      <w:r w:rsidRPr="00C435A1">
        <w:rPr>
          <w:sz w:val="16"/>
        </w:rPr>
        <w:t xml:space="preserve"> due to diminishing ore grades. This fact is developed in a 2012 distinguished lecture by Dan Wood before the Society of Environmental Geologists, “Crucial Challenges to Discovery and Mining — Tomorrow’s Deeper Ore Bodies.” </w:t>
      </w:r>
      <w:r w:rsidRPr="00C435A1">
        <w:rPr>
          <w:rStyle w:val="Emphasis"/>
        </w:rPr>
        <w:t xml:space="preserve">This is a vitally important issue to solve as </w:t>
      </w:r>
      <w:r w:rsidRPr="00A90E46">
        <w:rPr>
          <w:rStyle w:val="Emphasis"/>
          <w:highlight w:val="green"/>
        </w:rPr>
        <w:t xml:space="preserve">resource conflict </w:t>
      </w:r>
      <w:r w:rsidRPr="00C435A1">
        <w:rPr>
          <w:rStyle w:val="Emphasis"/>
        </w:rPr>
        <w:t xml:space="preserve">has </w:t>
      </w:r>
      <w:r w:rsidRPr="00A90E46">
        <w:rPr>
          <w:rStyle w:val="Emphasis"/>
          <w:highlight w:val="green"/>
        </w:rPr>
        <w:t>been the impetus for most wars in human history</w:t>
      </w:r>
      <w:r w:rsidRPr="00C435A1">
        <w:rPr>
          <w:rStyle w:val="StyleUnderline"/>
        </w:rPr>
        <w:t xml:space="preserve">. </w:t>
      </w:r>
      <w:r w:rsidRPr="00C435A1">
        <w:rPr>
          <w:sz w:val="16"/>
        </w:rPr>
        <w:t xml:space="preserve">We live in a global civilization of over 7 billion people, which will expand to over 9 billion before plateauing in mid-century. While American politicians are not paying attention to what this means, </w:t>
      </w:r>
      <w:r w:rsidRPr="00C435A1">
        <w:rPr>
          <w:rStyle w:val="StyleUnderline"/>
        </w:rPr>
        <w:t>the rest of the world is</w:t>
      </w:r>
      <w:r w:rsidRPr="00C435A1">
        <w:rPr>
          <w:sz w:val="16"/>
        </w:rPr>
        <w:t xml:space="preserve"> </w:t>
      </w:r>
      <w:r w:rsidRPr="00C435A1">
        <w:rPr>
          <w:rStyle w:val="StyleUnderline"/>
        </w:rPr>
        <w:t>noticing</w:t>
      </w:r>
      <w:r w:rsidRPr="00C435A1">
        <w:rPr>
          <w:sz w:val="16"/>
        </w:rPr>
        <w:t xml:space="preserve">. Gross domestic product (GDP) growth and increasing global resource demand are addressed in “Iron Ore Outlook 2050,” a report commissioned for the Indian government. The </w:t>
      </w:r>
      <w:r w:rsidRPr="00A90E46">
        <w:rPr>
          <w:rStyle w:val="StyleUnderline"/>
          <w:highlight w:val="green"/>
        </w:rPr>
        <w:t>GDP</w:t>
      </w:r>
      <w:r w:rsidRPr="00C435A1">
        <w:rPr>
          <w:rStyle w:val="StyleUnderline"/>
        </w:rPr>
        <w:t xml:space="preserve"> of the major powers</w:t>
      </w:r>
      <w:r w:rsidRPr="00C435A1">
        <w:rPr>
          <w:sz w:val="16"/>
        </w:rPr>
        <w:t xml:space="preserve"> (the United States, Europe, China, India and Japan</w:t>
      </w:r>
      <w:r w:rsidRPr="00C435A1">
        <w:rPr>
          <w:rStyle w:val="StyleUnderline"/>
        </w:rPr>
        <w:t xml:space="preserve">) </w:t>
      </w:r>
      <w:r w:rsidRPr="00A90E46">
        <w:rPr>
          <w:rStyle w:val="StyleUnderline"/>
          <w:highlight w:val="green"/>
        </w:rPr>
        <w:t>is forecast to rise</w:t>
      </w:r>
      <w:r w:rsidRPr="00C435A1">
        <w:rPr>
          <w:sz w:val="16"/>
        </w:rPr>
        <w:t xml:space="preserve"> from $48 trillion in 2010 to $149 trillion by 2050. The report’s substance is that </w:t>
      </w:r>
      <w:r w:rsidRPr="00C435A1">
        <w:rPr>
          <w:rStyle w:val="StyleUnderline"/>
        </w:rPr>
        <w:t>with this</w:t>
      </w:r>
      <w:r w:rsidRPr="00C435A1">
        <w:rPr>
          <w:sz w:val="16"/>
        </w:rPr>
        <w:t xml:space="preserve"> massive increase in global GDP, </w:t>
      </w:r>
      <w:r w:rsidRPr="00C435A1">
        <w:rPr>
          <w:rStyle w:val="Emphasis"/>
        </w:rPr>
        <w:t xml:space="preserve">an intensifying </w:t>
      </w:r>
      <w:r w:rsidRPr="00A90E46">
        <w:rPr>
          <w:rStyle w:val="Emphasis"/>
          <w:highlight w:val="green"/>
        </w:rPr>
        <w:t>scramble for metal resources is inevitable</w:t>
      </w:r>
      <w:r w:rsidRPr="00C435A1">
        <w:rPr>
          <w:rStyle w:val="Emphasis"/>
        </w:rPr>
        <w:t>.</w:t>
      </w:r>
      <w:r w:rsidRPr="00C435A1">
        <w:rPr>
          <w:sz w:val="16"/>
        </w:rPr>
        <w:t xml:space="preserve"> If the trend of resource consumption demand increase continues unabated, </w:t>
      </w:r>
      <w:r w:rsidRPr="00C435A1">
        <w:rPr>
          <w:rStyle w:val="StyleUnderline"/>
        </w:rPr>
        <w:t xml:space="preserve">there are three likely potential </w:t>
      </w:r>
      <w:r w:rsidRPr="00A90E46">
        <w:rPr>
          <w:rStyle w:val="StyleUnderline"/>
          <w:highlight w:val="green"/>
        </w:rPr>
        <w:t>outcomes</w:t>
      </w:r>
      <w:r w:rsidRPr="00A90E46">
        <w:rPr>
          <w:sz w:val="16"/>
          <w:highlight w:val="green"/>
        </w:rPr>
        <w:t xml:space="preserve">. </w:t>
      </w:r>
      <w:r w:rsidRPr="00A90E46">
        <w:rPr>
          <w:rStyle w:val="Emphasis"/>
          <w:highlight w:val="green"/>
        </w:rPr>
        <w:t>The first is collapse</w:t>
      </w:r>
      <w:r w:rsidRPr="00C435A1">
        <w:rPr>
          <w:rStyle w:val="Emphasis"/>
        </w:rPr>
        <w:t>, forecast</w:t>
      </w:r>
      <w:r w:rsidRPr="00C435A1">
        <w:rPr>
          <w:sz w:val="16"/>
        </w:rPr>
        <w:t xml:space="preserve"> by the “Limits to Growth” school of thought. The </w:t>
      </w:r>
      <w:r w:rsidRPr="00A90E46">
        <w:rPr>
          <w:rStyle w:val="Emphasis"/>
          <w:highlight w:val="green"/>
        </w:rPr>
        <w:t>second</w:t>
      </w:r>
      <w:r w:rsidRPr="00C435A1">
        <w:rPr>
          <w:sz w:val="16"/>
        </w:rPr>
        <w:t xml:space="preserve"> and more likely scenario is </w:t>
      </w:r>
      <w:r w:rsidRPr="00C435A1">
        <w:rPr>
          <w:rStyle w:val="Emphasis"/>
        </w:rPr>
        <w:t xml:space="preserve">fierce </w:t>
      </w:r>
      <w:r w:rsidRPr="00A90E46">
        <w:rPr>
          <w:rStyle w:val="Emphasis"/>
          <w:highlight w:val="green"/>
        </w:rPr>
        <w:t>national economic competition leading to wars over diminishing resources</w:t>
      </w:r>
      <w:r w:rsidRPr="00C435A1">
        <w:rPr>
          <w:sz w:val="16"/>
        </w:rPr>
        <w:t xml:space="preserve">. The </w:t>
      </w:r>
      <w:r w:rsidRPr="00A90E46">
        <w:rPr>
          <w:rStyle w:val="StyleUnderline"/>
          <w:highlight w:val="green"/>
        </w:rPr>
        <w:t>third</w:t>
      </w:r>
      <w:r w:rsidRPr="00C435A1">
        <w:rPr>
          <w:sz w:val="16"/>
        </w:rPr>
        <w:t xml:space="preserve">, and most desirable, </w:t>
      </w:r>
      <w:r w:rsidRPr="00C435A1">
        <w:rPr>
          <w:rStyle w:val="Emphasis"/>
        </w:rPr>
        <w:t xml:space="preserve">is to </w:t>
      </w:r>
      <w:r w:rsidRPr="00A90E46">
        <w:rPr>
          <w:rStyle w:val="Emphasis"/>
          <w:highlight w:val="green"/>
        </w:rPr>
        <w:t>increase</w:t>
      </w:r>
      <w:r w:rsidRPr="00C435A1">
        <w:rPr>
          <w:rStyle w:val="Emphasis"/>
        </w:rPr>
        <w:t xml:space="preserve"> the global </w:t>
      </w:r>
      <w:r w:rsidRPr="00A90E46">
        <w:rPr>
          <w:rStyle w:val="Emphasis"/>
          <w:highlight w:val="green"/>
        </w:rPr>
        <w:t>resource base</w:t>
      </w:r>
      <w:r w:rsidRPr="00C435A1">
        <w:rPr>
          <w:rStyle w:val="Emphasis"/>
        </w:rPr>
        <w:t xml:space="preserve"> </w:t>
      </w:r>
      <w:r w:rsidRPr="00A90E46">
        <w:rPr>
          <w:rStyle w:val="Emphasis"/>
          <w:highlight w:val="green"/>
        </w:rPr>
        <w:t>by</w:t>
      </w:r>
      <w:r w:rsidRPr="00C435A1">
        <w:rPr>
          <w:rStyle w:val="Emphasis"/>
        </w:rPr>
        <w:t xml:space="preserve"> the economic and industrial </w:t>
      </w:r>
      <w:r w:rsidRPr="00A90E46">
        <w:rPr>
          <w:rStyle w:val="Emphasis"/>
          <w:highlight w:val="green"/>
        </w:rPr>
        <w:t>development of the</w:t>
      </w:r>
      <w:r w:rsidRPr="00C435A1">
        <w:rPr>
          <w:rStyle w:val="Emphasis"/>
        </w:rPr>
        <w:t xml:space="preserve"> inner </w:t>
      </w:r>
      <w:r w:rsidRPr="00A90E46">
        <w:rPr>
          <w:rStyle w:val="Emphasis"/>
          <w:highlight w:val="green"/>
        </w:rPr>
        <w:t>solar system</w:t>
      </w:r>
      <w:r w:rsidRPr="00C435A1">
        <w:rPr>
          <w:rStyle w:val="Emphasis"/>
        </w:rPr>
        <w:t xml:space="preserve">. </w:t>
      </w:r>
      <w:r w:rsidRPr="00C435A1">
        <w:rPr>
          <w:sz w:val="16"/>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C435A1">
        <w:rPr>
          <w:rStyle w:val="StyleUnderline"/>
        </w:rPr>
        <w:t>asteroid mining can begin with our nearest neighbor</w:t>
      </w:r>
      <w:r w:rsidRPr="00C435A1">
        <w:rPr>
          <w:sz w:val="16"/>
        </w:rPr>
        <w:t xml:space="preserve">, the </w:t>
      </w:r>
      <w:r w:rsidRPr="00C435A1">
        <w:rPr>
          <w:rStyle w:val="StyleUnderline"/>
        </w:rPr>
        <w:t>Moon</w:t>
      </w:r>
      <w:r w:rsidRPr="00C435A1">
        <w:rPr>
          <w:sz w:val="16"/>
        </w:rPr>
        <w:t xml:space="preserve">, where telepresence robotics, high-bandwidth communications and a short three-day trip for humans negate his premise. We know from the Apollo samples that plentiful metallic </w:t>
      </w:r>
      <w:proofErr w:type="spellStart"/>
      <w:r w:rsidRPr="00C435A1">
        <w:rPr>
          <w:sz w:val="16"/>
        </w:rPr>
        <w:t>asteroidal</w:t>
      </w:r>
      <w:proofErr w:type="spellEnd"/>
      <w:r w:rsidRPr="00C435A1">
        <w:rPr>
          <w:sz w:val="16"/>
        </w:rPr>
        <w:t xml:space="preserve"> materials exist in the lunar highlands. We also know from several missions that </w:t>
      </w:r>
      <w:r w:rsidRPr="00C435A1">
        <w:rPr>
          <w:rStyle w:val="StyleUnderline"/>
        </w:rPr>
        <w:t>extensive water, titanium, thorium, uranium, aluminum and native iron all exist on the Moon</w:t>
      </w:r>
      <w:r w:rsidRPr="00C435A1">
        <w:rPr>
          <w:sz w:val="16"/>
        </w:rPr>
        <w:t xml:space="preserve">, in easily separable oxide form. </w:t>
      </w:r>
      <w:r w:rsidRPr="00A90E46">
        <w:rPr>
          <w:rStyle w:val="StyleUnderline"/>
          <w:highlight w:val="green"/>
        </w:rPr>
        <w:t>Improvements in</w:t>
      </w:r>
      <w:r w:rsidRPr="00C435A1">
        <w:rPr>
          <w:rStyle w:val="StyleUnderline"/>
        </w:rPr>
        <w:t xml:space="preserve"> </w:t>
      </w:r>
      <w:r w:rsidRPr="00A90E46">
        <w:rPr>
          <w:rStyle w:val="StyleUnderline"/>
          <w:highlight w:val="green"/>
        </w:rPr>
        <w:t>remote sensing</w:t>
      </w:r>
      <w:r w:rsidRPr="00C435A1">
        <w:rPr>
          <w:rStyle w:val="StyleUnderline"/>
        </w:rPr>
        <w:t xml:space="preserve"> data </w:t>
      </w:r>
      <w:r w:rsidRPr="00A90E46">
        <w:rPr>
          <w:rStyle w:val="StyleUnderline"/>
          <w:highlight w:val="green"/>
        </w:rPr>
        <w:t>from</w:t>
      </w:r>
      <w:r w:rsidRPr="00C435A1">
        <w:rPr>
          <w:rStyle w:val="StyleUnderline"/>
        </w:rPr>
        <w:t xml:space="preserve"> current </w:t>
      </w:r>
      <w:r w:rsidRPr="00A90E46">
        <w:rPr>
          <w:rStyle w:val="StyleUnderline"/>
          <w:highlight w:val="green"/>
        </w:rPr>
        <w:t>missions and computer</w:t>
      </w:r>
      <w:r w:rsidRPr="00C435A1">
        <w:rPr>
          <w:rStyle w:val="StyleUnderline"/>
        </w:rPr>
        <w:t xml:space="preserve"> </w:t>
      </w:r>
      <w:r w:rsidRPr="00A90E46">
        <w:rPr>
          <w:rStyle w:val="StyleUnderline"/>
          <w:highlight w:val="green"/>
        </w:rPr>
        <w:t>modeling</w:t>
      </w:r>
      <w:r w:rsidRPr="00C435A1">
        <w:rPr>
          <w:rStyle w:val="StyleUnderline"/>
        </w:rPr>
        <w:t xml:space="preserve"> continue to </w:t>
      </w:r>
      <w:r w:rsidRPr="00A90E46">
        <w:rPr>
          <w:rStyle w:val="StyleUnderline"/>
          <w:highlight w:val="green"/>
        </w:rPr>
        <w:t>increase</w:t>
      </w:r>
      <w:r w:rsidRPr="00C435A1">
        <w:rPr>
          <w:rStyle w:val="StyleUnderline"/>
        </w:rPr>
        <w:t xml:space="preserve"> the </w:t>
      </w:r>
      <w:r w:rsidRPr="00A90E46">
        <w:rPr>
          <w:rStyle w:val="StyleUnderline"/>
          <w:highlight w:val="green"/>
        </w:rPr>
        <w:t>amount of</w:t>
      </w:r>
      <w:r w:rsidRPr="00C435A1">
        <w:rPr>
          <w:rStyle w:val="StyleUnderline"/>
        </w:rPr>
        <w:t xml:space="preserve"> </w:t>
      </w:r>
      <w:r w:rsidRPr="00A90E46">
        <w:rPr>
          <w:rStyle w:val="StyleUnderline"/>
          <w:highlight w:val="green"/>
        </w:rPr>
        <w:t>potential</w:t>
      </w:r>
      <w:r w:rsidRPr="00C435A1">
        <w:rPr>
          <w:rStyle w:val="StyleUnderline"/>
        </w:rPr>
        <w:t xml:space="preserve"> </w:t>
      </w:r>
      <w:proofErr w:type="spellStart"/>
      <w:r w:rsidRPr="00A90E46">
        <w:rPr>
          <w:rStyle w:val="StyleUnderline"/>
          <w:highlight w:val="green"/>
        </w:rPr>
        <w:t>asteroidal</w:t>
      </w:r>
      <w:proofErr w:type="spellEnd"/>
      <w:r w:rsidRPr="00C435A1">
        <w:rPr>
          <w:rStyle w:val="StyleUnderline"/>
        </w:rPr>
        <w:t xml:space="preserve"> </w:t>
      </w:r>
      <w:r w:rsidRPr="00A90E46">
        <w:rPr>
          <w:rStyle w:val="StyleUnderline"/>
          <w:highlight w:val="green"/>
        </w:rPr>
        <w:t>material</w:t>
      </w:r>
      <w:r w:rsidRPr="00C435A1">
        <w:rPr>
          <w:rStyle w:val="StyleUnderline"/>
        </w:rPr>
        <w:t xml:space="preserve"> on the Moon, increasing confidence in the Moon first premise. </w:t>
      </w:r>
      <w:r w:rsidRPr="00C435A1">
        <w:rPr>
          <w:sz w:val="16"/>
        </w:rPr>
        <w:t xml:space="preserve">The extensive resources of the Moon </w:t>
      </w:r>
      <w:r w:rsidRPr="00C435A1">
        <w:rPr>
          <w:rStyle w:val="StyleUnderline"/>
        </w:rPr>
        <w:t>become the catalyst for an inner solar system-wide economy providing fuel, vehicles and the all-important experience in developing an industrial infrastructure off planet.</w:t>
      </w:r>
      <w:r w:rsidRPr="00C435A1">
        <w:rPr>
          <w:sz w:val="16"/>
        </w:rPr>
        <w:t xml:space="preserve"> </w:t>
      </w:r>
      <w:r w:rsidRPr="00C435A1">
        <w:rPr>
          <w:rStyle w:val="StyleUnderline"/>
        </w:rPr>
        <w:t>The asteroids then become the force multiplier of inner solar system development with billions of tons of water, metals and free space energy from solar power.</w:t>
      </w:r>
      <w:r w:rsidRPr="00C435A1">
        <w:rPr>
          <w:sz w:val="16"/>
        </w:rPr>
        <w:t xml:space="preserve"> Mars figures in here as well as the second home of humanity, creating further demand for </w:t>
      </w:r>
      <w:proofErr w:type="spellStart"/>
      <w:r w:rsidRPr="00C435A1">
        <w:rPr>
          <w:sz w:val="16"/>
        </w:rPr>
        <w:t>asteroidal</w:t>
      </w:r>
      <w:proofErr w:type="spellEnd"/>
      <w:r w:rsidRPr="00C435A1">
        <w:rPr>
          <w:sz w:val="16"/>
        </w:rPr>
        <w:t xml:space="preserve">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economic growth, </w:t>
      </w:r>
      <w:r w:rsidRPr="00C435A1">
        <w:rPr>
          <w:rStyle w:val="Emphasis"/>
        </w:rPr>
        <w:t xml:space="preserve">it </w:t>
      </w:r>
      <w:r w:rsidRPr="00A90E46">
        <w:rPr>
          <w:rStyle w:val="Emphasis"/>
          <w:highlight w:val="green"/>
        </w:rPr>
        <w:t>should be the</w:t>
      </w:r>
      <w:r w:rsidRPr="00C435A1">
        <w:rPr>
          <w:rStyle w:val="Emphasis"/>
        </w:rPr>
        <w:t xml:space="preserve"> </w:t>
      </w:r>
      <w:r w:rsidRPr="00A90E46">
        <w:rPr>
          <w:rStyle w:val="Emphasis"/>
          <w:highlight w:val="green"/>
        </w:rPr>
        <w:t>role of government</w:t>
      </w:r>
      <w:r w:rsidRPr="00C435A1">
        <w:rPr>
          <w:rStyle w:val="Emphasis"/>
        </w:rPr>
        <w:t xml:space="preserve"> </w:t>
      </w:r>
      <w:r w:rsidRPr="00A90E46">
        <w:rPr>
          <w:rStyle w:val="Emphasis"/>
          <w:highlight w:val="green"/>
        </w:rPr>
        <w:t>to</w:t>
      </w:r>
      <w:r w:rsidRPr="00C435A1">
        <w:rPr>
          <w:rStyle w:val="Emphasis"/>
        </w:rPr>
        <w:t xml:space="preserve"> develop policies and concrete legislation to </w:t>
      </w:r>
      <w:r w:rsidRPr="00A90E46">
        <w:rPr>
          <w:rStyle w:val="Emphasis"/>
          <w:highlight w:val="green"/>
        </w:rPr>
        <w:t>support</w:t>
      </w:r>
      <w:r w:rsidRPr="00C435A1">
        <w:rPr>
          <w:rStyle w:val="Emphasis"/>
        </w:rPr>
        <w:t xml:space="preserve"> </w:t>
      </w:r>
      <w:r w:rsidRPr="00A90E46">
        <w:rPr>
          <w:rStyle w:val="Emphasis"/>
          <w:highlight w:val="green"/>
        </w:rPr>
        <w:t>this development for</w:t>
      </w:r>
      <w:r w:rsidRPr="00C435A1">
        <w:rPr>
          <w:rStyle w:val="Emphasis"/>
        </w:rPr>
        <w:t xml:space="preserve"> the continued </w:t>
      </w:r>
      <w:r w:rsidRPr="00A90E46">
        <w:rPr>
          <w:rStyle w:val="Emphasis"/>
          <w:highlight w:val="green"/>
        </w:rPr>
        <w:t>health of the</w:t>
      </w:r>
      <w:r w:rsidRPr="00C435A1">
        <w:rPr>
          <w:rStyle w:val="Emphasis"/>
        </w:rPr>
        <w:t xml:space="preserve"> American </w:t>
      </w:r>
      <w:r w:rsidRPr="00A90E46">
        <w:rPr>
          <w:rStyle w:val="Emphasis"/>
          <w:highlight w:val="green"/>
        </w:rPr>
        <w:t>economy</w:t>
      </w:r>
      <w:r w:rsidRPr="00C435A1">
        <w:rPr>
          <w:rStyle w:val="Emphasis"/>
        </w:rPr>
        <w:t xml:space="preserve"> and the future of all mankind. </w:t>
      </w:r>
    </w:p>
    <w:p w14:paraId="5E580377" w14:textId="77777777" w:rsidR="00696E37" w:rsidRPr="00C435A1" w:rsidRDefault="00696E37" w:rsidP="00696E37">
      <w:pPr>
        <w:pStyle w:val="Heading4"/>
        <w:rPr>
          <w:rFonts w:cs="Arial"/>
        </w:rPr>
      </w:pPr>
      <w:r w:rsidRPr="00C435A1">
        <w:rPr>
          <w:rFonts w:cs="Arial"/>
        </w:rPr>
        <w:t>Those Conflicts go Nuclear</w:t>
      </w:r>
    </w:p>
    <w:p w14:paraId="7189D19B" w14:textId="77777777" w:rsidR="00696E37" w:rsidRPr="00C435A1" w:rsidRDefault="00696E37" w:rsidP="00696E37">
      <w:proofErr w:type="spellStart"/>
      <w:r w:rsidRPr="00C435A1">
        <w:rPr>
          <w:rStyle w:val="Style13ptBold"/>
        </w:rPr>
        <w:t>Klare</w:t>
      </w:r>
      <w:proofErr w:type="spellEnd"/>
      <w:r w:rsidRPr="00C435A1">
        <w:rPr>
          <w:rStyle w:val="Style13ptBold"/>
        </w:rPr>
        <w:t xml:space="preserve"> 13</w:t>
      </w:r>
      <w:r w:rsidRPr="00C435A1">
        <w:t xml:space="preserve"> – Michael T., professor emeritus of peace and world-security studies at Hampshire College and senior visiting fellow at the Arms Control Association in Washington, DC, " How Resource Scarcity and Climate Change Could Produce a Global Explosion", </w:t>
      </w:r>
      <w:r w:rsidRPr="00C435A1">
        <w:rPr>
          <w:i/>
          <w:iCs/>
        </w:rPr>
        <w:t>The Nation</w:t>
      </w:r>
      <w:r w:rsidRPr="00C435A1">
        <w:t xml:space="preserve">, 4/22/2013, </w:t>
      </w:r>
      <w:hyperlink r:id="rId7" w:history="1">
        <w:r w:rsidRPr="00C435A1">
          <w:rPr>
            <w:rStyle w:val="Hyperlink"/>
          </w:rPr>
          <w:t>https://www.thenation.com/article/how-resource-scarcity-and-climate-change-could-produce-global-explosion/</w:t>
        </w:r>
      </w:hyperlink>
      <w:r w:rsidRPr="00C435A1">
        <w:t xml:space="preserve"> JHW</w:t>
      </w:r>
    </w:p>
    <w:p w14:paraId="4F3B1E4B" w14:textId="77777777" w:rsidR="00696E37" w:rsidRPr="00C435A1" w:rsidRDefault="00696E37" w:rsidP="00696E37">
      <w:pPr>
        <w:rPr>
          <w:sz w:val="16"/>
        </w:rPr>
      </w:pPr>
      <w:r w:rsidRPr="00C435A1">
        <w:rPr>
          <w:sz w:val="16"/>
        </w:rPr>
        <w:t xml:space="preserve">Resource Shortages and Resource Wars Start with one simple given: the prospect of future </w:t>
      </w:r>
      <w:r w:rsidRPr="00A90E46">
        <w:rPr>
          <w:rStyle w:val="StyleUnderline"/>
          <w:highlight w:val="green"/>
        </w:rPr>
        <w:t>scarcities</w:t>
      </w:r>
      <w:r w:rsidRPr="00A90E46">
        <w:rPr>
          <w:sz w:val="16"/>
          <w:highlight w:val="green"/>
        </w:rPr>
        <w:t xml:space="preserve"> </w:t>
      </w:r>
      <w:r w:rsidRPr="00A90E46">
        <w:rPr>
          <w:rStyle w:val="StyleUnderline"/>
          <w:highlight w:val="green"/>
        </w:rPr>
        <w:t>o</w:t>
      </w:r>
      <w:r w:rsidRPr="00C435A1">
        <w:rPr>
          <w:rStyle w:val="StyleUnderline"/>
        </w:rPr>
        <w:t xml:space="preserve">f vital </w:t>
      </w:r>
      <w:r w:rsidRPr="00A90E46">
        <w:rPr>
          <w:rStyle w:val="StyleUnderline"/>
          <w:highlight w:val="green"/>
        </w:rPr>
        <w:t>natural resources</w:t>
      </w:r>
      <w:r w:rsidRPr="00C435A1">
        <w:rPr>
          <w:sz w:val="16"/>
        </w:rPr>
        <w:t xml:space="preserve">, </w:t>
      </w:r>
      <w:r w:rsidRPr="00A90E46">
        <w:rPr>
          <w:rStyle w:val="StyleUnderline"/>
          <w:highlight w:val="green"/>
        </w:rPr>
        <w:t>including energy</w:t>
      </w:r>
      <w:r w:rsidRPr="00C435A1">
        <w:rPr>
          <w:sz w:val="16"/>
        </w:rPr>
        <w:t xml:space="preserve">, water, land, food and critical minerals. This in itself would </w:t>
      </w:r>
      <w:r w:rsidRPr="00A90E46">
        <w:rPr>
          <w:rStyle w:val="Emphasis"/>
          <w:highlight w:val="green"/>
        </w:rPr>
        <w:t>guarantee</w:t>
      </w:r>
      <w:r w:rsidRPr="00C435A1">
        <w:rPr>
          <w:rStyle w:val="Emphasis"/>
        </w:rPr>
        <w:t xml:space="preserve"> social unrest, geopolitical friction and </w:t>
      </w:r>
      <w:r w:rsidRPr="00A90E46">
        <w:rPr>
          <w:rStyle w:val="Emphasis"/>
          <w:highlight w:val="green"/>
        </w:rPr>
        <w:t>war</w:t>
      </w:r>
      <w:r w:rsidRPr="00C435A1">
        <w:rPr>
          <w:sz w:val="16"/>
        </w:rPr>
        <w:t xml:space="preserve">. It is important to note that </w:t>
      </w:r>
      <w:r w:rsidRPr="00A90E46">
        <w:rPr>
          <w:rStyle w:val="StyleUnderline"/>
          <w:highlight w:val="green"/>
        </w:rPr>
        <w:t>absolute</w:t>
      </w:r>
      <w:r w:rsidRPr="00C435A1">
        <w:rPr>
          <w:rStyle w:val="StyleUnderline"/>
        </w:rPr>
        <w:t xml:space="preserve"> </w:t>
      </w:r>
      <w:r w:rsidRPr="00A90E46">
        <w:rPr>
          <w:rStyle w:val="StyleUnderline"/>
          <w:highlight w:val="green"/>
        </w:rPr>
        <w:t>scarcity</w:t>
      </w:r>
      <w:r w:rsidRPr="00C435A1">
        <w:rPr>
          <w:sz w:val="16"/>
        </w:rPr>
        <w:t xml:space="preserve"> </w:t>
      </w:r>
      <w:r w:rsidRPr="00A90E46">
        <w:rPr>
          <w:rStyle w:val="StyleUnderline"/>
          <w:highlight w:val="green"/>
        </w:rPr>
        <w:t>doesn’t have to</w:t>
      </w:r>
      <w:r w:rsidRPr="00C435A1">
        <w:rPr>
          <w:rStyle w:val="StyleUnderline"/>
        </w:rPr>
        <w:t xml:space="preserve"> </w:t>
      </w:r>
      <w:r w:rsidRPr="00A90E46">
        <w:rPr>
          <w:rStyle w:val="StyleUnderline"/>
          <w:highlight w:val="green"/>
        </w:rPr>
        <w:t>be</w:t>
      </w:r>
      <w:r w:rsidRPr="00C435A1">
        <w:rPr>
          <w:rStyle w:val="StyleUnderline"/>
        </w:rPr>
        <w:t xml:space="preserve"> on the horizon</w:t>
      </w:r>
      <w:r w:rsidRPr="00C435A1">
        <w:rPr>
          <w:sz w:val="16"/>
        </w:rPr>
        <w:t xml:space="preserve"> in any given resource category </w:t>
      </w:r>
      <w:r w:rsidRPr="00A90E46">
        <w:rPr>
          <w:rStyle w:val="StyleUnderline"/>
          <w:highlight w:val="green"/>
        </w:rPr>
        <w:t>for this</w:t>
      </w:r>
      <w:r w:rsidRPr="00C435A1">
        <w:rPr>
          <w:rStyle w:val="StyleUnderline"/>
        </w:rPr>
        <w:t xml:space="preserve"> scenario </w:t>
      </w:r>
      <w:r w:rsidRPr="00A90E46">
        <w:rPr>
          <w:rStyle w:val="StyleUnderline"/>
          <w:highlight w:val="green"/>
        </w:rPr>
        <w:t>to kick in</w:t>
      </w:r>
      <w:r w:rsidRPr="00C435A1">
        <w:rPr>
          <w:sz w:val="16"/>
        </w:rPr>
        <w:t xml:space="preserve">. A </w:t>
      </w:r>
      <w:r w:rsidRPr="00C435A1">
        <w:rPr>
          <w:rStyle w:val="StyleUnderline"/>
        </w:rPr>
        <w:t>lack of adequate supplies to meet the needs of a growing</w:t>
      </w:r>
      <w:r w:rsidRPr="00C435A1">
        <w:rPr>
          <w:sz w:val="16"/>
        </w:rPr>
        <w:t xml:space="preserve">, ever more urbanized and industrialized global </w:t>
      </w:r>
      <w:r w:rsidRPr="00C435A1">
        <w:rPr>
          <w:rStyle w:val="StyleUnderline"/>
        </w:rPr>
        <w:t>population is enough</w:t>
      </w:r>
      <w:r w:rsidRPr="00C435A1">
        <w:rPr>
          <w:sz w:val="16"/>
        </w:rPr>
        <w:t xml:space="preserve">. Given the wave of extinctions that scientists are recording, some resources—particular species of fish, animals and trees, for example—will become less abundant in the decades to come, and may even disappear altogether. But </w:t>
      </w:r>
      <w:r w:rsidRPr="00C435A1">
        <w:rPr>
          <w:rStyle w:val="StyleUnderline"/>
        </w:rPr>
        <w:t xml:space="preserve">key </w:t>
      </w:r>
      <w:r w:rsidRPr="00A90E46">
        <w:rPr>
          <w:rStyle w:val="StyleUnderline"/>
          <w:highlight w:val="green"/>
        </w:rPr>
        <w:t>materials</w:t>
      </w:r>
      <w:r w:rsidRPr="00C435A1">
        <w:rPr>
          <w:rStyle w:val="StyleUnderline"/>
        </w:rPr>
        <w:t xml:space="preserve"> for modern civilization </w:t>
      </w:r>
      <w:r w:rsidRPr="00A90E46">
        <w:rPr>
          <w:rStyle w:val="StyleUnderline"/>
          <w:highlight w:val="green"/>
        </w:rPr>
        <w:t>like oil, uranium and</w:t>
      </w:r>
      <w:r w:rsidRPr="00C435A1">
        <w:rPr>
          <w:rStyle w:val="StyleUnderline"/>
        </w:rPr>
        <w:t xml:space="preserve"> </w:t>
      </w:r>
      <w:r w:rsidRPr="00A90E46">
        <w:rPr>
          <w:rStyle w:val="StyleUnderline"/>
          <w:highlight w:val="green"/>
        </w:rPr>
        <w:t>copper</w:t>
      </w:r>
      <w:r w:rsidRPr="00C435A1">
        <w:rPr>
          <w:rStyle w:val="StyleUnderline"/>
        </w:rPr>
        <w:t xml:space="preserve"> </w:t>
      </w:r>
      <w:r w:rsidRPr="00A90E46">
        <w:rPr>
          <w:rStyle w:val="StyleUnderline"/>
          <w:highlight w:val="green"/>
        </w:rPr>
        <w:t>will</w:t>
      </w:r>
      <w:r w:rsidRPr="00C435A1">
        <w:rPr>
          <w:rStyle w:val="StyleUnderline"/>
        </w:rPr>
        <w:t xml:space="preserve"> simply </w:t>
      </w:r>
      <w:r w:rsidRPr="00A90E46">
        <w:rPr>
          <w:rStyle w:val="Emphasis"/>
          <w:highlight w:val="green"/>
        </w:rPr>
        <w:t>prove</w:t>
      </w:r>
      <w:r w:rsidRPr="00C435A1">
        <w:rPr>
          <w:rStyle w:val="Emphasis"/>
        </w:rPr>
        <w:t xml:space="preserve"> harder and more </w:t>
      </w:r>
      <w:r w:rsidRPr="00A90E46">
        <w:rPr>
          <w:rStyle w:val="Emphasis"/>
          <w:highlight w:val="green"/>
        </w:rPr>
        <w:t>costly to acquire</w:t>
      </w:r>
      <w:r w:rsidRPr="00C435A1">
        <w:rPr>
          <w:rStyle w:val="StyleUnderline"/>
        </w:rPr>
        <w:t xml:space="preserve">, </w:t>
      </w:r>
      <w:r w:rsidRPr="00A90E46">
        <w:rPr>
          <w:rStyle w:val="StyleUnderline"/>
          <w:highlight w:val="green"/>
        </w:rPr>
        <w:t xml:space="preserve">leading to </w:t>
      </w:r>
      <w:r w:rsidRPr="00C435A1">
        <w:rPr>
          <w:rStyle w:val="StyleUnderline"/>
        </w:rPr>
        <w:t xml:space="preserve">supply </w:t>
      </w:r>
      <w:r w:rsidRPr="00A90E46">
        <w:rPr>
          <w:rStyle w:val="StyleUnderline"/>
          <w:highlight w:val="green"/>
        </w:rPr>
        <w:t xml:space="preserve">bottlenecks and </w:t>
      </w:r>
      <w:r w:rsidRPr="00C435A1">
        <w:rPr>
          <w:rStyle w:val="StyleUnderline"/>
        </w:rPr>
        <w:t xml:space="preserve">periodic </w:t>
      </w:r>
      <w:r w:rsidRPr="00A90E46">
        <w:rPr>
          <w:rStyle w:val="StyleUnderline"/>
          <w:highlight w:val="green"/>
        </w:rPr>
        <w:t>shortages</w:t>
      </w:r>
      <w:r w:rsidRPr="00C435A1">
        <w:rPr>
          <w:rStyle w:val="StyleUnderline"/>
        </w:rPr>
        <w:t>. Oil</w:t>
      </w:r>
      <w:r w:rsidRPr="00C435A1">
        <w:rPr>
          <w:sz w:val="16"/>
        </w:rPr>
        <w:t>—the single most important commodity in the international economy—</w:t>
      </w:r>
      <w:r w:rsidRPr="00C435A1">
        <w:rPr>
          <w:rStyle w:val="StyleUnderline"/>
        </w:rPr>
        <w:t>provides an apt example</w:t>
      </w:r>
      <w:r w:rsidRPr="00C435A1">
        <w:rPr>
          <w:sz w:val="16"/>
        </w:rPr>
        <w:t xml:space="preserve">. </w:t>
      </w:r>
      <w:r w:rsidRPr="00C435A1">
        <w:rPr>
          <w:rStyle w:val="StyleUnderline"/>
        </w:rPr>
        <w:t>Although global oil supplies</w:t>
      </w:r>
      <w:r w:rsidRPr="00C435A1">
        <w:rPr>
          <w:sz w:val="16"/>
        </w:rPr>
        <w:t xml:space="preserve"> </w:t>
      </w:r>
      <w:r w:rsidRPr="00C435A1">
        <w:rPr>
          <w:rStyle w:val="StyleUnderline"/>
        </w:rPr>
        <w:t>may actually</w:t>
      </w:r>
      <w:r w:rsidRPr="00C435A1">
        <w:rPr>
          <w:sz w:val="16"/>
        </w:rPr>
        <w:t xml:space="preserve"> </w:t>
      </w:r>
      <w:r w:rsidRPr="00C435A1">
        <w:rPr>
          <w:rStyle w:val="StyleUnderline"/>
        </w:rPr>
        <w:t>grow</w:t>
      </w:r>
      <w:r w:rsidRPr="00C435A1">
        <w:rPr>
          <w:sz w:val="16"/>
        </w:rPr>
        <w:t xml:space="preserve"> in the coming decades, many </w:t>
      </w:r>
      <w:r w:rsidRPr="00C435A1">
        <w:rPr>
          <w:rStyle w:val="StyleUnderline"/>
        </w:rPr>
        <w:t>experts</w:t>
      </w:r>
      <w:r w:rsidRPr="00C435A1">
        <w:rPr>
          <w:sz w:val="16"/>
        </w:rPr>
        <w:t xml:space="preserve"> </w:t>
      </w:r>
      <w:r w:rsidRPr="00C435A1">
        <w:rPr>
          <w:rStyle w:val="StyleUnderline"/>
        </w:rPr>
        <w:t xml:space="preserve">doubt that they can be expanded sufficiently to meet the needs of a rising global middle class </w:t>
      </w:r>
      <w:r w:rsidRPr="00C435A1">
        <w:rPr>
          <w:sz w:val="16"/>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C435A1">
        <w:rPr>
          <w:rStyle w:val="StyleUnderline"/>
        </w:rPr>
        <w:t>rising production costs (</w:t>
      </w:r>
      <w:r w:rsidRPr="00C435A1">
        <w:rPr>
          <w:sz w:val="16"/>
        </w:rPr>
        <w:t xml:space="preserve">for energy that will be ever more difficult and costly to extract), environmental opposition, warfare, corruption and other impediments </w:t>
      </w:r>
      <w:r w:rsidRPr="00C435A1">
        <w:rPr>
          <w:rStyle w:val="StyleUnderline"/>
        </w:rPr>
        <w:t>will make it extremely difficult to achieve increases of this magnitude</w:t>
      </w:r>
      <w:r w:rsidRPr="00C435A1">
        <w:rPr>
          <w:sz w:val="16"/>
        </w:rPr>
        <w:t xml:space="preserve">. In other words, even if production manages for a time to top the 2010 level of 87 million barrels per day, the goal of 104 million barrels will never be reached </w:t>
      </w:r>
      <w:r w:rsidRPr="00C435A1">
        <w:rPr>
          <w:rStyle w:val="StyleUnderline"/>
        </w:rPr>
        <w:t>and the world’s major consumers will face virtual, if not absolute, scarcity</w:t>
      </w:r>
      <w:r w:rsidRPr="00C435A1">
        <w:rPr>
          <w:sz w:val="16"/>
        </w:rPr>
        <w:t xml:space="preserve">. Water provides another potent example. On an annual basis, the supply of drinking water provided by natural precipitation remains more or less constant: about 40,000 cubic kilometers. But much of this precipitation lands on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However generated, a perception of scarcity—or imminent scarcity—regularly leads to anxiety, resentment, hostility and contentiousness. This pattern is very well understood, and has been evident throughout human history. In his book Constant Battles, for example, Steven LeBlanc, director of collections for Harvard’s Peabody Museum of Archaeology and Ethnology, notes that many </w:t>
      </w:r>
      <w:r w:rsidRPr="00C435A1">
        <w:rPr>
          <w:rStyle w:val="StyleUnderline"/>
        </w:rPr>
        <w:t>ancient civilizations experienced</w:t>
      </w:r>
      <w:r w:rsidRPr="00C435A1">
        <w:rPr>
          <w:sz w:val="16"/>
        </w:rPr>
        <w:t xml:space="preserve"> </w:t>
      </w:r>
      <w:r w:rsidRPr="00C435A1">
        <w:rPr>
          <w:rStyle w:val="StyleUnderline"/>
        </w:rPr>
        <w:t>higher levels of warfare when faced with resource shortages brought about by population growth</w:t>
      </w:r>
      <w:r w:rsidRPr="00C435A1">
        <w:rPr>
          <w:sz w:val="16"/>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w:t>
      </w:r>
      <w:proofErr w:type="spellStart"/>
      <w:r w:rsidRPr="00C435A1">
        <w:rPr>
          <w:sz w:val="16"/>
        </w:rPr>
        <w:t>Collingham</w:t>
      </w:r>
      <w:proofErr w:type="spellEnd"/>
      <w:r w:rsidRPr="00C435A1">
        <w:rPr>
          <w:sz w:val="16"/>
        </w:rPr>
        <w:t xml:space="preserve">,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w:t>
      </w:r>
      <w:proofErr w:type="spellStart"/>
      <w:r w:rsidRPr="00C435A1">
        <w:rPr>
          <w:sz w:val="16"/>
        </w:rPr>
        <w:t>Programme</w:t>
      </w:r>
      <w:proofErr w:type="spellEnd"/>
      <w:r w:rsidRPr="00C435A1">
        <w:rPr>
          <w:sz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A90E46">
        <w:rPr>
          <w:rStyle w:val="Emphasis"/>
          <w:highlight w:val="green"/>
        </w:rPr>
        <w:t>Anxiety</w:t>
      </w:r>
      <w:r w:rsidRPr="00C435A1">
        <w:rPr>
          <w:rStyle w:val="Emphasis"/>
        </w:rPr>
        <w:t xml:space="preserve"> over future supplies </w:t>
      </w:r>
      <w:r w:rsidRPr="00A90E46">
        <w:rPr>
          <w:rStyle w:val="Emphasis"/>
          <w:highlight w:val="green"/>
        </w:rPr>
        <w:t>is</w:t>
      </w:r>
      <w:r w:rsidRPr="00C435A1">
        <w:rPr>
          <w:sz w:val="16"/>
        </w:rPr>
        <w:t xml:space="preserve"> </w:t>
      </w:r>
      <w:r w:rsidRPr="00C435A1">
        <w:rPr>
          <w:rStyle w:val="Emphasis"/>
        </w:rPr>
        <w:t xml:space="preserve">often also </w:t>
      </w:r>
      <w:r w:rsidRPr="00A90E46">
        <w:rPr>
          <w:rStyle w:val="Emphasis"/>
          <w:highlight w:val="green"/>
        </w:rPr>
        <w:t>a factor</w:t>
      </w:r>
      <w:r w:rsidRPr="00C435A1">
        <w:rPr>
          <w:rStyle w:val="StyleUnderline"/>
        </w:rPr>
        <w:t xml:space="preserve"> </w:t>
      </w:r>
      <w:r w:rsidRPr="00A90E46">
        <w:rPr>
          <w:rStyle w:val="StyleUnderline"/>
          <w:highlight w:val="green"/>
        </w:rPr>
        <w:t>in conflicts</w:t>
      </w:r>
      <w:r w:rsidRPr="00C435A1">
        <w:rPr>
          <w:rStyle w:val="StyleUnderline"/>
        </w:rPr>
        <w:t xml:space="preserve"> that break out </w:t>
      </w:r>
      <w:r w:rsidRPr="00A90E46">
        <w:rPr>
          <w:rStyle w:val="StyleUnderline"/>
          <w:highlight w:val="green"/>
        </w:rPr>
        <w:t>over access to</w:t>
      </w:r>
      <w:r w:rsidRPr="00C435A1">
        <w:rPr>
          <w:rStyle w:val="StyleUnderline"/>
        </w:rPr>
        <w:t xml:space="preserve"> </w:t>
      </w:r>
      <w:r w:rsidRPr="00A90E46">
        <w:rPr>
          <w:rStyle w:val="StyleUnderline"/>
          <w:highlight w:val="green"/>
        </w:rPr>
        <w:t>oil</w:t>
      </w:r>
      <w:r w:rsidRPr="00C435A1">
        <w:rPr>
          <w:rStyle w:val="StyleUnderline"/>
        </w:rPr>
        <w:t xml:space="preserve"> or control of contested undersea reserves of oil </w:t>
      </w:r>
      <w:r w:rsidRPr="00A90E46">
        <w:rPr>
          <w:rStyle w:val="StyleUnderline"/>
          <w:highlight w:val="green"/>
        </w:rPr>
        <w:t>and natural gas</w:t>
      </w:r>
      <w:r w:rsidRPr="00C435A1">
        <w:rPr>
          <w:rStyle w:val="StyleUnderline"/>
        </w:rPr>
        <w:t>.</w:t>
      </w:r>
      <w:r w:rsidRPr="00C435A1">
        <w:rPr>
          <w:sz w:val="16"/>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sidRPr="00C435A1">
        <w:rPr>
          <w:rStyle w:val="StyleUnderline"/>
        </w:rPr>
        <w:t>In</w:t>
      </w:r>
      <w:r w:rsidRPr="00C435A1">
        <w:rPr>
          <w:sz w:val="16"/>
        </w:rPr>
        <w:t xml:space="preserve"> his </w:t>
      </w:r>
      <w:r w:rsidRPr="00C435A1">
        <w:rPr>
          <w:rStyle w:val="StyleUnderline"/>
        </w:rPr>
        <w:t>1980</w:t>
      </w:r>
      <w:r w:rsidRPr="00C435A1">
        <w:rPr>
          <w:sz w:val="16"/>
        </w:rPr>
        <w:t xml:space="preserve"> State of the Union Address, Carter affirmed that any move to impede the </w:t>
      </w:r>
      <w:r w:rsidRPr="00C435A1">
        <w:rPr>
          <w:rStyle w:val="StyleUnderline"/>
        </w:rPr>
        <w:t xml:space="preserve">flow of oil from the Gulf would be viewed as a threat to America’s “vital interests” and would be repelled by “any means necessary, including military force.” </w:t>
      </w:r>
      <w:r w:rsidRPr="00C435A1">
        <w:rPr>
          <w:sz w:val="16"/>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sidRPr="00C435A1">
        <w:rPr>
          <w:rStyle w:val="StyleUnderline"/>
        </w:rPr>
        <w:t>conflicts</w:t>
      </w:r>
      <w:r w:rsidRPr="00C435A1">
        <w:rPr>
          <w:sz w:val="16"/>
        </w:rPr>
        <w:t xml:space="preserve"> </w:t>
      </w:r>
      <w:r w:rsidRPr="00C435A1">
        <w:rPr>
          <w:rStyle w:val="StyleUnderline"/>
        </w:rPr>
        <w:t>have been rising toward the boiling point between</w:t>
      </w:r>
      <w:r w:rsidRPr="00C435A1">
        <w:rPr>
          <w:sz w:val="16"/>
        </w:rPr>
        <w:t xml:space="preserve"> </w:t>
      </w:r>
      <w:r w:rsidRPr="00C435A1">
        <w:rPr>
          <w:rStyle w:val="StyleUnderline"/>
        </w:rPr>
        <w:t>China and its neighbors in Southeast Asia when it</w:t>
      </w:r>
      <w:r w:rsidRPr="00C435A1">
        <w:rPr>
          <w:sz w:val="16"/>
        </w:rPr>
        <w:t xml:space="preserve"> </w:t>
      </w:r>
      <w:r w:rsidRPr="00C435A1">
        <w:rPr>
          <w:rStyle w:val="StyleUnderline"/>
        </w:rPr>
        <w:t>comes to control of offshore oil and gas reserves in the South China Sea.</w:t>
      </w:r>
      <w:r w:rsidRPr="00C435A1">
        <w:rPr>
          <w:sz w:val="16"/>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A90E46">
        <w:rPr>
          <w:rStyle w:val="StyleUnderline"/>
          <w:highlight w:val="green"/>
        </w:rPr>
        <w:t>resource-driven</w:t>
      </w:r>
      <w:r w:rsidRPr="00C435A1">
        <w:rPr>
          <w:rStyle w:val="StyleUnderline"/>
        </w:rPr>
        <w:t xml:space="preserve"> potential </w:t>
      </w:r>
      <w:r w:rsidRPr="00A90E46">
        <w:rPr>
          <w:rStyle w:val="StyleUnderline"/>
          <w:highlight w:val="green"/>
        </w:rPr>
        <w:t>conflicts</w:t>
      </w:r>
      <w:r w:rsidRPr="00C435A1">
        <w:rPr>
          <w:rStyle w:val="StyleUnderline"/>
        </w:rPr>
        <w:t xml:space="preserve"> like these</w:t>
      </w:r>
      <w:r w:rsidRPr="00C435A1">
        <w:rPr>
          <w:sz w:val="16"/>
        </w:rPr>
        <w:t xml:space="preserve"> </w:t>
      </w:r>
      <w:r w:rsidRPr="00A90E46">
        <w:rPr>
          <w:rStyle w:val="StyleUnderline"/>
          <w:highlight w:val="green"/>
        </w:rPr>
        <w:t>will</w:t>
      </w:r>
      <w:r w:rsidRPr="00C435A1">
        <w:rPr>
          <w:sz w:val="16"/>
        </w:rPr>
        <w:t xml:space="preserve"> only </w:t>
      </w:r>
      <w:r w:rsidRPr="00A90E46">
        <w:rPr>
          <w:rStyle w:val="Emphasis"/>
          <w:highlight w:val="green"/>
        </w:rPr>
        <w:t>multiply in the years</w:t>
      </w:r>
      <w:r w:rsidRPr="00C435A1">
        <w:rPr>
          <w:sz w:val="16"/>
        </w:rPr>
        <w:t xml:space="preserve"> </w:t>
      </w:r>
      <w:r w:rsidRPr="00A90E46">
        <w:rPr>
          <w:rStyle w:val="StyleUnderline"/>
          <w:highlight w:val="green"/>
        </w:rPr>
        <w:t>ahead</w:t>
      </w:r>
      <w:r w:rsidRPr="00C435A1">
        <w:rPr>
          <w:rStyle w:val="StyleUnderline"/>
        </w:rPr>
        <w:t xml:space="preserve"> </w:t>
      </w:r>
      <w:r w:rsidRPr="00A90E46">
        <w:rPr>
          <w:rStyle w:val="StyleUnderline"/>
          <w:highlight w:val="green"/>
        </w:rPr>
        <w:t>as</w:t>
      </w:r>
      <w:r w:rsidRPr="00C435A1">
        <w:rPr>
          <w:rStyle w:val="StyleUnderline"/>
        </w:rPr>
        <w:t xml:space="preserve"> </w:t>
      </w:r>
      <w:r w:rsidRPr="00A90E46">
        <w:rPr>
          <w:rStyle w:val="StyleUnderline"/>
          <w:highlight w:val="green"/>
        </w:rPr>
        <w:t>demand</w:t>
      </w:r>
      <w:r w:rsidRPr="00C435A1">
        <w:rPr>
          <w:rStyle w:val="StyleUnderline"/>
        </w:rPr>
        <w:t xml:space="preserve"> </w:t>
      </w:r>
      <w:r w:rsidRPr="00A90E46">
        <w:rPr>
          <w:rStyle w:val="StyleUnderline"/>
          <w:highlight w:val="green"/>
        </w:rPr>
        <w:t>rises</w:t>
      </w:r>
      <w:r w:rsidRPr="00C435A1">
        <w:rPr>
          <w:rStyle w:val="StyleUnderline"/>
        </w:rPr>
        <w:t>, supplies dwindle and more of what remains will be found in disputed areas</w:t>
      </w:r>
      <w:r w:rsidRPr="00C435A1">
        <w:rPr>
          <w:sz w:val="16"/>
        </w:rPr>
        <w:t xml:space="preserve">. </w:t>
      </w:r>
      <w:r w:rsidRPr="00C435A1">
        <w:rPr>
          <w:sz w:val="10"/>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supplies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land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refineries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water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Pakistan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Argentina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world….These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sidRPr="00C435A1">
        <w:rPr>
          <w:rStyle w:val="StyleUnderline"/>
        </w:rPr>
        <w:t>Director of National Intelligence</w:t>
      </w:r>
      <w:r w:rsidRPr="00C435A1">
        <w:rPr>
          <w:sz w:val="16"/>
        </w:rPr>
        <w:t xml:space="preserve"> James R. </w:t>
      </w:r>
      <w:r w:rsidRPr="00A90E46">
        <w:rPr>
          <w:rStyle w:val="StyleUnderline"/>
          <w:highlight w:val="green"/>
        </w:rPr>
        <w:t>Clapper</w:t>
      </w:r>
      <w:r w:rsidRPr="00C435A1">
        <w:rPr>
          <w:sz w:val="16"/>
        </w:rPr>
        <w:t xml:space="preserve"> </w:t>
      </w:r>
      <w:r w:rsidRPr="00A90E46">
        <w:rPr>
          <w:rStyle w:val="StyleUnderline"/>
          <w:highlight w:val="green"/>
        </w:rPr>
        <w:t>listed</w:t>
      </w:r>
      <w:r w:rsidRPr="00C435A1">
        <w:rPr>
          <w:sz w:val="16"/>
        </w:rPr>
        <w:t xml:space="preserve"> “</w:t>
      </w:r>
      <w:r w:rsidRPr="00A90E46">
        <w:rPr>
          <w:rStyle w:val="StyleUnderline"/>
          <w:highlight w:val="green"/>
        </w:rPr>
        <w:t>competition</w:t>
      </w:r>
      <w:r w:rsidRPr="00C435A1">
        <w:rPr>
          <w:rStyle w:val="StyleUnderline"/>
        </w:rPr>
        <w:t xml:space="preserve"> and scarcity involving natural resources</w:t>
      </w:r>
      <w:r w:rsidRPr="00C435A1">
        <w:rPr>
          <w:sz w:val="16"/>
        </w:rPr>
        <w:t xml:space="preserve">” </w:t>
      </w:r>
      <w:r w:rsidRPr="00A90E46">
        <w:rPr>
          <w:rStyle w:val="Emphasis"/>
          <w:highlight w:val="green"/>
        </w:rPr>
        <w:t>as a national security</w:t>
      </w:r>
      <w:r w:rsidRPr="00C435A1">
        <w:rPr>
          <w:rStyle w:val="Emphasis"/>
        </w:rPr>
        <w:t xml:space="preserve"> </w:t>
      </w:r>
      <w:r w:rsidRPr="00A90E46">
        <w:rPr>
          <w:rStyle w:val="Emphasis"/>
          <w:highlight w:val="green"/>
        </w:rPr>
        <w:t>threat</w:t>
      </w:r>
      <w:r w:rsidRPr="00C435A1">
        <w:rPr>
          <w:rStyle w:val="Emphasis"/>
        </w:rPr>
        <w:t xml:space="preserve"> </w:t>
      </w:r>
      <w:r w:rsidRPr="00A90E46">
        <w:rPr>
          <w:rStyle w:val="Emphasis"/>
          <w:highlight w:val="green"/>
        </w:rPr>
        <w:t>on a par with</w:t>
      </w:r>
      <w:r w:rsidRPr="00C435A1">
        <w:rPr>
          <w:rStyle w:val="Emphasis"/>
        </w:rPr>
        <w:t xml:space="preserve"> global terrorism, cyberwar and </w:t>
      </w:r>
      <w:r w:rsidRPr="00A90E46">
        <w:rPr>
          <w:rStyle w:val="Emphasis"/>
          <w:highlight w:val="green"/>
        </w:rPr>
        <w:t>nuclear proliferation</w:t>
      </w:r>
      <w:r w:rsidRPr="00C435A1">
        <w:rPr>
          <w:rStyle w:val="Emphasis"/>
        </w:rPr>
        <w:t xml:space="preserve">. </w:t>
      </w:r>
      <w:r w:rsidRPr="00C435A1">
        <w:rPr>
          <w:sz w:val="16"/>
        </w:rPr>
        <w:t xml:space="preserve">“Many </w:t>
      </w:r>
      <w:r w:rsidRPr="00C435A1">
        <w:rPr>
          <w:rStyle w:val="StyleUnderline"/>
        </w:rPr>
        <w:t>countries</w:t>
      </w:r>
      <w:r w:rsidRPr="00C435A1">
        <w:rPr>
          <w:sz w:val="16"/>
        </w:rPr>
        <w:t xml:space="preserve"> important to the United States are </w:t>
      </w:r>
      <w:r w:rsidRPr="00C435A1">
        <w:rPr>
          <w:rStyle w:val="StyleUnderline"/>
        </w:rPr>
        <w:t>vulnerable to natural resource</w:t>
      </w:r>
      <w:r w:rsidRPr="00C435A1">
        <w:rPr>
          <w:sz w:val="16"/>
        </w:rPr>
        <w:t xml:space="preserve"> </w:t>
      </w:r>
      <w:r w:rsidRPr="00C435A1">
        <w:rPr>
          <w:rStyle w:val="StyleUnderline"/>
        </w:rPr>
        <w:t xml:space="preserve">shocks </w:t>
      </w:r>
      <w:r w:rsidRPr="00A90E46">
        <w:rPr>
          <w:rStyle w:val="StyleUnderline"/>
          <w:highlight w:val="green"/>
        </w:rPr>
        <w:t>that</w:t>
      </w:r>
      <w:r w:rsidRPr="00C435A1">
        <w:rPr>
          <w:sz w:val="16"/>
        </w:rPr>
        <w:t xml:space="preserve"> </w:t>
      </w:r>
      <w:r w:rsidRPr="00A90E46">
        <w:rPr>
          <w:rStyle w:val="Emphasis"/>
          <w:highlight w:val="green"/>
        </w:rPr>
        <w:t>degrade</w:t>
      </w:r>
      <w:r w:rsidRPr="00C435A1">
        <w:rPr>
          <w:rStyle w:val="Emphasis"/>
        </w:rPr>
        <w:t xml:space="preserve"> </w:t>
      </w:r>
      <w:r w:rsidRPr="00A90E46">
        <w:rPr>
          <w:rStyle w:val="Emphasis"/>
          <w:highlight w:val="green"/>
        </w:rPr>
        <w:t>economic development</w:t>
      </w:r>
      <w:r w:rsidRPr="00C435A1">
        <w:rPr>
          <w:sz w:val="16"/>
        </w:rPr>
        <w:t xml:space="preserve">, </w:t>
      </w:r>
      <w:r w:rsidRPr="00C435A1">
        <w:rPr>
          <w:rStyle w:val="StyleUnderline"/>
        </w:rPr>
        <w:t xml:space="preserve">frustrate attempts to democratize, raise the risk of regime-threatening instability, </w:t>
      </w:r>
      <w:r w:rsidRPr="00A90E46">
        <w:rPr>
          <w:rStyle w:val="StyleUnderline"/>
          <w:highlight w:val="green"/>
        </w:rPr>
        <w:t xml:space="preserve">and </w:t>
      </w:r>
      <w:r w:rsidRPr="00A90E46">
        <w:rPr>
          <w:rStyle w:val="Emphasis"/>
          <w:highlight w:val="green"/>
        </w:rPr>
        <w:t>aggravate regional tensions</w:t>
      </w:r>
      <w:r w:rsidRPr="00C435A1">
        <w:rPr>
          <w:rStyle w:val="StyleUnderline"/>
        </w:rPr>
        <w:t>,”</w:t>
      </w:r>
      <w:r w:rsidRPr="00C435A1">
        <w:rPr>
          <w:sz w:val="16"/>
        </w:rPr>
        <w:t xml:space="preserve"> he wrote in his prepared statement for the Senate Select Committee on Intelligence. “Extreme weather events (floods, droughts, heat waves) will increasingly disrupt food and energy markets, </w:t>
      </w:r>
      <w:r w:rsidRPr="00C435A1">
        <w:rPr>
          <w:rStyle w:val="StyleUnderline"/>
        </w:rPr>
        <w:t xml:space="preserve">exacerbating state weakness, forcing human migrations, and triggering riots, civil disobedience, and vandalism.” </w:t>
      </w:r>
      <w:r w:rsidRPr="00C435A1">
        <w:rPr>
          <w:sz w:val="16"/>
        </w:rPr>
        <w:t xml:space="preserve">There was a new phrase embedded in his comments: “resource shocks.” It catches something of the world we’re barreling toward, and the language is striking for an intelligence community that, like the government it serves, has largely played down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sidRPr="00C435A1">
        <w:rPr>
          <w:rStyle w:val="StyleUnderline"/>
        </w:rPr>
        <w:t>extreme climate change, could</w:t>
      </w:r>
      <w:r w:rsidRPr="00C435A1">
        <w:rPr>
          <w:sz w:val="16"/>
        </w:rPr>
        <w:t xml:space="preserve"> </w:t>
      </w:r>
      <w:r w:rsidRPr="00A90E46">
        <w:rPr>
          <w:rStyle w:val="Emphasis"/>
          <w:highlight w:val="green"/>
        </w:rPr>
        <w:t>produce</w:t>
      </w:r>
      <w:r w:rsidRPr="00C435A1">
        <w:rPr>
          <w:rStyle w:val="Emphasis"/>
        </w:rPr>
        <w:t xml:space="preserve"> </w:t>
      </w:r>
      <w:r w:rsidRPr="00A90E46">
        <w:rPr>
          <w:rStyle w:val="Emphasis"/>
          <w:highlight w:val="green"/>
        </w:rPr>
        <w:t>a global explosion of</w:t>
      </w:r>
      <w:r w:rsidRPr="00C435A1">
        <w:rPr>
          <w:rStyle w:val="Emphasis"/>
        </w:rPr>
        <w:t xml:space="preserve"> human chaos and </w:t>
      </w:r>
      <w:r w:rsidRPr="00A90E46">
        <w:rPr>
          <w:rStyle w:val="Emphasis"/>
          <w:highlight w:val="green"/>
        </w:rPr>
        <w:t>conflict</w:t>
      </w:r>
      <w:r w:rsidRPr="00C435A1">
        <w:rPr>
          <w:sz w:val="16"/>
        </w:rPr>
        <w:t>. We are now heading directly into a resource-shock world.</w:t>
      </w:r>
    </w:p>
    <w:p w14:paraId="2A060E2C" w14:textId="77777777" w:rsidR="00696E37" w:rsidRDefault="00696E37" w:rsidP="00696E37">
      <w:pPr>
        <w:pStyle w:val="Heading4"/>
      </w:pPr>
      <w:r>
        <w:t>Mining solves Water Shortages</w:t>
      </w:r>
    </w:p>
    <w:p w14:paraId="455A692D" w14:textId="77777777" w:rsidR="00696E37" w:rsidRPr="004F4117" w:rsidRDefault="00696E37" w:rsidP="00696E37">
      <w:r w:rsidRPr="00C962B6">
        <w:rPr>
          <w:rStyle w:val="Style13ptBold"/>
        </w:rPr>
        <w:t>Kean 15</w:t>
      </w:r>
      <w:r>
        <w:t xml:space="preserve"> </w:t>
      </w:r>
      <w:r w:rsidRPr="004F4117">
        <w:t>Sam Kean December 2015 "The End of Thirst"</w:t>
      </w:r>
      <w:r>
        <w:t xml:space="preserve"> </w:t>
      </w:r>
      <w:hyperlink r:id="rId8" w:history="1">
        <w:r w:rsidRPr="00FC542F">
          <w:rPr>
            <w:rStyle w:val="Hyperlink"/>
          </w:rPr>
          <w:t>https://www.theatlantic.com/magazine/archive/2015/12/the-end-of-thirst/413176/</w:t>
        </w:r>
      </w:hyperlink>
      <w:r>
        <w:t xml:space="preserve"> (writer based in Washington DC for the Atlantic)//Elmer </w:t>
      </w:r>
    </w:p>
    <w:p w14:paraId="3881D038" w14:textId="77777777" w:rsidR="00696E37" w:rsidRPr="00F35472" w:rsidRDefault="00696E37" w:rsidP="00696E37">
      <w:pPr>
        <w:rPr>
          <w:rStyle w:val="StyleUnderline"/>
        </w:rPr>
      </w:pPr>
      <w:r w:rsidRPr="00A90E46">
        <w:rPr>
          <w:rStyle w:val="Emphasis"/>
          <w:highlight w:val="green"/>
        </w:rPr>
        <w:t xml:space="preserve">Imagine turning on your tap and seeing no water </w:t>
      </w:r>
      <w:r w:rsidRPr="00F35472">
        <w:rPr>
          <w:rStyle w:val="Emphasis"/>
        </w:rPr>
        <w:t>come out</w:t>
      </w:r>
      <w:r w:rsidRPr="00F35472">
        <w:rPr>
          <w:rStyle w:val="StyleUnderline"/>
        </w:rPr>
        <w:t xml:space="preserve">. Or looking down into your village’s only well and finding it dust-dry. Much of </w:t>
      </w:r>
      <w:r w:rsidRPr="00A90E46">
        <w:rPr>
          <w:rStyle w:val="Emphasis"/>
          <w:highlight w:val="green"/>
        </w:rPr>
        <w:t>the developing world</w:t>
      </w:r>
      <w:r w:rsidRPr="00F35472">
        <w:rPr>
          <w:rStyle w:val="StyleUnderline"/>
        </w:rPr>
        <w:t xml:space="preserve"> </w:t>
      </w:r>
      <w:r w:rsidRPr="00A90E46">
        <w:rPr>
          <w:rStyle w:val="Emphasis"/>
          <w:highlight w:val="green"/>
        </w:rPr>
        <w:t>could</w:t>
      </w:r>
      <w:r w:rsidRPr="00F35472">
        <w:rPr>
          <w:rStyle w:val="StyleUnderline"/>
        </w:rPr>
        <w:t xml:space="preserve"> soon </w:t>
      </w:r>
      <w:r w:rsidRPr="00A90E46">
        <w:rPr>
          <w:rStyle w:val="Emphasis"/>
          <w:highlight w:val="green"/>
        </w:rPr>
        <w:t>face such a scenario.</w:t>
      </w:r>
      <w:r w:rsidRPr="00F35472">
        <w:rPr>
          <w:rStyle w:val="Emphasis"/>
        </w:rPr>
        <w:t xml:space="preserve"> </w:t>
      </w:r>
      <w:r w:rsidRPr="00F35472">
        <w:rPr>
          <w:rStyle w:val="StyleUnderline"/>
        </w:rPr>
        <w:t xml:space="preserve">According to the United Nations, </w:t>
      </w:r>
      <w:r w:rsidRPr="00A90E46">
        <w:rPr>
          <w:rStyle w:val="Emphasis"/>
          <w:highlight w:val="green"/>
        </w:rPr>
        <w:t>1.2 billion</w:t>
      </w:r>
      <w:r w:rsidRPr="00F35472">
        <w:rPr>
          <w:rStyle w:val="StyleUnderline"/>
        </w:rPr>
        <w:t xml:space="preserve"> people already </w:t>
      </w:r>
      <w:r w:rsidRPr="00A90E46">
        <w:rPr>
          <w:rStyle w:val="Emphasis"/>
          <w:highlight w:val="green"/>
        </w:rPr>
        <w:t>suffer from</w:t>
      </w:r>
      <w:r w:rsidRPr="00F35472">
        <w:rPr>
          <w:rStyle w:val="StyleUnderline"/>
        </w:rPr>
        <w:t xml:space="preserve"> severe </w:t>
      </w:r>
      <w:r w:rsidRPr="00A90E46">
        <w:rPr>
          <w:rStyle w:val="Emphasis"/>
          <w:highlight w:val="green"/>
        </w:rPr>
        <w:t>water shortages</w:t>
      </w:r>
      <w:r w:rsidRPr="00F35472">
        <w:rPr>
          <w:rStyle w:val="StyleUnderline"/>
        </w:rPr>
        <w:t xml:space="preserve">, and that number is </w:t>
      </w:r>
      <w:r w:rsidRPr="00A90E46">
        <w:rPr>
          <w:rStyle w:val="Emphasis"/>
          <w:highlight w:val="green"/>
        </w:rPr>
        <w:t>expected to increase to 1.8 billion</w:t>
      </w:r>
      <w:r w:rsidRPr="00F35472">
        <w:rPr>
          <w:rStyle w:val="StyleUnderline"/>
        </w:rPr>
        <w:t xml:space="preserve"> </w:t>
      </w:r>
      <w:r w:rsidRPr="00A90E46">
        <w:rPr>
          <w:rStyle w:val="Emphasis"/>
          <w:highlight w:val="green"/>
          <w:bdr w:val="single" w:sz="18" w:space="0" w:color="auto"/>
        </w:rPr>
        <w:t>over the next decade</w:t>
      </w:r>
      <w:r w:rsidRPr="00F35472">
        <w:rPr>
          <w:rStyle w:val="StyleUnderline"/>
        </w:rPr>
        <w:t>,</w:t>
      </w:r>
      <w:r w:rsidRPr="00F35472">
        <w:rPr>
          <w:sz w:val="16"/>
        </w:rPr>
        <w:t xml:space="preserve"> in part because of climate change. </w:t>
      </w:r>
      <w:r w:rsidRPr="00A90E46">
        <w:rPr>
          <w:rStyle w:val="Emphasis"/>
          <w:highlight w:val="green"/>
        </w:rPr>
        <w:t>Developed countries probably won’t be immune</w:t>
      </w:r>
      <w:r w:rsidRPr="00F35472">
        <w:rPr>
          <w:sz w:val="16"/>
        </w:rPr>
        <w:t xml:space="preserve">. </w:t>
      </w:r>
      <w:r w:rsidRPr="00F35472">
        <w:rPr>
          <w:rStyle w:val="StyleUnderline"/>
        </w:rPr>
        <w:t xml:space="preserve">California and other states in the western U.S. are already experiencing extreme drought, and </w:t>
      </w:r>
      <w:r w:rsidRPr="00A90E46">
        <w:rPr>
          <w:rStyle w:val="Emphasis"/>
          <w:highlight w:val="green"/>
        </w:rPr>
        <w:t>climate experts warn of</w:t>
      </w:r>
      <w:r w:rsidRPr="00F35472">
        <w:rPr>
          <w:rStyle w:val="StyleUnderline"/>
        </w:rPr>
        <w:t xml:space="preserve"> even worse to come—multi-decade </w:t>
      </w:r>
      <w:r w:rsidRPr="00A90E46">
        <w:rPr>
          <w:rStyle w:val="Emphasis"/>
          <w:highlight w:val="green"/>
        </w:rPr>
        <w:t>megadroughts</w:t>
      </w:r>
      <w:r w:rsidRPr="00F35472">
        <w:rPr>
          <w:sz w:val="16"/>
        </w:rPr>
        <w:t xml:space="preserve">. Mass migrations and wars over freshwater loom as real possibilities. Staving off disaster will require conservation, especially in agriculture, which consumes more than two-thirds of all the water humans use. Basic infrastructure maintenance would also go a long way: Some developing countries lose more than half their water through leaky pipes. </w:t>
      </w:r>
      <w:r w:rsidRPr="00F35472">
        <w:rPr>
          <w:rStyle w:val="StyleUnderline"/>
        </w:rPr>
        <w:t xml:space="preserve">But </w:t>
      </w:r>
      <w:r w:rsidRPr="00A90E46">
        <w:rPr>
          <w:rStyle w:val="Emphasis"/>
          <w:highlight w:val="green"/>
        </w:rPr>
        <w:t>conservation</w:t>
      </w:r>
      <w:r w:rsidRPr="00F35472">
        <w:rPr>
          <w:rStyle w:val="StyleUnderline"/>
        </w:rPr>
        <w:t xml:space="preserve"> and maintenance </w:t>
      </w:r>
      <w:r w:rsidRPr="00A90E46">
        <w:rPr>
          <w:rStyle w:val="Emphasis"/>
          <w:highlight w:val="green"/>
        </w:rPr>
        <w:t>won’t solve</w:t>
      </w:r>
      <w:r w:rsidRPr="00F35472">
        <w:rPr>
          <w:rStyle w:val="StyleUnderline"/>
        </w:rPr>
        <w:t xml:space="preserve"> all our water woes, especially as the planet warms and people continue to pack into cities</w:t>
      </w:r>
      <w:r w:rsidRPr="00F35472">
        <w:rPr>
          <w:sz w:val="16"/>
        </w:rPr>
        <w:t xml:space="preserve">. As a result, governments around the world are investing in new water-recycling and water-harvesting technologies. Here’s what the future of water might look like. </w:t>
      </w:r>
      <w:r w:rsidRPr="00F35472">
        <w:rPr>
          <w:sz w:val="16"/>
          <w:szCs w:val="16"/>
        </w:rPr>
        <w:t xml:space="preserve">1. Drinking From the Sea … One obvious solution would be to drink ocean water. Converting seawater into freshwater by stripping out the salt—a process called desalination—offers several advantages. Roughly half the world’s population lives within 65 miles of an ocean, and saltwater accounts for about 97 percent of all water on Earth. Still, desalination presents obstacles. Older plants that boil seawater and collect the vapors, as many of those in the Middle East do, use ungodly amounts of energy. Newer plants that use reverse osmosis—whereby seawater is forced through membranes at high pressure—are more efficient, but still expensive and energy-intensive. The process also produces a briny waste that can harm marine life if not disposed of properly. We can nevertheless expect to see more desalination plants soon—thanks in part to Israel, which all but eliminated its chronic water shortages in the past decade by building four large reverse-osmosis plants, inspiring other countries to follow suit. A $1 billion plant operated by an Israeli company is about to open north of San Diego; it will be the largest in the Western Hemisphere, providing up to 50 million gallons of water a day to Californians. 2. … Or From the Toilet Instead of desalination, some experts favor recycling wastewater—cleaning the water from showers, washing machines, and, yes, toilets—for human consumption. Most water-recycling plants clean water in two basic ways. First, they force it through filters, some of which have holes hundreds of times narrower than a strand of human hair. These filters remove waste particles, organic chemicals, bacteria, viruses, and other dreck. Second, chemicals like hydrogen peroxide or ozone and pulses of ultraviolet light destroy any pathogens that have slipped through. Water recycling is a proven technology: California recycles hundreds of millions of gallons each day for irrigation and other uses. So what’s stopping recycled wastewater from going directly to our taps? Human psychology. The very idea of drinking it disgusts many people. They view such water as irredeemably dirty, little better than toilet water. In reality, recycled water is some of the cleanest drinking water around—as good as or better than the best bottled water. (Breweries in Oregon and California have plans to make beer with recycled water for this very reason—it’s so clean that it’s tasteless, a blank slate.) More to the point, recycled water is far purer than most tap water. By the time the water in the Mississippi reaches New Orleans, for instance, every drop has been used by cities along the river multiple times, and the treatment it gets before going through the taps is nowhere near as extensive as what a water-recycling plant provides. Singapore and Namibia have recycled water for years with no adverse health effects, and </w:t>
      </w:r>
      <w:proofErr w:type="spellStart"/>
      <w:r w:rsidRPr="00F35472">
        <w:rPr>
          <w:sz w:val="16"/>
          <w:szCs w:val="16"/>
        </w:rPr>
        <w:t>nasa</w:t>
      </w:r>
      <w:proofErr w:type="spellEnd"/>
      <w:r w:rsidRPr="00F35472">
        <w:rPr>
          <w:sz w:val="16"/>
          <w:szCs w:val="16"/>
        </w:rPr>
        <w:t xml:space="preserve"> began recycling water on the International Space Station in 2008. (The Russian cosmonauts there don’t recycle their pee, but they give the Americans bags of it to recycle and then drink.) In the United States, a few parched towns in Texas and New Mexico drink recycled wastewater already, and last year the city of San Diego—which gets most of its water from rivers that are running dry—approved a $3 billion recycling plant that would provide one-third of its tap water, 83 million gallons a day, by 2035. San Diego had rejected essentially the same plan in 1998, but this time the city decided it had no other choice. 3. Microbe Power Rather than filtering out organic waste, water-recycling plants might one day be able to break it down with microbes, a process that could bring an ancillary benefit: electric power. As they digest the gunk in wastewater, certain species of bacteria, called </w:t>
      </w:r>
      <w:proofErr w:type="spellStart"/>
      <w:r w:rsidRPr="00F35472">
        <w:rPr>
          <w:sz w:val="16"/>
          <w:szCs w:val="16"/>
        </w:rPr>
        <w:t>electricigens</w:t>
      </w:r>
      <w:proofErr w:type="spellEnd"/>
      <w:r w:rsidRPr="00F35472">
        <w:rPr>
          <w:sz w:val="16"/>
          <w:szCs w:val="16"/>
        </w:rPr>
        <w:t xml:space="preserve">, can liberate electrons, the stuff of electricity. Producing electrons is actually common in nature—much of photosynthesis involves shuttling them around. Unlike plants, though, </w:t>
      </w:r>
      <w:proofErr w:type="spellStart"/>
      <w:r w:rsidRPr="00F35472">
        <w:rPr>
          <w:sz w:val="16"/>
          <w:szCs w:val="16"/>
        </w:rPr>
        <w:t>electricigens</w:t>
      </w:r>
      <w:proofErr w:type="spellEnd"/>
      <w:r w:rsidRPr="00F35472">
        <w:rPr>
          <w:sz w:val="16"/>
          <w:szCs w:val="16"/>
        </w:rPr>
        <w:t xml:space="preserve"> don’t store electrons internally. They use microscopic appendages that look like hairs to deposit the electrons onto external surfaces, usually minerals. In experimental fuel cells, scientists have replaced the minerals with wires and harvested electrons. Someday the bacteria might even generate enough power to run a water-recycling plant, making it self-sufficient. 4. Keeping It Simple Some up-and-coming water technologies are startlingly straightforward. People on arid plateaus, for instance, can string a fine plastic mesh between two posts and use it to capture water from fog that rolls through, collecting the drops in storage tanks. Existing systems in one small Guatemalan village can collect 6,300 liters a day, and more during the wet season. Scientists think that updating the mesh with new materials and tighter weaves could dramatically improve yields. People could even channel the water into hydroponic gardens to grow food. Imagine famously foggy San Francisco with a farm on every rooftop. Oil films present another low-tech opportunity. Reservoirs lose appalling amounts of water to evaporation: By some estimates, more water escapes into the air than is used by humans. But covering the surface with an extremely thin layer—even just one molecule thick—of nontoxic chemicals derived from coconut or palm oil can cut evaporative losses. Wind tends to break up layers of oil, re-exposing the water to the elements. But drones or blimps equipped with sensors could someday monitor reservoirs and signal where oil needed to be re-applied. In one recent test, spreading oil over a lake in Texas (via boats) appears to have cut evaporation by about 15 percent. 5. Making It Rain Of course, for every modest proposal to save water, there’s an audacious one floating around. Take weather modification. Advocates of the idea hope to significantly boost precipitation using a process called “cloud seeding”: spraying clouds with a chemical like silver iodide, which acts as a nucleus around which water droplets collect. The droplets then fall to Earth as rain or snow. That’s the theory, at least. The first large-scale experiments, in the 1940s, generated a lot of excitement. More recently, weather modification has been dogged by accusations of hype and questions about its reliability. A six-year program in Wyoming claimed to have squeezed 5 to 15 percent more precipitation out of the clouds it seeded. Unfortunately, conditions were suitable for seeding only 30 percent of the time, so the total increase in precipitation was closer to 3 percent. That’s not nothing, especially during droughts. But weather modification may be the flying car of water technology—a tantalizing idea that’s forever on the horizon. </w:t>
      </w:r>
      <w:r w:rsidRPr="00F35472">
        <w:rPr>
          <w:sz w:val="16"/>
        </w:rPr>
        <w:t xml:space="preserve">6. </w:t>
      </w:r>
      <w:r w:rsidRPr="00F35472">
        <w:rPr>
          <w:rStyle w:val="StyleUnderline"/>
        </w:rPr>
        <w:t>The Moon Shot I</w:t>
      </w:r>
      <w:r w:rsidRPr="00A90E46">
        <w:rPr>
          <w:rStyle w:val="Emphasis"/>
          <w:highlight w:val="green"/>
        </w:rPr>
        <w:t>f Earth</w:t>
      </w:r>
      <w:r w:rsidRPr="00F35472">
        <w:rPr>
          <w:rStyle w:val="Emphasis"/>
        </w:rPr>
        <w:t xml:space="preserve"> </w:t>
      </w:r>
      <w:r w:rsidRPr="00F35472">
        <w:rPr>
          <w:rStyle w:val="StyleUnderline"/>
        </w:rPr>
        <w:t xml:space="preserve">does </w:t>
      </w:r>
      <w:r w:rsidRPr="00A90E46">
        <w:rPr>
          <w:rStyle w:val="Emphasis"/>
          <w:highlight w:val="green"/>
        </w:rPr>
        <w:t>run dry</w:t>
      </w:r>
      <w:r w:rsidRPr="00F35472">
        <w:rPr>
          <w:rStyle w:val="StyleUnderline"/>
        </w:rPr>
        <w:t xml:space="preserve">, </w:t>
      </w:r>
      <w:r w:rsidRPr="00A90E46">
        <w:rPr>
          <w:rStyle w:val="Emphasis"/>
          <w:highlight w:val="green"/>
        </w:rPr>
        <w:t>we might</w:t>
      </w:r>
      <w:r w:rsidRPr="00F35472">
        <w:rPr>
          <w:rStyle w:val="StyleUnderline"/>
        </w:rPr>
        <w:t xml:space="preserve"> be able to </w:t>
      </w:r>
      <w:r w:rsidRPr="00A90E46">
        <w:rPr>
          <w:rStyle w:val="Emphasis"/>
          <w:highlight w:val="green"/>
        </w:rPr>
        <w:t xml:space="preserve">save ourselves by </w:t>
      </w:r>
      <w:r w:rsidRPr="00A90E46">
        <w:rPr>
          <w:rStyle w:val="Emphasis"/>
          <w:highlight w:val="green"/>
          <w:bdr w:val="single" w:sz="18" w:space="0" w:color="auto"/>
        </w:rPr>
        <w:t>mining water from asteroids</w:t>
      </w:r>
      <w:r w:rsidRPr="00F35472">
        <w:rPr>
          <w:rStyle w:val="StyleUnderline"/>
        </w:rPr>
        <w:t xml:space="preserve"> and comets. Scientists have landed probes on these space rocks to study them. Future landers could mine them in deep space or possibly even drag them back toward Earth. Though the idea sounds far-fetched, space-mining companies already exist, and one of them, Planetary Resources, expects to start harvesting resources from asteroids in about a decade. According to Planetary Resources, </w:t>
      </w:r>
      <w:r w:rsidRPr="00A90E46">
        <w:rPr>
          <w:rStyle w:val="Emphasis"/>
          <w:highlight w:val="green"/>
        </w:rPr>
        <w:t>a single 1,600-foot-wide asteroid could yield</w:t>
      </w:r>
      <w:r w:rsidRPr="00F35472">
        <w:rPr>
          <w:rStyle w:val="StyleUnderline"/>
        </w:rPr>
        <w:t xml:space="preserve"> more platinum than has ever been mined in human history. But </w:t>
      </w:r>
      <w:r w:rsidRPr="00A90E46">
        <w:rPr>
          <w:rStyle w:val="Emphasis"/>
          <w:highlight w:val="green"/>
        </w:rPr>
        <w:t>water</w:t>
      </w:r>
      <w:r w:rsidRPr="00F35472">
        <w:rPr>
          <w:rStyle w:val="StyleUnderline"/>
        </w:rPr>
        <w:t xml:space="preserve"> could prove to be the real prize for space-mining companies. Some astronomers believe that </w:t>
      </w:r>
      <w:r w:rsidRPr="00A90E46">
        <w:rPr>
          <w:rStyle w:val="Emphasis"/>
          <w:highlight w:val="green"/>
        </w:rPr>
        <w:t>the asteroid Ceres</w:t>
      </w:r>
      <w:r w:rsidRPr="00F35472">
        <w:rPr>
          <w:rStyle w:val="StyleUnderline"/>
        </w:rPr>
        <w:t xml:space="preserve">, which sits between Jupiter and Mars, may </w:t>
      </w:r>
      <w:r w:rsidRPr="00A90E46">
        <w:rPr>
          <w:rStyle w:val="Emphasis"/>
          <w:highlight w:val="green"/>
        </w:rPr>
        <w:t>contain</w:t>
      </w:r>
      <w:r w:rsidRPr="00F35472">
        <w:rPr>
          <w:rStyle w:val="StyleUnderline"/>
        </w:rPr>
        <w:t xml:space="preserve"> </w:t>
      </w:r>
      <w:r w:rsidRPr="00A90E46">
        <w:rPr>
          <w:rStyle w:val="Emphasis"/>
          <w:highlight w:val="green"/>
        </w:rPr>
        <w:t>more freshwater</w:t>
      </w:r>
      <w:r w:rsidRPr="00F35472">
        <w:rPr>
          <w:rStyle w:val="StyleUnderline"/>
        </w:rPr>
        <w:t xml:space="preserve"> (as ice) </w:t>
      </w:r>
      <w:r w:rsidRPr="00A90E46">
        <w:rPr>
          <w:rStyle w:val="Emphasis"/>
          <w:highlight w:val="green"/>
          <w:bdr w:val="single" w:sz="18" w:space="0" w:color="auto"/>
        </w:rPr>
        <w:t>than all of Earth does.</w:t>
      </w:r>
      <w:r w:rsidRPr="00F35472">
        <w:rPr>
          <w:rStyle w:val="Emphasis"/>
          <w:bdr w:val="single" w:sz="18" w:space="0" w:color="auto"/>
        </w:rPr>
        <w:t xml:space="preserve"> </w:t>
      </w:r>
      <w:r w:rsidRPr="00F35472">
        <w:rPr>
          <w:rStyle w:val="StyleUnderline"/>
        </w:rPr>
        <w:t>In addition to quenching people’s thirst, this water could be turned into fuel for interplanetary spaceships. In that case, an ample supply of water would be the key to a happy future not just down here on the ground, but up among the stars as well.</w:t>
      </w:r>
    </w:p>
    <w:p w14:paraId="671DCB42" w14:textId="77777777" w:rsidR="00696E37" w:rsidRPr="00C962B6" w:rsidRDefault="00696E37" w:rsidP="00696E37">
      <w:pPr>
        <w:pStyle w:val="Heading4"/>
      </w:pPr>
      <w:r>
        <w:t>Indo-Pak Water War goes Nuclear</w:t>
      </w:r>
    </w:p>
    <w:p w14:paraId="7D0B97C9" w14:textId="77777777" w:rsidR="00696E37" w:rsidRPr="003808B4" w:rsidRDefault="00696E37" w:rsidP="00696E37">
      <w:proofErr w:type="spellStart"/>
      <w:r w:rsidRPr="003808B4">
        <w:rPr>
          <w:rStyle w:val="Style13ptBold"/>
        </w:rPr>
        <w:t>Klare</w:t>
      </w:r>
      <w:proofErr w:type="spellEnd"/>
      <w:r w:rsidRPr="003808B4">
        <w:rPr>
          <w:rStyle w:val="Style13ptBold"/>
        </w:rPr>
        <w:t xml:space="preserve"> 20 </w:t>
      </w:r>
      <w:r w:rsidRPr="003808B4">
        <w:t>—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South Asia"; Journal of Strategic Security 13, No. 4, Pages 109-122; https://doi.org/10.5038/1944-0472.13.4.1826 Available at: https://scholarcommons.usf.edu/jss/vol13/iss4/8)//CYang</w:t>
      </w:r>
    </w:p>
    <w:p w14:paraId="40CB010A" w14:textId="77777777" w:rsidR="00696E37" w:rsidRPr="003808B4" w:rsidRDefault="00696E37" w:rsidP="00696E37">
      <w:pPr>
        <w:rPr>
          <w:sz w:val="16"/>
        </w:rPr>
      </w:pPr>
      <w:r w:rsidRPr="003808B4">
        <w:rPr>
          <w:rStyle w:val="StyleUnderline"/>
        </w:rPr>
        <w:t xml:space="preserve">Interstate </w:t>
      </w:r>
      <w:r w:rsidRPr="00A90E46">
        <w:rPr>
          <w:rStyle w:val="StyleUnderline"/>
          <w:highlight w:val="green"/>
        </w:rPr>
        <w:t>conflict over water</w:t>
      </w:r>
      <w:r w:rsidRPr="003808B4">
        <w:rPr>
          <w:sz w:val="16"/>
        </w:rPr>
        <w:t xml:space="preserve"> might </w:t>
      </w:r>
      <w:r w:rsidRPr="00A90E46">
        <w:rPr>
          <w:rStyle w:val="StyleUnderline"/>
          <w:highlight w:val="green"/>
        </w:rPr>
        <w:t>occur</w:t>
      </w:r>
      <w:r w:rsidRPr="003808B4">
        <w:rPr>
          <w:sz w:val="16"/>
        </w:rPr>
        <w:t xml:space="preserve">, the ICA indicated, </w:t>
      </w:r>
      <w:r w:rsidRPr="003808B4">
        <w:rPr>
          <w:rStyle w:val="StyleUnderline"/>
        </w:rPr>
        <w:t>when several states rely</w:t>
      </w:r>
      <w:r w:rsidRPr="003808B4">
        <w:rPr>
          <w:sz w:val="16"/>
        </w:rPr>
        <w:t xml:space="preserve"> on a shared river system for much of their water supply and one or more of the riparian states sought to maximize the river’s flow for their own benefit at the expense of other states in the basin, </w:t>
      </w:r>
      <w:r w:rsidRPr="00A90E46">
        <w:rPr>
          <w:rStyle w:val="StyleUnderline"/>
          <w:highlight w:val="green"/>
        </w:rPr>
        <w:t>amplifying</w:t>
      </w:r>
      <w:r w:rsidRPr="003808B4">
        <w:rPr>
          <w:sz w:val="16"/>
        </w:rPr>
        <w:t xml:space="preserve"> any </w:t>
      </w:r>
      <w:r w:rsidRPr="00A90E46">
        <w:rPr>
          <w:rStyle w:val="StyleUnderline"/>
          <w:highlight w:val="green"/>
        </w:rPr>
        <w:t xml:space="preserve">scarcities </w:t>
      </w:r>
      <w:r w:rsidRPr="003808B4">
        <w:rPr>
          <w:rStyle w:val="StyleUnderline"/>
        </w:rPr>
        <w:t xml:space="preserve">already </w:t>
      </w:r>
      <w:r w:rsidRPr="00A90E46">
        <w:rPr>
          <w:rStyle w:val="StyleUnderline"/>
          <w:highlight w:val="green"/>
        </w:rPr>
        <w:t>present</w:t>
      </w:r>
      <w:r w:rsidRPr="003808B4">
        <w:rPr>
          <w:sz w:val="16"/>
        </w:rPr>
        <w:t xml:space="preserve"> there. “We judge that </w:t>
      </w:r>
      <w:r w:rsidRPr="00A90E46">
        <w:rPr>
          <w:rStyle w:val="StyleUnderline"/>
          <w:highlight w:val="green"/>
        </w:rPr>
        <w:t xml:space="preserve">as </w:t>
      </w:r>
      <w:r w:rsidRPr="003808B4">
        <w:rPr>
          <w:rStyle w:val="StyleUnderline"/>
        </w:rPr>
        <w:t xml:space="preserve">water </w:t>
      </w:r>
      <w:r w:rsidRPr="00A90E46">
        <w:rPr>
          <w:rStyle w:val="StyleUnderline"/>
          <w:highlight w:val="green"/>
        </w:rPr>
        <w:t>shortages become</w:t>
      </w:r>
      <w:r w:rsidRPr="003808B4">
        <w:rPr>
          <w:rStyle w:val="StyleUnderline"/>
        </w:rPr>
        <w:t xml:space="preserve"> </w:t>
      </w:r>
      <w:r w:rsidRPr="003808B4">
        <w:rPr>
          <w:rStyle w:val="Emphasis"/>
        </w:rPr>
        <w:t xml:space="preserve">more </w:t>
      </w:r>
      <w:r w:rsidRPr="00A90E46">
        <w:rPr>
          <w:rStyle w:val="Emphasis"/>
          <w:highlight w:val="green"/>
        </w:rPr>
        <w:t>acute</w:t>
      </w:r>
      <w:r w:rsidRPr="003808B4">
        <w:rPr>
          <w:sz w:val="16"/>
        </w:rPr>
        <w:t xml:space="preserve"> beyond the next ten years, </w:t>
      </w:r>
      <w:r w:rsidRPr="00A90E46">
        <w:rPr>
          <w:rStyle w:val="StyleUnderline"/>
          <w:highlight w:val="green"/>
        </w:rPr>
        <w:t>water</w:t>
      </w:r>
      <w:r w:rsidRPr="003808B4">
        <w:rPr>
          <w:sz w:val="16"/>
        </w:rPr>
        <w:t xml:space="preserve"> in shared basins </w:t>
      </w:r>
      <w:r w:rsidRPr="003808B4">
        <w:rPr>
          <w:rStyle w:val="StyleUnderline"/>
        </w:rPr>
        <w:t xml:space="preserve">will </w:t>
      </w:r>
      <w:r w:rsidRPr="003808B4">
        <w:rPr>
          <w:rStyle w:val="Emphasis"/>
        </w:rPr>
        <w:t xml:space="preserve">increasingly be </w:t>
      </w:r>
      <w:r w:rsidRPr="00A90E46">
        <w:rPr>
          <w:rStyle w:val="Emphasis"/>
          <w:highlight w:val="green"/>
        </w:rPr>
        <w:t>used</w:t>
      </w:r>
      <w:r w:rsidRPr="003808B4">
        <w:rPr>
          <w:rStyle w:val="StyleUnderline"/>
        </w:rPr>
        <w:t xml:space="preserve"> as leverage</w:t>
      </w:r>
      <w:r w:rsidRPr="003808B4">
        <w:rPr>
          <w:sz w:val="16"/>
        </w:rPr>
        <w:t xml:space="preserve">,” the ICA stated. An upstream state enjoying superior control over a river’s flow might exploit its advantage, say, to extract advantage in international negotiations or to attract international aid for infrastructure projects. As the ICA further noted, “…we assess that </w:t>
      </w:r>
      <w:r w:rsidRPr="003808B4">
        <w:rPr>
          <w:rStyle w:val="StyleUnderline"/>
        </w:rPr>
        <w:t>states will</w:t>
      </w:r>
      <w:r w:rsidRPr="003808B4">
        <w:rPr>
          <w:sz w:val="16"/>
        </w:rPr>
        <w:t xml:space="preserve"> also </w:t>
      </w:r>
      <w:r w:rsidRPr="003808B4">
        <w:rPr>
          <w:rStyle w:val="StyleUnderline"/>
        </w:rPr>
        <w:t xml:space="preserve">use their </w:t>
      </w:r>
      <w:r w:rsidRPr="003808B4">
        <w:rPr>
          <w:rStyle w:val="Emphasis"/>
        </w:rPr>
        <w:t>inherent ability</w:t>
      </w:r>
      <w:r w:rsidRPr="003808B4">
        <w:rPr>
          <w:rStyle w:val="StyleUnderline"/>
        </w:rPr>
        <w:t xml:space="preserve"> to construct</w:t>
      </w:r>
      <w:r w:rsidRPr="003808B4">
        <w:rPr>
          <w:sz w:val="16"/>
        </w:rPr>
        <w:t xml:space="preserve"> and support </w:t>
      </w:r>
      <w:r w:rsidRPr="003808B4">
        <w:rPr>
          <w:rStyle w:val="StyleUnderline"/>
        </w:rPr>
        <w:t xml:space="preserve">major water projects </w:t>
      </w:r>
      <w:r w:rsidRPr="00A90E46">
        <w:rPr>
          <w:rStyle w:val="StyleUnderline"/>
          <w:highlight w:val="green"/>
        </w:rPr>
        <w:t xml:space="preserve">to obtain </w:t>
      </w:r>
      <w:r w:rsidRPr="003808B4">
        <w:rPr>
          <w:rStyle w:val="Emphasis"/>
        </w:rPr>
        <w:t xml:space="preserve">regional </w:t>
      </w:r>
      <w:r w:rsidRPr="00A90E46">
        <w:rPr>
          <w:rStyle w:val="Emphasis"/>
          <w:highlight w:val="green"/>
        </w:rPr>
        <w:t>influence</w:t>
      </w:r>
      <w:r w:rsidRPr="003808B4">
        <w:rPr>
          <w:sz w:val="16"/>
        </w:rPr>
        <w:t xml:space="preserve"> or preserve their water interests.”16</w:t>
      </w:r>
    </w:p>
    <w:p w14:paraId="46F3C2C3" w14:textId="77777777" w:rsidR="00696E37" w:rsidRPr="003808B4" w:rsidRDefault="00696E37" w:rsidP="00696E37">
      <w:pPr>
        <w:rPr>
          <w:sz w:val="16"/>
        </w:rPr>
      </w:pPr>
      <w:r w:rsidRPr="003808B4">
        <w:rPr>
          <w:sz w:val="16"/>
        </w:rPr>
        <w:t xml:space="preserve">The </w:t>
      </w:r>
      <w:r w:rsidRPr="00A90E46">
        <w:rPr>
          <w:rStyle w:val="StyleUnderline"/>
          <w:highlight w:val="green"/>
        </w:rPr>
        <w:t>utilization of a state’s</w:t>
      </w:r>
      <w:r w:rsidRPr="003808B4">
        <w:rPr>
          <w:rStyle w:val="StyleUnderline"/>
        </w:rPr>
        <w:t xml:space="preserve"> superior </w:t>
      </w:r>
      <w:r w:rsidRPr="00A90E46">
        <w:rPr>
          <w:rStyle w:val="StyleUnderline"/>
          <w:highlight w:val="green"/>
        </w:rPr>
        <w:t>position</w:t>
      </w:r>
      <w:r w:rsidRPr="003808B4">
        <w:rPr>
          <w:sz w:val="16"/>
        </w:rPr>
        <w:t xml:space="preserve"> in a shared river system to extract political or economic advantage can </w:t>
      </w:r>
      <w:r w:rsidRPr="00A90E46">
        <w:rPr>
          <w:rStyle w:val="StyleUnderline"/>
          <w:highlight w:val="green"/>
        </w:rPr>
        <w:t>prove</w:t>
      </w:r>
      <w:r w:rsidRPr="003808B4">
        <w:rPr>
          <w:rStyle w:val="StyleUnderline"/>
        </w:rPr>
        <w:t xml:space="preserve"> </w:t>
      </w:r>
      <w:r w:rsidRPr="003808B4">
        <w:rPr>
          <w:rStyle w:val="Emphasis"/>
        </w:rPr>
        <w:t xml:space="preserve">especially </w:t>
      </w:r>
      <w:r w:rsidRPr="00A90E46">
        <w:rPr>
          <w:rStyle w:val="Emphasis"/>
          <w:highlight w:val="green"/>
        </w:rPr>
        <w:t>destabilizing</w:t>
      </w:r>
      <w:r w:rsidRPr="003808B4">
        <w:rPr>
          <w:sz w:val="16"/>
        </w:rPr>
        <w:t xml:space="preserve">, the ICA suggested, </w:t>
      </w:r>
      <w:r w:rsidRPr="00A90E46">
        <w:rPr>
          <w:rStyle w:val="StyleUnderline"/>
          <w:highlight w:val="green"/>
        </w:rPr>
        <w:t>when</w:t>
      </w:r>
      <w:r w:rsidRPr="003808B4">
        <w:rPr>
          <w:sz w:val="16"/>
        </w:rPr>
        <w:t xml:space="preserve"> weaker </w:t>
      </w:r>
      <w:r w:rsidRPr="00A90E46">
        <w:rPr>
          <w:rStyle w:val="StyleUnderline"/>
          <w:highlight w:val="green"/>
        </w:rPr>
        <w:t>states</w:t>
      </w:r>
      <w:r w:rsidRPr="003808B4">
        <w:rPr>
          <w:sz w:val="16"/>
        </w:rPr>
        <w:t xml:space="preserve"> in the system (typically the downstream countries) </w:t>
      </w:r>
      <w:r w:rsidRPr="00A90E46">
        <w:rPr>
          <w:rStyle w:val="StyleUnderline"/>
          <w:highlight w:val="green"/>
        </w:rPr>
        <w:t>are</w:t>
      </w:r>
      <w:r w:rsidRPr="003808B4">
        <w:rPr>
          <w:sz w:val="16"/>
        </w:rPr>
        <w:t xml:space="preserve"> especially </w:t>
      </w:r>
      <w:r w:rsidRPr="00A90E46">
        <w:rPr>
          <w:rStyle w:val="StyleUnderline"/>
          <w:highlight w:val="green"/>
        </w:rPr>
        <w:t>vulnerable to</w:t>
      </w:r>
      <w:r w:rsidRPr="003808B4">
        <w:rPr>
          <w:rStyle w:val="StyleUnderline"/>
        </w:rPr>
        <w:t xml:space="preserve"> water </w:t>
      </w:r>
      <w:r w:rsidRPr="00A90E46">
        <w:rPr>
          <w:rStyle w:val="StyleUnderline"/>
          <w:highlight w:val="green"/>
        </w:rPr>
        <w:t>scarcity</w:t>
      </w:r>
      <w:r w:rsidRPr="003808B4">
        <w:rPr>
          <w:sz w:val="16"/>
        </w:rPr>
        <w:t xml:space="preserve"> because of long-standing social, economic, and political conditions. Without identifying any particular states by name, the study suggested that </w:t>
      </w:r>
      <w:r w:rsidRPr="003808B4">
        <w:rPr>
          <w:rStyle w:val="StyleUnderline"/>
        </w:rPr>
        <w:t>this</w:t>
      </w:r>
      <w:r w:rsidRPr="003808B4">
        <w:rPr>
          <w:sz w:val="16"/>
        </w:rPr>
        <w:t xml:space="preserve"> could </w:t>
      </w:r>
      <w:r w:rsidRPr="003808B4">
        <w:rPr>
          <w:rStyle w:val="StyleUnderline"/>
        </w:rPr>
        <w:t>occur when downstream states suffer from</w:t>
      </w:r>
      <w:r w:rsidRPr="003808B4">
        <w:rPr>
          <w:sz w:val="16"/>
        </w:rPr>
        <w:t xml:space="preserve"> endemic corruption, </w:t>
      </w:r>
      <w:r w:rsidRPr="003808B4">
        <w:rPr>
          <w:rStyle w:val="StyleUnderline"/>
        </w:rPr>
        <w:t>poor water management practices</w:t>
      </w:r>
      <w:r w:rsidRPr="003808B4">
        <w:rPr>
          <w:sz w:val="16"/>
        </w:rPr>
        <w:t xml:space="preserve">, and systemic favoritism when it comes to the allocation of scarce water supplies. In such cases, </w:t>
      </w:r>
      <w:r w:rsidRPr="00A90E46">
        <w:rPr>
          <w:rStyle w:val="StyleUnderline"/>
          <w:highlight w:val="green"/>
        </w:rPr>
        <w:t>any reduction</w:t>
      </w:r>
      <w:r w:rsidRPr="003808B4">
        <w:rPr>
          <w:sz w:val="16"/>
        </w:rPr>
        <w:t xml:space="preserve"> in the flow of water by an upstream country </w:t>
      </w:r>
      <w:r w:rsidRPr="003808B4">
        <w:rPr>
          <w:rStyle w:val="StyleUnderline"/>
        </w:rPr>
        <w:t>could easily combine</w:t>
      </w:r>
      <w:r w:rsidRPr="003808B4">
        <w:rPr>
          <w:sz w:val="16"/>
        </w:rPr>
        <w:t xml:space="preserve"> with internal factors in a downstream country </w:t>
      </w:r>
      <w:r w:rsidRPr="00A90E46">
        <w:rPr>
          <w:rStyle w:val="StyleUnderline"/>
          <w:highlight w:val="green"/>
        </w:rPr>
        <w:t>to</w:t>
      </w:r>
      <w:r w:rsidRPr="003808B4">
        <w:rPr>
          <w:rStyle w:val="StyleUnderline"/>
        </w:rPr>
        <w:t xml:space="preserve"> </w:t>
      </w:r>
      <w:r w:rsidRPr="00A90E46">
        <w:rPr>
          <w:rStyle w:val="StyleUnderline"/>
          <w:highlight w:val="green"/>
        </w:rPr>
        <w:t xml:space="preserve">provoke </w:t>
      </w:r>
      <w:r w:rsidRPr="00A90E46">
        <w:rPr>
          <w:rStyle w:val="Emphasis"/>
          <w:highlight w:val="green"/>
        </w:rPr>
        <w:t>widespread</w:t>
      </w:r>
      <w:r w:rsidRPr="003808B4">
        <w:rPr>
          <w:rStyle w:val="Emphasis"/>
        </w:rPr>
        <w:t xml:space="preserve"> unrest</w:t>
      </w:r>
      <w:r w:rsidRPr="003808B4">
        <w:rPr>
          <w:rStyle w:val="StyleUnderline"/>
        </w:rPr>
        <w:t xml:space="preserve"> and </w:t>
      </w:r>
      <w:r w:rsidRPr="00A90E46">
        <w:rPr>
          <w:rStyle w:val="StyleUnderline"/>
          <w:highlight w:val="green"/>
        </w:rPr>
        <w:t>conflict</w:t>
      </w:r>
      <w:r w:rsidRPr="003808B4">
        <w:rPr>
          <w:sz w:val="16"/>
        </w:rPr>
        <w:t>. “</w:t>
      </w:r>
      <w:r w:rsidRPr="003808B4">
        <w:rPr>
          <w:rStyle w:val="StyleUnderline"/>
        </w:rPr>
        <w:t xml:space="preserve">Water </w:t>
      </w:r>
      <w:r w:rsidRPr="00A90E46">
        <w:rPr>
          <w:rStyle w:val="StyleUnderline"/>
          <w:highlight w:val="green"/>
        </w:rPr>
        <w:t>shortages</w:t>
      </w:r>
      <w:r w:rsidRPr="003808B4">
        <w:rPr>
          <w:sz w:val="16"/>
        </w:rPr>
        <w:t xml:space="preserve">, and government failures to manage them, are likely to </w:t>
      </w:r>
      <w:r w:rsidRPr="003808B4">
        <w:rPr>
          <w:rStyle w:val="StyleUnderline"/>
        </w:rPr>
        <w:t>lead to</w:t>
      </w:r>
      <w:r w:rsidRPr="003808B4">
        <w:rPr>
          <w:sz w:val="16"/>
        </w:rPr>
        <w:t xml:space="preserve"> social disruptions, </w:t>
      </w:r>
      <w:r w:rsidRPr="00A90E46">
        <w:rPr>
          <w:rStyle w:val="StyleUnderline"/>
          <w:highlight w:val="green"/>
        </w:rPr>
        <w:t>pressure</w:t>
      </w:r>
      <w:r w:rsidRPr="003808B4">
        <w:rPr>
          <w:rStyle w:val="StyleUnderline"/>
        </w:rPr>
        <w:t xml:space="preserve"> on national</w:t>
      </w:r>
      <w:r w:rsidRPr="003808B4">
        <w:rPr>
          <w:sz w:val="16"/>
        </w:rPr>
        <w:t xml:space="preserve"> and local </w:t>
      </w:r>
      <w:r w:rsidRPr="00A90E46">
        <w:rPr>
          <w:rStyle w:val="StyleUnderline"/>
          <w:highlight w:val="green"/>
        </w:rPr>
        <w:t>leaders</w:t>
      </w:r>
      <w:r w:rsidRPr="003808B4">
        <w:rPr>
          <w:rStyle w:val="StyleUnderline"/>
        </w:rPr>
        <w:t>, and</w:t>
      </w:r>
      <w:r w:rsidRPr="003808B4">
        <w:rPr>
          <w:sz w:val="16"/>
        </w:rPr>
        <w:t xml:space="preserve"> potentially </w:t>
      </w:r>
      <w:r w:rsidRPr="003808B4">
        <w:rPr>
          <w:rStyle w:val="StyleUnderline"/>
        </w:rPr>
        <w:t>political instability</w:t>
      </w:r>
      <w:r w:rsidRPr="003808B4">
        <w:rPr>
          <w:sz w:val="16"/>
        </w:rPr>
        <w:t>,” the report noted.17</w:t>
      </w:r>
    </w:p>
    <w:p w14:paraId="10837C6C" w14:textId="77777777" w:rsidR="00696E37" w:rsidRPr="003808B4" w:rsidRDefault="00696E37" w:rsidP="00696E37">
      <w:pPr>
        <w:rPr>
          <w:sz w:val="16"/>
          <w:szCs w:val="16"/>
        </w:rPr>
      </w:pPr>
      <w:r w:rsidRPr="003808B4">
        <w:rPr>
          <w:sz w:val="16"/>
          <w:szCs w:val="16"/>
        </w:rPr>
        <w:t>Although most discussion of the climate and water security nexus has continued to emphasize the risk of internal conflict arising from warming-related water scarcities, some analysts have pursued the line of inquiry introduced by the 2012 ICA, focusing on interstate tensions arising within shared river basins. This was a prominent theme, for example, of a 2013 study conducted by the National Research Council (NRC) on behalf of the IC. Entitled Climate and Social Stress: Implications for Security Analysis, the 2013 NRC report sought to better identify the links between global warming, pre-existing social vulnerabilities, and the likelihood of conflict. While it echoed earlier studies by the CNA and NIC in identifying internal factors like poverty, ethnic discord, and governmental ineptitude as likely pre-conditions for climate-related conflict, it also examined dangers arising from dependence on shared river systems, especially in cases where cooperation among the riparian powers in managing the system is limited and global warming is expected to reduce future water flows.18</w:t>
      </w:r>
    </w:p>
    <w:p w14:paraId="1F48FCF3" w14:textId="77777777" w:rsidR="00696E37" w:rsidRPr="003808B4" w:rsidRDefault="00696E37" w:rsidP="00696E37">
      <w:pPr>
        <w:rPr>
          <w:sz w:val="16"/>
          <w:szCs w:val="16"/>
        </w:rPr>
      </w:pPr>
      <w:r w:rsidRPr="003808B4">
        <w:rPr>
          <w:sz w:val="16"/>
          <w:szCs w:val="16"/>
        </w:rPr>
        <w:t>For the NRC, the river systems of greatest concern in this respect were those that originate in the Himalayan Mountains and depend, for a significant share of the annual flow, on meltwater from the Himalayan glaciers. These glaciers are an important source of meltwater for many of Asia’s major rivers, including the Indus, Ganges, Brahmaputra, and</w:t>
      </w:r>
    </w:p>
    <w:p w14:paraId="4E1CB537" w14:textId="77777777" w:rsidR="00696E37" w:rsidRPr="003808B4" w:rsidRDefault="00696E37" w:rsidP="00696E37">
      <w:pPr>
        <w:rPr>
          <w:sz w:val="16"/>
          <w:szCs w:val="16"/>
        </w:rPr>
      </w:pPr>
      <w:r w:rsidRPr="003808B4">
        <w:rPr>
          <w:sz w:val="16"/>
          <w:szCs w:val="16"/>
        </w:rPr>
        <w:t>Mekong Rivers. These rivers originate in China but travel through India, Pakistan, Nepal, Bangladesh, Laos, Cambodia, Thailand, and Vietnam—countries with a combined population of over 3.4 billion people, or approximately 44 percent of the world’s total population.19 A large share of the population in these countries depends on agriculture for its livelihood, so ensuring access to adequate supplies of water is a prime local and national priority. During the monsoon season, heavy rains provide these rivers with abundant water, but during dry seasons they are dependent on glacial meltwater—and, with the rise in global temperatures, the Himalayan glaciers are melting, jeopardizing future water availability in these river basins. Given a history of ethnic and social discord within many of these countries and long-standing tensions among them, analysts fear that such shortages could aggravate both internal and external tensions and ignite interstate as well as intrastate conflict.20</w:t>
      </w:r>
    </w:p>
    <w:p w14:paraId="3E60EF00" w14:textId="77777777" w:rsidR="00696E37" w:rsidRPr="003808B4" w:rsidRDefault="00696E37" w:rsidP="00696E37">
      <w:pPr>
        <w:rPr>
          <w:sz w:val="16"/>
        </w:rPr>
      </w:pPr>
      <w:r w:rsidRPr="003808B4">
        <w:rPr>
          <w:sz w:val="16"/>
        </w:rPr>
        <w:t>As was the case of previous IC-initiated studies, the authors of the 2013 NRC report were reluctant to identify specific countries in their findings, referring again to “countries of security concern” or other such euphemisms. However, they did select one of these countries in particular: Pakistan. They chose that country for special analysis, the report indicated, because “</w:t>
      </w:r>
      <w:r w:rsidRPr="00A90E46">
        <w:rPr>
          <w:rStyle w:val="StyleUnderline"/>
          <w:highlight w:val="green"/>
        </w:rPr>
        <w:t>Pakistan</w:t>
      </w:r>
      <w:r w:rsidRPr="003808B4">
        <w:rPr>
          <w:rStyle w:val="StyleUnderline"/>
        </w:rPr>
        <w:t xml:space="preserve"> presents a </w:t>
      </w:r>
      <w:r w:rsidRPr="00A90E46">
        <w:rPr>
          <w:rStyle w:val="Emphasis"/>
          <w:highlight w:val="green"/>
        </w:rPr>
        <w:t>clear example</w:t>
      </w:r>
      <w:r w:rsidRPr="003808B4">
        <w:rPr>
          <w:rStyle w:val="StyleUnderline"/>
        </w:rPr>
        <w:t xml:space="preserve"> of</w:t>
      </w:r>
      <w:r w:rsidRPr="003808B4">
        <w:rPr>
          <w:sz w:val="16"/>
        </w:rPr>
        <w:t xml:space="preserve"> a </w:t>
      </w:r>
      <w:r w:rsidRPr="003808B4">
        <w:rPr>
          <w:rStyle w:val="StyleUnderline"/>
        </w:rPr>
        <w:t xml:space="preserve">country </w:t>
      </w:r>
      <w:r w:rsidRPr="00A90E46">
        <w:rPr>
          <w:rStyle w:val="StyleUnderline"/>
          <w:highlight w:val="green"/>
        </w:rPr>
        <w:t>where</w:t>
      </w:r>
      <w:r w:rsidRPr="003808B4">
        <w:rPr>
          <w:rStyle w:val="StyleUnderline"/>
        </w:rPr>
        <w:t xml:space="preserve"> social </w:t>
      </w:r>
      <w:r w:rsidRPr="00A90E46">
        <w:rPr>
          <w:rStyle w:val="StyleUnderline"/>
          <w:highlight w:val="green"/>
        </w:rPr>
        <w:t>dynamics</w:t>
      </w:r>
      <w:r w:rsidRPr="003808B4">
        <w:rPr>
          <w:sz w:val="16"/>
        </w:rPr>
        <w:t xml:space="preserve"> and susceptibility to harm from climate events combine to </w:t>
      </w:r>
      <w:r w:rsidRPr="00A90E46">
        <w:rPr>
          <w:rStyle w:val="StyleUnderline"/>
          <w:highlight w:val="green"/>
        </w:rPr>
        <w:t>create a</w:t>
      </w:r>
      <w:r w:rsidRPr="003808B4">
        <w:rPr>
          <w:sz w:val="16"/>
        </w:rPr>
        <w:t xml:space="preserve"> potentially </w:t>
      </w:r>
      <w:r w:rsidRPr="00A90E46">
        <w:rPr>
          <w:rStyle w:val="StyleUnderline"/>
          <w:highlight w:val="green"/>
        </w:rPr>
        <w:t>unstable</w:t>
      </w:r>
      <w:r w:rsidRPr="003808B4">
        <w:rPr>
          <w:rStyle w:val="StyleUnderline"/>
        </w:rPr>
        <w:t xml:space="preserve"> </w:t>
      </w:r>
      <w:r w:rsidRPr="00A90E46">
        <w:rPr>
          <w:rStyle w:val="StyleUnderline"/>
          <w:highlight w:val="green"/>
        </w:rPr>
        <w:t>situation</w:t>
      </w:r>
      <w:r w:rsidRPr="003808B4">
        <w:rPr>
          <w:sz w:val="16"/>
        </w:rPr>
        <w:t xml:space="preserve">.”21 </w:t>
      </w:r>
      <w:r w:rsidRPr="003808B4">
        <w:rPr>
          <w:rStyle w:val="StyleUnderline"/>
        </w:rPr>
        <w:t>Pakistan</w:t>
      </w:r>
      <w:r w:rsidRPr="003808B4">
        <w:rPr>
          <w:sz w:val="16"/>
        </w:rPr>
        <w:t xml:space="preserve"> was said to </w:t>
      </w:r>
      <w:r w:rsidRPr="003808B4">
        <w:rPr>
          <w:rStyle w:val="StyleUnderline"/>
        </w:rPr>
        <w:t xml:space="preserve">suffer from </w:t>
      </w:r>
      <w:r w:rsidRPr="003808B4">
        <w:rPr>
          <w:rStyle w:val="Emphasis"/>
        </w:rPr>
        <w:t>multiple risk factors</w:t>
      </w:r>
      <w:r w:rsidRPr="003808B4">
        <w:rPr>
          <w:sz w:val="16"/>
        </w:rPr>
        <w:t xml:space="preserve">: Its economy is largely dependent on agriculture; much of the water used for irrigation purposes comes from just one source, the Indus River; control over the allocation of irrigation waters is often exercised by privileged elites, leaving millions of Pakistanis vulnerable to water shortages; and much of the water flowing into the Indus comes from China or from tributaries originating in India, leaving Pakistan in an unfavorable (downstream) position in the system. These </w:t>
      </w:r>
      <w:r w:rsidRPr="003808B4">
        <w:rPr>
          <w:rStyle w:val="StyleUnderline"/>
        </w:rPr>
        <w:t>conditions</w:t>
      </w:r>
      <w:r w:rsidRPr="003808B4">
        <w:rPr>
          <w:sz w:val="16"/>
        </w:rPr>
        <w:t xml:space="preserve"> have </w:t>
      </w:r>
      <w:r w:rsidRPr="00A90E46">
        <w:rPr>
          <w:rStyle w:val="StyleUnderline"/>
          <w:highlight w:val="green"/>
        </w:rPr>
        <w:t>led</w:t>
      </w:r>
      <w:r w:rsidRPr="003808B4">
        <w:rPr>
          <w:sz w:val="16"/>
        </w:rPr>
        <w:t xml:space="preserve">, in the past, </w:t>
      </w:r>
      <w:r w:rsidRPr="00A90E46">
        <w:rPr>
          <w:rStyle w:val="StyleUnderline"/>
          <w:highlight w:val="green"/>
        </w:rPr>
        <w:t>to</w:t>
      </w:r>
      <w:r w:rsidRPr="003808B4">
        <w:rPr>
          <w:rStyle w:val="StyleUnderline"/>
        </w:rPr>
        <w:t xml:space="preserve"> internal squabbles</w:t>
      </w:r>
      <w:r w:rsidRPr="003808B4">
        <w:rPr>
          <w:sz w:val="16"/>
        </w:rPr>
        <w:t xml:space="preserve"> over water rights </w:t>
      </w:r>
      <w:r w:rsidRPr="003808B4">
        <w:rPr>
          <w:rStyle w:val="StyleUnderline"/>
        </w:rPr>
        <w:t>and</w:t>
      </w:r>
      <w:r w:rsidRPr="003808B4">
        <w:rPr>
          <w:sz w:val="16"/>
        </w:rPr>
        <w:t xml:space="preserve"> to </w:t>
      </w:r>
      <w:r w:rsidRPr="00A90E46">
        <w:rPr>
          <w:rStyle w:val="StyleUnderline"/>
          <w:highlight w:val="green"/>
        </w:rPr>
        <w:t>tensions with India</w:t>
      </w:r>
      <w:r w:rsidRPr="003808B4">
        <w:rPr>
          <w:sz w:val="16"/>
        </w:rPr>
        <w:t xml:space="preserve"> over control of the Indus; now, with the likelihood of diminished meltwater from the Himalayan glaciers, the </w:t>
      </w:r>
      <w:r w:rsidRPr="00A90E46">
        <w:rPr>
          <w:rStyle w:val="StyleUnderline"/>
          <w:highlight w:val="green"/>
        </w:rPr>
        <w:t>risk of</w:t>
      </w:r>
      <w:r w:rsidRPr="003808B4">
        <w:rPr>
          <w:rStyle w:val="StyleUnderline"/>
        </w:rPr>
        <w:t xml:space="preserve"> water </w:t>
      </w:r>
      <w:r w:rsidRPr="00A90E46">
        <w:rPr>
          <w:rStyle w:val="StyleUnderline"/>
          <w:highlight w:val="green"/>
        </w:rPr>
        <w:t>scarcity triggering</w:t>
      </w:r>
      <w:r w:rsidRPr="003808B4">
        <w:rPr>
          <w:rStyle w:val="StyleUnderline"/>
        </w:rPr>
        <w:t xml:space="preserve"> </w:t>
      </w:r>
      <w:r w:rsidRPr="003808B4">
        <w:rPr>
          <w:rStyle w:val="Emphasis"/>
        </w:rPr>
        <w:t xml:space="preserve">violent </w:t>
      </w:r>
      <w:r w:rsidRPr="00A90E46">
        <w:rPr>
          <w:rStyle w:val="Emphasis"/>
          <w:highlight w:val="green"/>
        </w:rPr>
        <w:t>conflict</w:t>
      </w:r>
      <w:r w:rsidRPr="003808B4">
        <w:rPr>
          <w:sz w:val="16"/>
        </w:rPr>
        <w:t xml:space="preserve"> of one sort or another </w:t>
      </w:r>
      <w:r w:rsidRPr="00A90E46">
        <w:rPr>
          <w:rStyle w:val="StyleUnderline"/>
          <w:highlight w:val="green"/>
        </w:rPr>
        <w:t>becomes</w:t>
      </w:r>
      <w:r w:rsidRPr="003808B4">
        <w:rPr>
          <w:rStyle w:val="StyleUnderline"/>
        </w:rPr>
        <w:t xml:space="preserve"> that </w:t>
      </w:r>
      <w:r w:rsidRPr="00A90E46">
        <w:rPr>
          <w:rStyle w:val="Emphasis"/>
          <w:highlight w:val="green"/>
        </w:rPr>
        <w:t>much greater</w:t>
      </w:r>
      <w:r w:rsidRPr="003808B4">
        <w:rPr>
          <w:sz w:val="16"/>
        </w:rPr>
        <w:t>.22</w:t>
      </w:r>
    </w:p>
    <w:p w14:paraId="27BD9BAF" w14:textId="77777777" w:rsidR="00696E37" w:rsidRPr="003808B4" w:rsidRDefault="00696E37" w:rsidP="00696E37">
      <w:pPr>
        <w:rPr>
          <w:sz w:val="16"/>
          <w:szCs w:val="16"/>
        </w:rPr>
      </w:pPr>
      <w:r w:rsidRPr="003808B4">
        <w:rPr>
          <w:sz w:val="16"/>
          <w:szCs w:val="16"/>
        </w:rPr>
        <w:t>Pakistan, the Indus, and U.S. Security</w:t>
      </w:r>
    </w:p>
    <w:p w14:paraId="300A4365" w14:textId="77777777" w:rsidR="00696E37" w:rsidRPr="003808B4" w:rsidRDefault="00696E37" w:rsidP="00696E37">
      <w:pPr>
        <w:rPr>
          <w:sz w:val="16"/>
        </w:rPr>
      </w:pPr>
      <w:r w:rsidRPr="003808B4">
        <w:rPr>
          <w:sz w:val="16"/>
        </w:rPr>
        <w:t xml:space="preserve">There is no doubt that Pakistan is considered by U.S. security analysts as a “state important to U.S. national security interests,” the term used by the Defense Intelligence Agency to describe countries of concern in the 2012 ICA on water. Not only is </w:t>
      </w:r>
      <w:r w:rsidRPr="00A90E46">
        <w:rPr>
          <w:rStyle w:val="StyleUnderline"/>
          <w:highlight w:val="green"/>
        </w:rPr>
        <w:t>Pakistan</w:t>
      </w:r>
      <w:r w:rsidRPr="003808B4">
        <w:rPr>
          <w:sz w:val="16"/>
        </w:rPr>
        <w:t xml:space="preserve"> a critical—if not always wholehearted—partner in the global war on terror, but it also </w:t>
      </w:r>
      <w:r w:rsidRPr="00A90E46">
        <w:rPr>
          <w:rStyle w:val="StyleUnderline"/>
          <w:highlight w:val="green"/>
        </w:rPr>
        <w:t>possesses</w:t>
      </w:r>
      <w:r w:rsidRPr="003808B4">
        <w:rPr>
          <w:rStyle w:val="StyleUnderline"/>
        </w:rPr>
        <w:t xml:space="preserve"> a </w:t>
      </w:r>
      <w:r w:rsidRPr="00A90E46">
        <w:rPr>
          <w:rStyle w:val="Emphasis"/>
          <w:highlight w:val="green"/>
        </w:rPr>
        <w:t xml:space="preserve">substantial </w:t>
      </w:r>
      <w:r w:rsidRPr="003808B4">
        <w:rPr>
          <w:rStyle w:val="Emphasis"/>
        </w:rPr>
        <w:t>arsenal</w:t>
      </w:r>
      <w:r w:rsidRPr="003808B4">
        <w:rPr>
          <w:rStyle w:val="StyleUnderline"/>
        </w:rPr>
        <w:t xml:space="preserve"> of </w:t>
      </w:r>
      <w:r w:rsidRPr="00A90E46">
        <w:rPr>
          <w:rStyle w:val="StyleUnderline"/>
          <w:highlight w:val="green"/>
        </w:rPr>
        <w:t>nuc</w:t>
      </w:r>
      <w:r w:rsidRPr="003808B4">
        <w:rPr>
          <w:rStyle w:val="StyleUnderline"/>
        </w:rPr>
        <w:t>lear weapon</w:t>
      </w:r>
      <w:r w:rsidRPr="00A90E46">
        <w:rPr>
          <w:rStyle w:val="StyleUnderline"/>
          <w:highlight w:val="green"/>
        </w:rPr>
        <w:t>s</w:t>
      </w:r>
      <w:r w:rsidRPr="003808B4">
        <w:rPr>
          <w:rStyle w:val="StyleUnderline"/>
        </w:rPr>
        <w:t xml:space="preserve"> whose security is a matter of </w:t>
      </w:r>
      <w:r w:rsidRPr="003808B4">
        <w:rPr>
          <w:rStyle w:val="Emphasis"/>
        </w:rPr>
        <w:t>enormous concern</w:t>
      </w:r>
      <w:r w:rsidRPr="003808B4">
        <w:rPr>
          <w:sz w:val="16"/>
        </w:rPr>
        <w:t xml:space="preserve"> to American leaders.23 Should those munitions wind up with rogue elements of the Pakistani military (some of whose members are believed to maintain clandestine links to radical Islamic organizations), or even worse, </w:t>
      </w:r>
      <w:r w:rsidRPr="003808B4">
        <w:rPr>
          <w:rStyle w:val="StyleUnderline"/>
        </w:rPr>
        <w:t xml:space="preserve">should </w:t>
      </w:r>
      <w:r w:rsidRPr="00A90E46">
        <w:rPr>
          <w:rStyle w:val="StyleUnderline"/>
          <w:highlight w:val="green"/>
        </w:rPr>
        <w:t>Pakistan descend into</w:t>
      </w:r>
      <w:r w:rsidRPr="003808B4">
        <w:rPr>
          <w:sz w:val="16"/>
        </w:rPr>
        <w:t xml:space="preserve"> civil </w:t>
      </w:r>
      <w:r w:rsidRPr="00A90E46">
        <w:rPr>
          <w:rStyle w:val="StyleUnderline"/>
          <w:highlight w:val="green"/>
        </w:rPr>
        <w:t>war</w:t>
      </w:r>
      <w:r w:rsidRPr="003808B4">
        <w:rPr>
          <w:sz w:val="16"/>
        </w:rPr>
        <w:t xml:space="preserve"> and the weapons fall into untrustworthy or hostile hands, the </w:t>
      </w:r>
      <w:r w:rsidRPr="003808B4">
        <w:rPr>
          <w:rStyle w:val="StyleUnderline"/>
        </w:rPr>
        <w:t>safety of India</w:t>
      </w:r>
      <w:r w:rsidRPr="003808B4">
        <w:rPr>
          <w:sz w:val="16"/>
        </w:rPr>
        <w:t xml:space="preserve"> and other US allies—as well as of American forces deployed in the region—</w:t>
      </w:r>
      <w:r w:rsidRPr="00A90E46">
        <w:rPr>
          <w:rStyle w:val="StyleUnderline"/>
          <w:highlight w:val="green"/>
        </w:rPr>
        <w:t xml:space="preserve">would be at </w:t>
      </w:r>
      <w:r w:rsidRPr="00A90E46">
        <w:rPr>
          <w:rStyle w:val="Emphasis"/>
          <w:highlight w:val="green"/>
        </w:rPr>
        <w:t>grave risk</w:t>
      </w:r>
      <w:r w:rsidRPr="003808B4">
        <w:rPr>
          <w:sz w:val="16"/>
        </w:rPr>
        <w:t>.24 Ensuring Pakistan’s stability therefore, has long been a major U.S. security objective, prompting regular deliveries of American arms and other military aid. Yet, despite billions of dollars in American aid, Pakistan remains vulnerable to social and ethnic internal strife.25</w:t>
      </w:r>
    </w:p>
    <w:p w14:paraId="14C843B9" w14:textId="77777777" w:rsidR="00696E37" w:rsidRPr="00232802" w:rsidRDefault="00696E37" w:rsidP="00696E37">
      <w:pPr>
        <w:rPr>
          <w:color w:val="FF0000"/>
          <w:sz w:val="16"/>
        </w:rPr>
      </w:pPr>
      <w:r w:rsidRPr="003808B4">
        <w:rPr>
          <w:sz w:val="16"/>
        </w:rPr>
        <w:t xml:space="preserve">As noted, </w:t>
      </w:r>
      <w:r w:rsidRPr="003808B4">
        <w:rPr>
          <w:rStyle w:val="StyleUnderline"/>
        </w:rPr>
        <w:t>farming is the principal economic activity</w:t>
      </w:r>
      <w:r w:rsidRPr="003808B4">
        <w:rPr>
          <w:sz w:val="16"/>
        </w:rPr>
        <w:t xml:space="preserve"> in Pakistan, and </w:t>
      </w:r>
      <w:r w:rsidRPr="00A90E46">
        <w:rPr>
          <w:rStyle w:val="StyleUnderline"/>
          <w:highlight w:val="green"/>
        </w:rPr>
        <w:t xml:space="preserve">ensuring </w:t>
      </w:r>
      <w:r w:rsidRPr="003808B4">
        <w:rPr>
          <w:rStyle w:val="StyleUnderline"/>
        </w:rPr>
        <w:t xml:space="preserve">access to </w:t>
      </w:r>
      <w:r w:rsidRPr="00A90E46">
        <w:rPr>
          <w:rStyle w:val="StyleUnderline"/>
          <w:highlight w:val="green"/>
        </w:rPr>
        <w:t>water is an overarching</w:t>
      </w:r>
      <w:r w:rsidRPr="003808B4">
        <w:rPr>
          <w:rStyle w:val="StyleUnderline"/>
        </w:rPr>
        <w:t xml:space="preserve"> public and </w:t>
      </w:r>
      <w:r w:rsidRPr="003808B4">
        <w:rPr>
          <w:rStyle w:val="Emphasis"/>
        </w:rPr>
        <w:t xml:space="preserve">government </w:t>
      </w:r>
      <w:r w:rsidRPr="00A90E46">
        <w:rPr>
          <w:rStyle w:val="Emphasis"/>
          <w:highlight w:val="green"/>
        </w:rPr>
        <w:t>concern</w:t>
      </w:r>
      <w:r w:rsidRPr="003808B4">
        <w:rPr>
          <w:rStyle w:val="StyleUnderline"/>
        </w:rPr>
        <w:t xml:space="preserve">. </w:t>
      </w:r>
      <w:r w:rsidRPr="00232802">
        <w:rPr>
          <w:rStyle w:val="StyleUnderline"/>
          <w:color w:val="FF0000"/>
        </w:rPr>
        <w:t>This means</w:t>
      </w:r>
      <w:r w:rsidRPr="00232802">
        <w:rPr>
          <w:color w:val="FF0000"/>
          <w:sz w:val="16"/>
        </w:rPr>
        <w:t xml:space="preserve">, above all, </w:t>
      </w:r>
      <w:r w:rsidRPr="00232802">
        <w:rPr>
          <w:rStyle w:val="Emphasis"/>
          <w:color w:val="FF0000"/>
        </w:rPr>
        <w:t>managing the use</w:t>
      </w:r>
      <w:r w:rsidRPr="00232802">
        <w:rPr>
          <w:rStyle w:val="StyleUnderline"/>
          <w:color w:val="FF0000"/>
        </w:rPr>
        <w:t xml:space="preserve"> of</w:t>
      </w:r>
      <w:r w:rsidRPr="00232802">
        <w:rPr>
          <w:color w:val="FF0000"/>
          <w:sz w:val="16"/>
        </w:rPr>
        <w:t xml:space="preserve"> the Indus—the country’s main source of </w:t>
      </w:r>
      <w:r w:rsidRPr="00232802">
        <w:rPr>
          <w:rStyle w:val="StyleUnderline"/>
          <w:color w:val="FF0000"/>
        </w:rPr>
        <w:t>water for irrigation and</w:t>
      </w:r>
      <w:r w:rsidRPr="00232802">
        <w:rPr>
          <w:color w:val="FF0000"/>
          <w:sz w:val="16"/>
        </w:rPr>
        <w:t xml:space="preserve"> its </w:t>
      </w:r>
      <w:r w:rsidRPr="00232802">
        <w:rPr>
          <w:rStyle w:val="Emphasis"/>
          <w:color w:val="FF0000"/>
        </w:rPr>
        <w:t>major source</w:t>
      </w:r>
      <w:r w:rsidRPr="00232802">
        <w:rPr>
          <w:rStyle w:val="StyleUnderline"/>
          <w:color w:val="FF0000"/>
        </w:rPr>
        <w:t xml:space="preserve"> of</w:t>
      </w:r>
      <w:r w:rsidRPr="00232802">
        <w:rPr>
          <w:color w:val="FF0000"/>
          <w:sz w:val="16"/>
        </w:rPr>
        <w:t xml:space="preserve"> power for </w:t>
      </w:r>
      <w:r w:rsidRPr="00232802">
        <w:rPr>
          <w:rStyle w:val="StyleUnderline"/>
          <w:color w:val="FF0000"/>
        </w:rPr>
        <w:t>electricity generation</w:t>
      </w:r>
      <w:r w:rsidRPr="00232802">
        <w:rPr>
          <w:color w:val="FF0000"/>
          <w:sz w:val="16"/>
        </w:rPr>
        <w:t>. Pakistan’s rising population and growing cities, with their rings of factories, are placing an immense strain on the Indus, leading to competition between farmers, industrialists, and urban consumers. With water and power shortages becoming an increasingly frequent aspect of daily life, public protests—sometimes turning violent—have erupted across the country. In one particularly intense bout of rioting, following a prolonged power outage in June 2012, protestors burned trains, blocked roads, looted shops, and damaged banks and gas stations.26</w:t>
      </w:r>
    </w:p>
    <w:p w14:paraId="61DAD55D" w14:textId="77777777" w:rsidR="00696E37" w:rsidRPr="00232802" w:rsidRDefault="00696E37" w:rsidP="00696E37">
      <w:pPr>
        <w:rPr>
          <w:color w:val="FF0000"/>
          <w:sz w:val="16"/>
          <w:szCs w:val="16"/>
        </w:rPr>
      </w:pPr>
      <w:r w:rsidRPr="00232802">
        <w:rPr>
          <w:color w:val="FF0000"/>
          <w:sz w:val="16"/>
          <w:szCs w:val="16"/>
        </w:rPr>
        <w:t>However bad things might be in Pakistan today, climate change is likely to make conditions far worse in the years ahead. Prolonged droughts, climate scientists believe, will occur with increasing regularity, posing a severe threat to the nation’s agricultural sector and further reducing the supply of hydroelectric power. At the same time, warming is expected to increase the intensity of monsoon downpours, resulting in massive flooding (as occurred in 2010) and the loss of valuable topsoil, further adding to Pakistan’s woes. As the Himalayan glaciers melt, moreover, water flow through the Indus will diminish.27 With the competition for land and water resources bound to increase and with Pakistan already divided along ethnic and religious lines, widespread civil strife will become ever more likely, possibly jeopardizing the survival of the state.</w:t>
      </w:r>
    </w:p>
    <w:p w14:paraId="233843BA" w14:textId="77777777" w:rsidR="00696E37" w:rsidRPr="00232802" w:rsidRDefault="00696E37" w:rsidP="00696E37">
      <w:pPr>
        <w:rPr>
          <w:color w:val="FF0000"/>
          <w:sz w:val="16"/>
          <w:szCs w:val="16"/>
        </w:rPr>
      </w:pPr>
      <w:r w:rsidRPr="00232802">
        <w:rPr>
          <w:color w:val="FF0000"/>
          <w:sz w:val="16"/>
          <w:szCs w:val="16"/>
        </w:rPr>
        <w:t>It is impossible to predict exactly how the United States might respond to a systemic breakdown of state governance in Pakistan. One thing is clear, however: At the earliest sign that the country’s nuclear weapons are at risk of falling into the hands of hostile parties, the American military would respond with decisive force. In fact, research conducted by the nonpartisan Nuclear Threat Initiative (NTI) has revealed that the Joint Special Operations Command (JSOC) and specialized Army units have been training for such contingencies for some time and have deployed all the necessary gear to the region. In the event of a coup or crisis, the NTI revealed, “U.S. forces would rush into the country, crossing borders, rappelling down from helicopters, and parachuting out of airplanes, so they can secure known or suspected nuclear-storage sites.” Recognizing that any such actions by American forces could trigger widespread resistance by the Pakistani army and/or various jihadist groups, the U.S. Central Command, which has authority over all American forces in the region, has developed plans for backing up JSOC personnel with full-scale military support.28</w:t>
      </w:r>
    </w:p>
    <w:p w14:paraId="408B0279" w14:textId="77777777" w:rsidR="00696E37" w:rsidRPr="00232802" w:rsidRDefault="00696E37" w:rsidP="00696E37">
      <w:pPr>
        <w:rPr>
          <w:color w:val="FF0000"/>
          <w:sz w:val="16"/>
        </w:rPr>
      </w:pPr>
      <w:r w:rsidRPr="00232802">
        <w:rPr>
          <w:color w:val="FF0000"/>
          <w:sz w:val="16"/>
        </w:rPr>
        <w:t xml:space="preserve">Another </w:t>
      </w:r>
      <w:r w:rsidRPr="00232802">
        <w:rPr>
          <w:rStyle w:val="StyleUnderline"/>
          <w:color w:val="FF0000"/>
        </w:rPr>
        <w:t>scenario that has</w:t>
      </w:r>
      <w:r w:rsidRPr="00232802">
        <w:rPr>
          <w:color w:val="FF0000"/>
          <w:sz w:val="16"/>
        </w:rPr>
        <w:t xml:space="preserve"> some </w:t>
      </w:r>
      <w:r w:rsidRPr="00232802">
        <w:rPr>
          <w:rStyle w:val="StyleUnderline"/>
          <w:color w:val="FF0000"/>
        </w:rPr>
        <w:t>analysts worried is</w:t>
      </w:r>
      <w:r w:rsidRPr="00232802">
        <w:rPr>
          <w:color w:val="FF0000"/>
          <w:sz w:val="16"/>
        </w:rPr>
        <w:t xml:space="preserve"> the </w:t>
      </w:r>
      <w:r w:rsidRPr="00232802">
        <w:rPr>
          <w:rStyle w:val="StyleUnderline"/>
          <w:color w:val="FF0000"/>
        </w:rPr>
        <w:t>possibility that</w:t>
      </w:r>
      <w:r w:rsidRPr="00232802">
        <w:rPr>
          <w:color w:val="FF0000"/>
          <w:sz w:val="16"/>
        </w:rPr>
        <w:t xml:space="preserve"> a time of </w:t>
      </w:r>
      <w:r w:rsidRPr="00232802">
        <w:rPr>
          <w:rStyle w:val="Emphasis"/>
          <w:color w:val="FF0000"/>
        </w:rPr>
        <w:t xml:space="preserve">sharply </w:t>
      </w:r>
      <w:r w:rsidRPr="00232802">
        <w:rPr>
          <w:rStyle w:val="Emphasis"/>
          <w:color w:val="FF0000"/>
          <w:highlight w:val="green"/>
        </w:rPr>
        <w:t>reduced</w:t>
      </w:r>
      <w:r w:rsidRPr="00232802">
        <w:rPr>
          <w:rStyle w:val="StyleUnderline"/>
          <w:color w:val="FF0000"/>
          <w:highlight w:val="green"/>
        </w:rPr>
        <w:t xml:space="preserve"> water</w:t>
      </w:r>
      <w:r w:rsidRPr="00232802">
        <w:rPr>
          <w:rStyle w:val="StyleUnderline"/>
          <w:color w:val="FF0000"/>
          <w:sz w:val="16"/>
          <w:szCs w:val="16"/>
          <w:u w:val="none"/>
        </w:rPr>
        <w:t xml:space="preserve"> </w:t>
      </w:r>
      <w:r w:rsidRPr="00232802">
        <w:rPr>
          <w:color w:val="FF0000"/>
          <w:sz w:val="16"/>
        </w:rPr>
        <w:t xml:space="preserve">flow through the Indus will </w:t>
      </w:r>
      <w:r w:rsidRPr="00232802">
        <w:rPr>
          <w:rStyle w:val="StyleUnderline"/>
          <w:color w:val="FF0000"/>
          <w:highlight w:val="green"/>
        </w:rPr>
        <w:t>coincide with</w:t>
      </w:r>
      <w:r w:rsidRPr="00232802">
        <w:rPr>
          <w:rStyle w:val="StyleUnderline"/>
          <w:color w:val="FF0000"/>
        </w:rPr>
        <w:t xml:space="preserve"> efforts by </w:t>
      </w:r>
      <w:r w:rsidRPr="00232802">
        <w:rPr>
          <w:rStyle w:val="StyleUnderline"/>
          <w:color w:val="FF0000"/>
          <w:highlight w:val="green"/>
        </w:rPr>
        <w:t>India</w:t>
      </w:r>
      <w:r w:rsidRPr="00232802">
        <w:rPr>
          <w:color w:val="FF0000"/>
          <w:sz w:val="16"/>
        </w:rPr>
        <w:t xml:space="preserve"> to </w:t>
      </w:r>
      <w:r w:rsidRPr="00232802">
        <w:rPr>
          <w:rStyle w:val="StyleUnderline"/>
          <w:color w:val="FF0000"/>
          <w:highlight w:val="green"/>
        </w:rPr>
        <w:t>exploit its advantage</w:t>
      </w:r>
      <w:r w:rsidRPr="00232802">
        <w:rPr>
          <w:rStyle w:val="StyleUnderline"/>
          <w:color w:val="FF0000"/>
        </w:rPr>
        <w:t>ous</w:t>
      </w:r>
      <w:r w:rsidRPr="00232802">
        <w:rPr>
          <w:color w:val="FF0000"/>
          <w:sz w:val="16"/>
        </w:rPr>
        <w:t xml:space="preserve"> position as the upper riparian on three key tributaries of the Indus—the Ravi, the Beas, and the Sutlej—to divert water for its own use, thereby depriving downstream Pakistan of vital supplies and </w:t>
      </w:r>
      <w:r w:rsidRPr="00232802">
        <w:rPr>
          <w:rStyle w:val="StyleUnderline"/>
          <w:color w:val="FF0000"/>
          <w:highlight w:val="green"/>
        </w:rPr>
        <w:t>provoking</w:t>
      </w:r>
      <w:r w:rsidRPr="00232802">
        <w:rPr>
          <w:color w:val="FF0000"/>
          <w:sz w:val="16"/>
        </w:rPr>
        <w:t xml:space="preserve"> a </w:t>
      </w:r>
      <w:r w:rsidRPr="00232802">
        <w:rPr>
          <w:rStyle w:val="StyleUnderline"/>
          <w:color w:val="FF0000"/>
          <w:highlight w:val="green"/>
        </w:rPr>
        <w:t>war</w:t>
      </w:r>
      <w:r w:rsidRPr="00232802">
        <w:rPr>
          <w:rStyle w:val="StyleUnderline"/>
          <w:color w:val="FF0000"/>
        </w:rPr>
        <w:t xml:space="preserve"> between these two countries</w:t>
      </w:r>
      <w:r w:rsidRPr="00232802">
        <w:rPr>
          <w:color w:val="FF0000"/>
          <w:sz w:val="16"/>
        </w:rPr>
        <w:t xml:space="preserve">. India was granted control over the three tributaries under the Indus Water Treaty of 1960, and various Indian leaders have threatened at times to dam the rivers or otherwise reduce their flow into Pakistan as a reprisal for Pakistani attacks on Indian bases in the disputed territory of Kashmir (through which the tributaries flow); this, in turn, has provoked counter-threats from Pakistani leaders.29 What analysts fear most, in such a situation, is that </w:t>
      </w:r>
      <w:r w:rsidRPr="00232802">
        <w:rPr>
          <w:rStyle w:val="StyleUnderline"/>
          <w:color w:val="FF0000"/>
          <w:highlight w:val="green"/>
        </w:rPr>
        <w:t>India, possessing</w:t>
      </w:r>
      <w:r w:rsidRPr="00232802">
        <w:rPr>
          <w:rStyle w:val="StyleUnderline"/>
          <w:color w:val="FF0000"/>
        </w:rPr>
        <w:t xml:space="preserve"> </w:t>
      </w:r>
      <w:r w:rsidRPr="00232802">
        <w:rPr>
          <w:rStyle w:val="Emphasis"/>
          <w:color w:val="FF0000"/>
        </w:rPr>
        <w:t xml:space="preserve">superior </w:t>
      </w:r>
      <w:r w:rsidRPr="00232802">
        <w:rPr>
          <w:rStyle w:val="Emphasis"/>
          <w:color w:val="FF0000"/>
          <w:highlight w:val="green"/>
        </w:rPr>
        <w:t>conventional forces</w:t>
      </w:r>
      <w:r w:rsidRPr="00232802">
        <w:rPr>
          <w:rStyle w:val="StyleUnderline"/>
          <w:color w:val="FF0000"/>
        </w:rPr>
        <w:t xml:space="preserve">, would </w:t>
      </w:r>
      <w:r w:rsidRPr="00232802">
        <w:rPr>
          <w:rStyle w:val="StyleUnderline"/>
          <w:color w:val="FF0000"/>
          <w:highlight w:val="green"/>
        </w:rPr>
        <w:t>overpower Pakistan</w:t>
      </w:r>
      <w:r w:rsidRPr="00232802">
        <w:rPr>
          <w:rStyle w:val="StyleUnderline"/>
          <w:color w:val="FF0000"/>
        </w:rPr>
        <w:t>’s</w:t>
      </w:r>
      <w:r w:rsidRPr="00232802">
        <w:rPr>
          <w:color w:val="FF0000"/>
          <w:sz w:val="16"/>
        </w:rPr>
        <w:t xml:space="preserve"> equivalent </w:t>
      </w:r>
      <w:r w:rsidRPr="00232802">
        <w:rPr>
          <w:rStyle w:val="StyleUnderline"/>
          <w:color w:val="FF0000"/>
        </w:rPr>
        <w:t xml:space="preserve">armies, </w:t>
      </w:r>
      <w:r w:rsidRPr="00232802">
        <w:rPr>
          <w:rStyle w:val="StyleUnderline"/>
          <w:color w:val="FF0000"/>
          <w:highlight w:val="green"/>
        </w:rPr>
        <w:t>leading</w:t>
      </w:r>
      <w:r w:rsidRPr="00232802">
        <w:rPr>
          <w:rStyle w:val="StyleUnderline"/>
          <w:color w:val="FF0000"/>
        </w:rPr>
        <w:t xml:space="preserve"> Pakistan’s </w:t>
      </w:r>
      <w:r w:rsidRPr="00232802">
        <w:rPr>
          <w:rStyle w:val="StyleUnderline"/>
          <w:color w:val="FF0000"/>
          <w:highlight w:val="green"/>
        </w:rPr>
        <w:t>leaders to</w:t>
      </w:r>
      <w:r w:rsidRPr="00232802">
        <w:rPr>
          <w:color w:val="FF0000"/>
          <w:sz w:val="16"/>
        </w:rPr>
        <w:t xml:space="preserve"> order the </w:t>
      </w:r>
      <w:r w:rsidRPr="00232802">
        <w:rPr>
          <w:rStyle w:val="StyleUnderline"/>
          <w:color w:val="FF0000"/>
          <w:highlight w:val="green"/>
        </w:rPr>
        <w:t>use</w:t>
      </w:r>
      <w:r w:rsidRPr="00232802">
        <w:rPr>
          <w:rStyle w:val="StyleUnderline"/>
          <w:color w:val="FF0000"/>
        </w:rPr>
        <w:t xml:space="preserve"> of </w:t>
      </w:r>
      <w:r w:rsidRPr="00232802">
        <w:rPr>
          <w:rStyle w:val="StyleUnderline"/>
          <w:color w:val="FF0000"/>
          <w:highlight w:val="green"/>
        </w:rPr>
        <w:t>nuclear</w:t>
      </w:r>
      <w:r w:rsidRPr="00232802">
        <w:rPr>
          <w:rStyle w:val="StyleUnderline"/>
          <w:color w:val="FF0000"/>
        </w:rPr>
        <w:t xml:space="preserve"> </w:t>
      </w:r>
      <w:r w:rsidRPr="00232802">
        <w:rPr>
          <w:rStyle w:val="StyleUnderline"/>
          <w:color w:val="FF0000"/>
          <w:highlight w:val="green"/>
        </w:rPr>
        <w:t>weapons</w:t>
      </w:r>
      <w:r w:rsidRPr="00232802">
        <w:rPr>
          <w:color w:val="FF0000"/>
          <w:sz w:val="16"/>
        </w:rPr>
        <w:t xml:space="preserve"> against India, </w:t>
      </w:r>
      <w:r w:rsidRPr="00232802">
        <w:rPr>
          <w:rStyle w:val="StyleUnderline"/>
          <w:color w:val="FF0000"/>
          <w:highlight w:val="green"/>
        </w:rPr>
        <w:t>igniting</w:t>
      </w:r>
      <w:r w:rsidRPr="00232802">
        <w:rPr>
          <w:color w:val="FF0000"/>
          <w:sz w:val="16"/>
        </w:rPr>
        <w:t xml:space="preserve"> a regional </w:t>
      </w:r>
      <w:r w:rsidRPr="00232802">
        <w:rPr>
          <w:rStyle w:val="StyleUnderline"/>
          <w:color w:val="FF0000"/>
          <w:highlight w:val="green"/>
        </w:rPr>
        <w:t>nuclear war</w:t>
      </w:r>
      <w:r w:rsidRPr="00232802">
        <w:rPr>
          <w:color w:val="FF0000"/>
          <w:sz w:val="16"/>
        </w:rPr>
        <w:t xml:space="preserve">. Such a </w:t>
      </w:r>
      <w:r w:rsidRPr="00232802">
        <w:rPr>
          <w:rStyle w:val="StyleUnderline"/>
          <w:color w:val="FF0000"/>
          <w:highlight w:val="green"/>
        </w:rPr>
        <w:t>conflict</w:t>
      </w:r>
      <w:r w:rsidRPr="00232802">
        <w:rPr>
          <w:color w:val="FF0000"/>
          <w:sz w:val="16"/>
        </w:rPr>
        <w:t xml:space="preserve">, scientists have calculated, would result in 50 to 125 million fatalities, and </w:t>
      </w:r>
      <w:r w:rsidRPr="00232802">
        <w:rPr>
          <w:rStyle w:val="StyleUnderline"/>
          <w:color w:val="FF0000"/>
          <w:highlight w:val="green"/>
        </w:rPr>
        <w:t>produce a</w:t>
      </w:r>
      <w:r w:rsidRPr="00232802">
        <w:rPr>
          <w:rStyle w:val="StyleUnderline"/>
          <w:color w:val="FF0000"/>
        </w:rPr>
        <w:t xml:space="preserve"> </w:t>
      </w:r>
      <w:r w:rsidRPr="00232802">
        <w:rPr>
          <w:rStyle w:val="Emphasis"/>
          <w:color w:val="FF0000"/>
        </w:rPr>
        <w:t xml:space="preserve">dust </w:t>
      </w:r>
      <w:r w:rsidRPr="00232802">
        <w:rPr>
          <w:rStyle w:val="Emphasis"/>
          <w:color w:val="FF0000"/>
          <w:highlight w:val="green"/>
        </w:rPr>
        <w:t>cloud</w:t>
      </w:r>
      <w:r w:rsidRPr="00232802">
        <w:rPr>
          <w:rStyle w:val="StyleUnderline"/>
          <w:color w:val="FF0000"/>
          <w:highlight w:val="green"/>
        </w:rPr>
        <w:t xml:space="preserve"> covering</w:t>
      </w:r>
      <w:r w:rsidRPr="00232802">
        <w:rPr>
          <w:color w:val="FF0000"/>
          <w:sz w:val="16"/>
        </w:rPr>
        <w:t xml:space="preserve"> much of </w:t>
      </w:r>
      <w:r w:rsidRPr="00232802">
        <w:rPr>
          <w:rStyle w:val="StyleUnderline"/>
          <w:color w:val="FF0000"/>
        </w:rPr>
        <w:t xml:space="preserve">the </w:t>
      </w:r>
      <w:r w:rsidRPr="00232802">
        <w:rPr>
          <w:rStyle w:val="StyleUnderline"/>
          <w:color w:val="FF0000"/>
          <w:highlight w:val="green"/>
        </w:rPr>
        <w:t>Earth</w:t>
      </w:r>
      <w:r w:rsidRPr="00232802">
        <w:rPr>
          <w:rStyle w:val="StyleUnderline"/>
          <w:color w:val="FF0000"/>
        </w:rPr>
        <w:t xml:space="preserve">, decimating </w:t>
      </w:r>
      <w:r w:rsidRPr="00232802">
        <w:rPr>
          <w:rStyle w:val="Emphasis"/>
          <w:color w:val="FF0000"/>
        </w:rPr>
        <w:t>global agriculture</w:t>
      </w:r>
      <w:r w:rsidRPr="00232802">
        <w:rPr>
          <w:color w:val="FF0000"/>
          <w:sz w:val="16"/>
        </w:rPr>
        <w:t>—an outcome with enormous implications for American national security.30</w:t>
      </w:r>
    </w:p>
    <w:p w14:paraId="2D32BA3C" w14:textId="5B55D798" w:rsidR="00696E37" w:rsidRDefault="00696E37" w:rsidP="00696E37">
      <w:pPr>
        <w:pStyle w:val="Heading2"/>
      </w:pPr>
      <w:r>
        <w:t>2</w:t>
      </w:r>
    </w:p>
    <w:p w14:paraId="073CC26E" w14:textId="39FC4121" w:rsidR="00696E37" w:rsidRDefault="00696E37" w:rsidP="00696E37">
      <w:pPr>
        <w:pStyle w:val="Heading3"/>
      </w:pPr>
      <w:r>
        <w:t>CP</w:t>
      </w:r>
    </w:p>
    <w:p w14:paraId="6DCF4BCC" w14:textId="77777777" w:rsidR="00A802F8" w:rsidRDefault="00A802F8" w:rsidP="00A802F8">
      <w:pPr>
        <w:pStyle w:val="Heading4"/>
      </w:pPr>
      <w:r>
        <w:t xml:space="preserve">CP Text:  Space faring nations should establish a multilateral agreement that restricts asteroid mining done by private entities except for on asteroid </w:t>
      </w:r>
      <w:proofErr w:type="spellStart"/>
      <w:r>
        <w:t>Kamo’oalewa</w:t>
      </w:r>
      <w:proofErr w:type="spellEnd"/>
      <w:r>
        <w:t>.</w:t>
      </w:r>
    </w:p>
    <w:p w14:paraId="449BC553" w14:textId="77777777" w:rsidR="00A802F8" w:rsidRDefault="00A802F8" w:rsidP="00A802F8">
      <w:pPr>
        <w:pStyle w:val="Heading4"/>
      </w:pPr>
      <w:proofErr w:type="spellStart"/>
      <w:r>
        <w:t>Kamo’oalewa</w:t>
      </w:r>
      <w:proofErr w:type="spellEnd"/>
      <w:r>
        <w:t xml:space="preserve"> is NEO asteroid comprised of lunar material</w:t>
      </w:r>
    </w:p>
    <w:p w14:paraId="26EDD081" w14:textId="77777777" w:rsidR="00A802F8" w:rsidRPr="00A71718" w:rsidRDefault="00A802F8" w:rsidP="00A802F8">
      <w:r w:rsidRPr="00EE5095">
        <w:rPr>
          <w:rStyle w:val="Style13ptBold"/>
        </w:rPr>
        <w:t>Devlin 21</w:t>
      </w:r>
      <w:r>
        <w:t xml:space="preserve"> </w:t>
      </w:r>
      <w:r w:rsidRPr="005C1657">
        <w:rPr>
          <w:sz w:val="18"/>
          <w:szCs w:val="20"/>
        </w:rPr>
        <w:t>[Hannah Devlin is the Guardian's science correspondent, having previously been science editor of the Times.  “Near-Earth asteroid is a fragment from the moon, say scientists.”  November 11, 2021.  https://www.theguardian.com/science/2021/nov/11/near-earth-asteroid-is-a-fragment-from-the-moon-say-scientists]</w:t>
      </w:r>
    </w:p>
    <w:p w14:paraId="0C64A60E" w14:textId="77777777" w:rsidR="00A802F8" w:rsidRPr="003D71CA" w:rsidRDefault="00A802F8" w:rsidP="00A802F8">
      <w:pPr>
        <w:rPr>
          <w:sz w:val="16"/>
        </w:rPr>
      </w:pPr>
      <w:r w:rsidRPr="003D57B2">
        <w:rPr>
          <w:highlight w:val="green"/>
          <w:u w:val="single"/>
        </w:rPr>
        <w:t>Scientists</w:t>
      </w:r>
      <w:r w:rsidRPr="00BC7895">
        <w:rPr>
          <w:u w:val="single"/>
        </w:rPr>
        <w:t xml:space="preserve"> have </w:t>
      </w:r>
      <w:r w:rsidRPr="00B60A34">
        <w:rPr>
          <w:highlight w:val="green"/>
          <w:u w:val="single"/>
        </w:rPr>
        <w:t>identified</w:t>
      </w:r>
      <w:r w:rsidRPr="00BC7895">
        <w:rPr>
          <w:u w:val="single"/>
        </w:rPr>
        <w:t xml:space="preserve"> what appears to be </w:t>
      </w:r>
      <w:r w:rsidRPr="00C66EE0">
        <w:rPr>
          <w:rStyle w:val="Emphasis"/>
          <w:highlight w:val="green"/>
        </w:rPr>
        <w:t>a</w:t>
      </w:r>
      <w:r w:rsidRPr="00C66EE0">
        <w:rPr>
          <w:rStyle w:val="Emphasis"/>
        </w:rPr>
        <w:t xml:space="preserve"> small </w:t>
      </w:r>
      <w:r w:rsidRPr="00C66EE0">
        <w:rPr>
          <w:rStyle w:val="Emphasis"/>
          <w:highlight w:val="green"/>
        </w:rPr>
        <w:t>chunk of the moon</w:t>
      </w:r>
      <w:r w:rsidRPr="00BC7895">
        <w:rPr>
          <w:u w:val="single"/>
        </w:rPr>
        <w:t xml:space="preserve"> that is tracking the Earth’s orbit around the Sun</w:t>
      </w:r>
      <w:r w:rsidRPr="003D71CA">
        <w:rPr>
          <w:sz w:val="16"/>
        </w:rPr>
        <w:t xml:space="preserve">. The </w:t>
      </w:r>
      <w:r w:rsidRPr="00C66EE0">
        <w:rPr>
          <w:rStyle w:val="Emphasis"/>
          <w:highlight w:val="green"/>
        </w:rPr>
        <w:t>asteroid</w:t>
      </w:r>
      <w:r w:rsidRPr="000877AB">
        <w:rPr>
          <w:highlight w:val="green"/>
          <w:u w:val="single"/>
        </w:rPr>
        <w:t xml:space="preserve">, </w:t>
      </w:r>
      <w:r w:rsidRPr="00B82BE0">
        <w:rPr>
          <w:u w:val="single"/>
        </w:rPr>
        <w:t xml:space="preserve">named </w:t>
      </w:r>
      <w:proofErr w:type="spellStart"/>
      <w:r w:rsidRPr="000877AB">
        <w:rPr>
          <w:highlight w:val="green"/>
          <w:u w:val="single"/>
        </w:rPr>
        <w:t>Kamo`oalewa</w:t>
      </w:r>
      <w:proofErr w:type="spellEnd"/>
      <w:r w:rsidRPr="003D71CA">
        <w:rPr>
          <w:sz w:val="16"/>
        </w:rPr>
        <w:t xml:space="preserve">, was discovered in 2016 but until now relatively little has been known about it. New </w:t>
      </w:r>
      <w:r w:rsidRPr="00243EB3">
        <w:rPr>
          <w:u w:val="single"/>
        </w:rPr>
        <w:t xml:space="preserve">observations suggest </w:t>
      </w:r>
      <w:r w:rsidRPr="002D7D8F">
        <w:rPr>
          <w:highlight w:val="green"/>
          <w:u w:val="single"/>
        </w:rPr>
        <w:t>it</w:t>
      </w:r>
      <w:r w:rsidRPr="00243EB3">
        <w:rPr>
          <w:u w:val="single"/>
        </w:rPr>
        <w:t xml:space="preserve"> could be </w:t>
      </w:r>
      <w:r w:rsidRPr="00A4554D">
        <w:rPr>
          <w:highlight w:val="green"/>
          <w:u w:val="single"/>
        </w:rPr>
        <w:t>a fragment from the moon</w:t>
      </w:r>
      <w:r w:rsidRPr="00243EB3">
        <w:rPr>
          <w:u w:val="single"/>
        </w:rPr>
        <w:t xml:space="preserve"> that was thrown into space by an ancient lunar collision</w:t>
      </w:r>
      <w:r w:rsidRPr="003D71CA">
        <w:rPr>
          <w:sz w:val="16"/>
        </w:rPr>
        <w:t xml:space="preserve">. </w:t>
      </w:r>
      <w:proofErr w:type="spellStart"/>
      <w:r w:rsidRPr="00D2445F">
        <w:rPr>
          <w:u w:val="single"/>
        </w:rPr>
        <w:t>Kamo`oalewa</w:t>
      </w:r>
      <w:proofErr w:type="spellEnd"/>
      <w:r w:rsidRPr="00D2445F">
        <w:rPr>
          <w:u w:val="single"/>
        </w:rPr>
        <w:t xml:space="preserve"> is one of Earth’s quasi-satellites, a category of asteroid that orbits the Sun, but </w:t>
      </w:r>
      <w:r w:rsidRPr="00D842C9">
        <w:rPr>
          <w:highlight w:val="green"/>
          <w:u w:val="single"/>
        </w:rPr>
        <w:t>remains</w:t>
      </w:r>
      <w:r w:rsidRPr="00D2445F">
        <w:rPr>
          <w:u w:val="single"/>
        </w:rPr>
        <w:t xml:space="preserve"> relatively </w:t>
      </w:r>
      <w:r w:rsidRPr="00D842C9">
        <w:rPr>
          <w:highlight w:val="green"/>
          <w:u w:val="single"/>
        </w:rPr>
        <w:t>close to the planet</w:t>
      </w:r>
      <w:r w:rsidRPr="00D2445F">
        <w:rPr>
          <w:u w:val="single"/>
        </w:rPr>
        <w:t xml:space="preserve"> – in this case about 9m miles away</w:t>
      </w:r>
      <w:r w:rsidRPr="003D71CA">
        <w:rPr>
          <w:sz w:val="16"/>
        </w:rPr>
        <w:t xml:space="preserve">. Despite being close in astronomical terms, the asteroid is about the size of a </w:t>
      </w:r>
      <w:proofErr w:type="spellStart"/>
      <w:r w:rsidRPr="003D71CA">
        <w:rPr>
          <w:sz w:val="16"/>
        </w:rPr>
        <w:t>ferris</w:t>
      </w:r>
      <w:proofErr w:type="spellEnd"/>
      <w:r w:rsidRPr="003D71CA">
        <w:rPr>
          <w:sz w:val="16"/>
        </w:rPr>
        <w:t xml:space="preserve"> wheel and about 4m times fainter than the faintest star that can be seen with the naked eye. Consequently, the Earth’s most powerful telescopes are needed to make observations. </w:t>
      </w:r>
      <w:r w:rsidRPr="00F9395B">
        <w:rPr>
          <w:u w:val="single"/>
        </w:rPr>
        <w:t>Using the Large Binocular Telescope on Mount Graham in southern Arizona</w:t>
      </w:r>
      <w:r w:rsidRPr="003D71CA">
        <w:rPr>
          <w:sz w:val="16"/>
        </w:rPr>
        <w:t xml:space="preserve">, </w:t>
      </w:r>
      <w:r w:rsidRPr="00831985">
        <w:rPr>
          <w:u w:val="single"/>
        </w:rPr>
        <w:t xml:space="preserve">astronomers found </w:t>
      </w:r>
      <w:r w:rsidRPr="00AC4664">
        <w:rPr>
          <w:highlight w:val="green"/>
          <w:u w:val="single"/>
        </w:rPr>
        <w:t>the spectrum of reflected light</w:t>
      </w:r>
      <w:r w:rsidRPr="00831985">
        <w:rPr>
          <w:u w:val="single"/>
        </w:rPr>
        <w:t xml:space="preserve"> from </w:t>
      </w:r>
      <w:proofErr w:type="spellStart"/>
      <w:r w:rsidRPr="00831985">
        <w:rPr>
          <w:u w:val="single"/>
        </w:rPr>
        <w:t>Kamo`oalewa</w:t>
      </w:r>
      <w:proofErr w:type="spellEnd"/>
      <w:r w:rsidRPr="00831985">
        <w:rPr>
          <w:u w:val="single"/>
        </w:rPr>
        <w:t xml:space="preserve"> </w:t>
      </w:r>
      <w:r w:rsidRPr="00A36701">
        <w:rPr>
          <w:highlight w:val="green"/>
          <w:u w:val="single"/>
        </w:rPr>
        <w:t>closely matched lunar rocks</w:t>
      </w:r>
      <w:r w:rsidRPr="00831985">
        <w:rPr>
          <w:u w:val="single"/>
        </w:rPr>
        <w:t xml:space="preserve"> from Nasa’s Apollo missions, suggesting </w:t>
      </w:r>
      <w:r w:rsidRPr="00290AF4">
        <w:rPr>
          <w:u w:val="single"/>
        </w:rPr>
        <w:t xml:space="preserve">it </w:t>
      </w:r>
      <w:r w:rsidRPr="00540024">
        <w:rPr>
          <w:highlight w:val="green"/>
          <w:u w:val="single"/>
        </w:rPr>
        <w:t>originated from the moon</w:t>
      </w:r>
      <w:r w:rsidRPr="003D71CA">
        <w:rPr>
          <w:sz w:val="16"/>
        </w:rPr>
        <w:t xml:space="preserve">. They had initially </w:t>
      </w:r>
      <w:r w:rsidRPr="00F922B4">
        <w:rPr>
          <w:u w:val="single"/>
        </w:rPr>
        <w:t>compared the light with that reflected off other near-Earth asteroids, but drawn a blank</w:t>
      </w:r>
      <w:r w:rsidRPr="003D71CA">
        <w:rPr>
          <w:sz w:val="16"/>
        </w:rPr>
        <w:t xml:space="preserve">. “I looked </w:t>
      </w:r>
      <w:r w:rsidRPr="00F0604F">
        <w:rPr>
          <w:u w:val="single"/>
        </w:rPr>
        <w:t>through every near-Earth asteroid spectrum we had access to, and nothing matched,</w:t>
      </w:r>
      <w:r w:rsidRPr="003D71CA">
        <w:rPr>
          <w:sz w:val="16"/>
        </w:rPr>
        <w:t xml:space="preserve">” said Ben Sharkey, a PhD student at the University of Arizona and the paper’s lead author. After </w:t>
      </w:r>
      <w:r w:rsidRPr="00B914D6">
        <w:rPr>
          <w:u w:val="single"/>
        </w:rPr>
        <w:t xml:space="preserve">missing the chance to observe </w:t>
      </w:r>
      <w:proofErr w:type="spellStart"/>
      <w:r w:rsidRPr="00B914D6">
        <w:rPr>
          <w:u w:val="single"/>
        </w:rPr>
        <w:t>Kamo`oalewa</w:t>
      </w:r>
      <w:proofErr w:type="spellEnd"/>
      <w:r w:rsidRPr="00B914D6">
        <w:rPr>
          <w:u w:val="single"/>
        </w:rPr>
        <w:t xml:space="preserve"> in April 2020 owing to a shutdown of the telescope during the coronavirus pandemic, the team found the final piece of the puzzle in 2021.</w:t>
      </w:r>
      <w:r w:rsidRPr="003D71CA">
        <w:rPr>
          <w:sz w:val="16"/>
        </w:rPr>
        <w:t xml:space="preserve"> “This spring, we got much needed follow-up observations and went, ‘</w:t>
      </w:r>
      <w:r w:rsidRPr="008130EE">
        <w:rPr>
          <w:u w:val="single"/>
        </w:rPr>
        <w:t>Wow it is real,’” Sharkey said. “It’s easier to explain with the moon than other ideas</w:t>
      </w:r>
      <w:r w:rsidRPr="003D71CA">
        <w:rPr>
          <w:sz w:val="16"/>
        </w:rPr>
        <w:t>.”</w:t>
      </w:r>
    </w:p>
    <w:p w14:paraId="0C431B9D" w14:textId="77777777" w:rsidR="00A802F8" w:rsidRDefault="00A802F8" w:rsidP="00A802F8">
      <w:pPr>
        <w:pStyle w:val="Heading4"/>
      </w:pPr>
      <w:r w:rsidRPr="00313FF6">
        <w:rPr>
          <w:u w:val="single"/>
        </w:rPr>
        <w:t>Space based solar power</w:t>
      </w:r>
      <w:r>
        <w:t xml:space="preserve"> is being developed and </w:t>
      </w:r>
      <w:r w:rsidRPr="00DB780F">
        <w:rPr>
          <w:u w:val="single"/>
        </w:rPr>
        <w:t>transitions</w:t>
      </w:r>
      <w:r>
        <w:t xml:space="preserve"> to </w:t>
      </w:r>
      <w:r w:rsidRPr="00CF76AB">
        <w:rPr>
          <w:u w:val="single"/>
        </w:rPr>
        <w:t>100% clean energy</w:t>
      </w:r>
      <w:r>
        <w:t xml:space="preserve">, but </w:t>
      </w:r>
      <w:r w:rsidRPr="00EC051E">
        <w:rPr>
          <w:u w:val="single"/>
        </w:rPr>
        <w:t>lunar regolith</w:t>
      </w:r>
      <w:r>
        <w:t xml:space="preserve"> is key</w:t>
      </w:r>
    </w:p>
    <w:p w14:paraId="0587162D" w14:textId="77777777" w:rsidR="00A802F8" w:rsidRPr="00F767A0" w:rsidRDefault="00A802F8" w:rsidP="00A802F8">
      <w:pPr>
        <w:rPr>
          <w:sz w:val="15"/>
          <w:szCs w:val="16"/>
        </w:rPr>
      </w:pPr>
      <w:r w:rsidRPr="00D76899">
        <w:rPr>
          <w:rStyle w:val="Style13ptBold"/>
        </w:rPr>
        <w:t xml:space="preserve">O’Neill 13 </w:t>
      </w:r>
      <w:r w:rsidRPr="00F767A0">
        <w:rPr>
          <w:sz w:val="15"/>
          <w:szCs w:val="16"/>
        </w:rPr>
        <w:t xml:space="preserve">[Ian O'Neill is a media relations specialist at NASA's Jet Propulsion Laboratory (JPL) in Southern California. Prior to joining JPL, he served as editor for the Astronomical Society of the Pacific‘s Mercury magazine and Mercury Online and contributed articles to a number of other publications, including Space.com, Space.com, Live Science, HISTORY.com, Scientific American. Ian holds a </w:t>
      </w:r>
      <w:proofErr w:type="spellStart"/>
      <w:r w:rsidRPr="00F767A0">
        <w:rPr>
          <w:sz w:val="15"/>
          <w:szCs w:val="16"/>
        </w:rPr>
        <w:t>Ph.D</w:t>
      </w:r>
      <w:proofErr w:type="spellEnd"/>
      <w:r w:rsidRPr="00F767A0">
        <w:rPr>
          <w:sz w:val="15"/>
          <w:szCs w:val="16"/>
        </w:rPr>
        <w:t xml:space="preserve"> in solar physics and a master's degree in planetary and space physics.  “How to Turn the Moon Into a Giant Space Solar Power Hub.”  December 3, 2013.  https://www.space.com/23810-moon-luna-belt-solar-power-idea.html]</w:t>
      </w:r>
    </w:p>
    <w:p w14:paraId="2A6A8268" w14:textId="77777777" w:rsidR="00A802F8" w:rsidRPr="00E339F7" w:rsidRDefault="00A802F8" w:rsidP="00A802F8">
      <w:pPr>
        <w:rPr>
          <w:u w:val="single"/>
        </w:rPr>
      </w:pPr>
      <w:r w:rsidRPr="00C51E5E">
        <w:rPr>
          <w:u w:val="single"/>
        </w:rPr>
        <w:t>When it comes to space and energy, we need to think big</w:t>
      </w:r>
      <w:r w:rsidRPr="004A7985">
        <w:rPr>
          <w:sz w:val="16"/>
        </w:rPr>
        <w:t xml:space="preserve">. That's what one Japanese company is doing — and they're reaching for the moon, literally. The best thing about the moon is that one lunar hemisphere is constantly bathed in sunlight (except for the occasional eclipse), so using solar arrays to generate power may not seem like such a stretch. Take </w:t>
      </w:r>
      <w:r w:rsidRPr="00383CA5">
        <w:rPr>
          <w:u w:val="single"/>
        </w:rPr>
        <w:t xml:space="preserve">China's recently-launched </w:t>
      </w:r>
      <w:proofErr w:type="spellStart"/>
      <w:r w:rsidRPr="00383CA5">
        <w:rPr>
          <w:u w:val="single"/>
        </w:rPr>
        <w:t>Chang'e</w:t>
      </w:r>
      <w:proofErr w:type="spellEnd"/>
      <w:r w:rsidRPr="00383CA5">
        <w:rPr>
          <w:u w:val="single"/>
        </w:rPr>
        <w:t xml:space="preserve"> 3 </w:t>
      </w:r>
      <w:proofErr w:type="spellStart"/>
      <w:r w:rsidRPr="00383CA5">
        <w:rPr>
          <w:u w:val="single"/>
        </w:rPr>
        <w:t>Yutu</w:t>
      </w:r>
      <w:proofErr w:type="spellEnd"/>
      <w:r w:rsidRPr="00383CA5">
        <w:rPr>
          <w:u w:val="single"/>
        </w:rPr>
        <w:t xml:space="preserve"> rover for example, it's solar powered</w:t>
      </w:r>
      <w:r w:rsidRPr="004A7985">
        <w:rPr>
          <w:sz w:val="16"/>
        </w:rPr>
        <w:t xml:space="preserve">. Also, Apollo </w:t>
      </w:r>
      <w:r w:rsidRPr="007E7F07">
        <w:rPr>
          <w:rStyle w:val="Emphasis"/>
        </w:rPr>
        <w:t xml:space="preserve">astronauts set up </w:t>
      </w:r>
      <w:r w:rsidRPr="000D5AE4">
        <w:rPr>
          <w:rStyle w:val="Emphasis"/>
          <w:highlight w:val="green"/>
        </w:rPr>
        <w:t>solar-powered experiments on</w:t>
      </w:r>
      <w:r w:rsidRPr="007E7F07">
        <w:rPr>
          <w:rStyle w:val="Emphasis"/>
        </w:rPr>
        <w:t xml:space="preserve"> the </w:t>
      </w:r>
      <w:r w:rsidRPr="000A0C46">
        <w:rPr>
          <w:rStyle w:val="Emphasis"/>
          <w:highlight w:val="green"/>
        </w:rPr>
        <w:t>lunar regolith</w:t>
      </w:r>
      <w:r w:rsidRPr="004A7985">
        <w:rPr>
          <w:sz w:val="16"/>
        </w:rPr>
        <w:t xml:space="preserve">. But how about wrapping the moon's equator in a 250 mile wide band of solar panels and beaming the power generated back to Earth? That's exactly what Shimizu Corporation is proposing and they reckon </w:t>
      </w:r>
      <w:r w:rsidRPr="00A97FA6">
        <w:rPr>
          <w:u w:val="single"/>
        </w:rPr>
        <w:t xml:space="preserve">their concept could </w:t>
      </w:r>
      <w:r w:rsidRPr="00773570">
        <w:rPr>
          <w:highlight w:val="green"/>
          <w:u w:val="single"/>
        </w:rPr>
        <w:t>harness</w:t>
      </w:r>
      <w:r w:rsidRPr="00A97FA6">
        <w:rPr>
          <w:u w:val="single"/>
        </w:rPr>
        <w:t xml:space="preserve"> a steady stream of </w:t>
      </w:r>
      <w:r w:rsidRPr="00C01B9C">
        <w:rPr>
          <w:highlight w:val="green"/>
          <w:u w:val="single"/>
        </w:rPr>
        <w:t>13,000 terawatts of power</w:t>
      </w:r>
      <w:r w:rsidRPr="00C01B9C">
        <w:rPr>
          <w:sz w:val="16"/>
          <w:highlight w:val="green"/>
        </w:rPr>
        <w:t>.</w:t>
      </w:r>
      <w:r w:rsidRPr="004A7985">
        <w:rPr>
          <w:sz w:val="16"/>
        </w:rPr>
        <w:t xml:space="preserve"> According to Business Insider, "the </w:t>
      </w:r>
      <w:r w:rsidRPr="005705A9">
        <w:rPr>
          <w:rStyle w:val="StyleUnderline"/>
          <w:highlight w:val="green"/>
        </w:rPr>
        <w:t>total</w:t>
      </w:r>
      <w:r w:rsidRPr="00D6057A">
        <w:rPr>
          <w:rStyle w:val="StyleUnderline"/>
        </w:rPr>
        <w:t xml:space="preserve"> installed </w:t>
      </w:r>
      <w:r w:rsidRPr="009A44CA">
        <w:rPr>
          <w:rStyle w:val="StyleUnderline"/>
          <w:highlight w:val="green"/>
        </w:rPr>
        <w:t>electricity</w:t>
      </w:r>
      <w:r w:rsidRPr="00D6057A">
        <w:rPr>
          <w:rStyle w:val="StyleUnderline"/>
        </w:rPr>
        <w:t xml:space="preserve"> generation summer capacity </w:t>
      </w:r>
      <w:r w:rsidRPr="00620470">
        <w:rPr>
          <w:rStyle w:val="StyleUnderline"/>
          <w:highlight w:val="green"/>
        </w:rPr>
        <w:t>in the U</w:t>
      </w:r>
      <w:r w:rsidRPr="00D6057A">
        <w:rPr>
          <w:rStyle w:val="StyleUnderline"/>
        </w:rPr>
        <w:t xml:space="preserve">nited </w:t>
      </w:r>
      <w:r w:rsidRPr="00681961">
        <w:rPr>
          <w:rStyle w:val="StyleUnderline"/>
          <w:highlight w:val="green"/>
        </w:rPr>
        <w:t>S</w:t>
      </w:r>
      <w:r w:rsidRPr="00D6057A">
        <w:rPr>
          <w:rStyle w:val="StyleUnderline"/>
        </w:rPr>
        <w:t xml:space="preserve">tates </w:t>
      </w:r>
      <w:r w:rsidRPr="007C7C97">
        <w:rPr>
          <w:rStyle w:val="StyleUnderline"/>
          <w:highlight w:val="green"/>
        </w:rPr>
        <w:t>was 1,050.9 gigawatts</w:t>
      </w:r>
      <w:r w:rsidRPr="00D6057A">
        <w:rPr>
          <w:rStyle w:val="StyleUnderline"/>
        </w:rPr>
        <w:t xml:space="preserve">." Such a </w:t>
      </w:r>
      <w:r w:rsidRPr="003257B4">
        <w:rPr>
          <w:rStyle w:val="StyleUnderline"/>
          <w:highlight w:val="green"/>
        </w:rPr>
        <w:t>vast energy resource</w:t>
      </w:r>
      <w:r w:rsidRPr="00D6057A">
        <w:rPr>
          <w:rStyle w:val="StyleUnderline"/>
        </w:rPr>
        <w:t xml:space="preserve"> could be </w:t>
      </w:r>
      <w:r w:rsidRPr="003257B4">
        <w:rPr>
          <w:rStyle w:val="StyleUnderline"/>
          <w:highlight w:val="green"/>
        </w:rPr>
        <w:t>transformative for</w:t>
      </w:r>
      <w:r w:rsidRPr="00D6057A">
        <w:rPr>
          <w:rStyle w:val="StyleUnderline"/>
        </w:rPr>
        <w:t xml:space="preserve"> our </w:t>
      </w:r>
      <w:r w:rsidRPr="003257B4">
        <w:rPr>
          <w:rStyle w:val="StyleUnderline"/>
          <w:highlight w:val="green"/>
        </w:rPr>
        <w:t>civilization</w:t>
      </w:r>
      <w:r w:rsidRPr="00D6057A">
        <w:rPr>
          <w:rStyle w:val="StyleUnderline"/>
        </w:rPr>
        <w:t>.</w:t>
      </w:r>
      <w:r w:rsidRPr="004A7985">
        <w:rPr>
          <w:sz w:val="16"/>
        </w:rPr>
        <w:t xml:space="preserve"> As Obi-Wan might say: "That's no moon. It's a space (solar power) station." "</w:t>
      </w:r>
      <w:r w:rsidRPr="00CE1060">
        <w:rPr>
          <w:u w:val="single"/>
        </w:rPr>
        <w:t xml:space="preserve">A shift from economical use of limited resources to the </w:t>
      </w:r>
      <w:r w:rsidRPr="00E03C55">
        <w:rPr>
          <w:highlight w:val="green"/>
          <w:u w:val="single"/>
        </w:rPr>
        <w:t>unlimited use of clean energy</w:t>
      </w:r>
      <w:r w:rsidRPr="00CE1060">
        <w:rPr>
          <w:u w:val="single"/>
        </w:rPr>
        <w:t xml:space="preserve"> is the ultimate dream </w:t>
      </w:r>
      <w:r w:rsidRPr="004A7985">
        <w:rPr>
          <w:sz w:val="16"/>
        </w:rPr>
        <w:t xml:space="preserve">of all mankind," says the company's website. "The LUNA RING, our </w:t>
      </w:r>
      <w:r w:rsidRPr="009B11F3">
        <w:rPr>
          <w:highlight w:val="green"/>
          <w:u w:val="single"/>
        </w:rPr>
        <w:t>lunar solar power generation</w:t>
      </w:r>
      <w:r w:rsidRPr="00C31DC3">
        <w:rPr>
          <w:u w:val="single"/>
        </w:rPr>
        <w:t xml:space="preserve"> concept, translates this dream into reality</w:t>
      </w:r>
      <w:r w:rsidRPr="004A7985">
        <w:rPr>
          <w:sz w:val="16"/>
        </w:rPr>
        <w:t xml:space="preserve"> through ingenious ideas coupled with advanced space technologies." Indeed, advanced space technologies will be needed, not only to harvest solar energy and efficiently beam it back to Earth, but its very construction will require several leaps in robotic technology development. Also, this mother of all engineering tasks will need to see some significant changes in international space treaties before it sees light of day. Resembling a moon born from science fiction, the LUNA RING is just that, a ring around the moon. The ring, stretching 6,800 miles around the moon's circumference, will be constructed by robots that will "perform various tasks on the lunar surface, including ground leveling and excavation of hard bottom strata." The entire project will be overseen by a team of humans while the bulk of the robotic tasks can be teleoperated from Earth. [Moon Base Visions: How to Build a Lunar Colony (Photos)] It’s all very well building a huge array of solar panels around the moon, but how would the power be sent to Earth? As our </w:t>
      </w:r>
      <w:r w:rsidRPr="001F00EE">
        <w:rPr>
          <w:u w:val="single"/>
        </w:rPr>
        <w:t>atmosphere is virtually transparent to microwaves and lasers</w:t>
      </w:r>
      <w:r w:rsidRPr="004A7985">
        <w:rPr>
          <w:sz w:val="16"/>
        </w:rPr>
        <w:t xml:space="preserve">, Shimizu envisages solar energy being fed through microwave/laser transmitters located around the Earth-facing side of the moon. </w:t>
      </w:r>
      <w:r w:rsidRPr="0056494F">
        <w:rPr>
          <w:u w:val="single"/>
        </w:rPr>
        <w:t>As the</w:t>
      </w:r>
      <w:r w:rsidRPr="004A7985">
        <w:rPr>
          <w:sz w:val="16"/>
        </w:rPr>
        <w:t xml:space="preserve"> moon orbits the Earth and the </w:t>
      </w:r>
      <w:r w:rsidRPr="004A56AB">
        <w:rPr>
          <w:u w:val="single"/>
        </w:rPr>
        <w:t xml:space="preserve">Earth rotates, international receiving stations will feed electricity grids with plentiful lunar solar power as the moon rises to when it sets. </w:t>
      </w:r>
      <w:r w:rsidRPr="004A7985">
        <w:rPr>
          <w:sz w:val="16"/>
        </w:rPr>
        <w:t xml:space="preserve">The </w:t>
      </w:r>
      <w:r w:rsidRPr="00FF0C13">
        <w:rPr>
          <w:u w:val="single"/>
        </w:rPr>
        <w:t xml:space="preserve">designers are keen to point out that this is a </w:t>
      </w:r>
      <w:r w:rsidRPr="00BB274B">
        <w:rPr>
          <w:highlight w:val="green"/>
          <w:u w:val="single"/>
        </w:rPr>
        <w:t>green energy resource</w:t>
      </w:r>
      <w:r w:rsidRPr="00FF0C13">
        <w:rPr>
          <w:u w:val="single"/>
        </w:rPr>
        <w:t xml:space="preserve"> that could benefit the whole of mankind. </w:t>
      </w:r>
      <w:r w:rsidRPr="004A7985">
        <w:rPr>
          <w:sz w:val="16"/>
        </w:rPr>
        <w:t xml:space="preserve">What's more, when the infrastructure is set up, other resources can be exploited — such as mining for precious minerals and </w:t>
      </w:r>
      <w:r w:rsidRPr="00E97367">
        <w:rPr>
          <w:u w:val="single"/>
        </w:rPr>
        <w:t>fabricating products from regolith</w:t>
      </w:r>
      <w:r w:rsidRPr="004A7985">
        <w:rPr>
          <w:sz w:val="16"/>
        </w:rPr>
        <w:t xml:space="preserve">. One could imagine an international consortium of nations and/or companies that buy a stake in the LUNA RING to aid its construction. Each partner would then have rights to construct receiving stations in their geographical location of choice, weaning us off polluting sources of power. Japan, which was hurt by the devastating Fukushima meltdown in 2011, is </w:t>
      </w:r>
      <w:r w:rsidRPr="00E339F7">
        <w:rPr>
          <w:u w:val="single"/>
        </w:rPr>
        <w:t>actively seeking out alternative power resources to wean itself off nuclear energy — it doesn't get more "alternative" than this.</w:t>
      </w:r>
    </w:p>
    <w:p w14:paraId="5319A340" w14:textId="77777777" w:rsidR="00A802F8" w:rsidRPr="006F4FD8" w:rsidRDefault="00A802F8" w:rsidP="00A802F8">
      <w:pPr>
        <w:keepNext/>
        <w:keepLines/>
        <w:spacing w:before="40" w:after="0"/>
        <w:outlineLvl w:val="3"/>
        <w:rPr>
          <w:rFonts w:eastAsia="Times New Roman"/>
          <w:b/>
          <w:bCs/>
          <w:color w:val="000000"/>
          <w:sz w:val="26"/>
          <w:szCs w:val="26"/>
        </w:rPr>
      </w:pPr>
      <w:r w:rsidRPr="006F4FD8">
        <w:rPr>
          <w:rFonts w:eastAsia="Times New Roman"/>
          <w:b/>
          <w:bCs/>
          <w:color w:val="000000"/>
          <w:sz w:val="26"/>
          <w:szCs w:val="26"/>
        </w:rPr>
        <w:t xml:space="preserve">Warming causes </w:t>
      </w:r>
      <w:r w:rsidRPr="006F4FD8">
        <w:rPr>
          <w:rFonts w:eastAsia="Times New Roman"/>
          <w:b/>
          <w:bCs/>
          <w:color w:val="000000"/>
          <w:sz w:val="26"/>
          <w:szCs w:val="26"/>
          <w:u w:val="single"/>
        </w:rPr>
        <w:t>extinction</w:t>
      </w:r>
      <w:r w:rsidRPr="006F4FD8">
        <w:rPr>
          <w:rFonts w:eastAsia="Times New Roman"/>
          <w:b/>
          <w:bCs/>
          <w:color w:val="000000"/>
          <w:sz w:val="26"/>
          <w:szCs w:val="26"/>
        </w:rPr>
        <w:t xml:space="preserve"> and </w:t>
      </w:r>
      <w:r w:rsidRPr="006F4FD8">
        <w:rPr>
          <w:rFonts w:eastAsia="Times New Roman"/>
          <w:b/>
          <w:bCs/>
          <w:color w:val="000000"/>
          <w:sz w:val="26"/>
          <w:szCs w:val="26"/>
          <w:u w:val="single"/>
        </w:rPr>
        <w:t>guarantees</w:t>
      </w:r>
      <w:r w:rsidRPr="006F4FD8">
        <w:rPr>
          <w:rFonts w:eastAsia="Times New Roman"/>
          <w:b/>
          <w:bCs/>
          <w:color w:val="000000"/>
          <w:sz w:val="26"/>
          <w:szCs w:val="26"/>
        </w:rPr>
        <w:t xml:space="preserve"> every other impact</w:t>
      </w:r>
    </w:p>
    <w:p w14:paraId="1998B56E" w14:textId="77777777" w:rsidR="00A802F8" w:rsidRPr="006F4FD8" w:rsidRDefault="00A802F8" w:rsidP="00A802F8">
      <w:pPr>
        <w:rPr>
          <w:rFonts w:eastAsia="Times New Roman"/>
          <w:color w:val="000000"/>
          <w:sz w:val="16"/>
        </w:rPr>
      </w:pPr>
      <w:r w:rsidRPr="006F4FD8">
        <w:rPr>
          <w:rFonts w:eastAsia="Times New Roman"/>
          <w:color w:val="000000"/>
          <w:u w:val="single"/>
        </w:rPr>
        <w:t xml:space="preserve">Spratt and </w:t>
      </w:r>
      <w:proofErr w:type="spellStart"/>
      <w:r w:rsidRPr="006F4FD8">
        <w:rPr>
          <w:rFonts w:eastAsia="Times New Roman"/>
          <w:color w:val="000000"/>
          <w:u w:val="single"/>
        </w:rPr>
        <w:t>Dunplop</w:t>
      </w:r>
      <w:proofErr w:type="spellEnd"/>
      <w:r w:rsidRPr="006F4FD8">
        <w:rPr>
          <w:rFonts w:eastAsia="Times New Roman"/>
          <w:color w:val="000000"/>
          <w:u w:val="single"/>
        </w:rPr>
        <w:t xml:space="preserve"> 19</w:t>
      </w:r>
      <w:r w:rsidRPr="006F4FD8">
        <w:rPr>
          <w:rFonts w:eastAsia="Times New Roman"/>
          <w:color w:val="000000"/>
          <w:sz w:val="16"/>
        </w:rPr>
        <w:t xml:space="preserve">, David Spratt [Research Director for Breakthrough National Centre for Climate Restoration, Melbourne, and co-author of Climate Code Red: The case for emergency action] &amp; Ian Dunlop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“Existential climate-related security risk: A scenario approach,” Breakthrough - National Centre for Climate Restoration, May 2019, pg. 8-10, </w:t>
      </w:r>
      <w:proofErr w:type="spellStart"/>
      <w:r w:rsidRPr="006F4FD8">
        <w:rPr>
          <w:rFonts w:eastAsia="Times New Roman"/>
          <w:color w:val="000000"/>
          <w:sz w:val="16"/>
        </w:rPr>
        <w:t>beckert</w:t>
      </w:r>
      <w:proofErr w:type="spellEnd"/>
      <w:r w:rsidRPr="006F4FD8">
        <w:rPr>
          <w:rFonts w:eastAsia="Times New Roman"/>
          <w:color w:val="000000"/>
          <w:sz w:val="16"/>
        </w:rPr>
        <w:t>. Brackets in original text</w:t>
      </w:r>
    </w:p>
    <w:p w14:paraId="1274F503" w14:textId="77777777" w:rsidR="00A802F8" w:rsidRPr="006F4FD8" w:rsidRDefault="00A802F8" w:rsidP="00A802F8">
      <w:pPr>
        <w:rPr>
          <w:rFonts w:eastAsia="Times New Roman"/>
          <w:color w:val="000000"/>
          <w:sz w:val="16"/>
        </w:rPr>
      </w:pPr>
      <w:r w:rsidRPr="006F4FD8">
        <w:rPr>
          <w:rFonts w:eastAsia="Times New Roman"/>
          <w:color w:val="000000"/>
          <w:sz w:val="16"/>
        </w:rPr>
        <w:t xml:space="preserve">2020–2030: </w:t>
      </w:r>
      <w:r w:rsidRPr="006F4FD8">
        <w:rPr>
          <w:rFonts w:eastAsia="Times New Roman"/>
          <w:color w:val="000000"/>
          <w:highlight w:val="green"/>
          <w:u w:val="single"/>
        </w:rPr>
        <w:t>Policy-makers fail to act</w:t>
      </w:r>
      <w:r w:rsidRPr="006F4FD8">
        <w:rPr>
          <w:rFonts w:eastAsia="Times New Roman"/>
          <w:color w:val="000000"/>
          <w:sz w:val="16"/>
        </w:rPr>
        <w:t xml:space="preserve"> on evidence that the current ​Paris Agreement path — in which global human-caused greenhouse emissions do not peak until 2030 — will lock in at least 3°C of warming. </w:t>
      </w:r>
      <w:r w:rsidRPr="006F4FD8">
        <w:rPr>
          <w:rFonts w:eastAsia="Times New Roman"/>
          <w:color w:val="000000"/>
          <w:u w:val="single"/>
        </w:rPr>
        <w:t>The case for a global</w:t>
      </w:r>
      <w:r w:rsidRPr="006F4FD8">
        <w:rPr>
          <w:rFonts w:eastAsia="Times New Roman"/>
          <w:color w:val="000000"/>
          <w:sz w:val="16"/>
        </w:rPr>
        <w:t xml:space="preserve">, climate-emergency </w:t>
      </w:r>
      <w:proofErr w:type="spellStart"/>
      <w:r w:rsidRPr="006F4FD8">
        <w:rPr>
          <w:rFonts w:eastAsia="Times New Roman"/>
          <w:color w:val="000000"/>
          <w:highlight w:val="green"/>
          <w:u w:val="single"/>
        </w:rPr>
        <w:t>mobilisation</w:t>
      </w:r>
      <w:proofErr w:type="spellEnd"/>
      <w:r w:rsidRPr="006F4FD8">
        <w:rPr>
          <w:rFonts w:eastAsia="Times New Roman"/>
          <w:color w:val="000000"/>
          <w:highlight w:val="green"/>
          <w:u w:val="single"/>
        </w:rPr>
        <w:t xml:space="preserve"> of </w:t>
      </w:r>
      <w:proofErr w:type="spellStart"/>
      <w:r w:rsidRPr="006F4FD8">
        <w:rPr>
          <w:rFonts w:eastAsia="Times New Roman"/>
          <w:color w:val="000000"/>
          <w:highlight w:val="green"/>
          <w:u w:val="single"/>
        </w:rPr>
        <w:t>labour</w:t>
      </w:r>
      <w:proofErr w:type="spellEnd"/>
      <w:r w:rsidRPr="006F4FD8">
        <w:rPr>
          <w:rFonts w:eastAsia="Times New Roman"/>
          <w:color w:val="000000"/>
          <w:u w:val="single"/>
        </w:rPr>
        <w:t xml:space="preserve"> and resources to </w:t>
      </w:r>
      <w:r w:rsidRPr="006F4FD8">
        <w:rPr>
          <w:rFonts w:eastAsia="Times New Roman"/>
          <w:color w:val="000000"/>
          <w:highlight w:val="green"/>
          <w:u w:val="single"/>
        </w:rPr>
        <w:t>build a zero-emission economy</w:t>
      </w:r>
      <w:r w:rsidRPr="006F4FD8">
        <w:rPr>
          <w:rFonts w:eastAsia="Times New Roman"/>
          <w:color w:val="000000"/>
          <w:u w:val="single"/>
        </w:rPr>
        <w:t xml:space="preserve"> and carbon drawdown in order to have a realistic chance of keeping warming well below 2°C is politely ignored</w:t>
      </w:r>
      <w:r w:rsidRPr="006F4FD8">
        <w:rPr>
          <w:rFonts w:eastAsia="Times New Roman"/>
          <w:color w:val="000000"/>
          <w:sz w:val="16"/>
        </w:rPr>
        <w:t xml:space="preserve">. As projected by Xu and Ramanathan, by 2030 carbon dioxide levels have reached 437 parts per million — which is unprecedented in the last 20 million years — and warming reaches 1.6°C.18 2030–2050: </w:t>
      </w:r>
      <w:r w:rsidRPr="006F4FD8">
        <w:rPr>
          <w:rFonts w:eastAsia="Times New Roman"/>
          <w:color w:val="000000"/>
          <w:u w:val="single"/>
        </w:rPr>
        <w:t>Emissions peak in 2030</w:t>
      </w:r>
      <w:r w:rsidRPr="006F4FD8">
        <w:rPr>
          <w:rFonts w:eastAsia="Times New Roman"/>
          <w:color w:val="000000"/>
          <w:sz w:val="16"/>
        </w:rPr>
        <w:t xml:space="preserve">, and start to fall consistent with an 80 percent reduction in fossil-fuel energy intensity by 2100 compared to 2010 energy intensity. This leads to warming of 2.4°C by 2050, consistent with the Xu and Ramanathan “baseline-fast” scenario.19 However, another 0.6°C of warming occurs — taking the total to 3°C by 2050 — due to the activation of a number of carbon-cycle feedbacks and higher levels of ice albedo and cloud feedbacks than current models assume. [It should be noted that this is far from an extreme scenario: the low-probability, high-impact warming (five percent probability) can exceed 3.5–4°C by 2050 in the Xu and Ramanathan scheme.] 2050: </w:t>
      </w:r>
      <w:r w:rsidRPr="006F4FD8">
        <w:rPr>
          <w:rFonts w:eastAsia="Times New Roman"/>
          <w:color w:val="000000"/>
          <w:highlight w:val="green"/>
          <w:u w:val="single"/>
        </w:rPr>
        <w:t>By 2050</w:t>
      </w:r>
      <w:r w:rsidRPr="006F4FD8">
        <w:rPr>
          <w:rFonts w:eastAsia="Times New Roman"/>
          <w:color w:val="000000"/>
          <w:sz w:val="16"/>
        </w:rPr>
        <w:t xml:space="preserve">, there is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 </w:t>
      </w:r>
      <w:r w:rsidRPr="006F4FD8">
        <w:rPr>
          <w:rFonts w:eastAsia="Times New Roman"/>
          <w:color w:val="000000"/>
          <w:u w:val="single"/>
        </w:rPr>
        <w:t>The “</w:t>
      </w:r>
      <w:r w:rsidRPr="006F4FD8">
        <w:rPr>
          <w:rFonts w:eastAsia="Times New Roman"/>
          <w:b/>
          <w:iCs/>
          <w:color w:val="000000"/>
          <w:highlight w:val="green"/>
          <w:u w:val="single"/>
          <w:bdr w:val="single" w:sz="8" w:space="0" w:color="auto"/>
        </w:rPr>
        <w:t>hothouse Earth</w:t>
      </w:r>
      <w:r w:rsidRPr="006F4FD8">
        <w:rPr>
          <w:rFonts w:eastAsia="Times New Roman"/>
          <w:color w:val="000000"/>
          <w:u w:val="single"/>
        </w:rPr>
        <w:t xml:space="preserve">” scenario </w:t>
      </w:r>
      <w:r w:rsidRPr="006F4FD8">
        <w:rPr>
          <w:rFonts w:eastAsia="Times New Roman"/>
          <w:color w:val="000000"/>
          <w:highlight w:val="green"/>
          <w:u w:val="single"/>
        </w:rPr>
        <w:t xml:space="preserve">has been </w:t>
      </w:r>
      <w:proofErr w:type="spellStart"/>
      <w:r w:rsidRPr="006F4FD8">
        <w:rPr>
          <w:rFonts w:eastAsia="Times New Roman"/>
          <w:color w:val="000000"/>
          <w:highlight w:val="green"/>
          <w:u w:val="single"/>
        </w:rPr>
        <w:t>realised</w:t>
      </w:r>
      <w:proofErr w:type="spellEnd"/>
      <w:r w:rsidRPr="006F4FD8">
        <w:rPr>
          <w:rFonts w:eastAsia="Times New Roman"/>
          <w:color w:val="000000"/>
          <w:sz w:val="16"/>
        </w:rPr>
        <w:t xml:space="preserve">, and Earth is headed for another degree or more of warming, especially since human greenhouse emissions are still significant.20 While sea levels have risen 0.5 </w:t>
      </w:r>
      <w:proofErr w:type="spellStart"/>
      <w:r w:rsidRPr="006F4FD8">
        <w:rPr>
          <w:rFonts w:eastAsia="Times New Roman"/>
          <w:color w:val="000000"/>
          <w:sz w:val="16"/>
        </w:rPr>
        <w:t>metres</w:t>
      </w:r>
      <w:proofErr w:type="spellEnd"/>
      <w:r w:rsidRPr="006F4FD8">
        <w:rPr>
          <w:rFonts w:eastAsia="Times New Roman"/>
          <w:color w:val="000000"/>
          <w:sz w:val="16"/>
        </w:rPr>
        <w:t xml:space="preserve"> by 2050, the increase may be 2–3 </w:t>
      </w:r>
      <w:proofErr w:type="spellStart"/>
      <w:r w:rsidRPr="006F4FD8">
        <w:rPr>
          <w:rFonts w:eastAsia="Times New Roman"/>
          <w:color w:val="000000"/>
          <w:sz w:val="16"/>
        </w:rPr>
        <w:t>metres</w:t>
      </w:r>
      <w:proofErr w:type="spellEnd"/>
      <w:r w:rsidRPr="006F4FD8">
        <w:rPr>
          <w:rFonts w:eastAsia="Times New Roman"/>
          <w:color w:val="000000"/>
          <w:sz w:val="16"/>
        </w:rPr>
        <w:t xml:space="preserve"> by 2100, and </w:t>
      </w:r>
      <w:r w:rsidRPr="006F4FD8">
        <w:rPr>
          <w:rFonts w:eastAsia="Times New Roman"/>
          <w:color w:val="000000"/>
          <w:u w:val="single"/>
        </w:rPr>
        <w:t xml:space="preserve">it is understood from historical analogues that seas may eventually rise by more than 25 </w:t>
      </w:r>
      <w:proofErr w:type="spellStart"/>
      <w:r w:rsidRPr="006F4FD8">
        <w:rPr>
          <w:rFonts w:eastAsia="Times New Roman"/>
          <w:color w:val="000000"/>
          <w:u w:val="single"/>
        </w:rPr>
        <w:t>metres</w:t>
      </w:r>
      <w:proofErr w:type="spellEnd"/>
      <w:r w:rsidRPr="006F4FD8">
        <w:rPr>
          <w:rFonts w:eastAsia="Times New Roman"/>
          <w:color w:val="000000"/>
          <w:sz w:val="16"/>
        </w:rPr>
        <w:t xml:space="preserve">. Thirty-five percent of the global land area, and </w:t>
      </w:r>
      <w:r w:rsidRPr="006F4FD8">
        <w:rPr>
          <w:rFonts w:eastAsia="Times New Roman"/>
          <w:color w:val="000000"/>
          <w:highlight w:val="green"/>
          <w:u w:val="single"/>
        </w:rPr>
        <w:t>55 percent of</w:t>
      </w:r>
      <w:r w:rsidRPr="006F4FD8">
        <w:rPr>
          <w:rFonts w:eastAsia="Times New Roman"/>
          <w:color w:val="000000"/>
          <w:u w:val="single"/>
        </w:rPr>
        <w:t xml:space="preserve"> the global </w:t>
      </w:r>
      <w:r w:rsidRPr="006F4FD8">
        <w:rPr>
          <w:rFonts w:eastAsia="Times New Roman"/>
          <w:color w:val="000000"/>
          <w:highlight w:val="green"/>
          <w:u w:val="single"/>
        </w:rPr>
        <w:t>population</w:t>
      </w:r>
      <w:r w:rsidRPr="006F4FD8">
        <w:rPr>
          <w:rFonts w:eastAsia="Times New Roman"/>
          <w:color w:val="000000"/>
          <w:u w:val="single"/>
        </w:rPr>
        <w:t xml:space="preserve">, </w:t>
      </w:r>
      <w:r w:rsidRPr="006F4FD8">
        <w:rPr>
          <w:rFonts w:eastAsia="Times New Roman"/>
          <w:color w:val="000000"/>
          <w:highlight w:val="green"/>
          <w:u w:val="single"/>
        </w:rPr>
        <w:t>are subject t</w:t>
      </w:r>
      <w:r w:rsidRPr="006F4FD8">
        <w:rPr>
          <w:rFonts w:eastAsia="Times New Roman"/>
          <w:color w:val="000000"/>
          <w:u w:val="single"/>
        </w:rPr>
        <w:t xml:space="preserve">o more than 20 days a year of </w:t>
      </w:r>
      <w:r w:rsidRPr="006F4FD8">
        <w:rPr>
          <w:rFonts w:eastAsia="Times New Roman"/>
          <w:b/>
          <w:iCs/>
          <w:color w:val="000000"/>
          <w:u w:val="single"/>
          <w:bdr w:val="single" w:sz="8" w:space="0" w:color="auto"/>
        </w:rPr>
        <w:t>lethal heat</w:t>
      </w:r>
      <w:r w:rsidRPr="006F4FD8">
        <w:rPr>
          <w:rFonts w:eastAsia="Times New Roman"/>
          <w:color w:val="000000"/>
          <w:u w:val="single"/>
        </w:rPr>
        <w:t xml:space="preserve"> conditions</w:t>
      </w:r>
      <w:r w:rsidRPr="006F4FD8">
        <w:rPr>
          <w:rFonts w:eastAsia="Times New Roman"/>
          <w:color w:val="000000"/>
          <w:sz w:val="16"/>
        </w:rPr>
        <w:t xml:space="preserve">, </w:t>
      </w:r>
      <w:r w:rsidRPr="006F4FD8">
        <w:rPr>
          <w:rFonts w:eastAsia="Times New Roman"/>
          <w:color w:val="000000"/>
          <w:highlight w:val="green"/>
          <w:u w:val="single"/>
        </w:rPr>
        <w:t>beyond</w:t>
      </w:r>
      <w:r w:rsidRPr="006F4FD8">
        <w:rPr>
          <w:rFonts w:eastAsia="Times New Roman"/>
          <w:color w:val="000000"/>
          <w:u w:val="single"/>
        </w:rPr>
        <w:t xml:space="preserve"> the threshold of human </w:t>
      </w:r>
      <w:r w:rsidRPr="006F4FD8">
        <w:rPr>
          <w:rFonts w:eastAsia="Times New Roman"/>
          <w:color w:val="000000"/>
          <w:highlight w:val="green"/>
          <w:u w:val="single"/>
        </w:rPr>
        <w:t>survivability</w:t>
      </w:r>
      <w:r w:rsidRPr="006F4FD8">
        <w:rPr>
          <w:rFonts w:eastAsia="Times New Roman"/>
          <w:color w:val="000000"/>
          <w:sz w:val="16"/>
        </w:rPr>
        <w:t xml:space="preserve">. The </w:t>
      </w:r>
      <w:proofErr w:type="spellStart"/>
      <w:r w:rsidRPr="006F4FD8">
        <w:rPr>
          <w:rFonts w:eastAsia="Times New Roman"/>
          <w:color w:val="000000"/>
          <w:sz w:val="16"/>
        </w:rPr>
        <w:t>destabilisation</w:t>
      </w:r>
      <w:proofErr w:type="spellEnd"/>
      <w:r w:rsidRPr="006F4FD8">
        <w:rPr>
          <w:rFonts w:eastAsia="Times New Roman"/>
          <w:color w:val="000000"/>
          <w:sz w:val="16"/>
        </w:rPr>
        <w:t xml:space="preserve"> of the Jet Stream has very significantly affected the intensity and geographical distribution of the Asian and West African monsoons and, together with the further slowing of the Gulf Stream, is impinging on life support systems in Europe. North America suffers from devastating weather extremes including wildfires, heatwaves, drought and inundation. The summer monsoons in China have failed, and water flows into the great rivers of Asia are severely reduced by the loss of more than one-third of the Himalayan ice sheet. Glacial loss reaches 70 percent in the Andes, and rainfall in Mexico and central America falls by half. Semi-permanent El Nino conditions prevail. Aridification emerges over more than 30 percent of the world’s land surface. Desertification is severe in southern Africa, the southern Mediterranean, west Asia, the Middle East, inland Australia and across the south-western United States. Impacts: A number of </w:t>
      </w:r>
      <w:r w:rsidRPr="006F4FD8">
        <w:rPr>
          <w:rFonts w:eastAsia="Times New Roman"/>
          <w:b/>
          <w:iCs/>
          <w:color w:val="000000"/>
          <w:highlight w:val="green"/>
          <w:u w:val="single"/>
          <w:bdr w:val="single" w:sz="8" w:space="0" w:color="auto"/>
        </w:rPr>
        <w:t>ecosystems collapse</w:t>
      </w:r>
      <w:r w:rsidRPr="006F4FD8">
        <w:rPr>
          <w:rFonts w:eastAsia="Times New Roman"/>
          <w:color w:val="000000"/>
          <w:u w:val="single"/>
        </w:rPr>
        <w:t>, including coral reef systems, the Amazon rainforest and in the Arctic</w:t>
      </w:r>
      <w:r w:rsidRPr="006F4FD8">
        <w:rPr>
          <w:rFonts w:eastAsia="Times New Roman"/>
          <w:color w:val="000000"/>
          <w:sz w:val="16"/>
        </w:rPr>
        <w:t xml:space="preserve">. Some </w:t>
      </w:r>
      <w:r w:rsidRPr="006F4FD8">
        <w:rPr>
          <w:rFonts w:eastAsia="Times New Roman"/>
          <w:color w:val="000000"/>
          <w:u w:val="single"/>
        </w:rPr>
        <w:t xml:space="preserve">poorer nations and </w:t>
      </w:r>
      <w:r w:rsidRPr="006F4FD8">
        <w:rPr>
          <w:rFonts w:eastAsia="Times New Roman"/>
          <w:color w:val="000000"/>
          <w:highlight w:val="green"/>
          <w:u w:val="single"/>
        </w:rPr>
        <w:t>regions</w:t>
      </w:r>
      <w:r w:rsidRPr="006F4FD8">
        <w:rPr>
          <w:rFonts w:eastAsia="Times New Roman"/>
          <w:color w:val="000000"/>
          <w:sz w:val="16"/>
        </w:rPr>
        <w:t xml:space="preserve">, which lack capacity to provide artificially-cooled environments for their populations, </w:t>
      </w:r>
      <w:r w:rsidRPr="006F4FD8">
        <w:rPr>
          <w:rFonts w:eastAsia="Times New Roman"/>
          <w:b/>
          <w:iCs/>
          <w:color w:val="000000"/>
          <w:highlight w:val="green"/>
          <w:u w:val="single"/>
          <w:bdr w:val="single" w:sz="8" w:space="0" w:color="auto"/>
        </w:rPr>
        <w:t>become unviable</w:t>
      </w:r>
      <w:r w:rsidRPr="006F4FD8">
        <w:rPr>
          <w:rFonts w:eastAsia="Times New Roman"/>
          <w:color w:val="000000"/>
          <w:sz w:val="16"/>
        </w:rPr>
        <w:t xml:space="preserve">. Deadly heat conditions persist for more than 100 days per year in West Africa, tropical South America, the Middle East and South-East Asia, </w:t>
      </w:r>
      <w:r w:rsidRPr="006F4FD8">
        <w:rPr>
          <w:rFonts w:eastAsia="Times New Roman"/>
          <w:color w:val="000000"/>
          <w:u w:val="single"/>
        </w:rPr>
        <w:t xml:space="preserve">contributing to </w:t>
      </w:r>
      <w:r w:rsidRPr="006F4FD8">
        <w:rPr>
          <w:rFonts w:eastAsia="Times New Roman"/>
          <w:b/>
          <w:iCs/>
          <w:color w:val="000000"/>
          <w:highlight w:val="green"/>
          <w:u w:val="single"/>
          <w:bdr w:val="single" w:sz="8" w:space="0" w:color="auto"/>
        </w:rPr>
        <w:t>more than a billion</w:t>
      </w:r>
      <w:r w:rsidRPr="006F4FD8">
        <w:rPr>
          <w:rFonts w:eastAsia="Times New Roman"/>
          <w:b/>
          <w:iCs/>
          <w:color w:val="000000"/>
          <w:u w:val="single"/>
          <w:bdr w:val="single" w:sz="8" w:space="0" w:color="auto"/>
        </w:rPr>
        <w:t xml:space="preserve"> people </w:t>
      </w:r>
      <w:r w:rsidRPr="006F4FD8">
        <w:rPr>
          <w:rFonts w:eastAsia="Times New Roman"/>
          <w:b/>
          <w:iCs/>
          <w:color w:val="000000"/>
          <w:highlight w:val="green"/>
          <w:u w:val="single"/>
          <w:bdr w:val="single" w:sz="8" w:space="0" w:color="auto"/>
        </w:rPr>
        <w:t>being displaced</w:t>
      </w:r>
      <w:r w:rsidRPr="006F4FD8">
        <w:rPr>
          <w:rFonts w:eastAsia="Times New Roman"/>
          <w:color w:val="000000"/>
          <w:u w:val="single"/>
        </w:rPr>
        <w:t xml:space="preserve"> from the tropical zone</w:t>
      </w:r>
      <w:r w:rsidRPr="006F4FD8">
        <w:rPr>
          <w:rFonts w:eastAsia="Times New Roman"/>
          <w:color w:val="000000"/>
          <w:sz w:val="16"/>
        </w:rPr>
        <w:t xml:space="preserve">. </w:t>
      </w:r>
      <w:r w:rsidRPr="006F4FD8">
        <w:rPr>
          <w:rFonts w:eastAsia="Times New Roman"/>
          <w:b/>
          <w:iCs/>
          <w:color w:val="000000"/>
          <w:highlight w:val="green"/>
          <w:u w:val="single"/>
          <w:bdr w:val="single" w:sz="8" w:space="0" w:color="auto"/>
        </w:rPr>
        <w:t>Water availability decreases</w:t>
      </w:r>
      <w:r w:rsidRPr="006F4FD8">
        <w:rPr>
          <w:rFonts w:eastAsia="Times New Roman"/>
          <w:b/>
          <w:iCs/>
          <w:color w:val="000000"/>
          <w:u w:val="single"/>
          <w:bdr w:val="single" w:sz="8" w:space="0" w:color="auto"/>
        </w:rPr>
        <w:t xml:space="preserve"> sharply</w:t>
      </w:r>
      <w:r w:rsidRPr="006F4FD8">
        <w:rPr>
          <w:rFonts w:eastAsia="Times New Roman"/>
          <w:color w:val="000000"/>
          <w:sz w:val="16"/>
        </w:rPr>
        <w:t xml:space="preserve"> in the most affected regions at lower latitudes (dry tropics and subtropics), </w:t>
      </w:r>
      <w:r w:rsidRPr="006F4FD8">
        <w:rPr>
          <w:rFonts w:eastAsia="Times New Roman"/>
          <w:color w:val="000000"/>
          <w:highlight w:val="green"/>
          <w:u w:val="single"/>
        </w:rPr>
        <w:t>affecting</w:t>
      </w:r>
      <w:r w:rsidRPr="006F4FD8">
        <w:rPr>
          <w:rFonts w:eastAsia="Times New Roman"/>
          <w:color w:val="000000"/>
          <w:u w:val="single"/>
        </w:rPr>
        <w:t xml:space="preserve"> about </w:t>
      </w:r>
      <w:r w:rsidRPr="006F4FD8">
        <w:rPr>
          <w:rFonts w:eastAsia="Times New Roman"/>
          <w:b/>
          <w:iCs/>
          <w:color w:val="000000"/>
          <w:highlight w:val="green"/>
          <w:u w:val="single"/>
          <w:bdr w:val="single" w:sz="8" w:space="0" w:color="auto"/>
        </w:rPr>
        <w:t>two billion</w:t>
      </w:r>
      <w:r w:rsidRPr="006F4FD8">
        <w:rPr>
          <w:rFonts w:eastAsia="Times New Roman"/>
          <w:color w:val="000000"/>
          <w:u w:val="single"/>
        </w:rPr>
        <w:t xml:space="preserve"> people worldwide</w:t>
      </w:r>
      <w:r w:rsidRPr="006F4FD8">
        <w:rPr>
          <w:rFonts w:eastAsia="Times New Roman"/>
          <w:color w:val="000000"/>
          <w:sz w:val="16"/>
        </w:rPr>
        <w:t xml:space="preserve">. Agriculture becomes nonviable in the dry subtropics. </w:t>
      </w:r>
      <w:r w:rsidRPr="006F4FD8">
        <w:rPr>
          <w:rFonts w:eastAsia="Times New Roman"/>
          <w:color w:val="000000"/>
          <w:u w:val="single"/>
        </w:rPr>
        <w:t>Most regions in the world see a significant drop in food production and increasing numbers of extreme weather events, including heat waves, floods and storms.</w:t>
      </w:r>
      <w:r w:rsidRPr="006F4FD8">
        <w:rPr>
          <w:rFonts w:eastAsia="Times New Roman"/>
          <w:color w:val="000000"/>
          <w:sz w:val="16"/>
        </w:rPr>
        <w:t xml:space="preserve"> Food production is inadequate to feed the global population and </w:t>
      </w:r>
      <w:r w:rsidRPr="006F4FD8">
        <w:rPr>
          <w:rFonts w:eastAsia="Times New Roman"/>
          <w:color w:val="000000"/>
          <w:highlight w:val="green"/>
          <w:u w:val="single"/>
        </w:rPr>
        <w:t>food prices skyrocket</w:t>
      </w:r>
      <w:r w:rsidRPr="006F4FD8">
        <w:rPr>
          <w:rFonts w:eastAsia="Times New Roman"/>
          <w:color w:val="000000"/>
          <w:sz w:val="16"/>
        </w:rPr>
        <w:t xml:space="preserve">, as a consequence of a one-fifth decline in crop yields, a decline in the nutrition content of food crops, a catastrophic decline in insect populations, desertification, monsoon failure and chronic water shortages, and conditions too hot for human habitation in significant food-growing regions. The lower reaches of the agriculturally-important river deltas such as the Mekong, Ganges and Nile are inundated, and significant sectors of some of the world’s most populous cities — including Chennai, Mumbai, Jakarta, Guangzhou, Tianjin, Hong Kong, Ho Chi Minh City, Shanghai, Lagos, Bangkok and Manila — are abandoned. Some small islands become uninhabitable. Ten percent of Bangladesh is inundated, displacing 15 million people. Even for 2°C of warming, more than a billion people may need to be relocated and In high-end scenarios, </w:t>
      </w:r>
      <w:r w:rsidRPr="006F4FD8">
        <w:rPr>
          <w:rFonts w:eastAsia="Times New Roman"/>
          <w:color w:val="000000"/>
          <w:u w:val="single"/>
        </w:rPr>
        <w:t xml:space="preserve">the scale of </w:t>
      </w:r>
      <w:r w:rsidRPr="006F4FD8">
        <w:rPr>
          <w:rFonts w:eastAsia="Times New Roman"/>
          <w:color w:val="000000"/>
          <w:highlight w:val="green"/>
          <w:u w:val="single"/>
        </w:rPr>
        <w:t>destruction is</w:t>
      </w:r>
      <w:r w:rsidRPr="006F4FD8">
        <w:rPr>
          <w:rFonts w:eastAsia="Times New Roman"/>
          <w:color w:val="000000"/>
          <w:u w:val="single"/>
        </w:rPr>
        <w:t xml:space="preserve"> beyond our capacity to model, with a </w:t>
      </w:r>
      <w:r w:rsidRPr="006F4FD8">
        <w:rPr>
          <w:rFonts w:eastAsia="Times New Roman"/>
          <w:b/>
          <w:iCs/>
          <w:color w:val="000000"/>
          <w:highlight w:val="green"/>
          <w:u w:val="single"/>
          <w:bdr w:val="single" w:sz="8" w:space="0" w:color="auto"/>
        </w:rPr>
        <w:t xml:space="preserve">high likelihood of human </w:t>
      </w:r>
      <w:proofErr w:type="spellStart"/>
      <w:r w:rsidRPr="006F4FD8">
        <w:rPr>
          <w:rFonts w:eastAsia="Times New Roman"/>
          <w:b/>
          <w:iCs/>
          <w:color w:val="000000"/>
          <w:highlight w:val="green"/>
          <w:u w:val="single"/>
          <w:bdr w:val="single" w:sz="8" w:space="0" w:color="auto"/>
        </w:rPr>
        <w:t>civilisation</w:t>
      </w:r>
      <w:proofErr w:type="spellEnd"/>
      <w:r w:rsidRPr="006F4FD8">
        <w:rPr>
          <w:rFonts w:eastAsia="Times New Roman"/>
          <w:b/>
          <w:iCs/>
          <w:color w:val="000000"/>
          <w:highlight w:val="green"/>
          <w:u w:val="single"/>
          <w:bdr w:val="single" w:sz="8" w:space="0" w:color="auto"/>
        </w:rPr>
        <w:t xml:space="preserve"> coming to an end</w:t>
      </w:r>
      <w:r w:rsidRPr="006F4FD8">
        <w:rPr>
          <w:rFonts w:eastAsia="Times New Roman"/>
          <w:color w:val="000000"/>
          <w:sz w:val="16"/>
        </w:rPr>
        <w:t xml:space="preserve">.21 National security consequences: For pragmatic reasons associated with providing only a sketch of this scenario, we take the conclusion of the ​Age of Consequences ‘Severe’ 3°C scenario developed by a group of senior US national-security figures in 2007 as appropriate for our scenario too: Massive </w:t>
      </w:r>
      <w:r w:rsidRPr="006F4FD8">
        <w:rPr>
          <w:rFonts w:eastAsia="Times New Roman"/>
          <w:color w:val="000000"/>
          <w:u w:val="single"/>
        </w:rPr>
        <w:t>nonlinear events in the global environment give rise to ​massive nonlinear societal events</w:t>
      </w:r>
      <w:r w:rsidRPr="006F4FD8">
        <w:rPr>
          <w:rFonts w:eastAsia="Times New Roman"/>
          <w:color w:val="000000"/>
          <w:sz w:val="16"/>
        </w:rPr>
        <w:t xml:space="preserve">.​ In this scenario, nations around the world will be ​overwhelmed by the scale of change and pernicious challenges, such as pandemic disease. The </w:t>
      </w:r>
      <w:r w:rsidRPr="006F4FD8">
        <w:rPr>
          <w:rFonts w:eastAsia="Times New Roman"/>
          <w:color w:val="000000"/>
          <w:highlight w:val="green"/>
          <w:u w:val="single"/>
        </w:rPr>
        <w:t xml:space="preserve">internal cohesion </w:t>
      </w:r>
      <w:r w:rsidRPr="006F4FD8">
        <w:rPr>
          <w:rFonts w:eastAsia="Times New Roman"/>
          <w:color w:val="000000"/>
          <w:u w:val="single"/>
        </w:rPr>
        <w:t xml:space="preserve">of nations </w:t>
      </w:r>
      <w:r w:rsidRPr="006F4FD8">
        <w:rPr>
          <w:rFonts w:eastAsia="Times New Roman"/>
          <w:color w:val="000000"/>
          <w:highlight w:val="green"/>
          <w:u w:val="single"/>
        </w:rPr>
        <w:t>will be under great stress</w:t>
      </w:r>
      <w:r w:rsidRPr="006F4FD8">
        <w:rPr>
          <w:rFonts w:eastAsia="Times New Roman"/>
          <w:color w:val="000000"/>
          <w:u w:val="single"/>
        </w:rPr>
        <w:t xml:space="preserve">, </w:t>
      </w:r>
      <w:r w:rsidRPr="006F4FD8">
        <w:rPr>
          <w:rFonts w:eastAsia="Times New Roman"/>
          <w:b/>
          <w:iCs/>
          <w:color w:val="000000"/>
          <w:highlight w:val="green"/>
          <w:u w:val="single"/>
          <w:bdr w:val="single" w:sz="8" w:space="0" w:color="auto"/>
        </w:rPr>
        <w:t>including</w:t>
      </w:r>
      <w:r w:rsidRPr="006F4FD8">
        <w:rPr>
          <w:rFonts w:eastAsia="Times New Roman"/>
          <w:b/>
          <w:iCs/>
          <w:color w:val="000000"/>
          <w:u w:val="single"/>
          <w:bdr w:val="single" w:sz="8" w:space="0" w:color="auto"/>
        </w:rPr>
        <w:t xml:space="preserve"> in the </w:t>
      </w:r>
      <w:r w:rsidRPr="006F4FD8">
        <w:rPr>
          <w:rFonts w:eastAsia="Times New Roman"/>
          <w:b/>
          <w:iCs/>
          <w:color w:val="000000"/>
          <w:highlight w:val="green"/>
          <w:u w:val="single"/>
          <w:bdr w:val="single" w:sz="8" w:space="0" w:color="auto"/>
        </w:rPr>
        <w:t>U</w:t>
      </w:r>
      <w:r w:rsidRPr="006F4FD8">
        <w:rPr>
          <w:rFonts w:eastAsia="Times New Roman"/>
          <w:b/>
          <w:iCs/>
          <w:color w:val="000000"/>
          <w:u w:val="single"/>
          <w:bdr w:val="single" w:sz="8" w:space="0" w:color="auto"/>
        </w:rPr>
        <w:t xml:space="preserve">nited </w:t>
      </w:r>
      <w:r w:rsidRPr="006F4FD8">
        <w:rPr>
          <w:rFonts w:eastAsia="Times New Roman"/>
          <w:b/>
          <w:iCs/>
          <w:color w:val="000000"/>
          <w:highlight w:val="green"/>
          <w:u w:val="single"/>
          <w:bdr w:val="single" w:sz="8" w:space="0" w:color="auto"/>
        </w:rPr>
        <w:t>S</w:t>
      </w:r>
      <w:r w:rsidRPr="006F4FD8">
        <w:rPr>
          <w:rFonts w:eastAsia="Times New Roman"/>
          <w:b/>
          <w:iCs/>
          <w:color w:val="000000"/>
          <w:u w:val="single"/>
          <w:bdr w:val="single" w:sz="8" w:space="0" w:color="auto"/>
        </w:rPr>
        <w:t>tates</w:t>
      </w:r>
      <w:r w:rsidRPr="006F4FD8">
        <w:rPr>
          <w:rFonts w:eastAsia="Times New Roman"/>
          <w:color w:val="000000"/>
          <w:sz w:val="16"/>
        </w:rPr>
        <w:t xml:space="preserve">, both as a result of a dramatic rise in migration and changes in agricultural patterns and water availability. The </w:t>
      </w:r>
      <w:r w:rsidRPr="006F4FD8">
        <w:rPr>
          <w:rFonts w:eastAsia="Times New Roman"/>
          <w:color w:val="000000"/>
          <w:highlight w:val="green"/>
          <w:u w:val="single"/>
        </w:rPr>
        <w:t>flooding</w:t>
      </w:r>
      <w:r w:rsidRPr="006F4FD8">
        <w:rPr>
          <w:rFonts w:eastAsia="Times New Roman"/>
          <w:color w:val="000000"/>
          <w:sz w:val="16"/>
        </w:rPr>
        <w:t xml:space="preserve"> of coastal communities around the world, especially in the Netherlands, the United States, South Asia, and China, </w:t>
      </w:r>
      <w:r w:rsidRPr="006F4FD8">
        <w:rPr>
          <w:rFonts w:eastAsia="Times New Roman"/>
          <w:color w:val="000000"/>
          <w:highlight w:val="green"/>
          <w:u w:val="single"/>
        </w:rPr>
        <w:t>has</w:t>
      </w:r>
      <w:r w:rsidRPr="006F4FD8">
        <w:rPr>
          <w:rFonts w:eastAsia="Times New Roman"/>
          <w:color w:val="000000"/>
          <w:u w:val="single"/>
        </w:rPr>
        <w:t xml:space="preserve"> the </w:t>
      </w:r>
      <w:r w:rsidRPr="006F4FD8">
        <w:rPr>
          <w:rFonts w:eastAsia="Times New Roman"/>
          <w:color w:val="000000"/>
          <w:highlight w:val="green"/>
          <w:u w:val="single"/>
        </w:rPr>
        <w:t>potential to challenge</w:t>
      </w:r>
      <w:r w:rsidRPr="006F4FD8">
        <w:rPr>
          <w:rFonts w:eastAsia="Times New Roman"/>
          <w:color w:val="000000"/>
          <w:u w:val="single"/>
        </w:rPr>
        <w:t xml:space="preserve"> regional and even </w:t>
      </w:r>
      <w:r w:rsidRPr="006F4FD8">
        <w:rPr>
          <w:rFonts w:eastAsia="Times New Roman"/>
          <w:color w:val="000000"/>
          <w:highlight w:val="green"/>
          <w:u w:val="single"/>
        </w:rPr>
        <w:t>national identities</w:t>
      </w:r>
      <w:r w:rsidRPr="006F4FD8">
        <w:rPr>
          <w:rFonts w:eastAsia="Times New Roman"/>
          <w:color w:val="000000"/>
          <w:sz w:val="16"/>
        </w:rPr>
        <w:t xml:space="preserve">.​ </w:t>
      </w:r>
      <w:r w:rsidRPr="006F4FD8">
        <w:rPr>
          <w:rFonts w:eastAsia="Times New Roman"/>
          <w:b/>
          <w:iCs/>
          <w:color w:val="000000"/>
          <w:highlight w:val="green"/>
          <w:u w:val="single"/>
          <w:bdr w:val="single" w:sz="8" w:space="0" w:color="auto"/>
        </w:rPr>
        <w:t>Armed conflict</w:t>
      </w:r>
      <w:r w:rsidRPr="006F4FD8">
        <w:rPr>
          <w:rFonts w:eastAsia="Times New Roman"/>
          <w:color w:val="000000"/>
          <w:u w:val="single"/>
        </w:rPr>
        <w:t xml:space="preserve"> between nations </w:t>
      </w:r>
      <w:r w:rsidRPr="006F4FD8">
        <w:rPr>
          <w:rFonts w:eastAsia="Times New Roman"/>
          <w:color w:val="000000"/>
          <w:highlight w:val="green"/>
          <w:u w:val="single"/>
        </w:rPr>
        <w:t>over resources</w:t>
      </w:r>
      <w:r w:rsidRPr="006F4FD8">
        <w:rPr>
          <w:rFonts w:eastAsia="Times New Roman"/>
          <w:color w:val="000000"/>
          <w:sz w:val="16"/>
        </w:rPr>
        <w:t xml:space="preserve">, such as the Nile and its tributaries, </w:t>
      </w:r>
      <w:r w:rsidRPr="006F4FD8">
        <w:rPr>
          <w:rFonts w:eastAsia="Times New Roman"/>
          <w:color w:val="000000"/>
          <w:highlight w:val="green"/>
          <w:u w:val="single"/>
        </w:rPr>
        <w:t>is likely</w:t>
      </w:r>
      <w:r w:rsidRPr="006F4FD8">
        <w:rPr>
          <w:rFonts w:eastAsia="Times New Roman"/>
          <w:color w:val="000000"/>
          <w:u w:val="single"/>
        </w:rPr>
        <w:t xml:space="preserve"> and </w:t>
      </w:r>
      <w:r w:rsidRPr="006F4FD8">
        <w:rPr>
          <w:rFonts w:eastAsia="Times New Roman"/>
          <w:b/>
          <w:iCs/>
          <w:color w:val="000000"/>
          <w:highlight w:val="green"/>
          <w:u w:val="single"/>
          <w:bdr w:val="single" w:sz="8" w:space="0" w:color="auto"/>
        </w:rPr>
        <w:t>nuclear war</w:t>
      </w:r>
      <w:r w:rsidRPr="006F4FD8">
        <w:rPr>
          <w:rFonts w:eastAsia="Times New Roman"/>
          <w:color w:val="000000"/>
          <w:highlight w:val="green"/>
          <w:u w:val="single"/>
        </w:rPr>
        <w:t xml:space="preserve"> </w:t>
      </w:r>
      <w:r w:rsidRPr="006F4FD8">
        <w:rPr>
          <w:rFonts w:eastAsia="Times New Roman"/>
          <w:color w:val="000000"/>
          <w:u w:val="single"/>
        </w:rPr>
        <w:t>is possible</w:t>
      </w:r>
      <w:r w:rsidRPr="006F4FD8">
        <w:rPr>
          <w:rFonts w:eastAsia="Times New Roman"/>
          <w:color w:val="000000"/>
          <w:sz w:val="16"/>
        </w:rPr>
        <w:t xml:space="preserve">. The social consequences range from increased religious fervor to ​outright chaos.​ In this scenario, climate change provokes ​a permanent shift in the relationship of humankind to nature​’.22 (emphasis added) DISCUSSION This scenario provides a glimpse into a world of “outright chaos” on a path to the end of human </w:t>
      </w:r>
      <w:proofErr w:type="spellStart"/>
      <w:r w:rsidRPr="006F4FD8">
        <w:rPr>
          <w:rFonts w:eastAsia="Times New Roman"/>
          <w:color w:val="000000"/>
          <w:sz w:val="16"/>
        </w:rPr>
        <w:t>civilisation</w:t>
      </w:r>
      <w:proofErr w:type="spellEnd"/>
      <w:r w:rsidRPr="006F4FD8">
        <w:rPr>
          <w:rFonts w:eastAsia="Times New Roman"/>
          <w:color w:val="000000"/>
          <w:sz w:val="16"/>
        </w:rPr>
        <w:t xml:space="preserve"> and modern society as we have known it, in which the challenges to global security are simply overwhelming and political panic becomes the norm. Yet the world is currently completely unprepared to envisage, and even less deal with, the consequences of catastrophic climate change.23 What can be done to avoid such a probable but catastrophic future? It is clear from our preliminary scenario that dramatic action is required this decade if the “hothouse Earth” scenario is to be avoided. To reduce this risk and protect human </w:t>
      </w:r>
      <w:proofErr w:type="spellStart"/>
      <w:r w:rsidRPr="006F4FD8">
        <w:rPr>
          <w:rFonts w:eastAsia="Times New Roman"/>
          <w:color w:val="000000"/>
          <w:sz w:val="16"/>
        </w:rPr>
        <w:t>civilisation</w:t>
      </w:r>
      <w:proofErr w:type="spellEnd"/>
      <w:r w:rsidRPr="006F4FD8">
        <w:rPr>
          <w:rFonts w:eastAsia="Times New Roman"/>
          <w:color w:val="000000"/>
          <w:sz w:val="16"/>
        </w:rPr>
        <w:t xml:space="preserve">, a </w:t>
      </w:r>
      <w:r w:rsidRPr="006F4FD8">
        <w:rPr>
          <w:rFonts w:eastAsia="Times New Roman"/>
          <w:color w:val="000000"/>
          <w:u w:val="single"/>
        </w:rPr>
        <w:t xml:space="preserve">massive global </w:t>
      </w:r>
      <w:proofErr w:type="spellStart"/>
      <w:r w:rsidRPr="006F4FD8">
        <w:rPr>
          <w:rFonts w:eastAsia="Times New Roman"/>
          <w:color w:val="000000"/>
          <w:u w:val="single"/>
        </w:rPr>
        <w:t>mobilisation</w:t>
      </w:r>
      <w:proofErr w:type="spellEnd"/>
      <w:r w:rsidRPr="006F4FD8">
        <w:rPr>
          <w:rFonts w:eastAsia="Times New Roman"/>
          <w:color w:val="000000"/>
          <w:u w:val="single"/>
        </w:rPr>
        <w:t xml:space="preserve"> of resources is needed in the coming decade to build a zero-emissions industrial system</w:t>
      </w:r>
      <w:r w:rsidRPr="006F4FD8">
        <w:rPr>
          <w:rFonts w:eastAsia="Times New Roman"/>
          <w:color w:val="000000"/>
          <w:sz w:val="16"/>
        </w:rPr>
        <w:t xml:space="preserve"> and set in train the restoration of a safe climate. This would be akin in scale to the World War II emergency </w:t>
      </w:r>
      <w:proofErr w:type="spellStart"/>
      <w:r w:rsidRPr="006F4FD8">
        <w:rPr>
          <w:rFonts w:eastAsia="Times New Roman"/>
          <w:color w:val="000000"/>
          <w:sz w:val="16"/>
        </w:rPr>
        <w:t>mobilisation</w:t>
      </w:r>
      <w:proofErr w:type="spellEnd"/>
      <w:r w:rsidRPr="006F4FD8">
        <w:rPr>
          <w:rFonts w:eastAsia="Times New Roman"/>
          <w:color w:val="000000"/>
          <w:sz w:val="16"/>
        </w:rPr>
        <w:t>. There is an increasing awareness that such a response is now necessary. Prof. Kevin Anderson makes the case for a Marshall Plan-style construction of zero-carbon-dioxide energy supply and major electrification to build a zero-carbon industrial strategy by “a shift in productive capacity of society akin to that in World War II”.24 Others have warned that “</w:t>
      </w:r>
      <w:r w:rsidRPr="006F4FD8">
        <w:rPr>
          <w:rFonts w:eastAsia="Times New Roman"/>
          <w:b/>
          <w:iCs/>
          <w:color w:val="000000"/>
          <w:highlight w:val="green"/>
          <w:u w:val="single"/>
          <w:bdr w:val="single" w:sz="8" w:space="0" w:color="auto"/>
        </w:rPr>
        <w:t>only a drastic, economy-wide makeover within the next decade</w:t>
      </w:r>
      <w:r w:rsidRPr="006F4FD8">
        <w:rPr>
          <w:rFonts w:eastAsia="Times New Roman"/>
          <w:color w:val="000000"/>
          <w:sz w:val="16"/>
        </w:rPr>
        <w:t xml:space="preserve">, consistent with limiting warming to 1.5°C”, </w:t>
      </w:r>
      <w:r w:rsidRPr="006F4FD8">
        <w:rPr>
          <w:rFonts w:eastAsia="Times New Roman"/>
          <w:color w:val="000000"/>
          <w:highlight w:val="green"/>
          <w:u w:val="single"/>
        </w:rPr>
        <w:t>would avoid</w:t>
      </w:r>
      <w:r w:rsidRPr="006F4FD8">
        <w:rPr>
          <w:rFonts w:eastAsia="Times New Roman"/>
          <w:color w:val="000000"/>
          <w:u w:val="single"/>
        </w:rPr>
        <w:t xml:space="preserve"> the </w:t>
      </w:r>
      <w:r w:rsidRPr="006F4FD8">
        <w:rPr>
          <w:rFonts w:eastAsia="Times New Roman"/>
          <w:color w:val="000000"/>
          <w:highlight w:val="green"/>
          <w:u w:val="single"/>
        </w:rPr>
        <w:t>transition</w:t>
      </w:r>
      <w:r w:rsidRPr="006F4FD8">
        <w:rPr>
          <w:rFonts w:eastAsia="Times New Roman"/>
          <w:color w:val="000000"/>
          <w:u w:val="single"/>
        </w:rPr>
        <w:t xml:space="preserve"> of the Earth System </w:t>
      </w:r>
      <w:r w:rsidRPr="006F4FD8">
        <w:rPr>
          <w:rFonts w:eastAsia="Times New Roman"/>
          <w:color w:val="000000"/>
          <w:highlight w:val="green"/>
          <w:u w:val="single"/>
        </w:rPr>
        <w:t>to</w:t>
      </w:r>
      <w:r w:rsidRPr="006F4FD8">
        <w:rPr>
          <w:rFonts w:eastAsia="Times New Roman"/>
          <w:color w:val="000000"/>
          <w:u w:val="single"/>
        </w:rPr>
        <w:t xml:space="preserve"> the Pliocene-like conditions that prevailed 3-3.3 million years ago, when temperatures were </w:t>
      </w:r>
      <w:r w:rsidRPr="006F4FD8">
        <w:rPr>
          <w:rFonts w:eastAsia="Times New Roman"/>
          <w:color w:val="000000"/>
          <w:highlight w:val="green"/>
          <w:u w:val="single"/>
        </w:rPr>
        <w:t>~3°C</w:t>
      </w:r>
      <w:r w:rsidRPr="006F4FD8">
        <w:rPr>
          <w:rFonts w:eastAsia="Times New Roman"/>
          <w:color w:val="000000"/>
          <w:sz w:val="16"/>
        </w:rPr>
        <w:t xml:space="preserve"> and sea levels 25 </w:t>
      </w:r>
      <w:proofErr w:type="spellStart"/>
      <w:r w:rsidRPr="006F4FD8">
        <w:rPr>
          <w:rFonts w:eastAsia="Times New Roman"/>
          <w:color w:val="000000"/>
          <w:sz w:val="16"/>
        </w:rPr>
        <w:t>metres</w:t>
      </w:r>
      <w:proofErr w:type="spellEnd"/>
      <w:r w:rsidRPr="006F4FD8">
        <w:rPr>
          <w:rFonts w:eastAsia="Times New Roman"/>
          <w:color w:val="000000"/>
          <w:sz w:val="16"/>
        </w:rPr>
        <w:t xml:space="preserve"> higher.25 It should be noted here that the 1.5° goal is not safe for a number of Earth System elements, including Arctic sea-ice, West Antarctica and coral reefs.</w:t>
      </w:r>
    </w:p>
    <w:p w14:paraId="17C8F20D" w14:textId="77777777" w:rsidR="00420D68" w:rsidRPr="00420D68" w:rsidRDefault="00420D68" w:rsidP="00420D68"/>
    <w:p w14:paraId="33C4294F" w14:textId="63AA3DF0" w:rsidR="0050744E" w:rsidRDefault="001C7A65" w:rsidP="001C7A65">
      <w:pPr>
        <w:pStyle w:val="Heading2"/>
      </w:pPr>
      <w:r>
        <w:t>Case</w:t>
      </w:r>
    </w:p>
    <w:p w14:paraId="310C277A" w14:textId="39EAB267" w:rsidR="001C7A65" w:rsidRDefault="001C7A65" w:rsidP="001C7A65">
      <w:pPr>
        <w:pStyle w:val="Heading3"/>
      </w:pPr>
      <w:r>
        <w:t>1NC – AT: Space War Advantage</w:t>
      </w:r>
    </w:p>
    <w:p w14:paraId="3A5352EE" w14:textId="77777777" w:rsidR="001C7A65" w:rsidRPr="005E4199" w:rsidRDefault="001C7A65" w:rsidP="001C7A65">
      <w:pPr>
        <w:pStyle w:val="Heading4"/>
      </w:pPr>
      <w:r>
        <w:t xml:space="preserve">Top-Level – read the Impact Ev in this Advantage – it’s </w:t>
      </w:r>
      <w:r>
        <w:rPr>
          <w:u w:val="single"/>
        </w:rPr>
        <w:t>power-tagged</w:t>
      </w:r>
      <w:r>
        <w:t xml:space="preserve">, conflates “conflicts” with </w:t>
      </w:r>
      <w:r>
        <w:rPr>
          <w:u w:val="single"/>
        </w:rPr>
        <w:t>all-out war</w:t>
      </w:r>
      <w:r>
        <w:t xml:space="preserve">, and lacks a single credible impact scenario for Space War. </w:t>
      </w:r>
    </w:p>
    <w:p w14:paraId="29A1459C" w14:textId="77777777" w:rsidR="001C7A65" w:rsidRPr="00683058" w:rsidRDefault="001C7A65" w:rsidP="001C7A65">
      <w:pPr>
        <w:pStyle w:val="Heading4"/>
      </w:pPr>
      <w:r>
        <w:t xml:space="preserve">AT </w:t>
      </w:r>
      <w:proofErr w:type="spellStart"/>
      <w:r>
        <w:t>MacWhorter</w:t>
      </w:r>
      <w:proofErr w:type="spellEnd"/>
      <w:r>
        <w:t xml:space="preserve"> – Multiple alt causes to OST vagueness – questions of “appropriation” means that the Plan can’t </w:t>
      </w:r>
      <w:r>
        <w:rPr>
          <w:u w:val="single"/>
        </w:rPr>
        <w:t>spill-over</w:t>
      </w:r>
      <w:r>
        <w:t xml:space="preserve"> to making the </w:t>
      </w:r>
      <w:r>
        <w:rPr>
          <w:u w:val="single"/>
        </w:rPr>
        <w:t>entire</w:t>
      </w:r>
      <w:r>
        <w:t xml:space="preserve"> OST credible. </w:t>
      </w:r>
    </w:p>
    <w:p w14:paraId="2AF840A6" w14:textId="77777777" w:rsidR="001C7A65" w:rsidRPr="00433EC5" w:rsidRDefault="001C7A65" w:rsidP="001C7A65">
      <w:r w:rsidRPr="00433EC5">
        <w:rPr>
          <w:rStyle w:val="Style13ptBold"/>
        </w:rPr>
        <w:t>Pershing</w:t>
      </w:r>
      <w:r>
        <w:rPr>
          <w:rStyle w:val="Style13ptBold"/>
        </w:rPr>
        <w:t xml:space="preserve"> 19</w:t>
      </w:r>
      <w:r w:rsidRPr="00433EC5">
        <w:t>, Abigail D. "Interpreting the Outer Space Treaty's Non-Appropriation Principle: Customary International Law from 1967 to Today." Yale J. Int'l L. 44 (2019): 149.</w:t>
      </w:r>
      <w:r>
        <w:t xml:space="preserve"> (</w:t>
      </w:r>
      <w:r w:rsidRPr="00433EC5">
        <w:t>Robina Fellow at European Court of Human Rights. European Court of Human Rights</w:t>
      </w:r>
      <w:r>
        <w:t xml:space="preserve"> </w:t>
      </w:r>
      <w:r w:rsidRPr="00433EC5">
        <w:t xml:space="preserve">Yale Law </w:t>
      </w:r>
      <w:r>
        <w:t xml:space="preserve">School)//Elmer </w:t>
      </w:r>
    </w:p>
    <w:p w14:paraId="10D4E504" w14:textId="77777777" w:rsidR="001C7A65" w:rsidRDefault="001C7A65" w:rsidP="001C7A65">
      <w:pPr>
        <w:rPr>
          <w:sz w:val="16"/>
        </w:rPr>
      </w:pPr>
      <w:r w:rsidRPr="00433EC5">
        <w:rPr>
          <w:rStyle w:val="StyleUnderline"/>
        </w:rPr>
        <w:t xml:space="preserve">Though </w:t>
      </w:r>
      <w:r w:rsidRPr="005E4199">
        <w:rPr>
          <w:rStyle w:val="Emphasis"/>
          <w:highlight w:val="green"/>
        </w:rPr>
        <w:t>the O</w:t>
      </w:r>
      <w:r w:rsidRPr="00433EC5">
        <w:rPr>
          <w:rStyle w:val="StyleUnderline"/>
        </w:rPr>
        <w:t xml:space="preserve">uter </w:t>
      </w:r>
      <w:r w:rsidRPr="005E4199">
        <w:rPr>
          <w:rStyle w:val="Emphasis"/>
          <w:highlight w:val="green"/>
        </w:rPr>
        <w:t>S</w:t>
      </w:r>
      <w:r w:rsidRPr="00433EC5">
        <w:rPr>
          <w:rStyle w:val="StyleUnderline"/>
        </w:rPr>
        <w:t xml:space="preserve">pace </w:t>
      </w:r>
      <w:r w:rsidRPr="005E4199">
        <w:rPr>
          <w:rStyle w:val="Emphasis"/>
          <w:highlight w:val="green"/>
        </w:rPr>
        <w:t>T</w:t>
      </w:r>
      <w:r w:rsidRPr="00433EC5">
        <w:rPr>
          <w:rStyle w:val="StyleUnderline"/>
        </w:rPr>
        <w:t xml:space="preserve">reaty flatly prohibits national appropriation of space,150 it </w:t>
      </w:r>
      <w:r w:rsidRPr="005E4199">
        <w:rPr>
          <w:rStyle w:val="Emphasis"/>
          <w:highlight w:val="green"/>
        </w:rPr>
        <w:t>leaves</w:t>
      </w:r>
      <w:r w:rsidRPr="00433EC5">
        <w:rPr>
          <w:rStyle w:val="StyleUnderline"/>
        </w:rPr>
        <w:t xml:space="preserve"> </w:t>
      </w:r>
      <w:r w:rsidRPr="005E4199">
        <w:rPr>
          <w:rStyle w:val="Emphasis"/>
          <w:highlight w:val="green"/>
        </w:rPr>
        <w:t>unanswered</w:t>
      </w:r>
      <w:r w:rsidRPr="00433EC5">
        <w:rPr>
          <w:rStyle w:val="StyleUnderline"/>
        </w:rPr>
        <w:t xml:space="preserve"> many questions as </w:t>
      </w:r>
      <w:r w:rsidRPr="005E4199">
        <w:rPr>
          <w:rStyle w:val="Emphasis"/>
          <w:highlight w:val="green"/>
          <w:bdr w:val="single" w:sz="18" w:space="0" w:color="auto"/>
        </w:rPr>
        <w:t>to what actually counts as appropriation</w:t>
      </w:r>
      <w:r w:rsidRPr="00433EC5">
        <w:rPr>
          <w:sz w:val="16"/>
        </w:rPr>
        <w:t xml:space="preserve">. As far back as 1969, scholars wondered about the implications of this article.151 </w:t>
      </w:r>
      <w:r w:rsidRPr="00433EC5">
        <w:rPr>
          <w:rStyle w:val="StyleUnderline"/>
        </w:rPr>
        <w:t xml:space="preserve">While it is clear that a nation may not claim ownership of the moon, other questions are not so clear. </w:t>
      </w:r>
      <w:r w:rsidRPr="005E4199">
        <w:rPr>
          <w:rStyle w:val="Emphasis"/>
          <w:highlight w:val="green"/>
        </w:rPr>
        <w:t>Does the prohibition extend to collecting scientific samples?</w:t>
      </w:r>
      <w:r w:rsidRPr="00433EC5">
        <w:rPr>
          <w:rStyle w:val="StyleUnderline"/>
        </w:rPr>
        <w:t xml:space="preserve">152 </w:t>
      </w:r>
      <w:r w:rsidRPr="005E4199">
        <w:rPr>
          <w:rStyle w:val="Emphasis"/>
          <w:highlight w:val="green"/>
        </w:rPr>
        <w:t>Does creating space debris count as appropriation by occupation?</w:t>
      </w:r>
      <w:r w:rsidRPr="005E4199">
        <w:rPr>
          <w:rStyle w:val="StyleUnderline"/>
          <w:highlight w:val="green"/>
        </w:rPr>
        <w:t xml:space="preserve"> </w:t>
      </w:r>
      <w:r w:rsidRPr="00433EC5">
        <w:rPr>
          <w:rStyle w:val="StyleUnderline"/>
        </w:rPr>
        <w:t xml:space="preserve">While the answers to these questions are most likely no, simply because of the difficulties that would be caused otherwise, </w:t>
      </w:r>
      <w:r w:rsidRPr="005E4199">
        <w:rPr>
          <w:rStyle w:val="Emphasis"/>
          <w:highlight w:val="green"/>
        </w:rPr>
        <w:t xml:space="preserve">there are some questions that </w:t>
      </w:r>
      <w:r w:rsidRPr="005E4199">
        <w:rPr>
          <w:rStyle w:val="Emphasis"/>
          <w:highlight w:val="green"/>
          <w:bdr w:val="single" w:sz="18" w:space="0" w:color="auto"/>
        </w:rPr>
        <w:t>are more difficult to answer, and more pressing</w:t>
      </w:r>
      <w:r w:rsidRPr="00433EC5">
        <w:rPr>
          <w:sz w:val="16"/>
        </w:rPr>
        <w:t xml:space="preserve">. As commercial space flight becomes more and more prevalent,153 the question of whether private entities can appropriate property in space becomes very important. Whereas once it took a nation to get into space, it will soon take only a corporation, and scholars have pondered whether these entities will be able to claim property in space.154 Though this seems allowable, since the treaty only prohibits “national appropriation,”155 allowing such appropriation would lead to an absurd result. This is because the only value that lies in recognition of a claim is the ability to have that claim enforced.156 If a nation recognized and enforced such a claim, this enforcement would constitute state action.157 It would serve to exclude members of other nations and would thus serve as a form of national appropriation, even though the nation never attempted to directly appropriate the property.158 Furthermore, the Outer Space Treaty also requires that non-governmental entities must be authorized and monitored by the entities’ home countries to operate in space.159 Since a nation cannot authorize its citizens to act in contradiction to international law, a nation would not be allowed to license a private entity to appropriate property in space.160 While this </w:t>
      </w:r>
      <w:proofErr w:type="spellStart"/>
      <w:r w:rsidRPr="00433EC5">
        <w:rPr>
          <w:sz w:val="16"/>
        </w:rPr>
        <w:t>nonappropriation</w:t>
      </w:r>
      <w:proofErr w:type="spellEnd"/>
      <w:r w:rsidRPr="00433EC5">
        <w:rPr>
          <w:sz w:val="16"/>
        </w:rPr>
        <w:t xml:space="preserve"> principle is great for allowing free access to space, thereby encouraging research and development in the field, it makes it difficult to create or police a solution to the space debris problem. A viable solution will have to work without becoming an appropriation. </w:t>
      </w:r>
      <w:r w:rsidRPr="00433EC5">
        <w:rPr>
          <w:rStyle w:val="StyleUnderline"/>
        </w:rPr>
        <w:t xml:space="preserve">There is, however, </w:t>
      </w:r>
      <w:r w:rsidRPr="005E4199">
        <w:rPr>
          <w:rStyle w:val="Emphasis"/>
          <w:highlight w:val="green"/>
        </w:rPr>
        <w:t>very little substantive law on what actually counts</w:t>
      </w:r>
      <w:r w:rsidRPr="00433EC5">
        <w:rPr>
          <w:rStyle w:val="Emphasis"/>
        </w:rPr>
        <w:t xml:space="preserve"> </w:t>
      </w:r>
      <w:r w:rsidRPr="00433EC5">
        <w:rPr>
          <w:rStyle w:val="StyleUnderline"/>
        </w:rPr>
        <w:t xml:space="preserve">as appropriation </w:t>
      </w:r>
      <w:r w:rsidRPr="005E4199">
        <w:rPr>
          <w:rStyle w:val="Emphasis"/>
          <w:highlight w:val="green"/>
        </w:rPr>
        <w:t>in the context of space</w:t>
      </w:r>
      <w:r w:rsidRPr="00433EC5">
        <w:rPr>
          <w:sz w:val="16"/>
        </w:rPr>
        <w:t>.161 So, the best way to see what is and is not allowed is to look both at the general international law regarding appropriations and to look at the past actions of space actors to see what has been allowed (or at least tolerated) and what has been prohibited or rejected.</w:t>
      </w:r>
    </w:p>
    <w:p w14:paraId="2AC49FC2" w14:textId="77777777" w:rsidR="001C7A65" w:rsidRDefault="001C7A65" w:rsidP="001C7A65">
      <w:pPr>
        <w:pStyle w:val="Heading4"/>
      </w:pPr>
      <w:r>
        <w:t xml:space="preserve">AT Funnell – this is a </w:t>
      </w:r>
      <w:r>
        <w:rPr>
          <w:u w:val="single"/>
        </w:rPr>
        <w:t>two sentence card</w:t>
      </w:r>
      <w:r>
        <w:t xml:space="preserve"> about how a conflict over “space assets” is inevitable – 1] No External Internal Link – they didn’t highlight a card about how governments would intervene – especially true since many companies are trans-national and 2] “Space Assets” refers to thinks like Orbital Satellites and Lunar Resources, not just Asteroid Mining – Thumps the Aff.</w:t>
      </w:r>
    </w:p>
    <w:p w14:paraId="5431AD24" w14:textId="34BBA07E" w:rsidR="001C7A65" w:rsidRPr="00696E37" w:rsidRDefault="001C7A65" w:rsidP="001C7A65">
      <w:pPr>
        <w:pStyle w:val="Heading4"/>
      </w:pPr>
      <w:r>
        <w:t xml:space="preserve">AT </w:t>
      </w:r>
      <w:proofErr w:type="spellStart"/>
      <w:r>
        <w:t>Jamasmie</w:t>
      </w:r>
      <w:proofErr w:type="spellEnd"/>
      <w:r>
        <w:t xml:space="preserve"> – 1] This card is about lunar resource basing via the Artemis Accords… it isn’t about asteroid mining – here’s a re-cutting.</w:t>
      </w:r>
      <w:r w:rsidR="00696E37">
        <w:t xml:space="preserve"> 2] </w:t>
      </w:r>
      <w:proofErr w:type="spellStart"/>
      <w:r w:rsidR="00696E37">
        <w:t>its</w:t>
      </w:r>
      <w:proofErr w:type="spellEnd"/>
      <w:r w:rsidR="00696E37">
        <w:t xml:space="preserve"> about </w:t>
      </w:r>
      <w:r w:rsidR="00696E37">
        <w:rPr>
          <w:u w:val="single"/>
        </w:rPr>
        <w:t>private companies</w:t>
      </w:r>
      <w:r w:rsidR="00696E37" w:rsidRPr="00696E37">
        <w:t xml:space="preserve"> </w:t>
      </w:r>
    </w:p>
    <w:p w14:paraId="10CC2BDA" w14:textId="77777777" w:rsidR="001C7A65" w:rsidRPr="00E7764B" w:rsidRDefault="001C7A65" w:rsidP="001C7A65">
      <w:pPr>
        <w:rPr>
          <w:rFonts w:asciiTheme="minorHAnsi" w:hAnsiTheme="minorHAnsi" w:cstheme="minorHAnsi"/>
          <w:color w:val="000000" w:themeColor="text1"/>
          <w:sz w:val="16"/>
        </w:rPr>
      </w:pPr>
      <w:proofErr w:type="spellStart"/>
      <w:r w:rsidRPr="00E7764B">
        <w:rPr>
          <w:rStyle w:val="Heading4Char"/>
          <w:rFonts w:asciiTheme="minorHAnsi" w:hAnsiTheme="minorHAnsi" w:cstheme="minorHAnsi"/>
        </w:rPr>
        <w:t>Jamasmie</w:t>
      </w:r>
      <w:proofErr w:type="spellEnd"/>
      <w:r w:rsidRPr="00E7764B">
        <w:rPr>
          <w:rStyle w:val="Heading4Char"/>
          <w:rFonts w:asciiTheme="minorHAnsi" w:hAnsiTheme="minorHAnsi" w:cstheme="minorHAnsi"/>
        </w:rPr>
        <w:t xml:space="preserve"> 21</w:t>
      </w:r>
      <w:r w:rsidRPr="00E7764B">
        <w:rPr>
          <w:rFonts w:asciiTheme="minorHAnsi" w:hAnsiTheme="minorHAnsi" w:cstheme="minorHAnsi"/>
          <w:color w:val="000000" w:themeColor="text1"/>
          <w:sz w:val="16"/>
        </w:rPr>
        <w:t xml:space="preserve"> Cecilia </w:t>
      </w:r>
      <w:proofErr w:type="spellStart"/>
      <w:r w:rsidRPr="00E7764B">
        <w:rPr>
          <w:rFonts w:asciiTheme="minorHAnsi" w:hAnsiTheme="minorHAnsi" w:cstheme="minorHAnsi"/>
          <w:color w:val="000000" w:themeColor="text1"/>
          <w:sz w:val="16"/>
        </w:rPr>
        <w:t>Jamasmie</w:t>
      </w:r>
      <w:proofErr w:type="spellEnd"/>
      <w:r w:rsidRPr="00E7764B">
        <w:rPr>
          <w:rFonts w:asciiTheme="minorHAnsi" w:hAnsiTheme="minorHAnsi" w:cstheme="minorHAnsi"/>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E7764B">
        <w:rPr>
          <w:rFonts w:asciiTheme="minorHAnsi" w:hAnsiTheme="minorHAnsi" w:cstheme="minorHAnsi"/>
          <w:color w:val="000000" w:themeColor="text1"/>
          <w:sz w:val="16"/>
        </w:rPr>
        <w:t>MINExpo</w:t>
      </w:r>
      <w:proofErr w:type="spellEnd"/>
      <w:r w:rsidRPr="00E7764B">
        <w:rPr>
          <w:rFonts w:asciiTheme="minorHAnsi" w:hAnsiTheme="minorHAnsi" w:cstheme="minorHAnsi"/>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9" w:history="1">
        <w:r w:rsidRPr="00E7764B">
          <w:rPr>
            <w:rFonts w:asciiTheme="minorHAnsi" w:hAnsiTheme="minorHAnsi" w:cstheme="minorHAnsi"/>
            <w:color w:val="000000" w:themeColor="text1"/>
            <w:sz w:val="16"/>
          </w:rPr>
          <w:t>https://www.mining.com/experts-warn-of-brewing-space-mining-war-among-us-china-and-russia/</w:t>
        </w:r>
      </w:hyperlink>
      <w:r w:rsidRPr="00E7764B">
        <w:rPr>
          <w:rFonts w:asciiTheme="minorHAnsi" w:hAnsiTheme="minorHAnsi" w:cstheme="minorHAnsi"/>
          <w:color w:val="000000" w:themeColor="text1"/>
          <w:sz w:val="16"/>
        </w:rPr>
        <w:t xml:space="preserve"> DD AG</w:t>
      </w:r>
    </w:p>
    <w:p w14:paraId="03BB01A5" w14:textId="77777777" w:rsidR="001C7A65" w:rsidRPr="00E7764B" w:rsidRDefault="001C7A65" w:rsidP="001C7A65">
      <w:pPr>
        <w:rPr>
          <w:rStyle w:val="StyleUnderline"/>
          <w:rFonts w:asciiTheme="minorHAnsi" w:hAnsiTheme="minorHAnsi" w:cstheme="minorHAnsi"/>
        </w:rPr>
      </w:pPr>
      <w:r w:rsidRPr="00E7764B">
        <w:rPr>
          <w:rStyle w:val="StyleUnderline"/>
          <w:rFonts w:asciiTheme="minorHAnsi" w:hAnsiTheme="minorHAnsi" w:cstheme="minorHAnsi"/>
        </w:rPr>
        <w:t xml:space="preserve">A </w:t>
      </w:r>
      <w:r w:rsidRPr="005E4199">
        <w:rPr>
          <w:rStyle w:val="Emphasis"/>
          <w:highlight w:val="green"/>
        </w:rPr>
        <w:t xml:space="preserve">brewing war to </w:t>
      </w:r>
      <w:r w:rsidRPr="005E4199">
        <w:rPr>
          <w:rStyle w:val="Emphasis"/>
          <w:highlight w:val="green"/>
          <w:bdr w:val="single" w:sz="18" w:space="0" w:color="auto"/>
        </w:rPr>
        <w:t>set a mining base</w:t>
      </w:r>
      <w:r w:rsidRPr="005E4199">
        <w:rPr>
          <w:rStyle w:val="StyleUnderline"/>
          <w:rFonts w:asciiTheme="minorHAnsi" w:hAnsiTheme="minorHAnsi" w:cstheme="minorHAnsi"/>
          <w:highlight w:val="green"/>
        </w:rPr>
        <w:t xml:space="preserve"> </w:t>
      </w:r>
      <w:r w:rsidRPr="00E7764B">
        <w:rPr>
          <w:rStyle w:val="StyleUnderline"/>
          <w:rFonts w:asciiTheme="minorHAnsi" w:hAnsiTheme="minorHAnsi" w:cstheme="minorHAnsi"/>
        </w:rPr>
        <w:t xml:space="preserve">in space is likely to see China and Russia joining forces to keep the US increasing attempts to dominate extra-terrestrial commerce at bay, experts warn. The Trump Administration took an active interest in space, announcing that America would return astronauts to the moon by 2024 and creating the Space Force as the newest branch of the US </w:t>
      </w:r>
      <w:proofErr w:type="spellStart"/>
      <w:r w:rsidRPr="00E7764B">
        <w:rPr>
          <w:rStyle w:val="StyleUnderline"/>
          <w:rFonts w:asciiTheme="minorHAnsi" w:hAnsiTheme="minorHAnsi" w:cstheme="minorHAnsi"/>
        </w:rPr>
        <w:t>military.It</w:t>
      </w:r>
      <w:proofErr w:type="spellEnd"/>
      <w:r w:rsidRPr="00E7764B">
        <w:rPr>
          <w:rStyle w:val="StyleUnderline"/>
          <w:rFonts w:asciiTheme="minorHAnsi" w:hAnsiTheme="minorHAnsi" w:cstheme="minorHAnsi"/>
        </w:rPr>
        <w:t xml:space="preserve"> also </w:t>
      </w:r>
      <w:r w:rsidRPr="005E4199">
        <w:rPr>
          <w:rStyle w:val="Emphasis"/>
          <w:highlight w:val="green"/>
        </w:rPr>
        <w:t>proposed</w:t>
      </w:r>
      <w:r w:rsidRPr="005E4199">
        <w:rPr>
          <w:rStyle w:val="StyleUnderline"/>
          <w:rFonts w:asciiTheme="minorHAnsi" w:hAnsiTheme="minorHAnsi" w:cstheme="minorHAnsi"/>
          <w:highlight w:val="green"/>
        </w:rPr>
        <w:t xml:space="preserve"> </w:t>
      </w:r>
      <w:r w:rsidRPr="00E7764B">
        <w:rPr>
          <w:rStyle w:val="StyleUnderline"/>
          <w:rFonts w:asciiTheme="minorHAnsi" w:hAnsiTheme="minorHAnsi" w:cstheme="minorHAnsi"/>
        </w:rPr>
        <w:t xml:space="preserve">global legal </w:t>
      </w:r>
      <w:r w:rsidRPr="005E4199">
        <w:rPr>
          <w:rStyle w:val="Emphasis"/>
          <w:highlight w:val="green"/>
        </w:rPr>
        <w:t>framework for mining on the moon</w:t>
      </w:r>
      <w:r w:rsidRPr="00E7764B">
        <w:rPr>
          <w:rStyle w:val="StyleUnderline"/>
          <w:rFonts w:asciiTheme="minorHAnsi" w:hAnsiTheme="minorHAnsi" w:cstheme="minorHAnsi"/>
        </w:rPr>
        <w:t xml:space="preserve">, </w:t>
      </w:r>
      <w:r w:rsidRPr="005E4199">
        <w:rPr>
          <w:rStyle w:val="Emphasis"/>
          <w:highlight w:val="green"/>
        </w:rPr>
        <w:t>called the Artemis Accords</w:t>
      </w:r>
      <w:r w:rsidRPr="00E7764B">
        <w:rPr>
          <w:rStyle w:val="StyleUnderline"/>
          <w:rFonts w:asciiTheme="minorHAnsi" w:hAnsiTheme="minorHAnsi" w:cstheme="minorHAnsi"/>
        </w:rPr>
        <w:t xml:space="preserve">, </w:t>
      </w:r>
      <w:r w:rsidRPr="005E4199">
        <w:rPr>
          <w:rStyle w:val="Emphasis"/>
          <w:highlight w:val="green"/>
        </w:rPr>
        <w:t>encouraging</w:t>
      </w:r>
      <w:r w:rsidRPr="005E4199">
        <w:rPr>
          <w:rStyle w:val="StyleUnderline"/>
          <w:rFonts w:asciiTheme="minorHAnsi" w:hAnsiTheme="minorHAnsi" w:cstheme="minorHAnsi"/>
          <w:highlight w:val="green"/>
        </w:rPr>
        <w:t xml:space="preserve"> </w:t>
      </w:r>
      <w:r w:rsidRPr="00E7764B">
        <w:rPr>
          <w:rStyle w:val="StyleUnderline"/>
          <w:rFonts w:asciiTheme="minorHAnsi" w:hAnsiTheme="minorHAnsi" w:cstheme="minorHAnsi"/>
        </w:rPr>
        <w:t xml:space="preserve">citizens </w:t>
      </w:r>
      <w:r w:rsidRPr="005E4199">
        <w:rPr>
          <w:rStyle w:val="Emphasis"/>
          <w:highlight w:val="green"/>
        </w:rPr>
        <w:t xml:space="preserve">to mine the Earth’s natural satellite </w:t>
      </w:r>
      <w:r w:rsidRPr="00E7764B">
        <w:rPr>
          <w:rStyle w:val="StyleUnderline"/>
          <w:rFonts w:asciiTheme="minorHAnsi" w:hAnsiTheme="minorHAnsi" w:cstheme="minorHAnsi"/>
        </w:rPr>
        <w:t xml:space="preserve">and other celestial bodies with commercial purposes. The directive classified outer space as a “legally and physically unique domain of human activity” </w:t>
      </w:r>
      <w:r w:rsidRPr="00726442">
        <w:rPr>
          <w:rStyle w:val="StyleUnderline"/>
          <w:rFonts w:asciiTheme="minorHAnsi" w:hAnsiTheme="minorHAnsi" w:cstheme="minorHAnsi"/>
          <w:sz w:val="16"/>
          <w:u w:val="none"/>
        </w:rPr>
        <w:t>instead of a “global commons,” paving the way for mining the moon without any sort of international treaty. Spearheaded by the US National Aeronautics and Space Administration (NASA), the Artemis Accords were signed in October by Australia, Canada, England, Japan, Luxembourg, Italy and the United Emirates “</w:t>
      </w:r>
      <w:r w:rsidRPr="00E7764B">
        <w:rPr>
          <w:rStyle w:val="StyleUnderline"/>
          <w:rFonts w:asciiTheme="minorHAnsi" w:hAnsiTheme="minorHAnsi" w:cstheme="minorHAnsi"/>
        </w:rPr>
        <w:t xml:space="preserve">Unfortunately, the Trump Administration exacerbated a national security threat and risked the economic opportunity it hoped to secure in outer space by failing to engage Russia or China as potential partners,” says </w:t>
      </w:r>
      <w:proofErr w:type="spellStart"/>
      <w:r w:rsidRPr="00E7764B">
        <w:rPr>
          <w:rStyle w:val="StyleUnderline"/>
          <w:rFonts w:asciiTheme="minorHAnsi" w:hAnsiTheme="minorHAnsi" w:cstheme="minorHAnsi"/>
        </w:rPr>
        <w:t>Elya</w:t>
      </w:r>
      <w:proofErr w:type="spellEnd"/>
      <w:r w:rsidRPr="00E7764B">
        <w:rPr>
          <w:rStyle w:val="StyleUnderline"/>
          <w:rFonts w:asciiTheme="minorHAnsi" w:hAnsiTheme="minorHAnsi" w:cstheme="minorHAnsi"/>
        </w:rPr>
        <w:t xml:space="preserve"> </w:t>
      </w:r>
      <w:proofErr w:type="spellStart"/>
      <w:r w:rsidRPr="00E7764B">
        <w:rPr>
          <w:rStyle w:val="StyleUnderline"/>
          <w:rFonts w:asciiTheme="minorHAnsi" w:hAnsiTheme="minorHAnsi" w:cstheme="minorHAnsi"/>
        </w:rPr>
        <w:t>Taichman</w:t>
      </w:r>
      <w:proofErr w:type="spellEnd"/>
      <w:r w:rsidRPr="00E7764B">
        <w:rPr>
          <w:rStyle w:val="StyleUnderline"/>
          <w:rFonts w:asciiTheme="minorHAnsi" w:hAnsiTheme="minorHAnsi" w:cstheme="minorHAnsi"/>
        </w:rPr>
        <w:t xml:space="preserve">, former legislative director for then-Republican Michelle Lujan Grisham. “Instead, the </w:t>
      </w:r>
      <w:r w:rsidRPr="005E4199">
        <w:rPr>
          <w:rStyle w:val="Emphasis"/>
          <w:highlight w:val="green"/>
          <w:bdr w:val="single" w:sz="18" w:space="0" w:color="auto"/>
        </w:rPr>
        <w:t>Artemis Accords</w:t>
      </w:r>
      <w:r w:rsidRPr="005E4199">
        <w:rPr>
          <w:rStyle w:val="StyleUnderline"/>
          <w:rFonts w:asciiTheme="minorHAnsi" w:hAnsiTheme="minorHAnsi" w:cstheme="minorHAnsi"/>
          <w:highlight w:val="green"/>
        </w:rPr>
        <w:t xml:space="preserve"> </w:t>
      </w:r>
      <w:r w:rsidRPr="00E7764B">
        <w:rPr>
          <w:rStyle w:val="StyleUnderline"/>
          <w:rFonts w:asciiTheme="minorHAnsi" w:hAnsiTheme="minorHAnsi" w:cstheme="minorHAnsi"/>
        </w:rPr>
        <w:t xml:space="preserve">have </w:t>
      </w:r>
      <w:r w:rsidRPr="005E4199">
        <w:rPr>
          <w:rStyle w:val="Emphasis"/>
          <w:highlight w:val="green"/>
        </w:rPr>
        <w:t>driven China and Russia toward increased cooperation</w:t>
      </w:r>
      <w:r w:rsidRPr="005E4199">
        <w:rPr>
          <w:rStyle w:val="StyleUnderline"/>
          <w:rFonts w:asciiTheme="minorHAnsi" w:hAnsiTheme="minorHAnsi" w:cstheme="minorHAnsi"/>
          <w:highlight w:val="green"/>
        </w:rPr>
        <w:t xml:space="preserve"> </w:t>
      </w:r>
      <w:r w:rsidRPr="00E7764B">
        <w:rPr>
          <w:rStyle w:val="StyleUnderline"/>
          <w:rFonts w:asciiTheme="minorHAnsi" w:hAnsiTheme="minorHAnsi" w:cstheme="minorHAnsi"/>
        </w:rPr>
        <w:t xml:space="preserve">in space out of fear and necessity,” he </w:t>
      </w:r>
      <w:proofErr w:type="spellStart"/>
      <w:r w:rsidRPr="00E7764B">
        <w:rPr>
          <w:rStyle w:val="StyleUnderline"/>
          <w:rFonts w:asciiTheme="minorHAnsi" w:hAnsiTheme="minorHAnsi" w:cstheme="minorHAnsi"/>
        </w:rPr>
        <w:t>writes.Russia’s</w:t>
      </w:r>
      <w:proofErr w:type="spellEnd"/>
      <w:r w:rsidRPr="00E7764B">
        <w:rPr>
          <w:rStyle w:val="StyleUnderline"/>
          <w:rFonts w:asciiTheme="minorHAnsi" w:hAnsiTheme="minorHAnsi" w:cstheme="minorHAnsi"/>
        </w:rPr>
        <w:t xml:space="preserve"> space agency </w:t>
      </w:r>
      <w:proofErr w:type="spellStart"/>
      <w:r w:rsidRPr="00E7764B">
        <w:rPr>
          <w:rStyle w:val="StyleUnderline"/>
          <w:rFonts w:asciiTheme="minorHAnsi" w:hAnsiTheme="minorHAnsi" w:cstheme="minorHAnsi"/>
        </w:rPr>
        <w:t>Roscosmos</w:t>
      </w:r>
      <w:proofErr w:type="spellEnd"/>
      <w:r w:rsidRPr="00E7764B">
        <w:rPr>
          <w:rStyle w:val="StyleUnderline"/>
          <w:rFonts w:asciiTheme="minorHAnsi" w:hAnsiTheme="minorHAnsi" w:cstheme="minorHAnsi"/>
        </w:rPr>
        <w:t xml:space="preserve"> was the first to speak up, likening the policy to colonialism. “There have already been examples in history when one country decided to start seizing territories in its interest — everyone remembers what came of it,” </w:t>
      </w:r>
      <w:proofErr w:type="spellStart"/>
      <w:r w:rsidRPr="00E7764B">
        <w:rPr>
          <w:rStyle w:val="StyleUnderline"/>
          <w:rFonts w:asciiTheme="minorHAnsi" w:hAnsiTheme="minorHAnsi" w:cstheme="minorHAnsi"/>
        </w:rPr>
        <w:t>Roscosmos</w:t>
      </w:r>
      <w:proofErr w:type="spellEnd"/>
      <w:r w:rsidRPr="00E7764B">
        <w:rPr>
          <w:rStyle w:val="StyleUnderline"/>
          <w:rFonts w:asciiTheme="minorHAnsi" w:hAnsiTheme="minorHAnsi" w:cstheme="minorHAnsi"/>
        </w:rPr>
        <w:t xml:space="preserve">’ deputy general director for international cooperation, Sergey </w:t>
      </w:r>
      <w:proofErr w:type="spellStart"/>
      <w:r w:rsidRPr="00E7764B">
        <w:rPr>
          <w:rStyle w:val="StyleUnderline"/>
          <w:rFonts w:asciiTheme="minorHAnsi" w:hAnsiTheme="minorHAnsi" w:cstheme="minorHAnsi"/>
        </w:rPr>
        <w:t>Saveliev</w:t>
      </w:r>
      <w:proofErr w:type="spellEnd"/>
      <w:r w:rsidRPr="00E7764B">
        <w:rPr>
          <w:rStyle w:val="StyleUnderline"/>
          <w:rFonts w:asciiTheme="minorHAnsi" w:hAnsiTheme="minorHAnsi" w:cstheme="minorHAnsi"/>
        </w:rPr>
        <w:t xml:space="preserve">, said at the </w:t>
      </w:r>
      <w:proofErr w:type="spellStart"/>
      <w:r w:rsidRPr="00E7764B">
        <w:rPr>
          <w:rStyle w:val="StyleUnderline"/>
          <w:rFonts w:asciiTheme="minorHAnsi" w:hAnsiTheme="minorHAnsi" w:cstheme="minorHAnsi"/>
        </w:rPr>
        <w:t>time.China</w:t>
      </w:r>
      <w:proofErr w:type="spellEnd"/>
      <w:r w:rsidRPr="00E7764B">
        <w:rPr>
          <w:rStyle w:val="StyleUnderline"/>
          <w:rFonts w:asciiTheme="minorHAnsi" w:hAnsiTheme="minorHAnsi" w:cstheme="minorHAnsi"/>
        </w:rPr>
        <w:t xml:space="preserve">, which made history in 2019 by becoming the first country to land a probe on the far side of the Moon, chose a different approach. </w:t>
      </w:r>
      <w:r w:rsidRPr="005E4199">
        <w:rPr>
          <w:rStyle w:val="Emphasis"/>
          <w:highlight w:val="green"/>
        </w:rPr>
        <w:t xml:space="preserve">Since the Artemis Accords were </w:t>
      </w:r>
      <w:r w:rsidRPr="00E7764B">
        <w:rPr>
          <w:rStyle w:val="StyleUnderline"/>
          <w:rFonts w:asciiTheme="minorHAnsi" w:hAnsiTheme="minorHAnsi" w:cstheme="minorHAnsi"/>
        </w:rPr>
        <w:t xml:space="preserve">first </w:t>
      </w:r>
      <w:r w:rsidRPr="005E4199">
        <w:rPr>
          <w:rStyle w:val="Emphasis"/>
          <w:highlight w:val="green"/>
        </w:rPr>
        <w:t>announced</w:t>
      </w:r>
      <w:r w:rsidRPr="00E7764B">
        <w:rPr>
          <w:rStyle w:val="StyleUnderline"/>
          <w:rFonts w:asciiTheme="minorHAnsi" w:hAnsiTheme="minorHAnsi" w:cstheme="minorHAnsi"/>
        </w:rPr>
        <w:t xml:space="preserve">, </w:t>
      </w:r>
      <w:r w:rsidRPr="005E4199">
        <w:rPr>
          <w:rStyle w:val="Emphasis"/>
          <w:highlight w:val="green"/>
        </w:rPr>
        <w:t xml:space="preserve">Beijing has approached Russia to </w:t>
      </w:r>
      <w:r w:rsidRPr="005E4199">
        <w:rPr>
          <w:rStyle w:val="Emphasis"/>
          <w:highlight w:val="green"/>
          <w:bdr w:val="single" w:sz="18" w:space="0" w:color="auto"/>
        </w:rPr>
        <w:t>jointly build a lunar research base</w:t>
      </w:r>
      <w:r w:rsidRPr="00E7764B">
        <w:rPr>
          <w:rStyle w:val="StyleUnderline"/>
          <w:rFonts w:asciiTheme="minorHAnsi" w:hAnsiTheme="minorHAnsi" w:cstheme="minorHAnsi"/>
        </w:rPr>
        <w:t>. President Xi Jinping has also he made sure China planted its flag on the Moon, which happened in December 2020, more than 50 years after the US reached the lunar surface.</w:t>
      </w:r>
    </w:p>
    <w:p w14:paraId="44D5A120" w14:textId="77777777" w:rsidR="001C7A65" w:rsidRPr="00F35F0D" w:rsidRDefault="001C7A65" w:rsidP="001C7A65">
      <w:pPr>
        <w:pStyle w:val="Heading4"/>
        <w:rPr>
          <w:rFonts w:cs="Arial"/>
          <w:u w:val="single"/>
        </w:rPr>
      </w:pPr>
      <w:r>
        <w:rPr>
          <w:rFonts w:cs="Arial"/>
        </w:rPr>
        <w:t xml:space="preserve">AT Grego - </w:t>
      </w:r>
      <w:r w:rsidRPr="00F35F0D">
        <w:rPr>
          <w:rFonts w:cs="Arial"/>
        </w:rPr>
        <w:t xml:space="preserve">No space war </w:t>
      </w:r>
    </w:p>
    <w:p w14:paraId="52932AB5" w14:textId="77777777" w:rsidR="001C7A65" w:rsidRDefault="001C7A65" w:rsidP="001C7A65">
      <w:r w:rsidRPr="0042714D">
        <w:rPr>
          <w:rFonts w:eastAsiaTheme="majorEastAsia" w:cstheme="majorBidi"/>
          <w:b/>
          <w:iCs/>
          <w:sz w:val="26"/>
        </w:rPr>
        <w:t>Hall 15</w:t>
      </w:r>
      <w:r>
        <w:t xml:space="preserve"> [</w:t>
      </w:r>
      <w:r w:rsidRPr="0042714D">
        <w:t xml:space="preserve">Luke Penn-Hall 15, Analyst at The Cipher Brief, M.A. from the Johns Hopkins School for Advanced International Studies, B.A. in International Relations and Religious Studies from Claremont McKenna College, “5 Reasons “Space War” Isn’t As Scary As It Sounds”, The Cipher Brief, 8/18/2015, </w:t>
      </w:r>
      <w:hyperlink r:id="rId10" w:history="1">
        <w:r w:rsidRPr="0042714D">
          <w:rPr>
            <w:rStyle w:val="Hyperlink"/>
          </w:rPr>
          <w:t>https://www.thecipherbrief.com/article/5-reasons-%E2%80%9Cspace-war%E2%80%9D-isn%E2%80%99t-scary-it-sounds</w:t>
        </w:r>
      </w:hyperlink>
      <w:r w:rsidRPr="0042714D">
        <w:t>] recut Adam</w:t>
      </w:r>
    </w:p>
    <w:p w14:paraId="72DA32AC" w14:textId="089A896A" w:rsidR="001C7A65" w:rsidRDefault="001C7A65" w:rsidP="001C7A65">
      <w:pPr>
        <w:rPr>
          <w:sz w:val="16"/>
        </w:rPr>
      </w:pPr>
      <w:r w:rsidRPr="005E4199">
        <w:rPr>
          <w:sz w:val="16"/>
        </w:rPr>
        <w:t xml:space="preserve">The </w:t>
      </w:r>
      <w:r w:rsidRPr="00B77C83">
        <w:rPr>
          <w:rStyle w:val="StyleUnderline"/>
        </w:rPr>
        <w:t>U.S. depends heavily on military and commercial satellite</w:t>
      </w:r>
      <w:r w:rsidRPr="000579AD">
        <w:rPr>
          <w:rStyle w:val="StyleUnderline"/>
        </w:rPr>
        <w:t>s</w:t>
      </w:r>
      <w:r w:rsidRPr="005E4199">
        <w:rPr>
          <w:sz w:val="16"/>
        </w:rPr>
        <w:t xml:space="preserve">. </w:t>
      </w:r>
      <w:r w:rsidRPr="000579AD">
        <w:rPr>
          <w:rStyle w:val="StyleUnderline"/>
        </w:rPr>
        <w:t>If a less satellite-dependent opponent launched an anti-satellite (ASAT) attack</w:t>
      </w:r>
      <w:r w:rsidRPr="005E4199">
        <w:rPr>
          <w:sz w:val="16"/>
        </w:rPr>
        <w:t xml:space="preserve">, it </w:t>
      </w:r>
      <w:r w:rsidRPr="000579AD">
        <w:rPr>
          <w:rStyle w:val="StyleUnderline"/>
        </w:rPr>
        <w:t>would have far greater impact on the U.S. than the attacker</w:t>
      </w:r>
      <w:r w:rsidRPr="005E4199">
        <w:rPr>
          <w:sz w:val="16"/>
        </w:rPr>
        <w:t xml:space="preserve">. However, it’s not as simple as that – for the following reasons: 1. </w:t>
      </w:r>
      <w:r w:rsidRPr="00B77C83">
        <w:rPr>
          <w:rStyle w:val="StyleUnderline"/>
        </w:rPr>
        <w:t xml:space="preserve">An </w:t>
      </w:r>
      <w:r w:rsidRPr="005E4199">
        <w:rPr>
          <w:rStyle w:val="StyleUnderline"/>
          <w:highlight w:val="green"/>
        </w:rPr>
        <w:t>ASAT attack</w:t>
      </w:r>
      <w:r w:rsidRPr="00B77C83">
        <w:rPr>
          <w:rStyle w:val="StyleUnderline"/>
        </w:rPr>
        <w:t xml:space="preserve"> would likely be </w:t>
      </w:r>
      <w:r w:rsidRPr="005E4199">
        <w:rPr>
          <w:rStyle w:val="StyleUnderline"/>
          <w:highlight w:val="green"/>
        </w:rPr>
        <w:t>part of</w:t>
      </w:r>
      <w:r w:rsidRPr="00B77C83">
        <w:rPr>
          <w:rStyle w:val="StyleUnderline"/>
        </w:rPr>
        <w:t xml:space="preserve"> a </w:t>
      </w:r>
      <w:r w:rsidRPr="005E4199">
        <w:rPr>
          <w:rStyle w:val="StyleUnderline"/>
          <w:highlight w:val="green"/>
        </w:rPr>
        <w:t>larger</w:t>
      </w:r>
      <w:r w:rsidRPr="00B77C83">
        <w:rPr>
          <w:rStyle w:val="StyleUnderline"/>
        </w:rPr>
        <w:t xml:space="preserve">, </w:t>
      </w:r>
      <w:r w:rsidRPr="000579AD">
        <w:rPr>
          <w:rStyle w:val="StyleUnderline"/>
        </w:rPr>
        <w:t>terrestrial</w:t>
      </w:r>
      <w:r w:rsidRPr="00B77C83">
        <w:rPr>
          <w:rStyle w:val="StyleUnderline"/>
        </w:rPr>
        <w:t xml:space="preserve"> </w:t>
      </w:r>
      <w:r w:rsidRPr="005E4199">
        <w:rPr>
          <w:rStyle w:val="StyleUnderline"/>
          <w:highlight w:val="green"/>
        </w:rPr>
        <w:t>attack</w:t>
      </w:r>
      <w:r w:rsidRPr="005E4199">
        <w:rPr>
          <w:sz w:val="16"/>
        </w:rPr>
        <w:t xml:space="preserve">. An </w:t>
      </w:r>
      <w:r w:rsidRPr="00B77C83">
        <w:rPr>
          <w:rStyle w:val="StyleUnderline"/>
        </w:rPr>
        <w:t xml:space="preserve">attack on space assets would be </w:t>
      </w:r>
      <w:r w:rsidRPr="005E4199">
        <w:rPr>
          <w:rStyle w:val="StyleUnderline"/>
          <w:highlight w:val="green"/>
        </w:rPr>
        <w:t>no different than</w:t>
      </w:r>
      <w:r w:rsidRPr="00B77C83">
        <w:rPr>
          <w:rStyle w:val="StyleUnderline"/>
        </w:rPr>
        <w:t xml:space="preserve"> an </w:t>
      </w:r>
      <w:r w:rsidRPr="005E4199">
        <w:rPr>
          <w:rStyle w:val="StyleUnderline"/>
          <w:highlight w:val="green"/>
        </w:rPr>
        <w:t>attack on territory</w:t>
      </w:r>
      <w:r w:rsidRPr="00B77C83">
        <w:rPr>
          <w:rStyle w:val="StyleUnderline"/>
        </w:rPr>
        <w:t xml:space="preserve"> or other assets </w:t>
      </w:r>
      <w:r w:rsidRPr="000579AD">
        <w:rPr>
          <w:rStyle w:val="StyleUnderline"/>
        </w:rPr>
        <w:t>on</w:t>
      </w:r>
      <w:r w:rsidRPr="00B77C83">
        <w:rPr>
          <w:rStyle w:val="StyleUnderline"/>
        </w:rPr>
        <w:t xml:space="preserve"> earth. </w:t>
      </w:r>
      <w:r w:rsidRPr="005E4199">
        <w:rPr>
          <w:sz w:val="16"/>
        </w:rPr>
        <w:t xml:space="preserve">This means that </w:t>
      </w:r>
      <w:r w:rsidRPr="000579AD">
        <w:rPr>
          <w:rStyle w:val="StyleUnderline"/>
        </w:rPr>
        <w:t>no space war would stay limited to space</w:t>
      </w:r>
      <w:r w:rsidRPr="005E4199">
        <w:rPr>
          <w:sz w:val="16"/>
        </w:rPr>
        <w:t xml:space="preserve">. An ASAT campaign </w:t>
      </w:r>
      <w:r w:rsidRPr="000579AD">
        <w:rPr>
          <w:rStyle w:val="StyleUnderline"/>
        </w:rPr>
        <w:t>would be part of a larger conventional military conflict</w:t>
      </w:r>
      <w:r w:rsidRPr="00B77C83">
        <w:rPr>
          <w:rStyle w:val="StyleUnderline"/>
        </w:rPr>
        <w:t xml:space="preserve"> that would play out on earth.</w:t>
      </w:r>
      <w:r w:rsidRPr="005E4199">
        <w:rPr>
          <w:sz w:val="16"/>
        </w:rPr>
        <w:t xml:space="preserve"> 2. </w:t>
      </w:r>
      <w:r w:rsidRPr="000579AD">
        <w:rPr>
          <w:rStyle w:val="StyleUnderline"/>
        </w:rPr>
        <w:t>Every country with ASAT capabilities also needs satellites</w:t>
      </w:r>
      <w:r w:rsidRPr="005E4199">
        <w:rPr>
          <w:sz w:val="16"/>
        </w:rPr>
        <w:t xml:space="preserve">. While </w:t>
      </w:r>
      <w:r w:rsidRPr="00B77C83">
        <w:rPr>
          <w:rStyle w:val="StyleUnderline"/>
        </w:rPr>
        <w:t xml:space="preserve">the United States is the most dependent on military satellites, most </w:t>
      </w:r>
      <w:r w:rsidRPr="005E4199">
        <w:rPr>
          <w:rStyle w:val="StyleUnderline"/>
          <w:highlight w:val="green"/>
        </w:rPr>
        <w:t>other countries need</w:t>
      </w:r>
      <w:r w:rsidRPr="00B77C83">
        <w:rPr>
          <w:rStyle w:val="StyleUnderline"/>
        </w:rPr>
        <w:t xml:space="preserve"> </w:t>
      </w:r>
      <w:r w:rsidRPr="005E4199">
        <w:rPr>
          <w:rStyle w:val="StyleUnderline"/>
          <w:highlight w:val="green"/>
        </w:rPr>
        <w:t>satellites</w:t>
      </w:r>
      <w:r w:rsidRPr="00B77C83">
        <w:rPr>
          <w:rStyle w:val="StyleUnderline"/>
        </w:rPr>
        <w:t xml:space="preserve"> to </w:t>
      </w:r>
      <w:r w:rsidRPr="000579AD">
        <w:rPr>
          <w:rStyle w:val="StyleUnderline"/>
        </w:rPr>
        <w:t>participate in the global economy</w:t>
      </w:r>
      <w:r w:rsidRPr="005E4199">
        <w:rPr>
          <w:sz w:val="16"/>
        </w:rPr>
        <w:t xml:space="preserve">. All </w:t>
      </w:r>
      <w:r w:rsidRPr="000579AD">
        <w:rPr>
          <w:rStyle w:val="StyleUnderline"/>
        </w:rPr>
        <w:t>countries</w:t>
      </w:r>
      <w:r w:rsidRPr="00B77C83">
        <w:rPr>
          <w:rStyle w:val="StyleUnderline"/>
        </w:rPr>
        <w:t xml:space="preserve"> that have the technical ability to play in this space – the </w:t>
      </w:r>
      <w:r w:rsidRPr="005E4199">
        <w:rPr>
          <w:rStyle w:val="StyleUnderline"/>
          <w:highlight w:val="green"/>
        </w:rPr>
        <w:t>U.S., Russia, China and India</w:t>
      </w:r>
      <w:r w:rsidRPr="005E4199">
        <w:rPr>
          <w:sz w:val="16"/>
        </w:rPr>
        <w:t xml:space="preserve"> - also </w:t>
      </w:r>
      <w:r w:rsidRPr="00B77C83">
        <w:rPr>
          <w:rStyle w:val="StyleUnderline"/>
        </w:rPr>
        <w:t xml:space="preserve">have a </w:t>
      </w:r>
      <w:r w:rsidRPr="005E4199">
        <w:rPr>
          <w:rStyle w:val="StyleUnderline"/>
          <w:highlight w:val="green"/>
        </w:rPr>
        <w:t>vested</w:t>
      </w:r>
      <w:r w:rsidRPr="00B77C83">
        <w:rPr>
          <w:rStyle w:val="StyleUnderline"/>
        </w:rPr>
        <w:t xml:space="preserve"> </w:t>
      </w:r>
      <w:r w:rsidRPr="005E4199">
        <w:rPr>
          <w:rStyle w:val="StyleUnderline"/>
          <w:highlight w:val="green"/>
        </w:rPr>
        <w:t>interest</w:t>
      </w:r>
      <w:r w:rsidRPr="00B77C83">
        <w:rPr>
          <w:rStyle w:val="StyleUnderline"/>
        </w:rPr>
        <w:t xml:space="preserve"> </w:t>
      </w:r>
      <w:r w:rsidRPr="005E4199">
        <w:rPr>
          <w:rStyle w:val="StyleUnderline"/>
          <w:highlight w:val="green"/>
        </w:rPr>
        <w:t>in</w:t>
      </w:r>
      <w:r w:rsidRPr="00B77C83">
        <w:rPr>
          <w:rStyle w:val="StyleUnderline"/>
        </w:rPr>
        <w:t xml:space="preserve"> </w:t>
      </w:r>
      <w:r w:rsidRPr="005E4199">
        <w:rPr>
          <w:rStyle w:val="StyleUnderline"/>
          <w:highlight w:val="green"/>
        </w:rPr>
        <w:t>preventing</w:t>
      </w:r>
      <w:r w:rsidRPr="00B77C83">
        <w:rPr>
          <w:rStyle w:val="StyleUnderline"/>
        </w:rPr>
        <w:t xml:space="preserve"> the </w:t>
      </w:r>
      <w:r w:rsidRPr="005E4199">
        <w:rPr>
          <w:rStyle w:val="StyleUnderline"/>
          <w:highlight w:val="green"/>
        </w:rPr>
        <w:t>militarization</w:t>
      </w:r>
      <w:r w:rsidRPr="00B77C83">
        <w:rPr>
          <w:rStyle w:val="StyleUnderline"/>
        </w:rPr>
        <w:t xml:space="preserve"> of space and protecting their own satellites</w:t>
      </w:r>
      <w:r w:rsidRPr="005E4199">
        <w:rPr>
          <w:sz w:val="16"/>
        </w:rPr>
        <w:t xml:space="preserve">. If any of those countries were to attack U.S. satellites, it </w:t>
      </w:r>
      <w:r w:rsidRPr="005E4199">
        <w:rPr>
          <w:rStyle w:val="StyleUnderline"/>
          <w:highlight w:val="green"/>
        </w:rPr>
        <w:t>would</w:t>
      </w:r>
      <w:r w:rsidRPr="00B77C83">
        <w:rPr>
          <w:rStyle w:val="StyleUnderline"/>
        </w:rPr>
        <w:t xml:space="preserve"> likely </w:t>
      </w:r>
      <w:r w:rsidRPr="005E4199">
        <w:rPr>
          <w:rStyle w:val="StyleUnderline"/>
          <w:highlight w:val="green"/>
        </w:rPr>
        <w:t>hurt them</w:t>
      </w:r>
      <w:r w:rsidRPr="00B77C83">
        <w:rPr>
          <w:rStyle w:val="StyleUnderline"/>
        </w:rPr>
        <w:t xml:space="preserve"> far </w:t>
      </w:r>
      <w:r w:rsidRPr="005E4199">
        <w:rPr>
          <w:rStyle w:val="StyleUnderline"/>
          <w:highlight w:val="green"/>
        </w:rPr>
        <w:t>more</w:t>
      </w:r>
      <w:r w:rsidRPr="00B77C83">
        <w:rPr>
          <w:rStyle w:val="StyleUnderline"/>
        </w:rPr>
        <w:t xml:space="preserve"> </w:t>
      </w:r>
      <w:r w:rsidRPr="005E4199">
        <w:rPr>
          <w:rStyle w:val="StyleUnderline"/>
          <w:highlight w:val="green"/>
        </w:rPr>
        <w:t>than</w:t>
      </w:r>
      <w:r w:rsidRPr="00B77C83">
        <w:rPr>
          <w:rStyle w:val="StyleUnderline"/>
        </w:rPr>
        <w:t xml:space="preserve"> it would hurt </w:t>
      </w:r>
      <w:r w:rsidRPr="000579AD">
        <w:rPr>
          <w:rStyle w:val="StyleUnderline"/>
        </w:rPr>
        <w:t>the</w:t>
      </w:r>
      <w:r w:rsidRPr="00B77C83">
        <w:rPr>
          <w:rStyle w:val="StyleUnderline"/>
        </w:rPr>
        <w:t xml:space="preserve"> </w:t>
      </w:r>
      <w:r w:rsidRPr="005E4199">
        <w:rPr>
          <w:rStyle w:val="StyleUnderline"/>
          <w:highlight w:val="green"/>
        </w:rPr>
        <w:t>U</w:t>
      </w:r>
      <w:r w:rsidRPr="00B77C83">
        <w:rPr>
          <w:rStyle w:val="StyleUnderline"/>
        </w:rPr>
        <w:t xml:space="preserve">nited </w:t>
      </w:r>
      <w:r w:rsidRPr="005E4199">
        <w:rPr>
          <w:rStyle w:val="StyleUnderline"/>
          <w:highlight w:val="green"/>
        </w:rPr>
        <w:t>S</w:t>
      </w:r>
      <w:r w:rsidRPr="00B77C83">
        <w:rPr>
          <w:rStyle w:val="StyleUnderline"/>
        </w:rPr>
        <w:t>tates.</w:t>
      </w:r>
      <w:r>
        <w:rPr>
          <w:rStyle w:val="StyleUnderline"/>
        </w:rPr>
        <w:t xml:space="preserve"> </w:t>
      </w:r>
      <w:r w:rsidRPr="005E4199">
        <w:rPr>
          <w:sz w:val="16"/>
        </w:rPr>
        <w:t xml:space="preserve">3. </w:t>
      </w:r>
      <w:r w:rsidRPr="005E4199">
        <w:rPr>
          <w:rStyle w:val="StyleUnderline"/>
          <w:highlight w:val="green"/>
        </w:rPr>
        <w:t>Destruction</w:t>
      </w:r>
      <w:r w:rsidRPr="00B77C83">
        <w:rPr>
          <w:rStyle w:val="StyleUnderline"/>
        </w:rPr>
        <w:t xml:space="preserve"> of </w:t>
      </w:r>
      <w:r w:rsidRPr="000579AD">
        <w:rPr>
          <w:rStyle w:val="StyleUnderline"/>
        </w:rPr>
        <w:t>satellites</w:t>
      </w:r>
      <w:r w:rsidRPr="00B77C83">
        <w:rPr>
          <w:rStyle w:val="StyleUnderline"/>
        </w:rPr>
        <w:t xml:space="preserve"> could </w:t>
      </w:r>
      <w:r w:rsidRPr="005E4199">
        <w:rPr>
          <w:rStyle w:val="StyleUnderline"/>
          <w:highlight w:val="green"/>
        </w:rPr>
        <w:t>create</w:t>
      </w:r>
      <w:r w:rsidRPr="00B77C83">
        <w:rPr>
          <w:rStyle w:val="StyleUnderline"/>
        </w:rPr>
        <w:t xml:space="preserve"> a damaging </w:t>
      </w:r>
      <w:r w:rsidRPr="000579AD">
        <w:rPr>
          <w:rStyle w:val="StyleUnderline"/>
        </w:rPr>
        <w:t>chain reaction</w:t>
      </w:r>
      <w:r w:rsidRPr="005E4199">
        <w:rPr>
          <w:sz w:val="16"/>
        </w:rPr>
        <w:t xml:space="preserve">. </w:t>
      </w:r>
      <w:r w:rsidRPr="00B77C83">
        <w:rPr>
          <w:rStyle w:val="StyleUnderline"/>
        </w:rPr>
        <w:t xml:space="preserve">Scientists warn that the violent destruction of satellites could </w:t>
      </w:r>
      <w:r w:rsidRPr="000579AD">
        <w:rPr>
          <w:rStyle w:val="StyleUnderline"/>
        </w:rPr>
        <w:t>result in</w:t>
      </w:r>
      <w:r w:rsidRPr="00B77C83">
        <w:rPr>
          <w:rStyle w:val="StyleUnderline"/>
        </w:rPr>
        <w:t xml:space="preserve"> an effect called an </w:t>
      </w:r>
      <w:r w:rsidRPr="005E4199">
        <w:rPr>
          <w:rStyle w:val="StyleUnderline"/>
          <w:highlight w:val="green"/>
        </w:rPr>
        <w:t>ablation</w:t>
      </w:r>
      <w:r w:rsidRPr="00B77C83">
        <w:rPr>
          <w:rStyle w:val="StyleUnderline"/>
        </w:rPr>
        <w:t xml:space="preserve"> </w:t>
      </w:r>
      <w:r w:rsidRPr="005E4199">
        <w:rPr>
          <w:rStyle w:val="StyleUnderline"/>
          <w:highlight w:val="green"/>
        </w:rPr>
        <w:t>cascade</w:t>
      </w:r>
      <w:r w:rsidRPr="00B77C83">
        <w:rPr>
          <w:rStyle w:val="StyleUnderline"/>
        </w:rPr>
        <w:t>.</w:t>
      </w:r>
      <w:r>
        <w:rPr>
          <w:rStyle w:val="StyleUnderline"/>
        </w:rPr>
        <w:t xml:space="preserve"> </w:t>
      </w:r>
      <w:r w:rsidRPr="00B77C83">
        <w:rPr>
          <w:rStyle w:val="StyleUnderline"/>
        </w:rPr>
        <w:t xml:space="preserve">High-velocity </w:t>
      </w:r>
      <w:r w:rsidRPr="005E4199">
        <w:rPr>
          <w:rStyle w:val="StyleUnderline"/>
          <w:highlight w:val="green"/>
        </w:rPr>
        <w:t>debris</w:t>
      </w:r>
      <w:r w:rsidRPr="00B77C83">
        <w:rPr>
          <w:rStyle w:val="StyleUnderline"/>
        </w:rPr>
        <w:t xml:space="preserve"> from a destroyed satellite could </w:t>
      </w:r>
      <w:r w:rsidRPr="005E4199">
        <w:rPr>
          <w:rStyle w:val="StyleUnderline"/>
          <w:highlight w:val="green"/>
        </w:rPr>
        <w:t>crash</w:t>
      </w:r>
      <w:r w:rsidRPr="00B77C83">
        <w:rPr>
          <w:rStyle w:val="StyleUnderline"/>
        </w:rPr>
        <w:t xml:space="preserve"> </w:t>
      </w:r>
      <w:r w:rsidRPr="005E4199">
        <w:rPr>
          <w:rStyle w:val="StyleUnderline"/>
          <w:highlight w:val="green"/>
        </w:rPr>
        <w:t>into other</w:t>
      </w:r>
      <w:r w:rsidRPr="00B77C83">
        <w:rPr>
          <w:rStyle w:val="StyleUnderline"/>
        </w:rPr>
        <w:t xml:space="preserve"> </w:t>
      </w:r>
      <w:r w:rsidRPr="005E4199">
        <w:rPr>
          <w:rStyle w:val="StyleUnderline"/>
          <w:highlight w:val="green"/>
        </w:rPr>
        <w:t>satellites</w:t>
      </w:r>
      <w:r w:rsidRPr="00B77C83">
        <w:rPr>
          <w:rStyle w:val="StyleUnderline"/>
        </w:rPr>
        <w:t xml:space="preserve"> and </w:t>
      </w:r>
      <w:r w:rsidRPr="000579AD">
        <w:rPr>
          <w:rStyle w:val="StyleUnderline"/>
        </w:rPr>
        <w:t>create</w:t>
      </w:r>
      <w:r w:rsidRPr="00B77C83">
        <w:rPr>
          <w:rStyle w:val="StyleUnderline"/>
        </w:rPr>
        <w:t xml:space="preserve"> more high-velocity debris.</w:t>
      </w:r>
      <w:r w:rsidRPr="005E4199">
        <w:rPr>
          <w:sz w:val="16"/>
        </w:rPr>
        <w:t xml:space="preserve"> If an </w:t>
      </w:r>
      <w:r w:rsidRPr="00B77C83">
        <w:rPr>
          <w:rStyle w:val="StyleUnderline"/>
        </w:rPr>
        <w:t xml:space="preserve">ablation cascade were to occur, it could </w:t>
      </w:r>
      <w:r w:rsidRPr="005E4199">
        <w:rPr>
          <w:rStyle w:val="StyleUnderline"/>
          <w:highlight w:val="green"/>
        </w:rPr>
        <w:t>render</w:t>
      </w:r>
      <w:r w:rsidRPr="00B77C83">
        <w:rPr>
          <w:rStyle w:val="StyleUnderline"/>
        </w:rPr>
        <w:t xml:space="preserve"> certain </w:t>
      </w:r>
      <w:r w:rsidRPr="005E4199">
        <w:rPr>
          <w:rStyle w:val="StyleUnderline"/>
          <w:highlight w:val="green"/>
        </w:rPr>
        <w:t>orbital levels</w:t>
      </w:r>
      <w:r w:rsidRPr="00B77C83">
        <w:rPr>
          <w:rStyle w:val="StyleUnderline"/>
        </w:rPr>
        <w:t xml:space="preserve"> </w:t>
      </w:r>
      <w:r w:rsidRPr="005E4199">
        <w:rPr>
          <w:rStyle w:val="StyleUnderline"/>
          <w:highlight w:val="green"/>
        </w:rPr>
        <w:t>completely unusable</w:t>
      </w:r>
      <w:r w:rsidRPr="00B77C83">
        <w:rPr>
          <w:rStyle w:val="StyleUnderline"/>
        </w:rPr>
        <w:t xml:space="preserve"> for centuries.</w:t>
      </w:r>
      <w:r>
        <w:rPr>
          <w:rStyle w:val="StyleUnderline"/>
        </w:rPr>
        <w:t xml:space="preserve"> </w:t>
      </w:r>
      <w:r w:rsidRPr="005E4199">
        <w:rPr>
          <w:sz w:val="16"/>
        </w:rPr>
        <w:t xml:space="preserve">4. Any country that threatened access to space </w:t>
      </w:r>
      <w:r w:rsidRPr="00B77C83">
        <w:rPr>
          <w:rStyle w:val="StyleUnderline"/>
        </w:rPr>
        <w:t xml:space="preserve">would </w:t>
      </w:r>
      <w:r w:rsidRPr="005E4199">
        <w:rPr>
          <w:rStyle w:val="StyleUnderline"/>
          <w:highlight w:val="green"/>
        </w:rPr>
        <w:t>threaten</w:t>
      </w:r>
      <w:r w:rsidRPr="00B77C83">
        <w:rPr>
          <w:rStyle w:val="StyleUnderline"/>
        </w:rPr>
        <w:t xml:space="preserve"> the </w:t>
      </w:r>
      <w:r w:rsidRPr="005E4199">
        <w:rPr>
          <w:rStyle w:val="StyleUnderline"/>
          <w:highlight w:val="green"/>
        </w:rPr>
        <w:t>global economy</w:t>
      </w:r>
      <w:r w:rsidRPr="00B77C83">
        <w:rPr>
          <w:rStyle w:val="StyleUnderline"/>
        </w:rPr>
        <w:t>.</w:t>
      </w:r>
      <w:r w:rsidRPr="005E4199">
        <w:rPr>
          <w:sz w:val="16"/>
        </w:rPr>
        <w:t xml:space="preserve"> Even if a full-blown ablation cascade didn’t occur, </w:t>
      </w:r>
      <w:r w:rsidRPr="000579AD">
        <w:rPr>
          <w:rStyle w:val="StyleUnderline"/>
        </w:rPr>
        <w:t>an ASAT campaign would cause debris, making operating in space more hazardous</w:t>
      </w:r>
      <w:r w:rsidRPr="005E4199">
        <w:rPr>
          <w:sz w:val="16"/>
        </w:rPr>
        <w:t xml:space="preserve">. </w:t>
      </w:r>
      <w:r w:rsidRPr="00B77C83">
        <w:rPr>
          <w:rStyle w:val="StyleUnderline"/>
        </w:rPr>
        <w:t xml:space="preserve">The global economy </w:t>
      </w:r>
      <w:r w:rsidRPr="005E4199">
        <w:rPr>
          <w:rStyle w:val="StyleUnderline"/>
          <w:highlight w:val="green"/>
        </w:rPr>
        <w:t>relies on</w:t>
      </w:r>
      <w:r w:rsidRPr="00B77C83">
        <w:rPr>
          <w:rStyle w:val="StyleUnderline"/>
        </w:rPr>
        <w:t xml:space="preserve"> </w:t>
      </w:r>
      <w:r w:rsidRPr="005E4199">
        <w:rPr>
          <w:rStyle w:val="StyleUnderline"/>
          <w:highlight w:val="green"/>
        </w:rPr>
        <w:t>satellites</w:t>
      </w:r>
      <w:r w:rsidRPr="00B77C83">
        <w:rPr>
          <w:rStyle w:val="StyleUnderline"/>
        </w:rPr>
        <w:t xml:space="preserve"> and any disruption of operations would be </w:t>
      </w:r>
      <w:r w:rsidRPr="005E4199">
        <w:rPr>
          <w:rStyle w:val="StyleUnderline"/>
          <w:highlight w:val="green"/>
        </w:rPr>
        <w:t>met with</w:t>
      </w:r>
      <w:r w:rsidRPr="00B77C83">
        <w:rPr>
          <w:rStyle w:val="StyleUnderline"/>
        </w:rPr>
        <w:t xml:space="preserve"> </w:t>
      </w:r>
      <w:r w:rsidRPr="005E4199">
        <w:rPr>
          <w:rStyle w:val="StyleUnderline"/>
          <w:highlight w:val="green"/>
        </w:rPr>
        <w:t>worldwide</w:t>
      </w:r>
      <w:r w:rsidRPr="00B77C83">
        <w:rPr>
          <w:rStyle w:val="StyleUnderline"/>
        </w:rPr>
        <w:t xml:space="preserve"> </w:t>
      </w:r>
      <w:r w:rsidRPr="005E4199">
        <w:rPr>
          <w:rStyle w:val="StyleUnderline"/>
          <w:highlight w:val="green"/>
        </w:rPr>
        <w:t>disapproval</w:t>
      </w:r>
      <w:r w:rsidRPr="00B77C83">
        <w:rPr>
          <w:rStyle w:val="StyleUnderline"/>
        </w:rPr>
        <w:t xml:space="preserve"> and severe economic ramifications.</w:t>
      </w:r>
      <w:r>
        <w:rPr>
          <w:rStyle w:val="StyleUnderline"/>
        </w:rPr>
        <w:t xml:space="preserve"> </w:t>
      </w:r>
      <w:r w:rsidRPr="005E4199">
        <w:rPr>
          <w:sz w:val="16"/>
        </w:rPr>
        <w:t xml:space="preserve">5. International Prohibits the Use of ASAT Weapons. </w:t>
      </w:r>
      <w:r w:rsidRPr="00B77C83">
        <w:rPr>
          <w:rStyle w:val="StyleUnderline"/>
        </w:rPr>
        <w:t xml:space="preserve">Several </w:t>
      </w:r>
      <w:r w:rsidRPr="005E4199">
        <w:rPr>
          <w:rStyle w:val="StyleUnderline"/>
          <w:highlight w:val="green"/>
        </w:rPr>
        <w:t>international treaties</w:t>
      </w:r>
      <w:r w:rsidRPr="00B77C83">
        <w:rPr>
          <w:rStyle w:val="StyleUnderline"/>
        </w:rPr>
        <w:t xml:space="preserve"> expressly </w:t>
      </w:r>
      <w:r w:rsidRPr="005E4199">
        <w:rPr>
          <w:rStyle w:val="StyleUnderline"/>
          <w:highlight w:val="green"/>
        </w:rPr>
        <w:t>prohibit</w:t>
      </w:r>
      <w:r w:rsidRPr="00B77C83">
        <w:rPr>
          <w:rStyle w:val="StyleUnderline"/>
        </w:rPr>
        <w:t xml:space="preserve"> signatory nations from </w:t>
      </w:r>
      <w:r w:rsidRPr="005E4199">
        <w:rPr>
          <w:rStyle w:val="StyleUnderline"/>
          <w:highlight w:val="green"/>
        </w:rPr>
        <w:t>attacking</w:t>
      </w:r>
      <w:r w:rsidRPr="00B77C83">
        <w:rPr>
          <w:rStyle w:val="StyleUnderline"/>
        </w:rPr>
        <w:t xml:space="preserve"> other countries’ space assets</w:t>
      </w:r>
      <w:r w:rsidRPr="005E4199">
        <w:rPr>
          <w:sz w:val="16"/>
        </w:rPr>
        <w:t xml:space="preserve">. </w:t>
      </w:r>
      <w:r w:rsidRPr="00F1720B">
        <w:rPr>
          <w:rStyle w:val="StyleUnderline"/>
        </w:rPr>
        <w:t xml:space="preserve">It </w:t>
      </w:r>
      <w:r w:rsidRPr="005E4199">
        <w:rPr>
          <w:rStyle w:val="StyleUnderline"/>
          <w:highlight w:val="green"/>
        </w:rPr>
        <w:t>is</w:t>
      </w:r>
      <w:r w:rsidRPr="005E4199">
        <w:rPr>
          <w:sz w:val="16"/>
        </w:rPr>
        <w:t xml:space="preserve"> </w:t>
      </w:r>
      <w:r w:rsidRPr="00B77C83">
        <w:rPr>
          <w:rStyle w:val="StyleUnderline"/>
        </w:rPr>
        <w:t xml:space="preserve">generally </w:t>
      </w:r>
      <w:r w:rsidRPr="005E4199">
        <w:rPr>
          <w:rStyle w:val="StyleUnderline"/>
          <w:highlight w:val="green"/>
        </w:rPr>
        <w:t xml:space="preserve">accepted </w:t>
      </w:r>
      <w:r w:rsidRPr="00F1720B">
        <w:rPr>
          <w:rStyle w:val="StyleUnderline"/>
        </w:rPr>
        <w:t>that</w:t>
      </w:r>
      <w:r w:rsidRPr="00B77C83">
        <w:rPr>
          <w:rStyle w:val="StyleUnderline"/>
        </w:rPr>
        <w:t xml:space="preserve"> </w:t>
      </w:r>
      <w:r w:rsidRPr="005E4199">
        <w:rPr>
          <w:rStyle w:val="StyleUnderline"/>
          <w:highlight w:val="green"/>
        </w:rPr>
        <w:t>space</w:t>
      </w:r>
      <w:r w:rsidRPr="00B77C83">
        <w:rPr>
          <w:rStyle w:val="StyleUnderline"/>
        </w:rPr>
        <w:t xml:space="preserve"> should be treated </w:t>
      </w:r>
      <w:r w:rsidRPr="005E4199">
        <w:rPr>
          <w:rStyle w:val="StyleUnderline"/>
          <w:highlight w:val="green"/>
        </w:rPr>
        <w:t>as</w:t>
      </w:r>
      <w:r w:rsidRPr="00B77C83">
        <w:rPr>
          <w:rStyle w:val="StyleUnderline"/>
        </w:rPr>
        <w:t xml:space="preserve"> a </w:t>
      </w:r>
      <w:r w:rsidRPr="005E4199">
        <w:rPr>
          <w:rStyle w:val="StyleUnderline"/>
          <w:highlight w:val="green"/>
        </w:rPr>
        <w:t>global common</w:t>
      </w:r>
      <w:r w:rsidRPr="00B77C83">
        <w:rPr>
          <w:rStyle w:val="StyleUnderline"/>
        </w:rPr>
        <w:t xml:space="preserve"> area, rather than a military domain.</w:t>
      </w:r>
      <w:r>
        <w:rPr>
          <w:rStyle w:val="StyleUnderline"/>
        </w:rPr>
        <w:t xml:space="preserve"> </w:t>
      </w:r>
      <w:r w:rsidRPr="005E4199">
        <w:rPr>
          <w:sz w:val="16"/>
        </w:rPr>
        <w:t xml:space="preserve">While it remains necessary for military planners to create contingency plans for a, </w:t>
      </w:r>
      <w:r w:rsidRPr="005E4199">
        <w:rPr>
          <w:rStyle w:val="StyleUnderline"/>
          <w:highlight w:val="green"/>
        </w:rPr>
        <w:t>space war</w:t>
      </w:r>
      <w:r w:rsidRPr="00F1720B">
        <w:rPr>
          <w:rStyle w:val="StyleUnderline"/>
        </w:rPr>
        <w:t xml:space="preserve"> </w:t>
      </w:r>
      <w:r w:rsidRPr="005E4199">
        <w:rPr>
          <w:sz w:val="16"/>
        </w:rPr>
        <w:t xml:space="preserve">it </w:t>
      </w:r>
      <w:r w:rsidRPr="00F1720B">
        <w:rPr>
          <w:rStyle w:val="StyleUnderline"/>
        </w:rPr>
        <w:t xml:space="preserve">is a highly </w:t>
      </w:r>
      <w:r w:rsidRPr="005E4199">
        <w:rPr>
          <w:rStyle w:val="StyleUnderline"/>
          <w:highlight w:val="green"/>
        </w:rPr>
        <w:t>unlikely</w:t>
      </w:r>
      <w:r w:rsidRPr="00B77C83">
        <w:rPr>
          <w:rStyle w:val="StyleUnderline"/>
        </w:rPr>
        <w:t xml:space="preserve"> scenario</w:t>
      </w:r>
      <w:r w:rsidRPr="005E4199">
        <w:rPr>
          <w:sz w:val="16"/>
        </w:rPr>
        <w:t xml:space="preserve">. </w:t>
      </w:r>
      <w:r w:rsidRPr="00B77C83">
        <w:rPr>
          <w:rStyle w:val="StyleUnderline"/>
        </w:rPr>
        <w:t>All involved parties are incentivized against attacking.</w:t>
      </w:r>
      <w:r>
        <w:rPr>
          <w:rStyle w:val="StyleUnderline"/>
        </w:rPr>
        <w:t xml:space="preserve"> </w:t>
      </w:r>
      <w:r w:rsidRPr="005E4199">
        <w:rPr>
          <w:sz w:val="16"/>
        </w:rPr>
        <w:t xml:space="preserve">However, if a space war did occur, it would be part of a larger conflict on Earth. Those concerned about the potential for war in space should be more concerned about the potential for war, period. </w:t>
      </w:r>
    </w:p>
    <w:p w14:paraId="416CAFE2" w14:textId="4B1B5DFB" w:rsidR="00696E37" w:rsidRPr="00420D68" w:rsidRDefault="00696E37" w:rsidP="00696E37">
      <w:pPr>
        <w:pStyle w:val="Heading4"/>
      </w:pPr>
      <w:r>
        <w:t>AT Yan</w:t>
      </w:r>
      <w:r w:rsidR="00126E8A">
        <w:t xml:space="preserve"> </w:t>
      </w:r>
      <w:r>
        <w:t xml:space="preserve">– No 1AR spin, its literally about private </w:t>
      </w:r>
      <w:r>
        <w:rPr>
          <w:u w:val="single"/>
        </w:rPr>
        <w:t>profit conflicts</w:t>
      </w:r>
      <w:r w:rsidR="00420D68" w:rsidRPr="00420D68">
        <w:t xml:space="preserve"> – Westlake reads </w:t>
      </w:r>
      <w:r w:rsidR="00420D68" w:rsidRPr="00420D68">
        <w:rPr>
          <w:highlight w:val="green"/>
        </w:rPr>
        <w:t>green</w:t>
      </w:r>
    </w:p>
    <w:p w14:paraId="01A45210" w14:textId="1F208475" w:rsidR="00696E37" w:rsidRPr="009F0BBF" w:rsidRDefault="00126E8A" w:rsidP="00696E37">
      <w:r>
        <w:rPr>
          <w:rStyle w:val="Style13ptBold"/>
        </w:rPr>
        <w:t xml:space="preserve">1AC </w:t>
      </w:r>
      <w:r w:rsidR="00696E37" w:rsidRPr="003821D8">
        <w:rPr>
          <w:rStyle w:val="Style13ptBold"/>
        </w:rPr>
        <w:t>Yan 18</w:t>
      </w:r>
      <w:r w:rsidR="00696E37" w:rsidRPr="009F0BBF">
        <w:t xml:space="preserve"> [Laura Yan is a writer in Brooklyn. Her writing has appeared in Wired, GQ, The Cut, Pacific Standard, </w:t>
      </w:r>
      <w:proofErr w:type="spellStart"/>
      <w:r w:rsidR="00696E37" w:rsidRPr="009F0BBF">
        <w:t>Longreads</w:t>
      </w:r>
      <w:proofErr w:type="spellEnd"/>
      <w:r w:rsidR="00696E37" w:rsidRPr="009F0BBF">
        <w:t>, The Outline, and elsewhere. Should We Really Be Mining in Space? May 5, 2018. https://www.popularmechanics.com/space/a20195040/should-we-be-really-be-mining-in-space/</w:t>
      </w:r>
      <w:r w:rsidR="00696E37">
        <w:t>]</w:t>
      </w:r>
    </w:p>
    <w:p w14:paraId="17ECE4F0" w14:textId="77777777" w:rsidR="00696E37" w:rsidRPr="00B63AB5" w:rsidRDefault="00696E37" w:rsidP="00696E37">
      <w:r w:rsidRPr="005077BD">
        <w:rPr>
          <w:highlight w:val="cyan"/>
          <w:u w:val="single"/>
        </w:rPr>
        <w:t>Imagine</w:t>
      </w:r>
      <w:r w:rsidRPr="00B63AB5">
        <w:t xml:space="preserve">, for instance, </w:t>
      </w:r>
      <w:r w:rsidRPr="005077BD">
        <w:rPr>
          <w:highlight w:val="cyan"/>
          <w:u w:val="single"/>
        </w:rPr>
        <w:t>an asteroid</w:t>
      </w:r>
      <w:r w:rsidRPr="00B63AB5">
        <w:t xml:space="preserve"> that </w:t>
      </w:r>
      <w:r w:rsidRPr="005077BD">
        <w:rPr>
          <w:highlight w:val="cyan"/>
          <w:u w:val="single"/>
        </w:rPr>
        <w:t>contains as many platinum-group metals as all reserves</w:t>
      </w:r>
      <w:r w:rsidRPr="005077BD">
        <w:rPr>
          <w:u w:val="single"/>
        </w:rPr>
        <w:t xml:space="preserve"> on Earth</w:t>
      </w:r>
      <w:r w:rsidRPr="00B63AB5">
        <w:t xml:space="preserve">. </w:t>
      </w:r>
      <w:r w:rsidRPr="00696E37">
        <w:rPr>
          <w:highlight w:val="cyan"/>
          <w:u w:val="single"/>
        </w:rPr>
        <w:t xml:space="preserve">Businesses will </w:t>
      </w:r>
      <w:r w:rsidRPr="00696E37">
        <w:rPr>
          <w:rStyle w:val="Emphasis"/>
          <w:highlight w:val="cyan"/>
        </w:rPr>
        <w:t>compete</w:t>
      </w:r>
      <w:r w:rsidRPr="00B63AB5">
        <w:t xml:space="preserve"> for the precious resource, and the </w:t>
      </w:r>
      <w:r w:rsidRPr="005077BD">
        <w:rPr>
          <w:highlight w:val="cyan"/>
          <w:u w:val="single"/>
        </w:rPr>
        <w:t>competing may</w:t>
      </w:r>
      <w:r w:rsidRPr="005077BD">
        <w:rPr>
          <w:u w:val="single"/>
        </w:rPr>
        <w:t xml:space="preserve"> soon </w:t>
      </w:r>
      <w:r w:rsidRPr="005077BD">
        <w:rPr>
          <w:highlight w:val="cyan"/>
          <w:u w:val="single"/>
        </w:rPr>
        <w:t xml:space="preserve">turn into </w:t>
      </w:r>
      <w:r w:rsidRPr="00CD6DEF">
        <w:rPr>
          <w:rStyle w:val="Emphasis"/>
          <w:highlight w:val="cyan"/>
        </w:rPr>
        <w:t>battle</w:t>
      </w:r>
      <w:r w:rsidRPr="005077BD">
        <w:rPr>
          <w:highlight w:val="cyan"/>
          <w:u w:val="single"/>
        </w:rPr>
        <w:t xml:space="preserve"> by </w:t>
      </w:r>
      <w:r w:rsidRPr="00CD6DEF">
        <w:rPr>
          <w:rStyle w:val="Emphasis"/>
          <w:highlight w:val="cyan"/>
        </w:rPr>
        <w:t>armed sat</w:t>
      </w:r>
      <w:r w:rsidRPr="00B63AB5">
        <w:t>ellite</w:t>
      </w:r>
      <w:r w:rsidRPr="00CD6DEF">
        <w:rPr>
          <w:rStyle w:val="Emphasis"/>
          <w:highlight w:val="cyan"/>
        </w:rPr>
        <w:t>s</w:t>
      </w:r>
      <w:r w:rsidRPr="00B63AB5">
        <w:t xml:space="preserve">, </w:t>
      </w:r>
      <w:r w:rsidRPr="005077BD">
        <w:rPr>
          <w:highlight w:val="cyan"/>
          <w:u w:val="single"/>
        </w:rPr>
        <w:t>which</w:t>
      </w:r>
      <w:r w:rsidRPr="005077BD">
        <w:rPr>
          <w:u w:val="single"/>
        </w:rPr>
        <w:t xml:space="preserve"> can </w:t>
      </w:r>
      <w:r w:rsidRPr="005077BD">
        <w:rPr>
          <w:highlight w:val="cyan"/>
          <w:u w:val="single"/>
        </w:rPr>
        <w:t>lead</w:t>
      </w:r>
      <w:r w:rsidRPr="00B63AB5">
        <w:t xml:space="preserve"> back </w:t>
      </w:r>
      <w:r w:rsidRPr="005077BD">
        <w:rPr>
          <w:highlight w:val="cyan"/>
          <w:u w:val="single"/>
        </w:rPr>
        <w:t xml:space="preserve">to </w:t>
      </w:r>
      <w:r w:rsidRPr="00CD6DEF">
        <w:rPr>
          <w:rStyle w:val="Emphasis"/>
          <w:highlight w:val="cyan"/>
        </w:rPr>
        <w:t>conflicts on Earth</w:t>
      </w:r>
      <w:r w:rsidRPr="00B63AB5">
        <w:t xml:space="preserve">. The act of mining itself could also be dangerous: </w:t>
      </w:r>
      <w:r w:rsidRPr="005077BD">
        <w:rPr>
          <w:highlight w:val="cyan"/>
          <w:u w:val="single"/>
        </w:rPr>
        <w:t>if</w:t>
      </w:r>
      <w:r w:rsidRPr="005077BD">
        <w:rPr>
          <w:u w:val="single"/>
        </w:rPr>
        <w:t xml:space="preserve"> space-</w:t>
      </w:r>
      <w:r w:rsidRPr="005077BD">
        <w:rPr>
          <w:highlight w:val="cyan"/>
          <w:u w:val="single"/>
        </w:rPr>
        <w:t xml:space="preserve">mining </w:t>
      </w:r>
      <w:r w:rsidRPr="00CD6DEF">
        <w:rPr>
          <w:rStyle w:val="Emphasis"/>
          <w:highlight w:val="cyan"/>
        </w:rPr>
        <w:t>break up asteroids</w:t>
      </w:r>
      <w:r w:rsidRPr="00CD6DEF">
        <w:rPr>
          <w:highlight w:val="cyan"/>
        </w:rPr>
        <w:t xml:space="preserve">, </w:t>
      </w:r>
      <w:r w:rsidRPr="005077BD">
        <w:rPr>
          <w:highlight w:val="cyan"/>
          <w:u w:val="single"/>
        </w:rPr>
        <w:t xml:space="preserve">it could harm other </w:t>
      </w:r>
      <w:r w:rsidRPr="00CD6DEF">
        <w:rPr>
          <w:rStyle w:val="Emphasis"/>
          <w:highlight w:val="cyan"/>
        </w:rPr>
        <w:t>sat</w:t>
      </w:r>
      <w:r w:rsidRPr="00B63AB5">
        <w:t>ellite</w:t>
      </w:r>
      <w:r w:rsidRPr="00CD6DEF">
        <w:rPr>
          <w:rStyle w:val="Emphasis"/>
          <w:highlight w:val="cyan"/>
        </w:rPr>
        <w:t>s</w:t>
      </w:r>
      <w:r w:rsidRPr="00B63AB5">
        <w:t>, spacecrafts and astronauts.</w:t>
      </w:r>
    </w:p>
    <w:p w14:paraId="76179CB5" w14:textId="77777777" w:rsidR="00696E37" w:rsidRPr="001C39FF" w:rsidRDefault="00696E37" w:rsidP="00696E37">
      <w:pPr>
        <w:rPr>
          <w:rStyle w:val="StyleUnderline"/>
          <w:b/>
        </w:rPr>
      </w:pPr>
      <w:proofErr w:type="spellStart"/>
      <w:r w:rsidRPr="005077BD">
        <w:rPr>
          <w:u w:val="single"/>
        </w:rPr>
        <w:t>Commerical</w:t>
      </w:r>
      <w:proofErr w:type="spellEnd"/>
      <w:r w:rsidRPr="005077BD">
        <w:rPr>
          <w:u w:val="single"/>
        </w:rPr>
        <w:t xml:space="preserve"> </w:t>
      </w:r>
      <w:r w:rsidRPr="00696E37">
        <w:rPr>
          <w:highlight w:val="green"/>
          <w:u w:val="single"/>
        </w:rPr>
        <w:t xml:space="preserve">space mining could lead to </w:t>
      </w:r>
      <w:r w:rsidRPr="00696E37">
        <w:rPr>
          <w:rStyle w:val="Emphasis"/>
          <w:highlight w:val="green"/>
        </w:rPr>
        <w:t>conflicts</w:t>
      </w:r>
      <w:r w:rsidRPr="00696E37">
        <w:rPr>
          <w:highlight w:val="green"/>
          <w:u w:val="single"/>
        </w:rPr>
        <w:t xml:space="preserve"> between </w:t>
      </w:r>
      <w:r w:rsidRPr="00696E37">
        <w:rPr>
          <w:rStyle w:val="Emphasis"/>
          <w:highlight w:val="green"/>
        </w:rPr>
        <w:t>profitability</w:t>
      </w:r>
      <w:r w:rsidRPr="00696E37">
        <w:rPr>
          <w:highlight w:val="green"/>
          <w:u w:val="single"/>
        </w:rPr>
        <w:t xml:space="preserve"> and </w:t>
      </w:r>
      <w:r w:rsidRPr="00696E37">
        <w:rPr>
          <w:rStyle w:val="Emphasis"/>
          <w:highlight w:val="green"/>
        </w:rPr>
        <w:t>public interest</w:t>
      </w:r>
      <w:r w:rsidRPr="00B63AB5">
        <w:t xml:space="preserve">. "Once you’re on board with the commercial space industry, then you as a researcher must accept, if not support, everything that comes with it," </w:t>
      </w:r>
      <w:proofErr w:type="spellStart"/>
      <w:r w:rsidRPr="00B63AB5">
        <w:t>Skibba</w:t>
      </w:r>
      <w:proofErr w:type="spellEnd"/>
      <w:r w:rsidRPr="00B63AB5">
        <w:t xml:space="preserve"> writes. "To succeed, these </w:t>
      </w:r>
      <w:r w:rsidRPr="00696E37">
        <w:rPr>
          <w:highlight w:val="green"/>
          <w:u w:val="single"/>
        </w:rPr>
        <w:t xml:space="preserve">businesses will seek </w:t>
      </w:r>
      <w:r w:rsidRPr="00696E37">
        <w:rPr>
          <w:rStyle w:val="Emphasis"/>
          <w:highlight w:val="green"/>
        </w:rPr>
        <w:t>profitable missions</w:t>
      </w:r>
      <w:r w:rsidRPr="00CD6DEF">
        <w:t>,</w:t>
      </w:r>
      <w:r w:rsidRPr="00B63AB5">
        <w:t xml:space="preserve"> </w:t>
      </w:r>
      <w:r w:rsidRPr="005077BD">
        <w:rPr>
          <w:u w:val="single"/>
        </w:rPr>
        <w:t xml:space="preserve">while </w:t>
      </w:r>
      <w:r w:rsidRPr="005077BD">
        <w:rPr>
          <w:highlight w:val="cyan"/>
          <w:u w:val="single"/>
        </w:rPr>
        <w:t>science</w:t>
      </w:r>
      <w:r w:rsidRPr="00B63AB5">
        <w:t xml:space="preserve">, </w:t>
      </w:r>
      <w:r w:rsidRPr="005077BD">
        <w:rPr>
          <w:u w:val="single"/>
        </w:rPr>
        <w:t>exploration</w:t>
      </w:r>
      <w:r w:rsidRPr="00B63AB5">
        <w:t xml:space="preserve">, </w:t>
      </w:r>
      <w:r w:rsidRPr="005077BD">
        <w:rPr>
          <w:u w:val="single"/>
        </w:rPr>
        <w:t>and discovery</w:t>
      </w:r>
      <w:r w:rsidRPr="00B63AB5">
        <w:t>—goals that stimulate public interest—</w:t>
      </w:r>
      <w:r w:rsidRPr="005077BD">
        <w:rPr>
          <w:highlight w:val="cyan"/>
          <w:u w:val="single"/>
        </w:rPr>
        <w:t xml:space="preserve">will </w:t>
      </w:r>
      <w:r w:rsidRPr="00CD6DEF">
        <w:rPr>
          <w:rStyle w:val="Emphasis"/>
          <w:highlight w:val="cyan"/>
        </w:rPr>
        <w:t>inevitably have lower priority</w:t>
      </w:r>
      <w:r w:rsidRPr="00B63AB5">
        <w:t>,"</w:t>
      </w:r>
    </w:p>
    <w:p w14:paraId="2B9655F7" w14:textId="77777777" w:rsidR="00696E37" w:rsidRPr="005E4199" w:rsidRDefault="00696E37" w:rsidP="001C7A65">
      <w:pPr>
        <w:rPr>
          <w:sz w:val="16"/>
        </w:rPr>
      </w:pPr>
    </w:p>
    <w:p w14:paraId="151711A2" w14:textId="15DFDF2A" w:rsidR="001C7A65" w:rsidRDefault="001C7A65" w:rsidP="001C7A65">
      <w:pPr>
        <w:pStyle w:val="Heading3"/>
      </w:pPr>
      <w:r>
        <w:t xml:space="preserve">1NC – AT: </w:t>
      </w:r>
      <w:r w:rsidR="0049558F">
        <w:t>Collisions</w:t>
      </w:r>
      <w:r>
        <w:t xml:space="preserve"> </w:t>
      </w:r>
      <w:r w:rsidR="0049558F">
        <w:t>Advantage</w:t>
      </w:r>
    </w:p>
    <w:p w14:paraId="1C70A9D4" w14:textId="3C189A22" w:rsidR="0049558F" w:rsidRPr="00420D68" w:rsidRDefault="0049558F" w:rsidP="0049558F">
      <w:pPr>
        <w:pStyle w:val="Heading4"/>
        <w:rPr>
          <w:rStyle w:val="StyleUnderline"/>
        </w:rPr>
      </w:pPr>
      <w:r>
        <w:rPr>
          <w:rFonts w:cs="Calibri"/>
          <w:color w:val="000000" w:themeColor="text1"/>
        </w:rPr>
        <w:t xml:space="preserve">Asteroid deflection is already being done by </w:t>
      </w:r>
      <w:r w:rsidR="00420D68">
        <w:rPr>
          <w:rFonts w:cs="Calibri"/>
          <w:color w:val="000000" w:themeColor="text1"/>
        </w:rPr>
        <w:t xml:space="preserve">NASA – Westlake reads </w:t>
      </w:r>
      <w:r w:rsidR="00420D68" w:rsidRPr="00420D68">
        <w:rPr>
          <w:rFonts w:cs="Calibri"/>
          <w:color w:val="000000" w:themeColor="text1"/>
          <w:highlight w:val="cyan"/>
        </w:rPr>
        <w:t>blue</w:t>
      </w:r>
    </w:p>
    <w:p w14:paraId="292FE3F0" w14:textId="77777777" w:rsidR="0049558F" w:rsidRPr="00355308" w:rsidRDefault="0049558F" w:rsidP="0049558F">
      <w:pPr>
        <w:rPr>
          <w:color w:val="000000" w:themeColor="text1"/>
        </w:rPr>
      </w:pPr>
      <w:proofErr w:type="spellStart"/>
      <w:r w:rsidRPr="00355308">
        <w:rPr>
          <w:rStyle w:val="Heading4Char"/>
          <w:rFonts w:cs="Calibri"/>
        </w:rPr>
        <w:t>Drmola</w:t>
      </w:r>
      <w:proofErr w:type="spellEnd"/>
      <w:r w:rsidRPr="00355308">
        <w:rPr>
          <w:rStyle w:val="Heading4Char"/>
          <w:rFonts w:cs="Calibri"/>
        </w:rPr>
        <w:t xml:space="preserve"> and </w:t>
      </w:r>
      <w:proofErr w:type="spellStart"/>
      <w:r w:rsidRPr="00355308">
        <w:rPr>
          <w:rStyle w:val="Heading4Char"/>
          <w:rFonts w:cs="Calibri"/>
        </w:rPr>
        <w:t>Mareš</w:t>
      </w:r>
      <w:proofErr w:type="spellEnd"/>
      <w:r w:rsidRPr="00355308">
        <w:rPr>
          <w:rStyle w:val="Heading4Char"/>
          <w:rFonts w:cs="Calibri"/>
        </w:rPr>
        <w:t xml:space="preserve"> 15</w:t>
      </w:r>
      <w:r w:rsidRPr="00355308">
        <w:rPr>
          <w:color w:val="000000" w:themeColor="text1"/>
        </w:rPr>
        <w:t xml:space="preserve"> - Jakub </w:t>
      </w:r>
      <w:proofErr w:type="spellStart"/>
      <w:r w:rsidRPr="00355308">
        <w:rPr>
          <w:color w:val="000000" w:themeColor="text1"/>
        </w:rPr>
        <w:t>Drmola</w:t>
      </w:r>
      <w:proofErr w:type="spellEnd"/>
      <w:r w:rsidRPr="00355308">
        <w:rPr>
          <w:color w:val="000000" w:themeColor="text1"/>
        </w:rPr>
        <w:t xml:space="preserve"> is a PhD student and Miroslav </w:t>
      </w:r>
      <w:proofErr w:type="spellStart"/>
      <w:r w:rsidRPr="00355308">
        <w:rPr>
          <w:color w:val="000000" w:themeColor="text1"/>
        </w:rPr>
        <w:t>Mareš</w:t>
      </w:r>
      <w:proofErr w:type="spellEnd"/>
      <w:r w:rsidRPr="00355308">
        <w:rPr>
          <w:color w:val="000000" w:themeColor="text1"/>
        </w:rPr>
        <w:t xml:space="preserve"> professor, at the </w:t>
      </w:r>
      <w:proofErr w:type="spellStart"/>
      <w:r w:rsidRPr="00355308">
        <w:rPr>
          <w:color w:val="000000" w:themeColor="text1"/>
        </w:rPr>
        <w:t>Divison</w:t>
      </w:r>
      <w:proofErr w:type="spellEnd"/>
      <w:r w:rsidRPr="00355308">
        <w:rPr>
          <w:color w:val="000000" w:themeColor="text1"/>
        </w:rPr>
        <w:t xml:space="preserve">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1" w:history="1">
        <w:r w:rsidRPr="00355308">
          <w:rPr>
            <w:color w:val="000000" w:themeColor="text1"/>
          </w:rPr>
          <w:t>https://academic.oup.com/astrogeo/article/56/5/5.15/235650</w:t>
        </w:r>
      </w:hyperlink>
    </w:p>
    <w:p w14:paraId="2D483153" w14:textId="77777777" w:rsidR="0049558F" w:rsidRPr="00355308" w:rsidRDefault="0049558F" w:rsidP="0049558F">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355308">
        <w:rPr>
          <w:rStyle w:val="StyleUnderline"/>
        </w:rPr>
        <w:t>Ostro</w:t>
      </w:r>
      <w:proofErr w:type="spellEnd"/>
      <w:r w:rsidRPr="00355308">
        <w:rPr>
          <w:rStyle w:val="StyleUnderline"/>
        </w:rPr>
        <w:t xml:space="preserve"> 1999). There are different speculative costs and benefits associated with either option, which would vary with the size, orbit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w:t>
      </w:r>
      <w:r w:rsidRPr="00B61374">
        <w:rPr>
          <w:rStyle w:val="StyleUnderline"/>
        </w:rPr>
        <w:t xml:space="preserve">Moon or possibly at one of the Earth’s </w:t>
      </w:r>
      <w:proofErr w:type="spellStart"/>
      <w:r w:rsidRPr="00B61374">
        <w:rPr>
          <w:rStyle w:val="StyleUnderline"/>
        </w:rPr>
        <w:t>Lagrangian</w:t>
      </w:r>
      <w:proofErr w:type="spellEnd"/>
      <w:r w:rsidRPr="00B61374">
        <w:rPr>
          <w:rStyle w:val="StyleUnderline"/>
        </w:rPr>
        <w:t xml:space="preserve"> points. Indeed, </w:t>
      </w:r>
      <w:r w:rsidRPr="00B61374">
        <w:rPr>
          <w:rStyle w:val="StyleUnderline"/>
          <w:highlight w:val="cyan"/>
        </w:rPr>
        <w:t>NASA</w:t>
      </w:r>
      <w:r w:rsidRPr="00B61374">
        <w:rPr>
          <w:rStyle w:val="StyleUnderline"/>
        </w:rPr>
        <w:t xml:space="preserve"> has </w:t>
      </w:r>
      <w:r w:rsidRPr="00B61374">
        <w:rPr>
          <w:rStyle w:val="StyleUnderline"/>
          <w:highlight w:val="cyan"/>
        </w:rPr>
        <w:t>already</w:t>
      </w:r>
      <w:r w:rsidRPr="00B61374">
        <w:rPr>
          <w:rStyle w:val="StyleUnderline"/>
        </w:rPr>
        <w:t xml:space="preserve"> </w:t>
      </w:r>
      <w:r w:rsidRPr="00B61374">
        <w:rPr>
          <w:rStyle w:val="StyleUnderline"/>
          <w:highlight w:val="cyan"/>
        </w:rPr>
        <w:t>planned</w:t>
      </w:r>
      <w:r w:rsidRPr="00B61374">
        <w:rPr>
          <w:rStyle w:val="StyleUnderline"/>
        </w:rPr>
        <w:t xml:space="preserve"> a </w:t>
      </w:r>
      <w:r w:rsidRPr="00B61374">
        <w:rPr>
          <w:rStyle w:val="StyleUnderline"/>
          <w:highlight w:val="cyan"/>
        </w:rPr>
        <w:t>mission</w:t>
      </w:r>
      <w:r w:rsidRPr="00B61374">
        <w:rPr>
          <w:rStyle w:val="StyleUnderline"/>
        </w:rPr>
        <w:t xml:space="preserve"> </w:t>
      </w:r>
      <w:r w:rsidRPr="00B61374">
        <w:rPr>
          <w:rStyle w:val="StyleUnderline"/>
          <w:highlight w:val="cyan"/>
        </w:rPr>
        <w:t>to</w:t>
      </w:r>
      <w:r w:rsidRPr="00B61374">
        <w:rPr>
          <w:rStyle w:val="StyleUnderline"/>
        </w:rPr>
        <w:t xml:space="preserve"> </w:t>
      </w:r>
      <w:r w:rsidRPr="00B61374">
        <w:rPr>
          <w:rStyle w:val="StyleUnderline"/>
          <w:highlight w:val="cyan"/>
        </w:rPr>
        <w:t>capture</w:t>
      </w:r>
      <w:r w:rsidRPr="00B61374">
        <w:rPr>
          <w:rStyle w:val="StyleUnderline"/>
        </w:rPr>
        <w:t xml:space="preserve"> a </w:t>
      </w:r>
      <w:r w:rsidRPr="00B61374">
        <w:rPr>
          <w:rStyle w:val="StyleUnderline"/>
          <w:highlight w:val="cyan"/>
        </w:rPr>
        <w:t>small</w:t>
      </w:r>
      <w:r w:rsidRPr="00B61374">
        <w:rPr>
          <w:rStyle w:val="StyleUnderline"/>
        </w:rPr>
        <w:t xml:space="preserve"> </w:t>
      </w:r>
      <w:r w:rsidRPr="00B61374">
        <w:rPr>
          <w:rStyle w:val="StyleUnderline"/>
          <w:highlight w:val="cyan"/>
        </w:rPr>
        <w:t>asteroid</w:t>
      </w:r>
      <w:r w:rsidRPr="00B61374">
        <w:rPr>
          <w:rStyle w:val="StyleUnderline"/>
        </w:rPr>
        <w:t xml:space="preserve"> and </w:t>
      </w:r>
      <w:r w:rsidRPr="00B61374">
        <w:rPr>
          <w:rStyle w:val="StyleUnderline"/>
          <w:highlight w:val="cyan"/>
        </w:rPr>
        <w:t>place it in a high cislunar orbit</w:t>
      </w:r>
      <w:r w:rsidRPr="00B61374">
        <w:rPr>
          <w:rStyle w:val="StyleUnderline"/>
        </w:rPr>
        <w:t xml:space="preserve">, where it would serve as a destination for future manned missions and experiments. This “Asteroid Redirect Mission” is to </w:t>
      </w:r>
      <w:r w:rsidRPr="00B61374">
        <w:rPr>
          <w:rStyle w:val="StyleUnderline"/>
          <w:highlight w:val="cyan"/>
        </w:rPr>
        <w:t>take place in the next decade</w:t>
      </w:r>
      <w:r w:rsidRPr="00B61374">
        <w:rPr>
          <w:rStyle w:val="StyleUnderline"/>
        </w:rPr>
        <w:t xml:space="preserve"> and is being pitched mainly as a stepping stone</w:t>
      </w:r>
      <w:r w:rsidRPr="00355308">
        <w:rPr>
          <w:color w:val="000000" w:themeColor="text1"/>
          <w:sz w:val="16"/>
        </w:rPr>
        <w:t xml:space="preserve"> </w:t>
      </w:r>
      <w:r w:rsidRPr="00355308">
        <w:rPr>
          <w:rStyle w:val="StyleUnderline"/>
        </w:rPr>
        <w:t xml:space="preserve">towards a future mission to Mars (see box “NASA’s Asteroid Redirect Mission”; Brophy et al. 2012, Burchell 2014, Gates et al. 2015). </w:t>
      </w:r>
      <w:proofErr w:type="spellStart"/>
      <w:r w:rsidRPr="00355308">
        <w:rPr>
          <w:rStyle w:val="StyleUnderline"/>
        </w:rPr>
        <w:t>Programmes</w:t>
      </w:r>
      <w:proofErr w:type="spellEnd"/>
      <w:r w:rsidRPr="00355308">
        <w:rPr>
          <w:rStyle w:val="StyleUnderline"/>
        </w:rPr>
        <w:t xml:space="preserve">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w:t>
      </w:r>
      <w:proofErr w:type="spellStart"/>
      <w:r w:rsidRPr="00355308">
        <w:rPr>
          <w:rStyle w:val="StyleUnderline"/>
        </w:rPr>
        <w:t>Baoyin</w:t>
      </w:r>
      <w:proofErr w:type="spellEnd"/>
      <w:r w:rsidRPr="00355308">
        <w:rPr>
          <w:rStyle w:val="StyleUnderline"/>
        </w:rPr>
        <w:t xml:space="preserve"> et al. 2011) in order to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sz w:val="22"/>
          <w:highlight w:val="green"/>
        </w:rPr>
        <w:t>even a tiny</w:t>
      </w:r>
      <w:r w:rsidRPr="00355308">
        <w:rPr>
          <w:rStyle w:val="Style13ptBold"/>
          <w:color w:val="000000" w:themeColor="text1"/>
          <w:sz w:val="22"/>
        </w:rPr>
        <w:t xml:space="preserve"> technical or human </w:t>
      </w:r>
      <w:r w:rsidRPr="00355308">
        <w:rPr>
          <w:rStyle w:val="Style13ptBold"/>
          <w:color w:val="000000" w:themeColor="text1"/>
          <w:sz w:val="22"/>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sz w:val="22"/>
          <w:highlight w:val="green"/>
        </w:rPr>
        <w:t>might send it crashing into the Earth</w:t>
      </w:r>
      <w:r w:rsidRPr="00355308">
        <w:rPr>
          <w:rStyle w:val="Style13ptBold"/>
          <w:color w:val="000000" w:themeColor="text1"/>
          <w:sz w:val="22"/>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w:t>
      </w:r>
      <w:r w:rsidRPr="00B61374">
        <w:rPr>
          <w:rStyle w:val="StyleUnderline"/>
        </w:rPr>
        <w:t xml:space="preserve">Undoubtedly, </w:t>
      </w:r>
      <w:r w:rsidRPr="00B61374">
        <w:rPr>
          <w:rStyle w:val="StyleUnderline"/>
          <w:highlight w:val="cyan"/>
        </w:rPr>
        <w:t>we will not be steering</w:t>
      </w:r>
      <w:r w:rsidRPr="00B61374">
        <w:rPr>
          <w:rStyle w:val="StyleUnderline"/>
        </w:rPr>
        <w:t xml:space="preserve"> as many </w:t>
      </w:r>
      <w:r w:rsidRPr="00B61374">
        <w:rPr>
          <w:rStyle w:val="StyleUnderline"/>
          <w:highlight w:val="cyan"/>
        </w:rPr>
        <w:t>asteroids</w:t>
      </w:r>
      <w:r w:rsidRPr="00B61374">
        <w:rPr>
          <w:rStyle w:val="StyleUnderline"/>
        </w:rPr>
        <w:t xml:space="preserve"> as we steer planes </w:t>
      </w:r>
      <w:r w:rsidRPr="00B61374">
        <w:rPr>
          <w:rStyle w:val="StyleUnderline"/>
          <w:highlight w:val="cyan"/>
        </w:rPr>
        <w:t>any</w:t>
      </w:r>
      <w:r w:rsidRPr="00B61374">
        <w:rPr>
          <w:rStyle w:val="StyleUnderline"/>
        </w:rPr>
        <w:t xml:space="preserve"> </w:t>
      </w:r>
      <w:r w:rsidRPr="00B61374">
        <w:rPr>
          <w:rStyle w:val="StyleUnderline"/>
          <w:highlight w:val="cyan"/>
        </w:rPr>
        <w:t>time soon</w:t>
      </w:r>
      <w:r w:rsidRPr="00B61374">
        <w:rPr>
          <w:rStyle w:val="StyleUnderline"/>
        </w:rPr>
        <w:t>,</w:t>
      </w:r>
      <w:r w:rsidRPr="00355308">
        <w:rPr>
          <w:color w:val="000000" w:themeColor="text1"/>
          <w:sz w:val="16"/>
        </w:rPr>
        <w:t xml:space="preserve">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sz w:val="22"/>
        </w:rPr>
        <w:t>The second source of risk is the intentional misuse</w:t>
      </w:r>
      <w:r w:rsidRPr="00355308">
        <w:rPr>
          <w:color w:val="000000" w:themeColor="text1"/>
          <w:sz w:val="16"/>
        </w:rPr>
        <w:t xml:space="preserve">, similar to the original deflection dilemma. But the </w:t>
      </w:r>
      <w:r w:rsidRPr="00355308">
        <w:rPr>
          <w:rStyle w:val="Style13ptBold"/>
          <w:color w:val="000000" w:themeColor="text1"/>
          <w:sz w:val="22"/>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w:t>
      </w:r>
      <w:proofErr w:type="spellStart"/>
      <w:r w:rsidRPr="00355308">
        <w:rPr>
          <w:color w:val="000000" w:themeColor="text1"/>
          <w:sz w:val="16"/>
        </w:rPr>
        <w:t>defence</w:t>
      </w:r>
      <w:proofErr w:type="spellEnd"/>
      <w:r w:rsidRPr="00355308">
        <w:rPr>
          <w:color w:val="000000" w:themeColor="text1"/>
          <w:sz w:val="16"/>
        </w:rPr>
        <w:t xml:space="preserv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 xml:space="preserve">and </w:t>
      </w:r>
      <w:proofErr w:type="spellStart"/>
      <w:r w:rsidRPr="00355308">
        <w:rPr>
          <w:rStyle w:val="StyleUnderline"/>
          <w:color w:val="000000" w:themeColor="text1"/>
          <w:highlight w:val="green"/>
        </w:rPr>
        <w:t>wellfunded</w:t>
      </w:r>
      <w:proofErr w:type="spellEnd"/>
      <w:r w:rsidRPr="00355308">
        <w:rPr>
          <w:rStyle w:val="StyleUnderline"/>
          <w:color w:val="000000" w:themeColor="text1"/>
          <w:highlight w:val="green"/>
        </w:rPr>
        <w:t xml:space="preserve">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sz w:val="22"/>
        </w:rPr>
        <w:t xml:space="preserve">a </w:t>
      </w:r>
      <w:r w:rsidRPr="00355308">
        <w:rPr>
          <w:rStyle w:val="Style13ptBold"/>
          <w:color w:val="000000" w:themeColor="text1"/>
          <w:sz w:val="22"/>
          <w:highlight w:val="green"/>
        </w:rPr>
        <w:t>blanket</w:t>
      </w:r>
      <w:r w:rsidRPr="00355308">
        <w:rPr>
          <w:rStyle w:val="Style13ptBold"/>
          <w:color w:val="000000" w:themeColor="text1"/>
          <w:sz w:val="22"/>
        </w:rPr>
        <w:t xml:space="preserve"> </w:t>
      </w:r>
      <w:r w:rsidRPr="00355308">
        <w:rPr>
          <w:rStyle w:val="Style13ptBold"/>
          <w:color w:val="000000" w:themeColor="text1"/>
          <w:sz w:val="22"/>
          <w:highlight w:val="green"/>
        </w:rPr>
        <w:t>ban on the</w:t>
      </w:r>
      <w:r w:rsidRPr="00355308">
        <w:rPr>
          <w:rStyle w:val="Style13ptBold"/>
          <w:color w:val="000000" w:themeColor="text1"/>
          <w:sz w:val="22"/>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w:t>
      </w:r>
      <w:proofErr w:type="spellStart"/>
      <w:r w:rsidRPr="00355308">
        <w:rPr>
          <w:rStyle w:val="StyleUnderline"/>
        </w:rPr>
        <w:t>spacebased</w:t>
      </w:r>
      <w:proofErr w:type="spellEnd"/>
      <w:r w:rsidRPr="00355308">
        <w:rPr>
          <w:rStyle w:val="StyleUnderline"/>
        </w:rPr>
        <w:t xml:space="preserve">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355308">
        <w:rPr>
          <w:color w:val="000000" w:themeColor="text1"/>
          <w:sz w:val="16"/>
        </w:rPr>
        <w:t>programmes</w:t>
      </w:r>
      <w:proofErr w:type="spellEnd"/>
      <w:r w:rsidRPr="00355308">
        <w:rPr>
          <w:color w:val="000000" w:themeColor="text1"/>
          <w:sz w:val="16"/>
        </w:rPr>
        <w:t xml:space="preserve">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sz w:val="22"/>
        </w:rPr>
        <w:t>hardly anyone anticipated</w:t>
      </w:r>
      <w:r w:rsidRPr="00355308">
        <w:rPr>
          <w:color w:val="000000" w:themeColor="text1"/>
          <w:u w:val="single"/>
        </w:rPr>
        <w:t xml:space="preserve"> </w:t>
      </w:r>
      <w:r w:rsidRPr="00355308">
        <w:rPr>
          <w:rStyle w:val="Style13ptBold"/>
          <w:color w:val="000000" w:themeColor="text1"/>
          <w:sz w:val="22"/>
        </w:rPr>
        <w:t>having virtually the entire repository of human knowledge at our fingertips</w:t>
      </w:r>
      <w:r w:rsidRPr="00355308">
        <w:rPr>
          <w:color w:val="000000" w:themeColor="text1"/>
          <w:sz w:val="16"/>
        </w:rPr>
        <w:t xml:space="preserve"> at all times (except Douglas Adams). Whether the deflection dilemma forever remains an unmaterialized threat or it becomes a palpable problem, </w:t>
      </w:r>
      <w:r w:rsidRPr="00355308">
        <w:rPr>
          <w:rStyle w:val="Style13ptBold"/>
          <w:color w:val="000000" w:themeColor="text1"/>
          <w:sz w:val="22"/>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xml:space="preserve">.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w:t>
      </w:r>
      <w:proofErr w:type="spellStart"/>
      <w:r w:rsidRPr="00355308">
        <w:rPr>
          <w:color w:val="000000" w:themeColor="text1"/>
          <w:sz w:val="16"/>
        </w:rPr>
        <w:t>paralysed</w:t>
      </w:r>
      <w:proofErr w:type="spellEnd"/>
      <w:r w:rsidRPr="00355308">
        <w:rPr>
          <w:color w:val="000000" w:themeColor="text1"/>
          <w:sz w:val="16"/>
        </w:rPr>
        <w:t xml:space="preserve"> by unwarranted fear. Either extreme would be harmful for our future.●</w:t>
      </w:r>
    </w:p>
    <w:p w14:paraId="45990D67" w14:textId="77777777" w:rsidR="0049558F" w:rsidRPr="00B55AD5" w:rsidRDefault="0049558F" w:rsidP="0049558F">
      <w:pPr>
        <w:pStyle w:val="Heading4"/>
      </w:pPr>
      <w:proofErr w:type="spellStart"/>
      <w:r>
        <w:t>Cntrl</w:t>
      </w:r>
      <w:proofErr w:type="spellEnd"/>
      <w:r>
        <w:t xml:space="preserve"> F space ex, one blue, private entities in this second advantage it comes up once – the </w:t>
      </w:r>
      <w:proofErr w:type="spellStart"/>
      <w:r>
        <w:t>drmola</w:t>
      </w:r>
      <w:proofErr w:type="spellEnd"/>
      <w:r>
        <w:t xml:space="preserve"> and mares ev is in the context of resource transportation that is also equally done by </w:t>
      </w:r>
      <w:proofErr w:type="spellStart"/>
      <w:r>
        <w:t>nasa</w:t>
      </w:r>
      <w:proofErr w:type="spellEnd"/>
      <w:r>
        <w:t xml:space="preserve"> to transport things like moon dust and samples from outer space </w:t>
      </w:r>
    </w:p>
    <w:p w14:paraId="48811E35" w14:textId="77777777" w:rsidR="0049558F" w:rsidRPr="0049558F" w:rsidRDefault="0049558F" w:rsidP="0049558F"/>
    <w:p w14:paraId="2467BBD7" w14:textId="77777777" w:rsidR="0049558F" w:rsidRPr="00232802" w:rsidRDefault="0049558F" w:rsidP="0049558F">
      <w:pPr>
        <w:pStyle w:val="Heading4"/>
        <w:rPr>
          <w:color w:val="FF0000"/>
        </w:rPr>
      </w:pPr>
      <w:r w:rsidRPr="00232802">
        <w:rPr>
          <w:color w:val="FF0000"/>
        </w:rPr>
        <w:t xml:space="preserve">Planetary defense is technically impossible. </w:t>
      </w:r>
    </w:p>
    <w:p w14:paraId="567DE4CA" w14:textId="1F57F151" w:rsidR="0049558F" w:rsidRPr="00232802" w:rsidRDefault="0049558F" w:rsidP="0049558F">
      <w:pPr>
        <w:rPr>
          <w:rFonts w:eastAsia="Calibri"/>
          <w:b/>
          <w:bCs/>
          <w:color w:val="FF0000"/>
          <w:sz w:val="26"/>
          <w:u w:val="single"/>
        </w:rPr>
      </w:pPr>
      <w:r w:rsidRPr="00232802">
        <w:rPr>
          <w:rFonts w:eastAsia="Calibri"/>
          <w:b/>
          <w:bCs/>
          <w:color w:val="FF0000"/>
          <w:sz w:val="26"/>
        </w:rPr>
        <w:t xml:space="preserve">Kerr, MA, 13 </w:t>
      </w:r>
      <w:r w:rsidRPr="00232802">
        <w:rPr>
          <w:rFonts w:eastAsia="Calibri"/>
          <w:color w:val="FF0000"/>
          <w:sz w:val="16"/>
        </w:rPr>
        <w:t>(Richard A., Planetary Scientists Casting Doubt On Feasibility of Plan to Corral Asteroid Science, New Series, Vol. 340, No. 6133 (10 May 2013), pp. 668-669 )</w:t>
      </w:r>
    </w:p>
    <w:p w14:paraId="36BEFACA" w14:textId="77777777" w:rsidR="0049558F" w:rsidRPr="00232802" w:rsidRDefault="0049558F" w:rsidP="0049558F">
      <w:pPr>
        <w:rPr>
          <w:rFonts w:eastAsia="Calibri"/>
          <w:color w:val="FF0000"/>
          <w:sz w:val="16"/>
        </w:rPr>
      </w:pPr>
      <w:r w:rsidRPr="00232802">
        <w:rPr>
          <w:rFonts w:eastAsia="Calibri"/>
          <w:color w:val="FF0000"/>
          <w:highlight w:val="green"/>
          <w:u w:val="single"/>
        </w:rPr>
        <w:t>NASA's</w:t>
      </w:r>
      <w:r w:rsidRPr="00232802">
        <w:rPr>
          <w:rFonts w:eastAsia="Calibri"/>
          <w:color w:val="FF0000"/>
          <w:u w:val="single"/>
        </w:rPr>
        <w:t xml:space="preserve"> new </w:t>
      </w:r>
      <w:r w:rsidRPr="00232802">
        <w:rPr>
          <w:rFonts w:eastAsia="Calibri"/>
          <w:color w:val="FF0000"/>
          <w:highlight w:val="green"/>
          <w:u w:val="single"/>
        </w:rPr>
        <w:t xml:space="preserve">plan </w:t>
      </w:r>
      <w:r w:rsidRPr="00232802">
        <w:rPr>
          <w:rFonts w:eastAsia="Calibri"/>
          <w:color w:val="FF0000"/>
          <w:u w:val="single"/>
        </w:rPr>
        <w:t>to capture a tiny asteroid</w:t>
      </w:r>
      <w:r w:rsidRPr="00232802">
        <w:rPr>
          <w:rFonts w:eastAsia="Calibri"/>
          <w:color w:val="FF0000"/>
          <w:sz w:val="16"/>
        </w:rPr>
        <w:t xml:space="preserve"> in deep space and lodge it in the Earth-moon system so that astronauts can get their hands on it </w:t>
      </w:r>
      <w:r w:rsidRPr="00232802">
        <w:rPr>
          <w:rFonts w:eastAsia="Calibri"/>
          <w:color w:val="FF0000"/>
          <w:u w:val="single"/>
        </w:rPr>
        <w:t>is certainly audacious</w:t>
      </w:r>
      <w:r w:rsidRPr="00232802">
        <w:rPr>
          <w:rFonts w:eastAsia="Calibri"/>
          <w:color w:val="FF0000"/>
          <w:sz w:val="16"/>
        </w:rPr>
        <w:t xml:space="preserve">. But </w:t>
      </w:r>
      <w:r w:rsidRPr="00232802">
        <w:rPr>
          <w:rFonts w:eastAsia="Calibri"/>
          <w:color w:val="FF0000"/>
          <w:u w:val="single"/>
        </w:rPr>
        <w:t>instead of cheering</w:t>
      </w:r>
      <w:r w:rsidRPr="00232802">
        <w:rPr>
          <w:rFonts w:eastAsia="Calibri"/>
          <w:color w:val="FF0000"/>
          <w:sz w:val="16"/>
        </w:rPr>
        <w:t xml:space="preserve">, a lot of </w:t>
      </w:r>
      <w:r w:rsidRPr="00232802">
        <w:rPr>
          <w:rFonts w:eastAsia="Calibri"/>
          <w:color w:val="FF0000"/>
          <w:u w:val="single"/>
        </w:rPr>
        <w:t xml:space="preserve">planetary </w:t>
      </w:r>
      <w:r w:rsidRPr="00232802">
        <w:rPr>
          <w:rFonts w:eastAsia="Calibri"/>
          <w:color w:val="FF0000"/>
          <w:highlight w:val="green"/>
          <w:u w:val="single"/>
        </w:rPr>
        <w:t xml:space="preserve">scientists are </w:t>
      </w:r>
      <w:r w:rsidRPr="00232802">
        <w:rPr>
          <w:rFonts w:eastAsia="Calibri"/>
          <w:b/>
          <w:iCs/>
          <w:color w:val="FF0000"/>
          <w:highlight w:val="green"/>
          <w:u w:val="single"/>
          <w:bdr w:val="single" w:sz="8" w:space="0" w:color="auto"/>
        </w:rPr>
        <w:t>dubious</w:t>
      </w:r>
      <w:r w:rsidRPr="00232802">
        <w:rPr>
          <w:rFonts w:eastAsia="Calibri"/>
          <w:color w:val="FF0000"/>
          <w:highlight w:val="green"/>
          <w:u w:val="single"/>
        </w:rPr>
        <w:t xml:space="preserve"> </w:t>
      </w:r>
      <w:r w:rsidRPr="00232802">
        <w:rPr>
          <w:rFonts w:eastAsia="Calibri"/>
          <w:color w:val="FF0000"/>
          <w:u w:val="single"/>
        </w:rPr>
        <w:t>about the mission's chances</w:t>
      </w:r>
      <w:r w:rsidRPr="00232802">
        <w:rPr>
          <w:rFonts w:eastAsia="Calibri"/>
          <w:color w:val="FF0000"/>
          <w:sz w:val="16"/>
        </w:rPr>
        <w:t xml:space="preserve"> of </w:t>
      </w:r>
      <w:proofErr w:type="spellStart"/>
      <w:r w:rsidRPr="00232802">
        <w:rPr>
          <w:rFonts w:eastAsia="Calibri"/>
          <w:color w:val="FF0000"/>
          <w:sz w:val="16"/>
        </w:rPr>
        <w:t>suc</w:t>
      </w:r>
      <w:proofErr w:type="spellEnd"/>
      <w:r w:rsidRPr="00232802">
        <w:rPr>
          <w:rFonts w:eastAsia="Calibri"/>
          <w:color w:val="FF0000"/>
          <w:sz w:val="16"/>
        </w:rPr>
        <w:t xml:space="preserve"> </w:t>
      </w:r>
      <w:proofErr w:type="spellStart"/>
      <w:r w:rsidRPr="00232802">
        <w:rPr>
          <w:rFonts w:eastAsia="Calibri"/>
          <w:color w:val="FF0000"/>
          <w:sz w:val="16"/>
        </w:rPr>
        <w:t>cess</w:t>
      </w:r>
      <w:proofErr w:type="spellEnd"/>
      <w:r w:rsidRPr="00232802">
        <w:rPr>
          <w:rFonts w:eastAsia="Calibri"/>
          <w:color w:val="FF0000"/>
          <w:sz w:val="16"/>
        </w:rPr>
        <w:t xml:space="preserve">. They also say that </w:t>
      </w:r>
      <w:r w:rsidRPr="00232802">
        <w:rPr>
          <w:rFonts w:eastAsia="Calibri"/>
          <w:color w:val="FF0000"/>
          <w:u w:val="single"/>
        </w:rPr>
        <w:t xml:space="preserve">the claimed side </w:t>
      </w:r>
      <w:r w:rsidRPr="00232802">
        <w:rPr>
          <w:rFonts w:eastAsia="Calibri"/>
          <w:color w:val="FF0000"/>
          <w:highlight w:val="green"/>
          <w:u w:val="single"/>
        </w:rPr>
        <w:t>benefits</w:t>
      </w:r>
      <w:r w:rsidRPr="00232802">
        <w:rPr>
          <w:rFonts w:eastAsia="Calibri"/>
          <w:color w:val="FF0000"/>
          <w:sz w:val="16"/>
        </w:rPr>
        <w:t xml:space="preserve">, should the mission somehow </w:t>
      </w:r>
      <w:proofErr w:type="spellStart"/>
      <w:r w:rsidRPr="00232802">
        <w:rPr>
          <w:rFonts w:eastAsia="Calibri"/>
          <w:color w:val="FF0000"/>
          <w:sz w:val="16"/>
        </w:rPr>
        <w:t>suc</w:t>
      </w:r>
      <w:proofErr w:type="spellEnd"/>
      <w:r w:rsidRPr="00232802">
        <w:rPr>
          <w:rFonts w:eastAsia="Calibri"/>
          <w:color w:val="FF0000"/>
          <w:sz w:val="16"/>
        </w:rPr>
        <w:t xml:space="preserve"> </w:t>
      </w:r>
      <w:proofErr w:type="spellStart"/>
      <w:r w:rsidRPr="00232802">
        <w:rPr>
          <w:rFonts w:eastAsia="Calibri"/>
          <w:color w:val="FF0000"/>
          <w:sz w:val="16"/>
        </w:rPr>
        <w:t>ceed</w:t>
      </w:r>
      <w:proofErr w:type="spellEnd"/>
      <w:r w:rsidRPr="00232802">
        <w:rPr>
          <w:rFonts w:eastAsia="Calibri"/>
          <w:color w:val="FF0000"/>
          <w:sz w:val="16"/>
        </w:rPr>
        <w:t xml:space="preserve">, </w:t>
      </w:r>
      <w:r w:rsidRPr="00232802">
        <w:rPr>
          <w:rFonts w:eastAsia="Calibri"/>
          <w:b/>
          <w:iCs/>
          <w:color w:val="FF0000"/>
          <w:highlight w:val="green"/>
          <w:u w:val="single"/>
          <w:bdr w:val="single" w:sz="8" w:space="0" w:color="auto"/>
        </w:rPr>
        <w:t>are</w:t>
      </w:r>
      <w:r w:rsidRPr="00232802">
        <w:rPr>
          <w:rFonts w:eastAsia="Calibri"/>
          <w:b/>
          <w:iCs/>
          <w:color w:val="FF0000"/>
          <w:u w:val="single"/>
          <w:bdr w:val="single" w:sz="8" w:space="0" w:color="auto"/>
        </w:rPr>
        <w:t xml:space="preserve"> largely </w:t>
      </w:r>
      <w:r w:rsidRPr="00232802">
        <w:rPr>
          <w:rFonts w:eastAsia="Calibri"/>
          <w:b/>
          <w:iCs/>
          <w:color w:val="FF0000"/>
          <w:highlight w:val="green"/>
          <w:u w:val="single"/>
          <w:bdr w:val="single" w:sz="8" w:space="0" w:color="auto"/>
        </w:rPr>
        <w:t>imaginary</w:t>
      </w:r>
      <w:r w:rsidRPr="00232802">
        <w:rPr>
          <w:rFonts w:eastAsia="Calibri"/>
          <w:color w:val="FF0000"/>
          <w:sz w:val="16"/>
        </w:rPr>
        <w:t xml:space="preserve">. Most </w:t>
      </w:r>
      <w:r w:rsidRPr="00232802">
        <w:rPr>
          <w:rFonts w:eastAsia="Calibri"/>
          <w:color w:val="FF0000"/>
          <w:u w:val="single"/>
        </w:rPr>
        <w:t>asteroid scientists were surprised to hear NASA announce</w:t>
      </w:r>
      <w:r w:rsidRPr="00232802">
        <w:rPr>
          <w:rFonts w:eastAsia="Calibri"/>
          <w:color w:val="FF0000"/>
          <w:sz w:val="16"/>
        </w:rPr>
        <w:t xml:space="preserve"> last month that </w:t>
      </w:r>
      <w:r w:rsidRPr="00232802">
        <w:rPr>
          <w:rFonts w:eastAsia="Calibri"/>
          <w:color w:val="FF0000"/>
          <w:u w:val="single"/>
        </w:rPr>
        <w:t>its</w:t>
      </w:r>
      <w:r w:rsidRPr="00232802">
        <w:rPr>
          <w:rFonts w:eastAsia="Calibri"/>
          <w:color w:val="FF0000"/>
          <w:sz w:val="16"/>
        </w:rPr>
        <w:t xml:space="preserve"> 2014 </w:t>
      </w:r>
      <w:r w:rsidRPr="00232802">
        <w:rPr>
          <w:rFonts w:eastAsia="Calibri"/>
          <w:color w:val="FF0000"/>
          <w:u w:val="single"/>
        </w:rPr>
        <w:t>budget request</w:t>
      </w:r>
      <w:r w:rsidRPr="00232802">
        <w:rPr>
          <w:rFonts w:eastAsia="Calibri"/>
          <w:color w:val="FF0000"/>
          <w:sz w:val="16"/>
        </w:rPr>
        <w:t xml:space="preserve"> includes $105 </w:t>
      </w:r>
      <w:proofErr w:type="spellStart"/>
      <w:r w:rsidRPr="00232802">
        <w:rPr>
          <w:rFonts w:eastAsia="Calibri"/>
          <w:color w:val="FF0000"/>
          <w:sz w:val="16"/>
        </w:rPr>
        <w:t>mil lion</w:t>
      </w:r>
      <w:proofErr w:type="spellEnd"/>
      <w:r w:rsidRPr="00232802">
        <w:rPr>
          <w:rFonts w:eastAsia="Calibri"/>
          <w:color w:val="FF0000"/>
          <w:sz w:val="16"/>
        </w:rPr>
        <w:t xml:space="preserve"> to begin work on a mission that would send a robotic spacecraft to capture an aster </w:t>
      </w:r>
      <w:proofErr w:type="spellStart"/>
      <w:r w:rsidRPr="00232802">
        <w:rPr>
          <w:rFonts w:eastAsia="Calibri"/>
          <w:color w:val="FF0000"/>
          <w:sz w:val="16"/>
        </w:rPr>
        <w:t>oid</w:t>
      </w:r>
      <w:proofErr w:type="spellEnd"/>
      <w:r w:rsidRPr="00232802">
        <w:rPr>
          <w:rFonts w:eastAsia="Calibri"/>
          <w:color w:val="FF0000"/>
          <w:sz w:val="16"/>
        </w:rPr>
        <w:t xml:space="preserve"> as early as 2019 and haul it back so that astronauts could rendezvous with it by 2022. In addition to fulfilling President Barack Obama's promise to have astronauts explore an asteroid by 2025, </w:t>
      </w:r>
      <w:r w:rsidRPr="00232802">
        <w:rPr>
          <w:rFonts w:eastAsia="Calibri"/>
          <w:color w:val="FF0000"/>
          <w:u w:val="single"/>
        </w:rPr>
        <w:t>NASA says</w:t>
      </w:r>
      <w:r w:rsidRPr="00232802">
        <w:rPr>
          <w:rFonts w:eastAsia="Calibri"/>
          <w:color w:val="FF0000"/>
          <w:sz w:val="16"/>
        </w:rPr>
        <w:t xml:space="preserve"> that </w:t>
      </w:r>
      <w:r w:rsidRPr="00232802">
        <w:rPr>
          <w:rFonts w:eastAsia="Calibri"/>
          <w:color w:val="FF0000"/>
          <w:u w:val="single"/>
        </w:rPr>
        <w:t>the mission will accelerate efforts to protect the planet from marauding asteroids</w:t>
      </w:r>
      <w:r w:rsidRPr="00232802">
        <w:rPr>
          <w:rFonts w:eastAsia="Calibri"/>
          <w:color w:val="FF0000"/>
          <w:sz w:val="16"/>
        </w:rPr>
        <w:t xml:space="preserve"> and hone the skills and technology needed to tap their mineral resources. </w:t>
      </w:r>
      <w:r w:rsidRPr="00232802">
        <w:rPr>
          <w:rFonts w:eastAsia="Calibri"/>
          <w:color w:val="FF0000"/>
          <w:u w:val="single"/>
        </w:rPr>
        <w:t>But "</w:t>
      </w:r>
      <w:r w:rsidRPr="00232802">
        <w:rPr>
          <w:rFonts w:eastAsia="Calibri"/>
          <w:color w:val="FF0000"/>
          <w:highlight w:val="green"/>
          <w:u w:val="single"/>
        </w:rPr>
        <w:t xml:space="preserve">there's a </w:t>
      </w:r>
      <w:r w:rsidRPr="00232802">
        <w:rPr>
          <w:rFonts w:eastAsia="Calibri"/>
          <w:color w:val="FF0000"/>
          <w:u w:val="single"/>
        </w:rPr>
        <w:t xml:space="preserve">real </w:t>
      </w:r>
      <w:r w:rsidRPr="00232802">
        <w:rPr>
          <w:rFonts w:eastAsia="Calibri"/>
          <w:b/>
          <w:iCs/>
          <w:color w:val="FF0000"/>
          <w:highlight w:val="green"/>
          <w:u w:val="single"/>
          <w:bdr w:val="single" w:sz="8" w:space="0" w:color="auto"/>
        </w:rPr>
        <w:t>credibility</w:t>
      </w:r>
      <w:r w:rsidRPr="00232802">
        <w:rPr>
          <w:rFonts w:eastAsia="Calibri"/>
          <w:b/>
          <w:iCs/>
          <w:color w:val="FF0000"/>
          <w:u w:val="single"/>
          <w:bdr w:val="single" w:sz="8" w:space="0" w:color="auto"/>
        </w:rPr>
        <w:t xml:space="preserve"> </w:t>
      </w:r>
      <w:r w:rsidRPr="00232802">
        <w:rPr>
          <w:rFonts w:eastAsia="Calibri"/>
          <w:b/>
          <w:iCs/>
          <w:color w:val="FF0000"/>
          <w:highlight w:val="green"/>
          <w:u w:val="single"/>
          <w:bdr w:val="single" w:sz="8" w:space="0" w:color="auto"/>
        </w:rPr>
        <w:t>gap</w:t>
      </w:r>
      <w:r w:rsidRPr="00232802">
        <w:rPr>
          <w:rFonts w:eastAsia="Calibri"/>
          <w:color w:val="FF0000"/>
          <w:u w:val="single"/>
        </w:rPr>
        <w:t xml:space="preserve"> here</w:t>
      </w:r>
      <w:r w:rsidRPr="00232802">
        <w:rPr>
          <w:rFonts w:eastAsia="Calibri"/>
          <w:color w:val="FF0000"/>
          <w:sz w:val="16"/>
        </w:rPr>
        <w:t xml:space="preserve">," </w:t>
      </w:r>
      <w:r w:rsidRPr="00232802">
        <w:rPr>
          <w:rFonts w:eastAsia="Calibri"/>
          <w:color w:val="FF0000"/>
          <w:u w:val="single"/>
        </w:rPr>
        <w:t>says</w:t>
      </w:r>
      <w:r w:rsidRPr="00232802">
        <w:rPr>
          <w:rFonts w:eastAsia="Calibri"/>
          <w:color w:val="FF0000"/>
          <w:sz w:val="16"/>
        </w:rPr>
        <w:t xml:space="preserve"> Mark </w:t>
      </w:r>
      <w:r w:rsidRPr="00232802">
        <w:rPr>
          <w:rFonts w:eastAsia="Calibri"/>
          <w:color w:val="FF0000"/>
          <w:u w:val="single"/>
        </w:rPr>
        <w:t>Sykes,</w:t>
      </w:r>
      <w:r w:rsidRPr="00232802">
        <w:rPr>
          <w:rFonts w:eastAsia="Calibri"/>
          <w:color w:val="FF0000"/>
          <w:sz w:val="16"/>
        </w:rPr>
        <w:t xml:space="preserve"> </w:t>
      </w:r>
      <w:r w:rsidRPr="00232802">
        <w:rPr>
          <w:rFonts w:eastAsia="Calibri"/>
          <w:color w:val="FF0000"/>
          <w:u w:val="single"/>
        </w:rPr>
        <w:t>chair of NASA's Small Bodies Assessment Group</w:t>
      </w:r>
      <w:r w:rsidRPr="00232802">
        <w:rPr>
          <w:rFonts w:eastAsia="Calibri"/>
          <w:color w:val="FF0000"/>
          <w:sz w:val="16"/>
        </w:rPr>
        <w:t>. "</w:t>
      </w:r>
      <w:r w:rsidRPr="00232802">
        <w:rPr>
          <w:rFonts w:eastAsia="Calibri"/>
          <w:b/>
          <w:iCs/>
          <w:color w:val="FF0000"/>
          <w:u w:val="single"/>
          <w:bdr w:val="single" w:sz="8" w:space="0" w:color="auto"/>
        </w:rPr>
        <w:t xml:space="preserve">A small </w:t>
      </w:r>
      <w:r w:rsidRPr="00232802">
        <w:rPr>
          <w:rFonts w:eastAsia="Calibri"/>
          <w:b/>
          <w:iCs/>
          <w:color w:val="FF0000"/>
          <w:highlight w:val="green"/>
          <w:u w:val="single"/>
          <w:bdr w:val="single" w:sz="8" w:space="0" w:color="auto"/>
        </w:rPr>
        <w:t>group</w:t>
      </w:r>
      <w:r w:rsidRPr="00232802">
        <w:rPr>
          <w:rFonts w:eastAsia="Calibri"/>
          <w:color w:val="FF0000"/>
          <w:sz w:val="16"/>
        </w:rPr>
        <w:t xml:space="preserve"> </w:t>
      </w:r>
      <w:r w:rsidRPr="00232802">
        <w:rPr>
          <w:rFonts w:eastAsia="Calibri"/>
          <w:color w:val="FF0000"/>
          <w:u w:val="single"/>
        </w:rPr>
        <w:t xml:space="preserve">at </w:t>
      </w:r>
      <w:r w:rsidRPr="00232802">
        <w:rPr>
          <w:rFonts w:eastAsia="Calibri"/>
          <w:color w:val="FF0000"/>
          <w:sz w:val="16"/>
        </w:rPr>
        <w:t>[NASA</w:t>
      </w:r>
      <w:r w:rsidRPr="00232802">
        <w:rPr>
          <w:rFonts w:eastAsia="Calibri"/>
          <w:color w:val="FF0000"/>
          <w:u w:val="single"/>
        </w:rPr>
        <w:t xml:space="preserve">] headquarters </w:t>
      </w:r>
      <w:r w:rsidRPr="00232802">
        <w:rPr>
          <w:rFonts w:eastAsia="Calibri"/>
          <w:color w:val="FF0000"/>
          <w:highlight w:val="green"/>
          <w:u w:val="single"/>
        </w:rPr>
        <w:t xml:space="preserve">with </w:t>
      </w:r>
      <w:r w:rsidRPr="00232802">
        <w:rPr>
          <w:rFonts w:eastAsia="Calibri"/>
          <w:b/>
          <w:iCs/>
          <w:color w:val="FF0000"/>
          <w:highlight w:val="green"/>
          <w:u w:val="single"/>
          <w:bdr w:val="single" w:sz="8" w:space="0" w:color="auto"/>
        </w:rPr>
        <w:t>little</w:t>
      </w:r>
      <w:r w:rsidRPr="00232802">
        <w:rPr>
          <w:rFonts w:eastAsia="Calibri"/>
          <w:b/>
          <w:iCs/>
          <w:color w:val="FF0000"/>
          <w:u w:val="single"/>
          <w:bdr w:val="single" w:sz="8" w:space="0" w:color="auto"/>
        </w:rPr>
        <w:t xml:space="preserve"> </w:t>
      </w:r>
      <w:r w:rsidRPr="00232802">
        <w:rPr>
          <w:rFonts w:eastAsia="Calibri"/>
          <w:b/>
          <w:iCs/>
          <w:color w:val="FF0000"/>
          <w:highlight w:val="green"/>
          <w:u w:val="single"/>
          <w:bdr w:val="single" w:sz="8" w:space="0" w:color="auto"/>
        </w:rPr>
        <w:t>consultation</w:t>
      </w:r>
      <w:r w:rsidRPr="00232802">
        <w:rPr>
          <w:rFonts w:eastAsia="Calibri"/>
          <w:color w:val="FF0000"/>
          <w:sz w:val="16"/>
          <w:highlight w:val="green"/>
        </w:rPr>
        <w:t xml:space="preserve"> </w:t>
      </w:r>
      <w:r w:rsidRPr="00232802">
        <w:rPr>
          <w:rFonts w:eastAsia="Calibri"/>
          <w:color w:val="FF0000"/>
          <w:highlight w:val="green"/>
          <w:u w:val="single"/>
        </w:rPr>
        <w:t xml:space="preserve">with </w:t>
      </w:r>
      <w:r w:rsidRPr="00232802">
        <w:rPr>
          <w:rFonts w:eastAsia="Calibri"/>
          <w:b/>
          <w:iCs/>
          <w:color w:val="FF0000"/>
          <w:highlight w:val="green"/>
          <w:u w:val="single"/>
          <w:bdr w:val="single" w:sz="8" w:space="0" w:color="auto"/>
        </w:rPr>
        <w:t>subject matter</w:t>
      </w:r>
      <w:r w:rsidRPr="00232802">
        <w:rPr>
          <w:rFonts w:eastAsia="Calibri"/>
          <w:b/>
          <w:iCs/>
          <w:color w:val="FF0000"/>
          <w:u w:val="single"/>
          <w:bdr w:val="single" w:sz="8" w:space="0" w:color="auto"/>
        </w:rPr>
        <w:t xml:space="preserve"> experts</w:t>
      </w:r>
      <w:r w:rsidRPr="00232802">
        <w:rPr>
          <w:rFonts w:eastAsia="Calibri"/>
          <w:color w:val="FF0000"/>
          <w:sz w:val="16"/>
        </w:rPr>
        <w:t xml:space="preserve"> </w:t>
      </w:r>
      <w:r w:rsidRPr="00232802">
        <w:rPr>
          <w:rFonts w:eastAsia="Calibri"/>
          <w:color w:val="FF0000"/>
          <w:highlight w:val="green"/>
          <w:u w:val="single"/>
        </w:rPr>
        <w:t>thought</w:t>
      </w:r>
      <w:r w:rsidRPr="00232802">
        <w:rPr>
          <w:rFonts w:eastAsia="Calibri"/>
          <w:color w:val="FF0000"/>
          <w:u w:val="single"/>
        </w:rPr>
        <w:t xml:space="preserve"> [the</w:t>
      </w:r>
      <w:r w:rsidRPr="00232802">
        <w:rPr>
          <w:rFonts w:eastAsia="Calibri"/>
          <w:color w:val="FF0000"/>
          <w:sz w:val="16"/>
        </w:rPr>
        <w:t xml:space="preserve"> retrieval </w:t>
      </w:r>
      <w:r w:rsidRPr="00232802">
        <w:rPr>
          <w:rFonts w:eastAsia="Calibri"/>
          <w:color w:val="FF0000"/>
          <w:highlight w:val="green"/>
          <w:u w:val="single"/>
        </w:rPr>
        <w:t>mission]</w:t>
      </w:r>
      <w:r w:rsidRPr="00232802">
        <w:rPr>
          <w:rFonts w:eastAsia="Calibri"/>
          <w:color w:val="FF0000"/>
          <w:sz w:val="16"/>
          <w:highlight w:val="green"/>
        </w:rPr>
        <w:t xml:space="preserve"> </w:t>
      </w:r>
      <w:r w:rsidRPr="00232802">
        <w:rPr>
          <w:rFonts w:eastAsia="Calibri"/>
          <w:color w:val="FF0000"/>
          <w:highlight w:val="green"/>
          <w:u w:val="single"/>
        </w:rPr>
        <w:t>would be a great headline</w:t>
      </w:r>
      <w:r w:rsidRPr="00232802">
        <w:rPr>
          <w:rFonts w:eastAsia="Calibri"/>
          <w:color w:val="FF0000"/>
          <w:sz w:val="16"/>
        </w:rPr>
        <w:t xml:space="preserve">. </w:t>
      </w:r>
      <w:r w:rsidRPr="00232802">
        <w:rPr>
          <w:rFonts w:eastAsia="Calibri"/>
          <w:b/>
          <w:iCs/>
          <w:color w:val="FF0000"/>
          <w:u w:val="single"/>
          <w:bdr w:val="single" w:sz="8" w:space="0" w:color="auto"/>
        </w:rPr>
        <w:t>But that's not enough</w:t>
      </w:r>
      <w:r w:rsidRPr="00232802">
        <w:rPr>
          <w:rFonts w:eastAsia="Calibri"/>
          <w:color w:val="FF0000"/>
          <w:sz w:val="16"/>
        </w:rPr>
        <w:t xml:space="preserve">." </w:t>
      </w:r>
      <w:r w:rsidRPr="00232802">
        <w:rPr>
          <w:rFonts w:eastAsia="Calibri"/>
          <w:color w:val="FF0000"/>
          <w:u w:val="single"/>
        </w:rPr>
        <w:t xml:space="preserve">The </w:t>
      </w:r>
      <w:r w:rsidRPr="00232802">
        <w:rPr>
          <w:rFonts w:eastAsia="Calibri"/>
          <w:color w:val="FF0000"/>
          <w:highlight w:val="green"/>
          <w:u w:val="single"/>
        </w:rPr>
        <w:t>seed</w:t>
      </w:r>
      <w:r w:rsidRPr="00232802">
        <w:rPr>
          <w:rFonts w:eastAsia="Calibri"/>
          <w:color w:val="FF0000"/>
          <w:u w:val="single"/>
        </w:rPr>
        <w:t xml:space="preserve"> for the mission </w:t>
      </w:r>
      <w:r w:rsidRPr="00232802">
        <w:rPr>
          <w:rFonts w:eastAsia="Calibri"/>
          <w:color w:val="FF0000"/>
          <w:highlight w:val="green"/>
          <w:u w:val="single"/>
        </w:rPr>
        <w:t>was a study</w:t>
      </w:r>
      <w:r w:rsidRPr="00232802">
        <w:rPr>
          <w:rFonts w:eastAsia="Calibri"/>
          <w:color w:val="FF0000"/>
          <w:sz w:val="16"/>
        </w:rPr>
        <w:t xml:space="preserve"> con ducted </w:t>
      </w:r>
      <w:r w:rsidRPr="00232802">
        <w:rPr>
          <w:rFonts w:eastAsia="Calibri"/>
          <w:color w:val="FF0000"/>
          <w:highlight w:val="green"/>
          <w:u w:val="single"/>
        </w:rPr>
        <w:t>by</w:t>
      </w:r>
      <w:r w:rsidRPr="00232802">
        <w:rPr>
          <w:rFonts w:eastAsia="Calibri"/>
          <w:color w:val="FF0000"/>
          <w:u w:val="single"/>
        </w:rPr>
        <w:t xml:space="preserve"> the </w:t>
      </w:r>
      <w:r w:rsidRPr="00232802">
        <w:rPr>
          <w:rFonts w:eastAsia="Calibri"/>
          <w:color w:val="FF0000"/>
          <w:highlight w:val="green"/>
          <w:u w:val="single"/>
        </w:rPr>
        <w:t>Keck Institute</w:t>
      </w:r>
      <w:r w:rsidRPr="00232802">
        <w:rPr>
          <w:rFonts w:eastAsia="Calibri"/>
          <w:color w:val="FF0000"/>
          <w:sz w:val="16"/>
        </w:rPr>
        <w:t xml:space="preserve"> for Space Stud </w:t>
      </w:r>
      <w:proofErr w:type="spellStart"/>
      <w:r w:rsidRPr="00232802">
        <w:rPr>
          <w:rFonts w:eastAsia="Calibri"/>
          <w:color w:val="FF0000"/>
          <w:sz w:val="16"/>
        </w:rPr>
        <w:t>ies</w:t>
      </w:r>
      <w:proofErr w:type="spellEnd"/>
      <w:r w:rsidRPr="00232802">
        <w:rPr>
          <w:rFonts w:eastAsia="Calibri"/>
          <w:color w:val="FF0000"/>
          <w:sz w:val="16"/>
        </w:rPr>
        <w:t xml:space="preserve"> (KISS), a self-described "think and do tank" at the California Institute of Technol </w:t>
      </w:r>
      <w:proofErr w:type="spellStart"/>
      <w:r w:rsidRPr="00232802">
        <w:rPr>
          <w:rFonts w:eastAsia="Calibri"/>
          <w:color w:val="FF0000"/>
          <w:sz w:val="16"/>
        </w:rPr>
        <w:t>ogy</w:t>
      </w:r>
      <w:proofErr w:type="spellEnd"/>
      <w:r w:rsidRPr="00232802">
        <w:rPr>
          <w:rFonts w:eastAsia="Calibri"/>
          <w:color w:val="FF0000"/>
          <w:sz w:val="16"/>
        </w:rPr>
        <w:t xml:space="preserve"> (Caltech) in Pasadena. </w:t>
      </w:r>
      <w:r w:rsidRPr="00232802">
        <w:rPr>
          <w:rFonts w:eastAsia="Calibri"/>
          <w:color w:val="FF0000"/>
          <w:u w:val="single"/>
        </w:rPr>
        <w:t>The study drew on two workshops</w:t>
      </w:r>
      <w:r w:rsidRPr="00232802">
        <w:rPr>
          <w:rFonts w:eastAsia="Calibri"/>
          <w:color w:val="FF0000"/>
          <w:sz w:val="16"/>
        </w:rPr>
        <w:t xml:space="preserve"> on asteroid mining held in 201 1 and 2012 </w:t>
      </w:r>
      <w:r w:rsidRPr="00232802">
        <w:rPr>
          <w:rFonts w:eastAsia="Calibri"/>
          <w:color w:val="FF0000"/>
          <w:u w:val="single"/>
        </w:rPr>
        <w:t xml:space="preserve">that </w:t>
      </w:r>
      <w:r w:rsidRPr="00232802">
        <w:rPr>
          <w:rFonts w:eastAsia="Calibri"/>
          <w:color w:val="FF0000"/>
          <w:highlight w:val="green"/>
          <w:u w:val="single"/>
        </w:rPr>
        <w:t>involved 34 participants</w:t>
      </w:r>
      <w:r w:rsidRPr="00232802">
        <w:rPr>
          <w:rFonts w:eastAsia="Calibri"/>
          <w:color w:val="FF0000"/>
          <w:u w:val="single"/>
        </w:rPr>
        <w:t xml:space="preserve">; </w:t>
      </w:r>
      <w:r w:rsidRPr="00232802">
        <w:rPr>
          <w:rFonts w:eastAsia="Calibri"/>
          <w:color w:val="FF0000"/>
          <w:highlight w:val="green"/>
          <w:u w:val="single"/>
        </w:rPr>
        <w:t>only two</w:t>
      </w:r>
      <w:r w:rsidRPr="00232802">
        <w:rPr>
          <w:rFonts w:eastAsia="Calibri"/>
          <w:color w:val="FF0000"/>
          <w:u w:val="single"/>
        </w:rPr>
        <w:t xml:space="preserve"> of them </w:t>
      </w:r>
      <w:r w:rsidRPr="00232802">
        <w:rPr>
          <w:rFonts w:eastAsia="Calibri"/>
          <w:color w:val="FF0000"/>
          <w:highlight w:val="green"/>
          <w:u w:val="single"/>
        </w:rPr>
        <w:t>specialized</w:t>
      </w:r>
      <w:r w:rsidRPr="00232802">
        <w:rPr>
          <w:rFonts w:eastAsia="Calibri"/>
          <w:color w:val="FF0000"/>
          <w:u w:val="single"/>
        </w:rPr>
        <w:t xml:space="preserve"> in small solar system bodies</w:t>
      </w:r>
      <w:r w:rsidRPr="00232802">
        <w:rPr>
          <w:rFonts w:eastAsia="Calibri"/>
          <w:color w:val="FF0000"/>
          <w:sz w:val="16"/>
        </w:rPr>
        <w:t xml:space="preserve">, one from Caltech and one from the nearby Jet Propulsion Laboratory (JPL), which Caltech runs for NASA. In April 2010, Obama gave NASA the goal of sending astronauts to an asteroid presumably in deep space - by 2025 as the next steppingstone on the way to Mars (Science, 18 February 2011, p. 841). But at the workshops, "we realized the only way to get a human mission to an asteroid by the mid-2020s was to move an asteroid closer to Earth," says Louis Friedman, executive director emeritus of The Planetary Society, a space advocacy group in Pasadena that he co-founded with Carl Sagan and Bruce Murray. </w:t>
      </w:r>
      <w:r w:rsidRPr="00232802">
        <w:rPr>
          <w:rFonts w:eastAsia="Calibri"/>
          <w:color w:val="FF0000"/>
          <w:u w:val="single"/>
        </w:rPr>
        <w:t>Given</w:t>
      </w:r>
      <w:r w:rsidRPr="00232802">
        <w:rPr>
          <w:rFonts w:eastAsia="Calibri"/>
          <w:color w:val="FF0000"/>
          <w:sz w:val="16"/>
        </w:rPr>
        <w:t xml:space="preserve"> its </w:t>
      </w:r>
      <w:r w:rsidRPr="00232802">
        <w:rPr>
          <w:rFonts w:eastAsia="Calibri"/>
          <w:b/>
          <w:iCs/>
          <w:color w:val="FF0000"/>
          <w:u w:val="single"/>
          <w:bdr w:val="single" w:sz="8" w:space="0" w:color="auto"/>
        </w:rPr>
        <w:t>tight funding</w:t>
      </w:r>
      <w:r w:rsidRPr="00232802">
        <w:rPr>
          <w:rFonts w:eastAsia="Calibri"/>
          <w:color w:val="FF0000"/>
          <w:sz w:val="16"/>
        </w:rPr>
        <w:t xml:space="preserve">, </w:t>
      </w:r>
      <w:r w:rsidRPr="00232802">
        <w:rPr>
          <w:rFonts w:eastAsia="Calibri"/>
          <w:color w:val="FF0000"/>
          <w:highlight w:val="green"/>
          <w:u w:val="single"/>
        </w:rPr>
        <w:t>NASA would not have</w:t>
      </w:r>
      <w:r w:rsidRPr="00232802">
        <w:rPr>
          <w:rFonts w:eastAsia="Calibri"/>
          <w:color w:val="FF0000"/>
          <w:u w:val="single"/>
        </w:rPr>
        <w:t xml:space="preserve"> the </w:t>
      </w:r>
      <w:r w:rsidRPr="00232802">
        <w:rPr>
          <w:rFonts w:eastAsia="Calibri"/>
          <w:color w:val="FF0000"/>
          <w:highlight w:val="green"/>
          <w:u w:val="single"/>
        </w:rPr>
        <w:t>money</w:t>
      </w:r>
      <w:r w:rsidRPr="00232802">
        <w:rPr>
          <w:rFonts w:eastAsia="Calibri"/>
          <w:color w:val="FF0000"/>
          <w:u w:val="single"/>
        </w:rPr>
        <w:t xml:space="preserve"> to develop a spacecraft that could sustain astronauts for the 6-month round trip to an asteroid</w:t>
      </w:r>
      <w:r w:rsidRPr="00232802">
        <w:rPr>
          <w:rFonts w:eastAsia="Calibri"/>
          <w:color w:val="FF0000"/>
          <w:sz w:val="16"/>
        </w:rPr>
        <w:t xml:space="preserve"> in deep space, Friedman says. Bringing the asteroid to the astronauts seemed like the only way to go. </w:t>
      </w:r>
      <w:r w:rsidRPr="00232802">
        <w:rPr>
          <w:rFonts w:eastAsia="Calibri"/>
          <w:color w:val="FF0000"/>
          <w:u w:val="single"/>
        </w:rPr>
        <w:t>The KISS study grew out of a seminar</w:t>
      </w:r>
      <w:r w:rsidRPr="00232802">
        <w:rPr>
          <w:rFonts w:eastAsia="Calibri"/>
          <w:color w:val="FF0000"/>
          <w:sz w:val="16"/>
        </w:rPr>
        <w:t xml:space="preserve"> at Caltech given by </w:t>
      </w:r>
      <w:proofErr w:type="spellStart"/>
      <w:r w:rsidRPr="00232802">
        <w:rPr>
          <w:rFonts w:eastAsia="Calibri"/>
          <w:color w:val="FF0000"/>
          <w:sz w:val="16"/>
        </w:rPr>
        <w:t>astrodynamicist</w:t>
      </w:r>
      <w:proofErr w:type="spellEnd"/>
      <w:r w:rsidRPr="00232802">
        <w:rPr>
          <w:rFonts w:eastAsia="Calibri"/>
          <w:color w:val="FF0000"/>
          <w:sz w:val="16"/>
        </w:rPr>
        <w:t xml:space="preserve"> and </w:t>
      </w:r>
      <w:proofErr w:type="spellStart"/>
      <w:r w:rsidRPr="00232802">
        <w:rPr>
          <w:rFonts w:eastAsia="Calibri"/>
          <w:color w:val="FF0000"/>
          <w:sz w:val="16"/>
        </w:rPr>
        <w:t>inde</w:t>
      </w:r>
      <w:proofErr w:type="spellEnd"/>
      <w:r w:rsidRPr="00232802">
        <w:rPr>
          <w:rFonts w:eastAsia="Calibri"/>
          <w:color w:val="FF0000"/>
          <w:sz w:val="16"/>
        </w:rPr>
        <w:t xml:space="preserve"> pendent entrepreneur Marco </w:t>
      </w:r>
      <w:proofErr w:type="spellStart"/>
      <w:r w:rsidRPr="00232802">
        <w:rPr>
          <w:rFonts w:eastAsia="Calibri"/>
          <w:color w:val="FF0000"/>
          <w:sz w:val="16"/>
        </w:rPr>
        <w:t>Tantardini</w:t>
      </w:r>
      <w:proofErr w:type="spellEnd"/>
      <w:r w:rsidRPr="00232802">
        <w:rPr>
          <w:rFonts w:eastAsia="Calibri"/>
          <w:color w:val="FF0000"/>
          <w:sz w:val="16"/>
        </w:rPr>
        <w:t xml:space="preserve">, then an intern at The Planetary Society, on </w:t>
      </w:r>
      <w:proofErr w:type="spellStart"/>
      <w:r w:rsidRPr="00232802">
        <w:rPr>
          <w:rFonts w:eastAsia="Calibri"/>
          <w:color w:val="FF0000"/>
          <w:sz w:val="16"/>
        </w:rPr>
        <w:t>retriev</w:t>
      </w:r>
      <w:proofErr w:type="spellEnd"/>
      <w:r w:rsidRPr="00232802">
        <w:rPr>
          <w:rFonts w:eastAsia="Calibri"/>
          <w:color w:val="FF0000"/>
          <w:sz w:val="16"/>
        </w:rPr>
        <w:t xml:space="preserve"> </w:t>
      </w:r>
      <w:proofErr w:type="spellStart"/>
      <w:r w:rsidRPr="00232802">
        <w:rPr>
          <w:rFonts w:eastAsia="Calibri"/>
          <w:color w:val="FF0000"/>
          <w:sz w:val="16"/>
        </w:rPr>
        <w:t>ing</w:t>
      </w:r>
      <w:proofErr w:type="spellEnd"/>
      <w:r w:rsidRPr="00232802">
        <w:rPr>
          <w:rFonts w:eastAsia="Calibri"/>
          <w:color w:val="FF0000"/>
          <w:sz w:val="16"/>
        </w:rPr>
        <w:t xml:space="preserve"> an asteroid to Earth's vicinity for min </w:t>
      </w:r>
      <w:proofErr w:type="spellStart"/>
      <w:r w:rsidRPr="00232802">
        <w:rPr>
          <w:rFonts w:eastAsia="Calibri"/>
          <w:color w:val="FF0000"/>
          <w:sz w:val="16"/>
        </w:rPr>
        <w:t>ing</w:t>
      </w:r>
      <w:proofErr w:type="spellEnd"/>
      <w:r w:rsidRPr="00232802">
        <w:rPr>
          <w:rFonts w:eastAsia="Calibri"/>
          <w:color w:val="FF0000"/>
          <w:sz w:val="16"/>
        </w:rPr>
        <w:t xml:space="preserve">. At the seminar, </w:t>
      </w:r>
      <w:proofErr w:type="spellStart"/>
      <w:r w:rsidRPr="00232802">
        <w:rPr>
          <w:rFonts w:eastAsia="Calibri"/>
          <w:color w:val="FF0000"/>
          <w:sz w:val="16"/>
        </w:rPr>
        <w:t>Tantardini</w:t>
      </w:r>
      <w:proofErr w:type="spellEnd"/>
      <w:r w:rsidRPr="00232802">
        <w:rPr>
          <w:rFonts w:eastAsia="Calibri"/>
          <w:color w:val="FF0000"/>
          <w:sz w:val="16"/>
        </w:rPr>
        <w:t xml:space="preserve"> and Friedman learned of a 2010 study by John Brophy of JPL that showed how solar-electric propulsion - so-called ion drive - could </w:t>
      </w:r>
      <w:proofErr w:type="spellStart"/>
      <w:r w:rsidRPr="00232802">
        <w:rPr>
          <w:rFonts w:eastAsia="Calibri"/>
          <w:color w:val="FF0000"/>
          <w:sz w:val="16"/>
        </w:rPr>
        <w:t>pro vide</w:t>
      </w:r>
      <w:proofErr w:type="spellEnd"/>
      <w:r w:rsidRPr="00232802">
        <w:rPr>
          <w:rFonts w:eastAsia="Calibri"/>
          <w:color w:val="FF0000"/>
          <w:sz w:val="16"/>
        </w:rPr>
        <w:t xml:space="preserve"> the energy needed to wrangle an asteroid to Earth. "</w:t>
      </w:r>
      <w:r w:rsidRPr="00232802">
        <w:rPr>
          <w:rFonts w:eastAsia="Calibri"/>
          <w:color w:val="FF0000"/>
          <w:u w:val="single"/>
        </w:rPr>
        <w:t>NASA jumped on it,"</w:t>
      </w:r>
      <w:r w:rsidRPr="00232802">
        <w:rPr>
          <w:rFonts w:eastAsia="Calibri"/>
          <w:color w:val="FF0000"/>
          <w:sz w:val="16"/>
        </w:rPr>
        <w:t xml:space="preserve"> Friedman says. The agency had already abandoned </w:t>
      </w:r>
      <w:proofErr w:type="spellStart"/>
      <w:r w:rsidRPr="00232802">
        <w:rPr>
          <w:rFonts w:eastAsia="Calibri"/>
          <w:color w:val="FF0000"/>
          <w:sz w:val="16"/>
        </w:rPr>
        <w:t>construc</w:t>
      </w:r>
      <w:proofErr w:type="spellEnd"/>
      <w:r w:rsidRPr="00232802">
        <w:rPr>
          <w:rFonts w:eastAsia="Calibri"/>
          <w:color w:val="FF0000"/>
          <w:sz w:val="16"/>
        </w:rPr>
        <w:t xml:space="preserve"> </w:t>
      </w:r>
      <w:proofErr w:type="spellStart"/>
      <w:r w:rsidRPr="00232802">
        <w:rPr>
          <w:rFonts w:eastAsia="Calibri"/>
          <w:color w:val="FF0000"/>
          <w:sz w:val="16"/>
        </w:rPr>
        <w:t>tion</w:t>
      </w:r>
      <w:proofErr w:type="spellEnd"/>
      <w:r w:rsidRPr="00232802">
        <w:rPr>
          <w:rFonts w:eastAsia="Calibri"/>
          <w:color w:val="FF0000"/>
          <w:sz w:val="16"/>
        </w:rPr>
        <w:t xml:space="preserve"> of a permanent moon base as the next steppingstone to Mars in favor of the easier and cheaper trip to a deep-space asteroid. In early January of this year, in response to the KISS report, the agency commissioned an asteroid retrieval feasibility study at JPL. As in the KISS study, that analysis found that asteroid retrieval was likely doable if </w:t>
      </w:r>
      <w:proofErr w:type="spellStart"/>
      <w:r w:rsidRPr="00232802">
        <w:rPr>
          <w:rFonts w:eastAsia="Calibri"/>
          <w:color w:val="FF0000"/>
          <w:sz w:val="16"/>
        </w:rPr>
        <w:t>sev</w:t>
      </w:r>
      <w:proofErr w:type="spellEnd"/>
      <w:r w:rsidRPr="00232802">
        <w:rPr>
          <w:rFonts w:eastAsia="Calibri"/>
          <w:color w:val="FF0000"/>
          <w:sz w:val="16"/>
        </w:rPr>
        <w:t xml:space="preserve"> </w:t>
      </w:r>
      <w:proofErr w:type="spellStart"/>
      <w:r w:rsidRPr="00232802">
        <w:rPr>
          <w:rFonts w:eastAsia="Calibri"/>
          <w:color w:val="FF0000"/>
          <w:sz w:val="16"/>
        </w:rPr>
        <w:t>eral</w:t>
      </w:r>
      <w:proofErr w:type="spellEnd"/>
      <w:r w:rsidRPr="00232802">
        <w:rPr>
          <w:rFonts w:eastAsia="Calibri"/>
          <w:color w:val="FF0000"/>
          <w:sz w:val="16"/>
        </w:rPr>
        <w:t xml:space="preserve"> challenges could be met. One logistical problem, says Brian </w:t>
      </w:r>
      <w:proofErr w:type="spellStart"/>
      <w:r w:rsidRPr="00232802">
        <w:rPr>
          <w:rFonts w:eastAsia="Calibri"/>
          <w:color w:val="FF0000"/>
          <w:sz w:val="16"/>
        </w:rPr>
        <w:t>Muirhead</w:t>
      </w:r>
      <w:proofErr w:type="spellEnd"/>
      <w:r w:rsidRPr="00232802">
        <w:rPr>
          <w:rFonts w:eastAsia="Calibri"/>
          <w:color w:val="FF0000"/>
          <w:sz w:val="16"/>
        </w:rPr>
        <w:t xml:space="preserve"> of JPL, who led the as-yet unreleased study, is </w:t>
      </w:r>
      <w:proofErr w:type="spellStart"/>
      <w:r w:rsidRPr="00232802">
        <w:rPr>
          <w:rFonts w:eastAsia="Calibri"/>
          <w:color w:val="FF0000"/>
          <w:sz w:val="16"/>
        </w:rPr>
        <w:t>coordinat</w:t>
      </w:r>
      <w:proofErr w:type="spellEnd"/>
      <w:r w:rsidRPr="00232802">
        <w:rPr>
          <w:rFonts w:eastAsia="Calibri"/>
          <w:color w:val="FF0000"/>
          <w:sz w:val="16"/>
        </w:rPr>
        <w:t xml:space="preserve"> </w:t>
      </w:r>
      <w:proofErr w:type="spellStart"/>
      <w:r w:rsidRPr="00232802">
        <w:rPr>
          <w:rFonts w:eastAsia="Calibri"/>
          <w:color w:val="FF0000"/>
          <w:sz w:val="16"/>
        </w:rPr>
        <w:t>ing</w:t>
      </w:r>
      <w:proofErr w:type="spellEnd"/>
      <w:r w:rsidRPr="00232802">
        <w:rPr>
          <w:rFonts w:eastAsia="Calibri"/>
          <w:color w:val="FF0000"/>
          <w:sz w:val="16"/>
        </w:rPr>
        <w:t xml:space="preserve"> an enhanced observing system so that all the instruments can be brought to bear before the newly discovered asteroid whiz </w:t>
      </w:r>
      <w:proofErr w:type="spellStart"/>
      <w:r w:rsidRPr="00232802">
        <w:rPr>
          <w:rFonts w:eastAsia="Calibri"/>
          <w:color w:val="FF0000"/>
          <w:sz w:val="16"/>
        </w:rPr>
        <w:t>zes</w:t>
      </w:r>
      <w:proofErr w:type="spellEnd"/>
      <w:r w:rsidRPr="00232802">
        <w:rPr>
          <w:rFonts w:eastAsia="Calibri"/>
          <w:color w:val="FF0000"/>
          <w:sz w:val="16"/>
        </w:rPr>
        <w:t xml:space="preserve"> out of range. In addition, NASA will need to develop more powerful solar panels and an ion engine that can deliver the energy needed to divert a 7- to 10-meter, 500-tonne asteroid to the Earth-moon system. </w:t>
      </w:r>
      <w:r w:rsidRPr="00232802">
        <w:rPr>
          <w:rFonts w:eastAsia="Calibri"/>
          <w:color w:val="FF0000"/>
          <w:u w:val="single"/>
        </w:rPr>
        <w:t xml:space="preserve">The whole mis </w:t>
      </w:r>
      <w:proofErr w:type="spellStart"/>
      <w:r w:rsidRPr="00232802">
        <w:rPr>
          <w:rFonts w:eastAsia="Calibri"/>
          <w:color w:val="FF0000"/>
          <w:u w:val="single"/>
        </w:rPr>
        <w:t>sion</w:t>
      </w:r>
      <w:proofErr w:type="spellEnd"/>
      <w:r w:rsidRPr="00232802">
        <w:rPr>
          <w:rFonts w:eastAsia="Calibri"/>
          <w:color w:val="FF0000"/>
          <w:u w:val="single"/>
        </w:rPr>
        <w:t xml:space="preserve"> "is kind of crazy, but that's what we're good at," </w:t>
      </w:r>
      <w:proofErr w:type="spellStart"/>
      <w:r w:rsidRPr="00232802">
        <w:rPr>
          <w:rFonts w:eastAsia="Calibri"/>
          <w:color w:val="FF0000"/>
          <w:u w:val="single"/>
        </w:rPr>
        <w:t>Muirhead</w:t>
      </w:r>
      <w:proofErr w:type="spellEnd"/>
      <w:r w:rsidRPr="00232802">
        <w:rPr>
          <w:rFonts w:eastAsia="Calibri"/>
          <w:color w:val="FF0000"/>
          <w:u w:val="single"/>
        </w:rPr>
        <w:t xml:space="preserve"> says</w:t>
      </w:r>
      <w:r w:rsidRPr="00232802">
        <w:rPr>
          <w:rFonts w:eastAsia="Calibri"/>
          <w:color w:val="FF0000"/>
          <w:sz w:val="16"/>
        </w:rPr>
        <w:t>. "</w:t>
      </w:r>
      <w:r w:rsidRPr="00232802">
        <w:rPr>
          <w:rFonts w:eastAsia="Calibri"/>
          <w:color w:val="FF0000"/>
          <w:u w:val="single"/>
        </w:rPr>
        <w:t xml:space="preserve">This proposal </w:t>
      </w:r>
      <w:r w:rsidRPr="00232802">
        <w:rPr>
          <w:rFonts w:eastAsia="Calibri"/>
          <w:color w:val="FF0000"/>
          <w:sz w:val="16"/>
        </w:rPr>
        <w:t xml:space="preserve">very neatly </w:t>
      </w:r>
      <w:r w:rsidRPr="00232802">
        <w:rPr>
          <w:rFonts w:eastAsia="Calibri"/>
          <w:color w:val="FF0000"/>
          <w:u w:val="single"/>
        </w:rPr>
        <w:t>gives human exploration an objective within the bud get</w:t>
      </w:r>
      <w:r w:rsidRPr="00232802">
        <w:rPr>
          <w:rFonts w:eastAsia="Calibri"/>
          <w:color w:val="FF0000"/>
          <w:sz w:val="16"/>
        </w:rPr>
        <w:t xml:space="preserve"> projected for NASA," </w:t>
      </w:r>
      <w:r w:rsidRPr="00232802">
        <w:rPr>
          <w:rFonts w:eastAsia="Calibri"/>
          <w:color w:val="FF0000"/>
          <w:u w:val="single"/>
        </w:rPr>
        <w:t>says space analyst</w:t>
      </w:r>
      <w:r w:rsidRPr="00232802">
        <w:rPr>
          <w:rFonts w:eastAsia="Calibri"/>
          <w:color w:val="FF0000"/>
          <w:sz w:val="16"/>
        </w:rPr>
        <w:t xml:space="preserve"> John </w:t>
      </w:r>
      <w:r w:rsidRPr="00232802">
        <w:rPr>
          <w:rFonts w:eastAsia="Calibri"/>
          <w:color w:val="FF0000"/>
          <w:u w:val="single"/>
        </w:rPr>
        <w:t>Logsdon, a professor emeritus at G</w:t>
      </w:r>
      <w:r w:rsidRPr="00232802">
        <w:rPr>
          <w:rFonts w:eastAsia="Calibri"/>
          <w:color w:val="FF0000"/>
          <w:sz w:val="16"/>
        </w:rPr>
        <w:t xml:space="preserve">eorge </w:t>
      </w:r>
      <w:r w:rsidRPr="00232802">
        <w:rPr>
          <w:rFonts w:eastAsia="Calibri"/>
          <w:color w:val="FF0000"/>
          <w:u w:val="single"/>
        </w:rPr>
        <w:t>W</w:t>
      </w:r>
      <w:r w:rsidRPr="00232802">
        <w:rPr>
          <w:rFonts w:eastAsia="Calibri"/>
          <w:color w:val="FF0000"/>
          <w:sz w:val="16"/>
        </w:rPr>
        <w:t>ashington University in Washing ton, D.C. "</w:t>
      </w:r>
      <w:r w:rsidRPr="00232802">
        <w:rPr>
          <w:rFonts w:eastAsia="Calibri"/>
          <w:b/>
          <w:iCs/>
          <w:color w:val="FF0000"/>
          <w:u w:val="single"/>
          <w:bdr w:val="single" w:sz="8" w:space="0" w:color="auto"/>
        </w:rPr>
        <w:t>The bottom line is money</w:t>
      </w:r>
      <w:r w:rsidRPr="00232802">
        <w:rPr>
          <w:rFonts w:eastAsia="Calibri"/>
          <w:color w:val="FF0000"/>
          <w:sz w:val="16"/>
        </w:rPr>
        <w:t xml:space="preserve">." However, </w:t>
      </w:r>
      <w:r w:rsidRPr="00232802">
        <w:rPr>
          <w:rFonts w:eastAsia="Calibri"/>
          <w:color w:val="FF0000"/>
          <w:u w:val="single"/>
        </w:rPr>
        <w:t xml:space="preserve">asteroid </w:t>
      </w:r>
      <w:r w:rsidRPr="00232802">
        <w:rPr>
          <w:rFonts w:eastAsia="Calibri"/>
          <w:color w:val="FF0000"/>
          <w:highlight w:val="green"/>
          <w:u w:val="single"/>
        </w:rPr>
        <w:t>specialists are</w:t>
      </w:r>
      <w:r w:rsidRPr="00232802">
        <w:rPr>
          <w:rFonts w:eastAsia="Calibri"/>
          <w:color w:val="FF0000"/>
          <w:sz w:val="16"/>
        </w:rPr>
        <w:t xml:space="preserve"> more </w:t>
      </w:r>
      <w:r w:rsidRPr="00232802">
        <w:rPr>
          <w:rFonts w:eastAsia="Calibri"/>
          <w:color w:val="FF0000"/>
          <w:highlight w:val="green"/>
          <w:u w:val="single"/>
        </w:rPr>
        <w:t>worried</w:t>
      </w:r>
      <w:r w:rsidRPr="00232802">
        <w:rPr>
          <w:rFonts w:eastAsia="Calibri"/>
          <w:color w:val="FF0000"/>
          <w:u w:val="single"/>
        </w:rPr>
        <w:t xml:space="preserve"> </w:t>
      </w:r>
      <w:r w:rsidRPr="00232802">
        <w:rPr>
          <w:rFonts w:eastAsia="Calibri"/>
          <w:color w:val="FF0000"/>
          <w:highlight w:val="green"/>
          <w:u w:val="single"/>
        </w:rPr>
        <w:t>about</w:t>
      </w:r>
      <w:r w:rsidRPr="00232802">
        <w:rPr>
          <w:rFonts w:eastAsia="Calibri"/>
          <w:color w:val="FF0000"/>
          <w:u w:val="single"/>
        </w:rPr>
        <w:t xml:space="preserve"> the logistical and </w:t>
      </w:r>
      <w:r w:rsidRPr="00232802">
        <w:rPr>
          <w:rFonts w:eastAsia="Calibri"/>
          <w:color w:val="FF0000"/>
          <w:highlight w:val="green"/>
          <w:u w:val="single"/>
        </w:rPr>
        <w:t>technical challenges</w:t>
      </w:r>
      <w:r w:rsidRPr="00232802">
        <w:rPr>
          <w:rFonts w:eastAsia="Calibri"/>
          <w:color w:val="FF0000"/>
          <w:sz w:val="16"/>
        </w:rPr>
        <w:t xml:space="preserve"> to the schedule that NASA has been given. The KISS study found that "with the right ground-based observation campaign approximately five attractive targets per year could be discovered and adequately </w:t>
      </w:r>
      <w:proofErr w:type="spellStart"/>
      <w:r w:rsidRPr="00232802">
        <w:rPr>
          <w:rFonts w:eastAsia="Calibri"/>
          <w:color w:val="FF0000"/>
          <w:sz w:val="16"/>
        </w:rPr>
        <w:t>charac</w:t>
      </w:r>
      <w:proofErr w:type="spellEnd"/>
      <w:r w:rsidRPr="00232802">
        <w:rPr>
          <w:rFonts w:eastAsia="Calibri"/>
          <w:color w:val="FF0000"/>
          <w:sz w:val="16"/>
        </w:rPr>
        <w:t xml:space="preserve"> </w:t>
      </w:r>
      <w:proofErr w:type="spellStart"/>
      <w:r w:rsidRPr="00232802">
        <w:rPr>
          <w:rFonts w:eastAsia="Calibri"/>
          <w:color w:val="FF0000"/>
          <w:sz w:val="16"/>
        </w:rPr>
        <w:t>terized</w:t>
      </w:r>
      <w:proofErr w:type="spellEnd"/>
      <w:r w:rsidRPr="00232802">
        <w:rPr>
          <w:rFonts w:eastAsia="Calibri"/>
          <w:color w:val="FF0000"/>
          <w:sz w:val="16"/>
        </w:rPr>
        <w:t xml:space="preserve">." As it happens, astronomers </w:t>
      </w:r>
      <w:proofErr w:type="spellStart"/>
      <w:r w:rsidRPr="00232802">
        <w:rPr>
          <w:rFonts w:eastAsia="Calibri"/>
          <w:color w:val="FF0000"/>
          <w:sz w:val="16"/>
        </w:rPr>
        <w:t>coordi</w:t>
      </w:r>
      <w:proofErr w:type="spellEnd"/>
      <w:r w:rsidRPr="00232802">
        <w:rPr>
          <w:rFonts w:eastAsia="Calibri"/>
          <w:color w:val="FF0000"/>
          <w:sz w:val="16"/>
        </w:rPr>
        <w:t xml:space="preserve"> </w:t>
      </w:r>
      <w:proofErr w:type="spellStart"/>
      <w:r w:rsidRPr="00232802">
        <w:rPr>
          <w:rFonts w:eastAsia="Calibri"/>
          <w:color w:val="FF0000"/>
          <w:sz w:val="16"/>
        </w:rPr>
        <w:t>nated</w:t>
      </w:r>
      <w:proofErr w:type="spellEnd"/>
      <w:r w:rsidRPr="00232802">
        <w:rPr>
          <w:rFonts w:eastAsia="Calibri"/>
          <w:color w:val="FF0000"/>
          <w:sz w:val="16"/>
        </w:rPr>
        <w:t xml:space="preserve"> by JPL actually spotted one candidate in late March, although it turned out to be on the small side for capture. Still, </w:t>
      </w:r>
      <w:r w:rsidRPr="00232802">
        <w:rPr>
          <w:rFonts w:eastAsia="Calibri"/>
          <w:color w:val="FF0000"/>
          <w:highlight w:val="green"/>
          <w:u w:val="single"/>
        </w:rPr>
        <w:t>scaling up</w:t>
      </w:r>
      <w:r w:rsidRPr="00232802">
        <w:rPr>
          <w:rFonts w:eastAsia="Calibri"/>
          <w:color w:val="FF0000"/>
          <w:u w:val="single"/>
        </w:rPr>
        <w:t xml:space="preserve"> that </w:t>
      </w:r>
      <w:r w:rsidRPr="00232802">
        <w:rPr>
          <w:rFonts w:eastAsia="Calibri"/>
          <w:color w:val="FF0000"/>
          <w:highlight w:val="green"/>
          <w:u w:val="single"/>
        </w:rPr>
        <w:t>search</w:t>
      </w:r>
      <w:r w:rsidRPr="00232802">
        <w:rPr>
          <w:rFonts w:eastAsia="Calibri"/>
          <w:color w:val="FF0000"/>
          <w:sz w:val="16"/>
        </w:rPr>
        <w:t xml:space="preserve"> so that it yields enough eligible candidates </w:t>
      </w:r>
      <w:r w:rsidRPr="00232802">
        <w:rPr>
          <w:rFonts w:eastAsia="Calibri"/>
          <w:color w:val="FF0000"/>
          <w:highlight w:val="green"/>
          <w:u w:val="single"/>
        </w:rPr>
        <w:t>is</w:t>
      </w:r>
      <w:r w:rsidRPr="00232802">
        <w:rPr>
          <w:rFonts w:eastAsia="Calibri"/>
          <w:color w:val="FF0000"/>
          <w:u w:val="single"/>
        </w:rPr>
        <w:t xml:space="preserve"> going to be </w:t>
      </w:r>
      <w:proofErr w:type="spellStart"/>
      <w:r w:rsidRPr="00232802">
        <w:rPr>
          <w:rFonts w:eastAsia="Calibri"/>
          <w:color w:val="FF0000"/>
          <w:highlight w:val="green"/>
          <w:u w:val="single"/>
        </w:rPr>
        <w:t>dif</w:t>
      </w:r>
      <w:proofErr w:type="spellEnd"/>
      <w:r w:rsidRPr="00232802">
        <w:rPr>
          <w:rFonts w:eastAsia="Calibri"/>
          <w:color w:val="FF0000"/>
          <w:highlight w:val="green"/>
          <w:u w:val="single"/>
        </w:rPr>
        <w:t xml:space="preserve"> </w:t>
      </w:r>
      <w:proofErr w:type="spellStart"/>
      <w:r w:rsidRPr="00232802">
        <w:rPr>
          <w:rFonts w:eastAsia="Calibri"/>
          <w:color w:val="FF0000"/>
          <w:highlight w:val="green"/>
          <w:u w:val="single"/>
        </w:rPr>
        <w:t>ficult</w:t>
      </w:r>
      <w:proofErr w:type="spellEnd"/>
      <w:r w:rsidRPr="00232802">
        <w:rPr>
          <w:rFonts w:eastAsia="Calibri"/>
          <w:color w:val="FF0000"/>
          <w:sz w:val="16"/>
        </w:rPr>
        <w:t xml:space="preserve">, planetary scientists say. "Five a year to choose from is an outrageous number," says Alan Harris of La Cañada, California, who spent almost 25 years at JPL studying aster </w:t>
      </w:r>
      <w:proofErr w:type="spellStart"/>
      <w:r w:rsidRPr="00232802">
        <w:rPr>
          <w:rFonts w:eastAsia="Calibri"/>
          <w:color w:val="FF0000"/>
          <w:sz w:val="16"/>
        </w:rPr>
        <w:t>oids</w:t>
      </w:r>
      <w:proofErr w:type="spellEnd"/>
      <w:r w:rsidRPr="00232802">
        <w:rPr>
          <w:rFonts w:eastAsia="Calibri"/>
          <w:color w:val="FF0000"/>
          <w:sz w:val="16"/>
        </w:rPr>
        <w:t xml:space="preserve"> and how to find them. The problem is twofold, scientists say. </w:t>
      </w:r>
      <w:r w:rsidRPr="00232802">
        <w:rPr>
          <w:rFonts w:eastAsia="Calibri"/>
          <w:color w:val="FF0000"/>
          <w:u w:val="single"/>
        </w:rPr>
        <w:t xml:space="preserve">A </w:t>
      </w:r>
      <w:r w:rsidRPr="00232802">
        <w:rPr>
          <w:rFonts w:eastAsia="Calibri"/>
          <w:color w:val="FF0000"/>
          <w:highlight w:val="green"/>
          <w:u w:val="single"/>
        </w:rPr>
        <w:t>suitable candidate</w:t>
      </w:r>
      <w:r w:rsidRPr="00232802">
        <w:rPr>
          <w:rFonts w:eastAsia="Calibri"/>
          <w:color w:val="FF0000"/>
          <w:u w:val="single"/>
        </w:rPr>
        <w:t xml:space="preserve"> must meet stringent </w:t>
      </w:r>
      <w:proofErr w:type="spellStart"/>
      <w:r w:rsidRPr="00232802">
        <w:rPr>
          <w:rFonts w:eastAsia="Calibri"/>
          <w:color w:val="FF0000"/>
          <w:u w:val="single"/>
        </w:rPr>
        <w:t>crite</w:t>
      </w:r>
      <w:proofErr w:type="spellEnd"/>
      <w:r w:rsidRPr="00232802">
        <w:rPr>
          <w:rFonts w:eastAsia="Calibri"/>
          <w:color w:val="FF0000"/>
          <w:u w:val="single"/>
        </w:rPr>
        <w:t xml:space="preserve"> ria</w:t>
      </w:r>
      <w:r w:rsidRPr="00232802">
        <w:rPr>
          <w:rFonts w:eastAsia="Calibri"/>
          <w:color w:val="FF0000"/>
          <w:sz w:val="16"/>
        </w:rPr>
        <w:t xml:space="preserve">: It </w:t>
      </w:r>
      <w:r w:rsidRPr="00232802">
        <w:rPr>
          <w:rFonts w:eastAsia="Calibri"/>
          <w:color w:val="FF0000"/>
          <w:highlight w:val="green"/>
          <w:u w:val="single"/>
        </w:rPr>
        <w:t xml:space="preserve">can't be </w:t>
      </w:r>
      <w:r w:rsidRPr="00232802">
        <w:rPr>
          <w:rFonts w:eastAsia="Calibri"/>
          <w:b/>
          <w:iCs/>
          <w:color w:val="FF0000"/>
          <w:highlight w:val="green"/>
          <w:u w:val="single"/>
          <w:bdr w:val="single" w:sz="8" w:space="0" w:color="auto"/>
        </w:rPr>
        <w:t>too big</w:t>
      </w:r>
      <w:r w:rsidRPr="00232802">
        <w:rPr>
          <w:rFonts w:eastAsia="Calibri"/>
          <w:color w:val="FF0000"/>
          <w:u w:val="single"/>
        </w:rPr>
        <w:t>,</w:t>
      </w:r>
      <w:r w:rsidRPr="00232802">
        <w:rPr>
          <w:rFonts w:eastAsia="Calibri"/>
          <w:color w:val="FF0000"/>
          <w:sz w:val="16"/>
        </w:rPr>
        <w:t xml:space="preserve"> too massive, </w:t>
      </w:r>
      <w:r w:rsidRPr="00232802">
        <w:rPr>
          <w:rFonts w:eastAsia="Calibri"/>
          <w:b/>
          <w:iCs/>
          <w:color w:val="FF0000"/>
          <w:highlight w:val="green"/>
          <w:u w:val="single"/>
          <w:bdr w:val="single" w:sz="8" w:space="0" w:color="auto"/>
        </w:rPr>
        <w:t>spinning too fast</w:t>
      </w:r>
      <w:r w:rsidRPr="00232802">
        <w:rPr>
          <w:rFonts w:eastAsia="Calibri"/>
          <w:color w:val="FF0000"/>
          <w:highlight w:val="green"/>
          <w:u w:val="single"/>
        </w:rPr>
        <w:t>, or too oblong</w:t>
      </w:r>
      <w:r w:rsidRPr="00232802">
        <w:rPr>
          <w:rFonts w:eastAsia="Calibri"/>
          <w:color w:val="FF0000"/>
          <w:sz w:val="16"/>
        </w:rPr>
        <w:t xml:space="preserve">. In addition, its orbit must bring it back to the vicinity of Earth in the early 2020s in order to meet NASA's 2025 goal. Then </w:t>
      </w:r>
      <w:r w:rsidRPr="00232802">
        <w:rPr>
          <w:rFonts w:eastAsia="Calibri"/>
          <w:color w:val="FF0000"/>
          <w:u w:val="single"/>
        </w:rPr>
        <w:t xml:space="preserve">there's the brief window of </w:t>
      </w:r>
      <w:proofErr w:type="spellStart"/>
      <w:r w:rsidRPr="00232802">
        <w:rPr>
          <w:rFonts w:eastAsia="Calibri"/>
          <w:color w:val="FF0000"/>
          <w:u w:val="single"/>
        </w:rPr>
        <w:t>oppor</w:t>
      </w:r>
      <w:proofErr w:type="spellEnd"/>
      <w:r w:rsidRPr="00232802">
        <w:rPr>
          <w:rFonts w:eastAsia="Calibri"/>
          <w:color w:val="FF0000"/>
          <w:u w:val="single"/>
        </w:rPr>
        <w:t xml:space="preserve"> </w:t>
      </w:r>
      <w:proofErr w:type="spellStart"/>
      <w:r w:rsidRPr="00232802">
        <w:rPr>
          <w:rFonts w:eastAsia="Calibri"/>
          <w:color w:val="FF0000"/>
          <w:u w:val="single"/>
        </w:rPr>
        <w:t>tunity</w:t>
      </w:r>
      <w:proofErr w:type="spellEnd"/>
      <w:r w:rsidRPr="00232802">
        <w:rPr>
          <w:rFonts w:eastAsia="Calibri"/>
          <w:color w:val="FF0000"/>
          <w:sz w:val="16"/>
        </w:rPr>
        <w:t xml:space="preserve"> available. All the </w:t>
      </w:r>
      <w:r w:rsidRPr="00232802">
        <w:rPr>
          <w:rFonts w:eastAsia="Calibri"/>
          <w:color w:val="FF0000"/>
          <w:u w:val="single"/>
        </w:rPr>
        <w:t>characteristics of a suitable candidate must be determined in</w:t>
      </w:r>
      <w:r w:rsidRPr="00232802">
        <w:rPr>
          <w:rFonts w:eastAsia="Calibri"/>
          <w:color w:val="FF0000"/>
          <w:sz w:val="16"/>
        </w:rPr>
        <w:t xml:space="preserve"> the few </w:t>
      </w:r>
      <w:r w:rsidRPr="00232802">
        <w:rPr>
          <w:rFonts w:eastAsia="Calibri"/>
          <w:color w:val="FF0000"/>
          <w:u w:val="single"/>
        </w:rPr>
        <w:t>days</w:t>
      </w:r>
      <w:r w:rsidRPr="00232802">
        <w:rPr>
          <w:rFonts w:eastAsia="Calibri"/>
          <w:color w:val="FF0000"/>
          <w:sz w:val="16"/>
        </w:rPr>
        <w:t xml:space="preserve"> or a week between when a passing tiny asteroid is discovered and when it moves beyond the range of the telescopes and radar needed for its characterization. "</w:t>
      </w:r>
      <w:r w:rsidRPr="00232802">
        <w:rPr>
          <w:rFonts w:eastAsia="Calibri"/>
          <w:color w:val="FF0000"/>
          <w:u w:val="single"/>
        </w:rPr>
        <w:t>That's a very difficult problem," says</w:t>
      </w:r>
      <w:r w:rsidRPr="00232802">
        <w:rPr>
          <w:rFonts w:eastAsia="Calibri"/>
          <w:color w:val="FF0000"/>
          <w:sz w:val="16"/>
        </w:rPr>
        <w:t xml:space="preserve"> Harold </w:t>
      </w:r>
      <w:proofErr w:type="spellStart"/>
      <w:r w:rsidRPr="00232802">
        <w:rPr>
          <w:rFonts w:eastAsia="Calibri"/>
          <w:color w:val="FF0000"/>
          <w:u w:val="single"/>
        </w:rPr>
        <w:t>Reitsema</w:t>
      </w:r>
      <w:proofErr w:type="spellEnd"/>
      <w:r w:rsidRPr="00232802">
        <w:rPr>
          <w:rFonts w:eastAsia="Calibri"/>
          <w:color w:val="FF0000"/>
          <w:u w:val="single"/>
        </w:rPr>
        <w:t xml:space="preserve"> of Boulder</w:t>
      </w:r>
      <w:r w:rsidRPr="00232802">
        <w:rPr>
          <w:rFonts w:eastAsia="Calibri"/>
          <w:color w:val="FF0000"/>
          <w:sz w:val="16"/>
        </w:rPr>
        <w:t xml:space="preserve">, Colorado. He is </w:t>
      </w:r>
      <w:r w:rsidRPr="00232802">
        <w:rPr>
          <w:rFonts w:eastAsia="Calibri"/>
          <w:color w:val="FF0000"/>
          <w:u w:val="single"/>
        </w:rPr>
        <w:t>the lead designer for a privately funded, space based mission</w:t>
      </w:r>
      <w:r w:rsidRPr="00232802">
        <w:rPr>
          <w:rFonts w:eastAsia="Calibri"/>
          <w:color w:val="FF0000"/>
          <w:sz w:val="16"/>
        </w:rPr>
        <w:t xml:space="preserve"> to find larger, hazardous aster </w:t>
      </w:r>
      <w:proofErr w:type="spellStart"/>
      <w:r w:rsidRPr="00232802">
        <w:rPr>
          <w:rFonts w:eastAsia="Calibri"/>
          <w:color w:val="FF0000"/>
          <w:sz w:val="16"/>
        </w:rPr>
        <w:t>oids</w:t>
      </w:r>
      <w:proofErr w:type="spellEnd"/>
      <w:r w:rsidRPr="00232802">
        <w:rPr>
          <w:rFonts w:eastAsia="Calibri"/>
          <w:color w:val="FF0000"/>
          <w:sz w:val="16"/>
        </w:rPr>
        <w:t xml:space="preserve">. Reasonable candidates would eventually be found, he says, but "NASA doesn't have that kind of time." NASA's working schedule has final target selection in 2016 in time for a 2017 launch of the capture spacecraft and a 2022 astronaut visit to the asteroid. JPL's </w:t>
      </w:r>
      <w:proofErr w:type="spellStart"/>
      <w:r w:rsidRPr="00232802">
        <w:rPr>
          <w:rFonts w:eastAsia="Calibri"/>
          <w:color w:val="FF0000"/>
          <w:sz w:val="16"/>
        </w:rPr>
        <w:t>Muirhead</w:t>
      </w:r>
      <w:proofErr w:type="spellEnd"/>
      <w:r w:rsidRPr="00232802">
        <w:rPr>
          <w:rFonts w:eastAsia="Calibri"/>
          <w:color w:val="FF0000"/>
          <w:sz w:val="16"/>
        </w:rPr>
        <w:t xml:space="preserve"> says that he has "reason able confidence we will find enough tar gets. We believe that with current [</w:t>
      </w:r>
      <w:proofErr w:type="spellStart"/>
      <w:r w:rsidRPr="00232802">
        <w:rPr>
          <w:rFonts w:eastAsia="Calibri"/>
          <w:color w:val="FF0000"/>
          <w:sz w:val="16"/>
        </w:rPr>
        <w:t>observ</w:t>
      </w:r>
      <w:proofErr w:type="spellEnd"/>
      <w:r w:rsidRPr="00232802">
        <w:rPr>
          <w:rFonts w:eastAsia="Calibri"/>
          <w:color w:val="FF0000"/>
          <w:sz w:val="16"/>
        </w:rPr>
        <w:t xml:space="preserve"> </w:t>
      </w:r>
      <w:proofErr w:type="spellStart"/>
      <w:r w:rsidRPr="00232802">
        <w:rPr>
          <w:rFonts w:eastAsia="Calibri"/>
          <w:color w:val="FF0000"/>
          <w:sz w:val="16"/>
        </w:rPr>
        <w:t>ing</w:t>
      </w:r>
      <w:proofErr w:type="spellEnd"/>
      <w:r w:rsidRPr="00232802">
        <w:rPr>
          <w:rFonts w:eastAsia="Calibri"/>
          <w:color w:val="FF0000"/>
          <w:sz w:val="16"/>
        </w:rPr>
        <w:t xml:space="preserve">] assets and </w:t>
      </w:r>
      <w:proofErr w:type="spellStart"/>
      <w:r w:rsidRPr="00232802">
        <w:rPr>
          <w:rFonts w:eastAsia="Calibri"/>
          <w:color w:val="FF0000"/>
          <w:sz w:val="16"/>
        </w:rPr>
        <w:t>aug</w:t>
      </w:r>
      <w:proofErr w:type="spellEnd"/>
      <w:r w:rsidRPr="00232802">
        <w:rPr>
          <w:rFonts w:eastAsia="Calibri"/>
          <w:color w:val="FF0000"/>
          <w:sz w:val="16"/>
        </w:rPr>
        <w:t xml:space="preserve"> </w:t>
      </w:r>
      <w:proofErr w:type="spellStart"/>
      <w:r w:rsidRPr="00232802">
        <w:rPr>
          <w:rFonts w:eastAsia="Calibri"/>
          <w:color w:val="FF0000"/>
          <w:sz w:val="16"/>
        </w:rPr>
        <w:t>mented</w:t>
      </w:r>
      <w:proofErr w:type="spellEnd"/>
      <w:r w:rsidRPr="00232802">
        <w:rPr>
          <w:rFonts w:eastAsia="Calibri"/>
          <w:color w:val="FF0000"/>
          <w:sz w:val="16"/>
        </w:rPr>
        <w:t xml:space="preserve"> assets </w:t>
      </w:r>
      <w:proofErr w:type="spellStart"/>
      <w:r w:rsidRPr="00232802">
        <w:rPr>
          <w:rFonts w:eastAsia="Calibri"/>
          <w:color w:val="FF0000"/>
          <w:sz w:val="16"/>
        </w:rPr>
        <w:t>becom</w:t>
      </w:r>
      <w:proofErr w:type="spellEnd"/>
      <w:r w:rsidRPr="00232802">
        <w:rPr>
          <w:rFonts w:eastAsia="Calibri"/>
          <w:color w:val="FF0000"/>
          <w:sz w:val="16"/>
        </w:rPr>
        <w:t xml:space="preserve"> </w:t>
      </w:r>
      <w:proofErr w:type="spellStart"/>
      <w:r w:rsidRPr="00232802">
        <w:rPr>
          <w:rFonts w:eastAsia="Calibri"/>
          <w:color w:val="FF0000"/>
          <w:sz w:val="16"/>
        </w:rPr>
        <w:t>ing</w:t>
      </w:r>
      <w:proofErr w:type="spellEnd"/>
      <w:r w:rsidRPr="00232802">
        <w:rPr>
          <w:rFonts w:eastAsia="Calibri"/>
          <w:color w:val="FF0000"/>
          <w:sz w:val="16"/>
        </w:rPr>
        <w:t xml:space="preserve"> available, we will increase the rate from the current one per year to two per year, maybe five per year</w:t>
      </w:r>
      <w:r w:rsidRPr="00232802">
        <w:rPr>
          <w:rFonts w:eastAsia="Calibri"/>
          <w:color w:val="FF0000"/>
          <w:u w:val="single"/>
        </w:rPr>
        <w:t>." NASA's</w:t>
      </w:r>
      <w:r w:rsidRPr="00232802">
        <w:rPr>
          <w:rFonts w:eastAsia="Calibri"/>
          <w:color w:val="FF0000"/>
          <w:sz w:val="16"/>
        </w:rPr>
        <w:t xml:space="preserve"> James </w:t>
      </w:r>
      <w:r w:rsidRPr="00232802">
        <w:rPr>
          <w:rFonts w:eastAsia="Calibri"/>
          <w:color w:val="FF0000"/>
          <w:u w:val="single"/>
        </w:rPr>
        <w:t>Green</w:t>
      </w:r>
      <w:r w:rsidRPr="00232802">
        <w:rPr>
          <w:rFonts w:eastAsia="Calibri"/>
          <w:color w:val="FF0000"/>
          <w:sz w:val="16"/>
        </w:rPr>
        <w:t>, director of the Planetary Science Division</w:t>
      </w:r>
      <w:r w:rsidRPr="00232802">
        <w:rPr>
          <w:rFonts w:eastAsia="Calibri"/>
          <w:color w:val="FF0000"/>
          <w:u w:val="single"/>
        </w:rPr>
        <w:t>, pleads with the community to "give us chance</w:t>
      </w:r>
      <w:r w:rsidRPr="00232802">
        <w:rPr>
          <w:rFonts w:eastAsia="Calibri"/>
          <w:color w:val="FF0000"/>
          <w:sz w:val="16"/>
        </w:rPr>
        <w:t xml:space="preserve">. There are plenty of things for the planetary community to be stressed about. This is not one of them." </w:t>
      </w:r>
      <w:r w:rsidRPr="00232802">
        <w:rPr>
          <w:rFonts w:eastAsia="Calibri"/>
          <w:color w:val="FF0000"/>
          <w:u w:val="single"/>
        </w:rPr>
        <w:t>If Congress approves NASA's budget</w:t>
      </w:r>
      <w:r w:rsidRPr="00232802">
        <w:rPr>
          <w:rFonts w:eastAsia="Calibri"/>
          <w:color w:val="FF0000"/>
          <w:sz w:val="16"/>
        </w:rPr>
        <w:t xml:space="preserve"> request, he says, </w:t>
      </w:r>
      <w:r w:rsidRPr="00232802">
        <w:rPr>
          <w:rFonts w:eastAsia="Calibri"/>
          <w:color w:val="FF0000"/>
          <w:u w:val="single"/>
        </w:rPr>
        <w:t>scientists will know in a year or so just how efficient the search can be.</w:t>
      </w:r>
      <w:r w:rsidRPr="00232802">
        <w:rPr>
          <w:rFonts w:eastAsia="Calibri"/>
          <w:color w:val="FF0000"/>
          <w:sz w:val="16"/>
        </w:rPr>
        <w:t xml:space="preserve"> Asteroid </w:t>
      </w:r>
      <w:r w:rsidRPr="00232802">
        <w:rPr>
          <w:rFonts w:eastAsia="Calibri"/>
          <w:color w:val="FF0000"/>
          <w:u w:val="single"/>
        </w:rPr>
        <w:t xml:space="preserve">scientists have a </w:t>
      </w:r>
      <w:r w:rsidRPr="00232802">
        <w:rPr>
          <w:rFonts w:eastAsia="Calibri"/>
          <w:b/>
          <w:iCs/>
          <w:color w:val="FF0000"/>
          <w:u w:val="single"/>
          <w:bdr w:val="single" w:sz="8" w:space="0" w:color="auto"/>
        </w:rPr>
        <w:t>couple more beefs</w:t>
      </w:r>
      <w:r w:rsidRPr="00232802">
        <w:rPr>
          <w:rFonts w:eastAsia="Calibri"/>
          <w:color w:val="FF0000"/>
          <w:sz w:val="16"/>
        </w:rPr>
        <w:t xml:space="preserve"> with NASA's plan. "</w:t>
      </w:r>
      <w:r w:rsidRPr="00232802">
        <w:rPr>
          <w:rFonts w:eastAsia="Calibri"/>
          <w:color w:val="FF0000"/>
          <w:u w:val="single"/>
        </w:rPr>
        <w:t xml:space="preserve">Their claims about </w:t>
      </w:r>
      <w:r w:rsidRPr="00232802">
        <w:rPr>
          <w:rFonts w:eastAsia="Calibri"/>
          <w:b/>
          <w:iCs/>
          <w:color w:val="FF0000"/>
          <w:highlight w:val="green"/>
          <w:u w:val="single"/>
          <w:bdr w:val="single" w:sz="8" w:space="0" w:color="auto"/>
        </w:rPr>
        <w:t>resource utilization</w:t>
      </w:r>
      <w:r w:rsidRPr="00232802">
        <w:rPr>
          <w:rFonts w:eastAsia="Calibri"/>
          <w:color w:val="FF0000"/>
          <w:highlight w:val="green"/>
          <w:u w:val="single"/>
        </w:rPr>
        <w:t xml:space="preserve"> and </w:t>
      </w:r>
      <w:r w:rsidRPr="00232802">
        <w:rPr>
          <w:rFonts w:eastAsia="Calibri"/>
          <w:b/>
          <w:iCs/>
          <w:color w:val="FF0000"/>
          <w:highlight w:val="green"/>
          <w:u w:val="single"/>
          <w:bdr w:val="single" w:sz="8" w:space="0" w:color="auto"/>
        </w:rPr>
        <w:t>planetary defense</w:t>
      </w:r>
      <w:r w:rsidRPr="00232802">
        <w:rPr>
          <w:rFonts w:eastAsia="Calibri"/>
          <w:color w:val="FF0000"/>
          <w:highlight w:val="green"/>
          <w:u w:val="single"/>
        </w:rPr>
        <w:t xml:space="preserve"> are</w:t>
      </w:r>
      <w:r w:rsidRPr="00232802">
        <w:rPr>
          <w:rFonts w:eastAsia="Calibri"/>
          <w:color w:val="FF0000"/>
          <w:u w:val="single"/>
        </w:rPr>
        <w:t xml:space="preserve"> </w:t>
      </w:r>
      <w:r w:rsidRPr="00232802">
        <w:rPr>
          <w:rFonts w:eastAsia="Calibri"/>
          <w:b/>
          <w:iCs/>
          <w:color w:val="FF0000"/>
          <w:u w:val="single"/>
          <w:bdr w:val="single" w:sz="8" w:space="0" w:color="auto"/>
        </w:rPr>
        <w:t xml:space="preserve">pretty </w:t>
      </w:r>
      <w:r w:rsidRPr="00232802">
        <w:rPr>
          <w:rFonts w:eastAsia="Calibri"/>
          <w:b/>
          <w:iCs/>
          <w:color w:val="FF0000"/>
          <w:highlight w:val="green"/>
          <w:u w:val="single"/>
          <w:bdr w:val="single" w:sz="8" w:space="0" w:color="auto"/>
        </w:rPr>
        <w:t>empty</w:t>
      </w:r>
      <w:r w:rsidRPr="00232802">
        <w:rPr>
          <w:rFonts w:eastAsia="Calibri"/>
          <w:color w:val="FF0000"/>
          <w:sz w:val="16"/>
        </w:rPr>
        <w:t xml:space="preserve">," </w:t>
      </w:r>
      <w:proofErr w:type="spellStart"/>
      <w:r w:rsidRPr="00232802">
        <w:rPr>
          <w:rFonts w:eastAsia="Calibri"/>
          <w:color w:val="FF0000"/>
          <w:sz w:val="16"/>
        </w:rPr>
        <w:t>Reitsema</w:t>
      </w:r>
      <w:proofErr w:type="spellEnd"/>
      <w:r w:rsidRPr="00232802">
        <w:rPr>
          <w:rFonts w:eastAsia="Calibri"/>
          <w:color w:val="FF0000"/>
          <w:sz w:val="16"/>
        </w:rPr>
        <w:t xml:space="preserve"> says. </w:t>
      </w:r>
      <w:r w:rsidRPr="00232802">
        <w:rPr>
          <w:rFonts w:eastAsia="Calibri"/>
          <w:color w:val="FF0000"/>
          <w:u w:val="single"/>
        </w:rPr>
        <w:t>The idea that studying a tiny asteroid</w:t>
      </w:r>
      <w:r w:rsidRPr="00232802">
        <w:rPr>
          <w:rFonts w:eastAsia="Calibri"/>
          <w:color w:val="FF0000"/>
          <w:sz w:val="16"/>
        </w:rPr>
        <w:t xml:space="preserve"> up close </w:t>
      </w:r>
      <w:r w:rsidRPr="00232802">
        <w:rPr>
          <w:rFonts w:eastAsia="Calibri"/>
          <w:color w:val="FF0000"/>
          <w:u w:val="single"/>
        </w:rPr>
        <w:t>would con tribute to defending the planet</w:t>
      </w:r>
      <w:r w:rsidRPr="00232802">
        <w:rPr>
          <w:rFonts w:eastAsia="Calibri"/>
          <w:color w:val="FF0000"/>
          <w:sz w:val="16"/>
        </w:rPr>
        <w:t xml:space="preserve"> from asteroid impacts "</w:t>
      </w:r>
      <w:r w:rsidRPr="00232802">
        <w:rPr>
          <w:rFonts w:eastAsia="Calibri"/>
          <w:b/>
          <w:iCs/>
          <w:color w:val="FF0000"/>
          <w:u w:val="single"/>
          <w:bdr w:val="single" w:sz="8" w:space="0" w:color="auto"/>
        </w:rPr>
        <w:t>is just rubbish</w:t>
      </w:r>
      <w:r w:rsidRPr="00232802">
        <w:rPr>
          <w:rFonts w:eastAsia="Calibri"/>
          <w:color w:val="FF0000"/>
          <w:sz w:val="16"/>
        </w:rPr>
        <w:t xml:space="preserve">," he says. Ten-meter wide asteroids simply can't penetrate the atmosphere intact. At that size they </w:t>
      </w:r>
      <w:proofErr w:type="spellStart"/>
      <w:r w:rsidRPr="00232802">
        <w:rPr>
          <w:rFonts w:eastAsia="Calibri"/>
          <w:color w:val="FF0000"/>
          <w:sz w:val="16"/>
        </w:rPr>
        <w:t>disinte</w:t>
      </w:r>
      <w:proofErr w:type="spellEnd"/>
      <w:r w:rsidRPr="00232802">
        <w:rPr>
          <w:rFonts w:eastAsia="Calibri"/>
          <w:color w:val="FF0000"/>
          <w:sz w:val="16"/>
        </w:rPr>
        <w:t xml:space="preserve"> grate harmlessly, they don't impact. Gaining insights into using asteroids as a resource - as a supply of water that could shield astronauts from radiation on long </w:t>
      </w:r>
      <w:proofErr w:type="spellStart"/>
      <w:r w:rsidRPr="00232802">
        <w:rPr>
          <w:rFonts w:eastAsia="Calibri"/>
          <w:color w:val="FF0000"/>
          <w:sz w:val="16"/>
        </w:rPr>
        <w:t>voy</w:t>
      </w:r>
      <w:proofErr w:type="spellEnd"/>
      <w:r w:rsidRPr="00232802">
        <w:rPr>
          <w:rFonts w:eastAsia="Calibri"/>
          <w:color w:val="FF0000"/>
          <w:sz w:val="16"/>
        </w:rPr>
        <w:t xml:space="preserve"> ages, for example - would be "really tough," says JPL's Donald Yeomans, who contributed to the KISS study. For that you would need a water-rich carbonaceous chondrite asteroid, but "it's unlikely you'd get an object of that type," he says. </w:t>
      </w:r>
      <w:r w:rsidRPr="00232802">
        <w:rPr>
          <w:rFonts w:eastAsia="Calibri"/>
          <w:color w:val="FF0000"/>
          <w:u w:val="single"/>
        </w:rPr>
        <w:t xml:space="preserve">Asteroid scientists are also a bit miffed that NASA </w:t>
      </w:r>
      <w:r w:rsidRPr="00232802">
        <w:rPr>
          <w:rFonts w:eastAsia="Calibri"/>
          <w:b/>
          <w:iCs/>
          <w:color w:val="FF0000"/>
          <w:u w:val="single"/>
          <w:bdr w:val="single" w:sz="8" w:space="0" w:color="auto"/>
        </w:rPr>
        <w:t>left them out of its planning</w:t>
      </w:r>
      <w:r w:rsidRPr="00232802">
        <w:rPr>
          <w:rFonts w:eastAsia="Calibri"/>
          <w:color w:val="FF0000"/>
          <w:sz w:val="16"/>
        </w:rPr>
        <w:t xml:space="preserve">. </w:t>
      </w:r>
      <w:r w:rsidRPr="00232802">
        <w:rPr>
          <w:rFonts w:eastAsia="Calibri"/>
          <w:color w:val="FF0000"/>
          <w:u w:val="single"/>
        </w:rPr>
        <w:t>They</w:t>
      </w:r>
      <w:r w:rsidRPr="00232802">
        <w:rPr>
          <w:rFonts w:eastAsia="Calibri"/>
          <w:color w:val="FF0000"/>
          <w:sz w:val="16"/>
        </w:rPr>
        <w:t xml:space="preserve"> had </w:t>
      </w:r>
      <w:r w:rsidRPr="00232802">
        <w:rPr>
          <w:rFonts w:eastAsia="Calibri"/>
          <w:color w:val="FF0000"/>
          <w:u w:val="single"/>
        </w:rPr>
        <w:t>heard presentations</w:t>
      </w:r>
      <w:r w:rsidRPr="00232802">
        <w:rPr>
          <w:rFonts w:eastAsia="Calibri"/>
          <w:color w:val="FF0000"/>
          <w:sz w:val="16"/>
        </w:rPr>
        <w:t xml:space="preserve"> on the con </w:t>
      </w:r>
      <w:proofErr w:type="spellStart"/>
      <w:r w:rsidRPr="00232802">
        <w:rPr>
          <w:rFonts w:eastAsia="Calibri"/>
          <w:color w:val="FF0000"/>
          <w:sz w:val="16"/>
        </w:rPr>
        <w:t>cept</w:t>
      </w:r>
      <w:proofErr w:type="spellEnd"/>
      <w:r w:rsidRPr="00232802">
        <w:rPr>
          <w:rFonts w:eastAsia="Calibri"/>
          <w:color w:val="FF0000"/>
          <w:sz w:val="16"/>
        </w:rPr>
        <w:t xml:space="preserve">, </w:t>
      </w:r>
      <w:r w:rsidRPr="00232802">
        <w:rPr>
          <w:rFonts w:eastAsia="Calibri"/>
          <w:b/>
          <w:iCs/>
          <w:color w:val="FF0000"/>
          <w:u w:val="single"/>
          <w:bdr w:val="single" w:sz="8" w:space="0" w:color="auto"/>
        </w:rPr>
        <w:t>but "we just couldn't take it seriously</w:t>
      </w:r>
      <w:r w:rsidRPr="00232802">
        <w:rPr>
          <w:rFonts w:eastAsia="Calibri"/>
          <w:color w:val="FF0000"/>
          <w:sz w:val="16"/>
        </w:rPr>
        <w:t xml:space="preserve">," Sykes says. By early February, </w:t>
      </w:r>
      <w:r w:rsidRPr="00232802">
        <w:rPr>
          <w:rFonts w:eastAsia="Calibri"/>
          <w:color w:val="FF0000"/>
          <w:u w:val="single"/>
        </w:rPr>
        <w:t>after realizing that NASA was indeed taking it seriously, he offered</w:t>
      </w:r>
      <w:r w:rsidRPr="00232802">
        <w:rPr>
          <w:rFonts w:eastAsia="Calibri"/>
          <w:color w:val="FF0000"/>
          <w:sz w:val="16"/>
        </w:rPr>
        <w:t xml:space="preserve"> headquarters the </w:t>
      </w:r>
      <w:r w:rsidRPr="00232802">
        <w:rPr>
          <w:rFonts w:eastAsia="Calibri"/>
          <w:color w:val="FF0000"/>
          <w:u w:val="single"/>
        </w:rPr>
        <w:t>services</w:t>
      </w:r>
      <w:r w:rsidRPr="00232802">
        <w:rPr>
          <w:rFonts w:eastAsia="Calibri"/>
          <w:color w:val="FF0000"/>
          <w:sz w:val="16"/>
        </w:rPr>
        <w:t xml:space="preserve"> of its Small Bodies Assessment Group to help evaluate the idea. </w:t>
      </w:r>
      <w:r w:rsidRPr="00232802">
        <w:rPr>
          <w:rFonts w:eastAsia="Calibri"/>
          <w:color w:val="FF0000"/>
          <w:u w:val="single"/>
        </w:rPr>
        <w:t>He got no response</w:t>
      </w:r>
      <w:r w:rsidRPr="00232802">
        <w:rPr>
          <w:rFonts w:eastAsia="Calibri"/>
          <w:color w:val="FF0000"/>
          <w:sz w:val="16"/>
        </w:rPr>
        <w:t xml:space="preserve">. NASA's Green says that "this is just the start. We will get them more involved." Although it falls outside their </w:t>
      </w:r>
      <w:proofErr w:type="spellStart"/>
      <w:r w:rsidRPr="00232802">
        <w:rPr>
          <w:rFonts w:eastAsia="Calibri"/>
          <w:color w:val="FF0000"/>
          <w:sz w:val="16"/>
        </w:rPr>
        <w:t>exper</w:t>
      </w:r>
      <w:proofErr w:type="spellEnd"/>
      <w:r w:rsidRPr="00232802">
        <w:rPr>
          <w:rFonts w:eastAsia="Calibri"/>
          <w:color w:val="FF0000"/>
          <w:sz w:val="16"/>
        </w:rPr>
        <w:t xml:space="preserve"> </w:t>
      </w:r>
      <w:proofErr w:type="spellStart"/>
      <w:r w:rsidRPr="00232802">
        <w:rPr>
          <w:rFonts w:eastAsia="Calibri"/>
          <w:color w:val="FF0000"/>
          <w:sz w:val="16"/>
        </w:rPr>
        <w:t>tise</w:t>
      </w:r>
      <w:proofErr w:type="spellEnd"/>
      <w:r w:rsidRPr="00232802">
        <w:rPr>
          <w:rFonts w:eastAsia="Calibri"/>
          <w:color w:val="FF0000"/>
          <w:sz w:val="16"/>
        </w:rPr>
        <w:t xml:space="preserve">, asteroid scientists have one more com plaint about NASA's latest plan. The whole point of astronauts going to an asteroid had been to gain experience for long-duration missions far from home, such as a trip to Mars. But "if you bring the asteroid to the astronauts instead of the other way around," Harris says, "you really aren't sending humans into deep space, or for that matter cutting any new ground over . . . circling the Earth in the [International Space Station]." So other mis </w:t>
      </w:r>
      <w:proofErr w:type="spellStart"/>
      <w:r w:rsidRPr="00232802">
        <w:rPr>
          <w:rFonts w:eastAsia="Calibri"/>
          <w:color w:val="FF0000"/>
          <w:sz w:val="16"/>
        </w:rPr>
        <w:t>sions</w:t>
      </w:r>
      <w:proofErr w:type="spellEnd"/>
      <w:r w:rsidRPr="00232802">
        <w:rPr>
          <w:rFonts w:eastAsia="Calibri"/>
          <w:color w:val="FF0000"/>
          <w:sz w:val="16"/>
        </w:rPr>
        <w:t xml:space="preserve"> would be needed to gain the necessary deep-space expertise. </w:t>
      </w:r>
    </w:p>
    <w:p w14:paraId="57A7F651" w14:textId="66EAD8B6" w:rsidR="0049558F" w:rsidRDefault="0049558F" w:rsidP="0049558F">
      <w:pPr>
        <w:pStyle w:val="Heading4"/>
      </w:pPr>
      <w:r>
        <w:t xml:space="preserve">AT Miller – No U/Q between squo and future debris – says debris could create deterrence but not that squo will so there is </w:t>
      </w:r>
      <w:r>
        <w:rPr>
          <w:u w:val="single"/>
        </w:rPr>
        <w:t>no deterrence</w:t>
      </w:r>
    </w:p>
    <w:p w14:paraId="5A88A870" w14:textId="77777777" w:rsidR="0049558F" w:rsidRPr="0049558F" w:rsidRDefault="0049558F" w:rsidP="0049558F"/>
    <w:p w14:paraId="7E7B01FA" w14:textId="77777777" w:rsidR="00696E37" w:rsidRPr="003746D1" w:rsidRDefault="00696E37" w:rsidP="00696E37">
      <w:pPr>
        <w:pStyle w:val="Heading4"/>
      </w:pPr>
      <w:r>
        <w:t xml:space="preserve">AT </w:t>
      </w:r>
      <w:proofErr w:type="spellStart"/>
      <w:r>
        <w:t>Riederer</w:t>
      </w:r>
      <w:proofErr w:type="spellEnd"/>
      <w:r>
        <w:t xml:space="preserve"> – The only warrant is takes </w:t>
      </w:r>
      <w:r>
        <w:rPr>
          <w:u w:val="single"/>
        </w:rPr>
        <w:t>a long time</w:t>
      </w:r>
      <w:r>
        <w:t xml:space="preserve"> – a] card is from 2014 – we’ve read ev from half a decade later about mining efforts </w:t>
      </w:r>
      <w:r>
        <w:rPr>
          <w:u w:val="single"/>
        </w:rPr>
        <w:t>now</w:t>
      </w:r>
      <w:r>
        <w:t xml:space="preserve"> – China sent a mining probe to NEO’s earlier last year and new technology means stronger thrusters/less time and b] yes asteroids </w:t>
      </w:r>
      <w:r>
        <w:rPr>
          <w:u w:val="single"/>
        </w:rPr>
        <w:t>in our grasp</w:t>
      </w:r>
      <w:r>
        <w:t xml:space="preserve"> - </w:t>
      </w:r>
    </w:p>
    <w:p w14:paraId="5007C124" w14:textId="77777777" w:rsidR="00696E37" w:rsidRPr="00AA375B" w:rsidRDefault="00696E37" w:rsidP="00696E37">
      <w:r w:rsidRPr="00AA375B">
        <w:rPr>
          <w:rStyle w:val="Style13ptBold"/>
        </w:rPr>
        <w:t>PW 18</w:t>
      </w:r>
      <w:r w:rsidRPr="00AA375B">
        <w:t xml:space="preserve"> 6-11-2018 "The Asteroid Trillionaires"</w:t>
      </w:r>
      <w:r>
        <w:t xml:space="preserve"> </w:t>
      </w:r>
      <w:hyperlink r:id="rId12" w:history="1">
        <w:r w:rsidRPr="002B7B5B">
          <w:rPr>
            <w:rStyle w:val="Hyperlink"/>
          </w:rPr>
          <w:t>https://physicsworld.com/a/the-asteroid-trillionaires/</w:t>
        </w:r>
      </w:hyperlink>
      <w:r>
        <w:t xml:space="preserve"> (Physics World)//Elmer </w:t>
      </w:r>
    </w:p>
    <w:p w14:paraId="54895C84" w14:textId="77777777" w:rsidR="00696E37" w:rsidRPr="00C102DC" w:rsidRDefault="00696E37" w:rsidP="00696E37">
      <w:pPr>
        <w:rPr>
          <w:sz w:val="16"/>
        </w:rPr>
      </w:pPr>
      <w:r w:rsidRPr="00C102DC">
        <w:rPr>
          <w:sz w:val="16"/>
        </w:rPr>
        <w:t xml:space="preserve">Within our reach But </w:t>
      </w:r>
      <w:r w:rsidRPr="005E4199">
        <w:rPr>
          <w:rStyle w:val="Emphasis"/>
          <w:highlight w:val="green"/>
        </w:rPr>
        <w:t>how many asteroids are potential mining hotspots</w:t>
      </w:r>
      <w:r w:rsidRPr="00C102DC">
        <w:rPr>
          <w:sz w:val="16"/>
        </w:rPr>
        <w:t xml:space="preserve">? Martin Elvis, a Harvard University astrophysicist with an interest in asteroid mining, developed an equation in 2013 to estimate the number of asteroids that might be potential mining candidates with our current technology. </w:t>
      </w:r>
      <w:r w:rsidRPr="00C102DC">
        <w:rPr>
          <w:u w:val="single"/>
        </w:rPr>
        <w:t xml:space="preserve">The equation accounts for the </w:t>
      </w:r>
      <w:r w:rsidRPr="005E4199">
        <w:rPr>
          <w:rStyle w:val="Emphasis"/>
          <w:highlight w:val="green"/>
        </w:rPr>
        <w:t xml:space="preserve">number of asteroids </w:t>
      </w:r>
      <w:r w:rsidRPr="005E4199">
        <w:rPr>
          <w:rStyle w:val="Emphasis"/>
          <w:highlight w:val="green"/>
          <w:bdr w:val="single" w:sz="18" w:space="0" w:color="auto"/>
        </w:rPr>
        <w:t>within reach of today’s rocket ships</w:t>
      </w:r>
      <w:r w:rsidRPr="00C102DC">
        <w:rPr>
          <w:u w:val="single"/>
        </w:rPr>
        <w:t xml:space="preserve">, the </w:t>
      </w:r>
      <w:r w:rsidRPr="005E4199">
        <w:rPr>
          <w:rStyle w:val="Emphasis"/>
          <w:highlight w:val="green"/>
        </w:rPr>
        <w:t>likelihood of them being worth mining</w:t>
      </w:r>
      <w:r w:rsidRPr="00C102DC">
        <w:rPr>
          <w:u w:val="single"/>
        </w:rPr>
        <w:t xml:space="preserve">, </w:t>
      </w:r>
      <w:r w:rsidRPr="005E4199">
        <w:rPr>
          <w:rStyle w:val="Emphasis"/>
          <w:highlight w:val="green"/>
        </w:rPr>
        <w:t>whether it is practically feasible</w:t>
      </w:r>
      <w:r w:rsidRPr="005E4199">
        <w:rPr>
          <w:highlight w:val="green"/>
          <w:u w:val="single"/>
        </w:rPr>
        <w:t xml:space="preserve"> </w:t>
      </w:r>
      <w:r w:rsidRPr="00C102DC">
        <w:rPr>
          <w:u w:val="single"/>
        </w:rPr>
        <w:t xml:space="preserve">to mine them, </w:t>
      </w:r>
      <w:r w:rsidRPr="005E4199">
        <w:rPr>
          <w:rStyle w:val="Emphasis"/>
          <w:highlight w:val="green"/>
        </w:rPr>
        <w:t>and</w:t>
      </w:r>
      <w:r w:rsidRPr="005E4199">
        <w:rPr>
          <w:highlight w:val="green"/>
          <w:u w:val="single"/>
        </w:rPr>
        <w:t xml:space="preserve"> </w:t>
      </w:r>
      <w:r w:rsidRPr="00C102DC">
        <w:rPr>
          <w:u w:val="single"/>
        </w:rPr>
        <w:t xml:space="preserve">whether they would </w:t>
      </w:r>
      <w:r w:rsidRPr="005E4199">
        <w:rPr>
          <w:rStyle w:val="Emphasis"/>
          <w:highlight w:val="green"/>
        </w:rPr>
        <w:t>yield a profit</w:t>
      </w:r>
      <w:r w:rsidRPr="00C102DC">
        <w:rPr>
          <w:u w:val="single"/>
        </w:rPr>
        <w:t xml:space="preserve">. </w:t>
      </w:r>
      <w:r w:rsidRPr="00232802">
        <w:rPr>
          <w:color w:val="FF0000"/>
          <w:u w:val="single"/>
        </w:rPr>
        <w:t xml:space="preserve">When he first ran the numbers back in 2013, Elvis estimated that around </w:t>
      </w:r>
      <w:r w:rsidRPr="00232802">
        <w:rPr>
          <w:rStyle w:val="Emphasis"/>
          <w:color w:val="FF0000"/>
          <w:highlight w:val="green"/>
          <w:bdr w:val="single" w:sz="18" w:space="0" w:color="auto"/>
        </w:rPr>
        <w:t>10 potentially metal-rich asteroids, and 18 sufficiently water-rich</w:t>
      </w:r>
      <w:r w:rsidRPr="00232802">
        <w:rPr>
          <w:color w:val="FF0000"/>
          <w:u w:val="single"/>
        </w:rPr>
        <w:t xml:space="preserve">, </w:t>
      </w:r>
      <w:r w:rsidRPr="00232802">
        <w:rPr>
          <w:rStyle w:val="Emphasis"/>
          <w:color w:val="FF0000"/>
          <w:highlight w:val="green"/>
          <w:bdr w:val="single" w:sz="18" w:space="0" w:color="auto"/>
        </w:rPr>
        <w:t>lie within our grasp</w:t>
      </w:r>
      <w:r w:rsidRPr="00232802">
        <w:rPr>
          <w:color w:val="FF0000"/>
          <w:u w:val="single"/>
        </w:rPr>
        <w:t>.</w:t>
      </w:r>
      <w:r w:rsidRPr="00232802">
        <w:rPr>
          <w:color w:val="FF0000"/>
          <w:sz w:val="16"/>
        </w:rPr>
        <w:t xml:space="preserve"> </w:t>
      </w:r>
      <w:r w:rsidRPr="00232802">
        <w:rPr>
          <w:rStyle w:val="Emphasis"/>
          <w:color w:val="FF0000"/>
          <w:highlight w:val="green"/>
        </w:rPr>
        <w:t>SpaceX’s</w:t>
      </w:r>
      <w:r w:rsidRPr="00232802">
        <w:rPr>
          <w:color w:val="FF0000"/>
          <w:sz w:val="16"/>
          <w:highlight w:val="green"/>
        </w:rPr>
        <w:t xml:space="preserve"> </w:t>
      </w:r>
      <w:r w:rsidRPr="00232802">
        <w:rPr>
          <w:rStyle w:val="Emphasis"/>
          <w:color w:val="FF0000"/>
          <w:highlight w:val="green"/>
        </w:rPr>
        <w:t>development of</w:t>
      </w:r>
      <w:r w:rsidRPr="00232802">
        <w:rPr>
          <w:color w:val="FF0000"/>
          <w:sz w:val="16"/>
          <w:highlight w:val="green"/>
        </w:rPr>
        <w:t xml:space="preserve"> </w:t>
      </w:r>
      <w:r w:rsidRPr="00232802">
        <w:rPr>
          <w:rStyle w:val="Emphasis"/>
          <w:color w:val="FF0000"/>
          <w:highlight w:val="green"/>
        </w:rPr>
        <w:t xml:space="preserve">increasingly powerful rockets has </w:t>
      </w:r>
      <w:r w:rsidRPr="00232802">
        <w:rPr>
          <w:rStyle w:val="Emphasis"/>
          <w:color w:val="FF0000"/>
          <w:highlight w:val="green"/>
          <w:bdr w:val="single" w:sz="18" w:space="0" w:color="auto"/>
        </w:rPr>
        <w:t>bolstered the hopes</w:t>
      </w:r>
      <w:r w:rsidRPr="00232802">
        <w:rPr>
          <w:color w:val="FF0000"/>
          <w:sz w:val="16"/>
          <w:highlight w:val="green"/>
          <w:bdr w:val="single" w:sz="18" w:space="0" w:color="auto"/>
        </w:rPr>
        <w:t xml:space="preserve"> </w:t>
      </w:r>
      <w:r w:rsidRPr="00232802">
        <w:rPr>
          <w:rStyle w:val="StyleUnderline"/>
          <w:color w:val="FF0000"/>
        </w:rPr>
        <w:t xml:space="preserve">of asteroid miners because it means we can </w:t>
      </w:r>
      <w:r w:rsidRPr="00232802">
        <w:rPr>
          <w:rStyle w:val="Emphasis"/>
          <w:color w:val="FF0000"/>
          <w:highlight w:val="green"/>
        </w:rPr>
        <w:t>travel further into space</w:t>
      </w:r>
      <w:r w:rsidRPr="00232802">
        <w:rPr>
          <w:color w:val="FF0000"/>
          <w:sz w:val="16"/>
        </w:rPr>
        <w:t xml:space="preserve">. But Elvis told me that recent press reports claiming he thought the successful Falcon Heavy launch on 6 February had burst open the sky to potential asteroids were wide of the mark. “I made the remark at a conference in Texas recently and the press missed off the word ‘might’, but the truth is that I haven’t run the numbers yet. </w:t>
      </w:r>
      <w:r w:rsidRPr="00232802">
        <w:rPr>
          <w:color w:val="FF0000"/>
          <w:u w:val="single"/>
        </w:rPr>
        <w:t xml:space="preserve">We need more data before I can run the numbers again, but a wild guess might be that this </w:t>
      </w:r>
      <w:r w:rsidRPr="00232802">
        <w:rPr>
          <w:rStyle w:val="Emphasis"/>
          <w:color w:val="FF0000"/>
          <w:highlight w:val="green"/>
        </w:rPr>
        <w:t xml:space="preserve">new fleet of heavy rockets could increase the </w:t>
      </w:r>
      <w:r w:rsidRPr="00232802">
        <w:rPr>
          <w:rStyle w:val="Emphasis"/>
          <w:color w:val="FF0000"/>
          <w:highlight w:val="green"/>
          <w:bdr w:val="single" w:sz="18" w:space="0" w:color="auto"/>
        </w:rPr>
        <w:t>numbers by a factor of 10</w:t>
      </w:r>
      <w:r w:rsidRPr="00232802">
        <w:rPr>
          <w:color w:val="FF0000"/>
          <w:u w:val="single"/>
        </w:rPr>
        <w:t>.” Elvis was not just referring to Falcon Heavy either</w:t>
      </w:r>
      <w:r w:rsidRPr="00232802">
        <w:rPr>
          <w:color w:val="FF0000"/>
          <w:sz w:val="16"/>
        </w:rPr>
        <w:t xml:space="preserve">. </w:t>
      </w:r>
      <w:r w:rsidRPr="00232802">
        <w:rPr>
          <w:color w:val="FF0000"/>
          <w:u w:val="single"/>
        </w:rPr>
        <w:t>Blue Origin’s New Glen rocket and, in the longer term, the New Armstrong rocket can all be added to the mix when Elvis next runs his equation</w:t>
      </w:r>
      <w:r w:rsidRPr="00232802">
        <w:rPr>
          <w:color w:val="FF0000"/>
          <w:sz w:val="16"/>
        </w:rPr>
        <w:t xml:space="preserve">. Yet even though the SpaceX rockets are boosting the hopes of asteroid miners who could one day provide his explorers with fuel and raw materials, Musk does not seem convinced. In fact, in 2003 he called asteroid mining “bogus” and, at least publicly, has not updated that view. Amara </w:t>
      </w:r>
      <w:proofErr w:type="spellStart"/>
      <w:r w:rsidRPr="00232802">
        <w:rPr>
          <w:color w:val="FF0000"/>
          <w:sz w:val="16"/>
        </w:rPr>
        <w:t>Graps</w:t>
      </w:r>
      <w:proofErr w:type="spellEnd"/>
      <w:r w:rsidRPr="00232802">
        <w:rPr>
          <w:color w:val="FF0000"/>
          <w:sz w:val="16"/>
        </w:rPr>
        <w:t xml:space="preserve">, an astrophysicist who organizes the bi-annual Asteroid Science Intersections with In-Space Mine Engineering Conference (ASIME) and founded the Latvian initiative Baltics in Space, is more optimistic. “Elon will come around. He’s a clever guy and he’s surrounded by clever people. He’ll get there but I don’t know how to reach him to sell it to him.” Half the delegates at the most recent ASIME conference, which took place in Luxembourg in April, came from asteroid-mining companies, with the rest being asteroid scientists. Indeed, </w:t>
      </w:r>
      <w:proofErr w:type="spellStart"/>
      <w:r w:rsidRPr="00232802">
        <w:rPr>
          <w:color w:val="FF0000"/>
          <w:sz w:val="16"/>
        </w:rPr>
        <w:t>Graps</w:t>
      </w:r>
      <w:proofErr w:type="spellEnd"/>
      <w:r w:rsidRPr="00232802">
        <w:rPr>
          <w:color w:val="FF0000"/>
          <w:sz w:val="16"/>
        </w:rPr>
        <w:t xml:space="preserve"> believes the interface between scientists and business people is essential. The asteroid scientists’ role is to provide scientific support to the companies; addressing some of the companies’ largest asteroid science questions.</w:t>
      </w:r>
    </w:p>
    <w:p w14:paraId="34AF1702" w14:textId="77777777" w:rsidR="00696E37" w:rsidRDefault="00696E37" w:rsidP="00696E37">
      <w:pPr>
        <w:pStyle w:val="Heading4"/>
      </w:pPr>
      <w:r>
        <w:t xml:space="preserve">AT </w:t>
      </w:r>
      <w:proofErr w:type="spellStart"/>
      <w:r>
        <w:t>Gardeneyes</w:t>
      </w:r>
      <w:proofErr w:type="spellEnd"/>
      <w:r>
        <w:t xml:space="preserve"> – “Bubble” only applies if they </w:t>
      </w:r>
      <w:r>
        <w:rPr>
          <w:u w:val="single"/>
        </w:rPr>
        <w:t>fail</w:t>
      </w:r>
      <w:r>
        <w:t xml:space="preserve"> – this is reliant on Mining efforts that fail to generate any profits – we’ve read U/Q about it working and you haven’t read any evidence saying they fail outright which means no I/L to this offense.</w:t>
      </w:r>
    </w:p>
    <w:p w14:paraId="3C128683" w14:textId="77777777" w:rsidR="00696E37" w:rsidRPr="00232802" w:rsidRDefault="00696E37" w:rsidP="00696E37">
      <w:pPr>
        <w:pStyle w:val="Heading4"/>
        <w:rPr>
          <w:color w:val="FF0000"/>
        </w:rPr>
      </w:pPr>
      <w:r>
        <w:t xml:space="preserve">AT Khan – 1] Misunderstands our U/Q Flip – Resources on Earth are </w:t>
      </w:r>
      <w:r>
        <w:rPr>
          <w:u w:val="single"/>
        </w:rPr>
        <w:t>depleting now</w:t>
      </w:r>
      <w:r>
        <w:t xml:space="preserve"> which means expanding Timeframe of survival allows us to develop </w:t>
      </w:r>
      <w:r>
        <w:rPr>
          <w:u w:val="single"/>
        </w:rPr>
        <w:t>new strategies</w:t>
      </w:r>
      <w:r>
        <w:t xml:space="preserve"> for management/technology – prefer living another day over guaranteed destruction now</w:t>
      </w:r>
      <w:r w:rsidRPr="00232802">
        <w:rPr>
          <w:color w:val="FF0000"/>
        </w:rPr>
        <w:t xml:space="preserve">, 2] Less countries in Space now means less risk of exponential rise of exploitation that’s unsustainable, and 3] their studies </w:t>
      </w:r>
      <w:r w:rsidRPr="00232802">
        <w:rPr>
          <w:color w:val="FF0000"/>
          <w:u w:val="single"/>
        </w:rPr>
        <w:t>drastically underestimate</w:t>
      </w:r>
      <w:r w:rsidRPr="00232802">
        <w:rPr>
          <w:color w:val="FF0000"/>
        </w:rPr>
        <w:t xml:space="preserve"> space resources. </w:t>
      </w:r>
    </w:p>
    <w:p w14:paraId="2DBF20D0" w14:textId="77777777" w:rsidR="00696E37" w:rsidRPr="00232802" w:rsidRDefault="00696E37" w:rsidP="00696E37">
      <w:pPr>
        <w:rPr>
          <w:color w:val="FF0000"/>
        </w:rPr>
      </w:pPr>
      <w:proofErr w:type="spellStart"/>
      <w:r w:rsidRPr="00232802">
        <w:rPr>
          <w:rStyle w:val="Style13ptBold"/>
          <w:color w:val="FF0000"/>
        </w:rPr>
        <w:t>Greenspon</w:t>
      </w:r>
      <w:proofErr w:type="spellEnd"/>
      <w:r w:rsidRPr="00232802">
        <w:rPr>
          <w:rStyle w:val="Style13ptBold"/>
          <w:color w:val="FF0000"/>
        </w:rPr>
        <w:t xml:space="preserve"> 16</w:t>
      </w:r>
      <w:r w:rsidRPr="00232802">
        <w:rPr>
          <w:color w:val="FF0000"/>
        </w:rPr>
        <w:t xml:space="preserve"> Andy </w:t>
      </w:r>
      <w:proofErr w:type="spellStart"/>
      <w:r w:rsidRPr="00232802">
        <w:rPr>
          <w:color w:val="FF0000"/>
        </w:rPr>
        <w:t>Greenspon</w:t>
      </w:r>
      <w:proofErr w:type="spellEnd"/>
      <w:r w:rsidRPr="00232802">
        <w:rPr>
          <w:color w:val="FF0000"/>
        </w:rPr>
        <w:t xml:space="preserve"> 10-25-2016 "Precious metals in peril: Can asteroid mining save us?" </w:t>
      </w:r>
      <w:hyperlink r:id="rId13" w:history="1">
        <w:r w:rsidRPr="00232802">
          <w:rPr>
            <w:rStyle w:val="Hyperlink"/>
            <w:color w:val="FF0000"/>
          </w:rPr>
          <w:t>https://sitn.hms.harvard.edu/flash/2016/precious-metals-peril-can-asteroid-mining-save-us/</w:t>
        </w:r>
      </w:hyperlink>
      <w:r w:rsidRPr="00232802">
        <w:rPr>
          <w:color w:val="FF0000"/>
        </w:rPr>
        <w:t xml:space="preserve"> (Research scientist in experimental applied physics, quantum computing, and </w:t>
      </w:r>
      <w:proofErr w:type="spellStart"/>
      <w:r w:rsidRPr="00232802">
        <w:rPr>
          <w:color w:val="FF0000"/>
        </w:rPr>
        <w:t>nanophotonics</w:t>
      </w:r>
      <w:proofErr w:type="spellEnd"/>
      <w:r w:rsidRPr="00232802">
        <w:rPr>
          <w:color w:val="FF0000"/>
        </w:rPr>
        <w:t xml:space="preserve">.)//Elmer </w:t>
      </w:r>
    </w:p>
    <w:p w14:paraId="185AA182" w14:textId="77777777" w:rsidR="00696E37" w:rsidRPr="00232802" w:rsidRDefault="00696E37" w:rsidP="00696E37">
      <w:pPr>
        <w:rPr>
          <w:color w:val="FF0000"/>
          <w:sz w:val="16"/>
        </w:rPr>
      </w:pPr>
      <w:r w:rsidRPr="00232802">
        <w:rPr>
          <w:color w:val="FF0000"/>
          <w:sz w:val="16"/>
        </w:rPr>
        <w:t xml:space="preserve">A Neighborhood of Asteroids </w:t>
      </w:r>
      <w:proofErr w:type="spellStart"/>
      <w:r w:rsidRPr="00232802">
        <w:rPr>
          <w:color w:val="FF0000"/>
          <w:sz w:val="16"/>
        </w:rPr>
        <w:t>Asteroids</w:t>
      </w:r>
      <w:proofErr w:type="spellEnd"/>
      <w:r w:rsidRPr="00232802">
        <w:rPr>
          <w:color w:val="FF0000"/>
          <w:sz w:val="16"/>
        </w:rPr>
        <w:t xml:space="preserve"> formed billions of years ago in our inner solar system and are composed of rock, metals, and water. The </w:t>
      </w:r>
      <w:r w:rsidRPr="00232802">
        <w:rPr>
          <w:rStyle w:val="Emphasis"/>
          <w:color w:val="FF0000"/>
          <w:highlight w:val="green"/>
        </w:rPr>
        <w:t xml:space="preserve">asteroid belt between Mars and Jupiter </w:t>
      </w:r>
      <w:r w:rsidRPr="00232802">
        <w:rPr>
          <w:rStyle w:val="Emphasis"/>
          <w:color w:val="FF0000"/>
          <w:highlight w:val="green"/>
          <w:bdr w:val="single" w:sz="18" w:space="0" w:color="auto"/>
        </w:rPr>
        <w:t>contains millions of asteroids</w:t>
      </w:r>
      <w:r w:rsidRPr="00232802">
        <w:rPr>
          <w:color w:val="FF0000"/>
          <w:sz w:val="16"/>
        </w:rPr>
        <w:t xml:space="preserve">, ranging in size from as small as a pebble to a diameter 7.4% that of Earth. Scientists have also </w:t>
      </w:r>
      <w:r w:rsidRPr="00232802">
        <w:rPr>
          <w:rStyle w:val="Emphasis"/>
          <w:color w:val="FF0000"/>
          <w:highlight w:val="green"/>
        </w:rPr>
        <w:t>discovered</w:t>
      </w:r>
      <w:r w:rsidRPr="00232802">
        <w:rPr>
          <w:color w:val="FF0000"/>
          <w:sz w:val="16"/>
          <w:highlight w:val="green"/>
        </w:rPr>
        <w:t xml:space="preserve"> </w:t>
      </w:r>
      <w:r w:rsidRPr="00232802">
        <w:rPr>
          <w:color w:val="FF0000"/>
          <w:sz w:val="16"/>
        </w:rPr>
        <w:t xml:space="preserve">around </w:t>
      </w:r>
      <w:r w:rsidRPr="00232802">
        <w:rPr>
          <w:rStyle w:val="Emphasis"/>
          <w:color w:val="FF0000"/>
          <w:highlight w:val="green"/>
          <w:bdr w:val="single" w:sz="18" w:space="0" w:color="auto"/>
        </w:rPr>
        <w:t>15,000 near-Earth asteroids</w:t>
      </w:r>
      <w:r w:rsidRPr="00232802">
        <w:rPr>
          <w:color w:val="FF0000"/>
          <w:sz w:val="16"/>
          <w:highlight w:val="green"/>
        </w:rPr>
        <w:t xml:space="preserve"> </w:t>
      </w:r>
      <w:r w:rsidRPr="00232802">
        <w:rPr>
          <w:color w:val="FF0000"/>
          <w:sz w:val="16"/>
        </w:rPr>
        <w:t xml:space="preserve">(NEAs) </w:t>
      </w:r>
      <w:r w:rsidRPr="00232802">
        <w:rPr>
          <w:rStyle w:val="Emphasis"/>
          <w:color w:val="FF0000"/>
          <w:highlight w:val="green"/>
        </w:rPr>
        <w:t>closer to home</w:t>
      </w:r>
      <w:r w:rsidRPr="00232802">
        <w:rPr>
          <w:color w:val="FF0000"/>
          <w:sz w:val="16"/>
          <w:highlight w:val="green"/>
        </w:rPr>
        <w:t xml:space="preserve"> </w:t>
      </w:r>
      <w:r w:rsidRPr="00232802">
        <w:rPr>
          <w:color w:val="FF0000"/>
          <w:sz w:val="16"/>
        </w:rPr>
        <w:t xml:space="preserve">(Figure 1). While scientists study asteroids to better understand the formation of the solar system and humanity’s origins on this rock we call home, asteroids could become economically valuable as well. Asteroids often contain important metals such as iron, nickel, and cobalt, as well as small amounts of precious metals such as platinum (Figure 2). Given these considerations, </w:t>
      </w:r>
      <w:r w:rsidRPr="00232802">
        <w:rPr>
          <w:rStyle w:val="Emphasis"/>
          <w:color w:val="FF0000"/>
          <w:highlight w:val="green"/>
        </w:rPr>
        <w:t xml:space="preserve">a single asteroid with the right composition </w:t>
      </w:r>
      <w:r w:rsidRPr="00232802">
        <w:rPr>
          <w:rStyle w:val="Emphasis"/>
          <w:color w:val="FF0000"/>
          <w:highlight w:val="green"/>
          <w:bdr w:val="single" w:sz="18" w:space="0" w:color="auto"/>
        </w:rPr>
        <w:t>could be worth trillions of dollars in raw materials</w:t>
      </w:r>
      <w:r w:rsidRPr="00232802">
        <w:rPr>
          <w:color w:val="FF0000"/>
          <w:sz w:val="16"/>
        </w:rPr>
        <w:t>.</w:t>
      </w:r>
    </w:p>
    <w:p w14:paraId="5EF36B15" w14:textId="77777777" w:rsidR="001C7A65" w:rsidRPr="001C7A65" w:rsidRDefault="001C7A65" w:rsidP="001C7A65"/>
    <w:sectPr w:rsidR="001C7A65" w:rsidRPr="001C7A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2532139871856"/>
    <w:docVar w:name="VerbatimVersion" w:val="5.1"/>
  </w:docVars>
  <w:rsids>
    <w:rsidRoot w:val="0050744E"/>
    <w:rsid w:val="000139A3"/>
    <w:rsid w:val="00100833"/>
    <w:rsid w:val="00104529"/>
    <w:rsid w:val="00105942"/>
    <w:rsid w:val="00107396"/>
    <w:rsid w:val="00126E8A"/>
    <w:rsid w:val="00144A4C"/>
    <w:rsid w:val="00176AB0"/>
    <w:rsid w:val="00177B7D"/>
    <w:rsid w:val="0018322D"/>
    <w:rsid w:val="001B5776"/>
    <w:rsid w:val="001C7A65"/>
    <w:rsid w:val="001E527A"/>
    <w:rsid w:val="001F78CE"/>
    <w:rsid w:val="00232802"/>
    <w:rsid w:val="00251FC7"/>
    <w:rsid w:val="002855A7"/>
    <w:rsid w:val="002B146A"/>
    <w:rsid w:val="002B3B1C"/>
    <w:rsid w:val="002B5E17"/>
    <w:rsid w:val="00315690"/>
    <w:rsid w:val="00316B75"/>
    <w:rsid w:val="00325646"/>
    <w:rsid w:val="003460F2"/>
    <w:rsid w:val="00371836"/>
    <w:rsid w:val="0038158C"/>
    <w:rsid w:val="003902BA"/>
    <w:rsid w:val="003A09E2"/>
    <w:rsid w:val="00407037"/>
    <w:rsid w:val="00420D68"/>
    <w:rsid w:val="004605D6"/>
    <w:rsid w:val="0049558F"/>
    <w:rsid w:val="004C60E8"/>
    <w:rsid w:val="004E3579"/>
    <w:rsid w:val="004E728B"/>
    <w:rsid w:val="004F39E0"/>
    <w:rsid w:val="0050744E"/>
    <w:rsid w:val="00537BD5"/>
    <w:rsid w:val="0057268A"/>
    <w:rsid w:val="005D2912"/>
    <w:rsid w:val="006065BD"/>
    <w:rsid w:val="006146AC"/>
    <w:rsid w:val="00636588"/>
    <w:rsid w:val="00645FA9"/>
    <w:rsid w:val="00647866"/>
    <w:rsid w:val="00665003"/>
    <w:rsid w:val="00696E37"/>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802F8"/>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4E7F"/>
    <w:rsid w:val="00D36A8A"/>
    <w:rsid w:val="00D61409"/>
    <w:rsid w:val="00D6691E"/>
    <w:rsid w:val="00D71170"/>
    <w:rsid w:val="00DA1C92"/>
    <w:rsid w:val="00DA25D4"/>
    <w:rsid w:val="00DA6538"/>
    <w:rsid w:val="00E15E75"/>
    <w:rsid w:val="00E5262C"/>
    <w:rsid w:val="00EC048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EEA9C"/>
  <w15:chartTrackingRefBased/>
  <w15:docId w15:val="{55ED5C25-4D24-43D4-82F2-D50768728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20D68"/>
    <w:rPr>
      <w:rFonts w:ascii="Calibri" w:hAnsi="Calibri" w:cs="Calibri"/>
    </w:rPr>
  </w:style>
  <w:style w:type="paragraph" w:styleId="Heading1">
    <w:name w:val="heading 1"/>
    <w:aliases w:val="Pocket"/>
    <w:basedOn w:val="Normal"/>
    <w:next w:val="Normal"/>
    <w:link w:val="Heading1Char"/>
    <w:qFormat/>
    <w:rsid w:val="00420D6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20D6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20D6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tags,No Spacing1111,ta,T,t,Tag1"/>
    <w:basedOn w:val="Normal"/>
    <w:next w:val="Normal"/>
    <w:link w:val="Heading4Char"/>
    <w:uiPriority w:val="3"/>
    <w:unhideWhenUsed/>
    <w:qFormat/>
    <w:rsid w:val="00420D6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20D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0D68"/>
  </w:style>
  <w:style w:type="character" w:customStyle="1" w:styleId="Heading1Char">
    <w:name w:val="Heading 1 Char"/>
    <w:aliases w:val="Pocket Char"/>
    <w:basedOn w:val="DefaultParagraphFont"/>
    <w:link w:val="Heading1"/>
    <w:rsid w:val="00420D6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20D6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20D68"/>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3"/>
    <w:rsid w:val="00420D6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420D6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420D68"/>
    <w:rPr>
      <w:b/>
      <w:bCs/>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8"/>
    <w:basedOn w:val="DefaultParagraphFont"/>
    <w:uiPriority w:val="6"/>
    <w:qFormat/>
    <w:rsid w:val="00420D68"/>
    <w:rPr>
      <w:b w:val="0"/>
      <w:sz w:val="22"/>
      <w:u w:val="single"/>
    </w:rPr>
  </w:style>
  <w:style w:type="character" w:styleId="Hyperlink">
    <w:name w:val="Hyperlink"/>
    <w:aliases w:val="heading 1 (block title),Important,Read,Card Text,Internet Link,Analytic Text,Internet link,Char Char1,Block Char1,Char Char Char Char Char Char Char Char Char1,Char1 Char1,Char Char Char Char Char Char Char Char2,Text 7 Char1,AHeading 1 Char1"/>
    <w:basedOn w:val="DefaultParagraphFont"/>
    <w:link w:val="Card"/>
    <w:uiPriority w:val="99"/>
    <w:unhideWhenUsed/>
    <w:rsid w:val="00420D68"/>
    <w:rPr>
      <w:color w:val="auto"/>
      <w:u w:val="none"/>
    </w:rPr>
  </w:style>
  <w:style w:type="character" w:styleId="FollowedHyperlink">
    <w:name w:val="FollowedHyperlink"/>
    <w:basedOn w:val="DefaultParagraphFont"/>
    <w:uiPriority w:val="99"/>
    <w:semiHidden/>
    <w:unhideWhenUsed/>
    <w:rsid w:val="00420D68"/>
    <w:rPr>
      <w:color w:val="auto"/>
      <w:u w:val="none"/>
    </w:rPr>
  </w:style>
  <w:style w:type="paragraph" w:customStyle="1" w:styleId="textbold">
    <w:name w:val="text bold"/>
    <w:basedOn w:val="Normal"/>
    <w:link w:val="Emphasis"/>
    <w:autoRedefine/>
    <w:uiPriority w:val="7"/>
    <w:qFormat/>
    <w:rsid w:val="001C7A65"/>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No Spacing111112,nonunderlined,No Spacing11211,Debate Text,No Spacing11,No Spacing111,No Spacing2,Read stuff,No Spacing1,Medium Grid 21,No Spacing31,No Spacing22,No Spacing3,Dont use,No Spacing41,Note Level 2,No Spacing23,Tags,tag,No Spacing111111"/>
    <w:basedOn w:val="Heading1"/>
    <w:link w:val="Hyperlink"/>
    <w:autoRedefine/>
    <w:uiPriority w:val="99"/>
    <w:qFormat/>
    <w:rsid w:val="001C7A6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126E8A"/>
    <w:pPr>
      <w:pBdr>
        <w:top w:val="single" w:sz="12" w:space="1" w:color="auto"/>
        <w:left w:val="single" w:sz="12" w:space="4" w:color="auto"/>
        <w:bottom w:val="single" w:sz="12" w:space="1" w:color="auto"/>
        <w:right w:val="single" w:sz="12" w:space="4" w:color="auto"/>
      </w:pBdr>
      <w:spacing w:after="0" w:line="240" w:lineRule="auto"/>
    </w:pPr>
    <w:rPr>
      <w:rFonts w:eastAsiaTheme="minorEastAsia"/>
      <w:szCs w:val="24"/>
      <w:u w:val="single"/>
    </w:rPr>
  </w:style>
  <w:style w:type="paragraph" w:customStyle="1" w:styleId="Emphasis1">
    <w:name w:val="Emphasis1"/>
    <w:basedOn w:val="Normal"/>
    <w:autoRedefine/>
    <w:uiPriority w:val="7"/>
    <w:qFormat/>
    <w:rsid w:val="00126E8A"/>
    <w:pPr>
      <w:pBdr>
        <w:top w:val="single" w:sz="8" w:space="1" w:color="auto"/>
        <w:left w:val="single" w:sz="8" w:space="4" w:color="auto"/>
        <w:bottom w:val="single" w:sz="8" w:space="1" w:color="auto"/>
        <w:right w:val="single" w:sz="8" w:space="4" w:color="auto"/>
      </w:pBd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atlantic.com/magazine/archive/2015/12/the-end-of-thirst/413176/" TargetMode="External"/><Relationship Id="rId13" Type="http://schemas.openxmlformats.org/officeDocument/2006/relationships/hyperlink" Target="https://sitn.hms.harvard.edu/flash/2016/precious-metals-peril-can-asteroid-mining-save-us/" TargetMode="External"/><Relationship Id="rId3" Type="http://schemas.openxmlformats.org/officeDocument/2006/relationships/styles" Target="styles.xml"/><Relationship Id="rId7" Type="http://schemas.openxmlformats.org/officeDocument/2006/relationships/hyperlink" Target="https://www.thenation.com/article/how-resource-scarcity-and-climate-change-could-produce-global-explosion/" TargetMode="External"/><Relationship Id="rId12" Type="http://schemas.openxmlformats.org/officeDocument/2006/relationships/hyperlink" Target="https://physicsworld.com/a/the-asteroid-trillionair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inkedin.com/pulse/asteroid-mining-necessary-answer-mineral-scarcity-de-crombrugghe" TargetMode="External"/><Relationship Id="rId11" Type="http://schemas.openxmlformats.org/officeDocument/2006/relationships/hyperlink" Target="https://academic.oup.com/astrogeo/article/56/5/5.15/23565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thecipherbrief.com/article/5-reasons-%E2%80%9Cspace-war%E2%80%9D-isn%E2%80%99t-scary-it-sounds" TargetMode="External"/><Relationship Id="rId4" Type="http://schemas.openxmlformats.org/officeDocument/2006/relationships/settings" Target="settings.xml"/><Relationship Id="rId9" Type="http://schemas.openxmlformats.org/officeDocument/2006/relationships/hyperlink" Target="https://www.mining.com/experts-warn-of-brewing-space-mining-war-among-us-china-and-russia/"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67</TotalTime>
  <Pages>1</Pages>
  <Words>17793</Words>
  <Characters>101422</Characters>
  <Application>Microsoft Office Word</Application>
  <DocSecurity>0</DocSecurity>
  <Lines>845</Lines>
  <Paragraphs>237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5</cp:revision>
  <dcterms:created xsi:type="dcterms:W3CDTF">2022-01-28T23:17:00Z</dcterms:created>
  <dcterms:modified xsi:type="dcterms:W3CDTF">2022-01-29T00:53:00Z</dcterms:modified>
</cp:coreProperties>
</file>