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A673B" w14:textId="0ED38E0D" w:rsidR="00B771A1" w:rsidRPr="00B771A1" w:rsidRDefault="00400CE6" w:rsidP="007A418C">
      <w:pPr>
        <w:pStyle w:val="Heading1"/>
      </w:pPr>
      <w:r>
        <w:t>1NC Apple Valley Round 2</w:t>
      </w:r>
    </w:p>
    <w:p w14:paraId="25E4C6CB" w14:textId="46C174D8" w:rsidR="00400CE6" w:rsidRDefault="00400CE6" w:rsidP="00400CE6">
      <w:pPr>
        <w:pStyle w:val="Heading2"/>
      </w:pPr>
      <w:r>
        <w:t>1</w:t>
      </w:r>
    </w:p>
    <w:p w14:paraId="1F552FE3" w14:textId="7647505A" w:rsidR="00400CE6" w:rsidRDefault="00400CE6" w:rsidP="00400CE6">
      <w:pPr>
        <w:pStyle w:val="Heading3"/>
      </w:pPr>
      <w:r>
        <w:t>CP</w:t>
      </w:r>
    </w:p>
    <w:p w14:paraId="10F04134" w14:textId="77777777" w:rsidR="00F34C85" w:rsidRDefault="00F34C85" w:rsidP="00F34C85">
      <w:pPr>
        <w:pStyle w:val="Heading4"/>
      </w:pPr>
      <w:r>
        <w:t xml:space="preserve">Text – A just government ought to recognize a Right to Strike for all non-Hospital workers. </w:t>
      </w:r>
    </w:p>
    <w:p w14:paraId="6C022627" w14:textId="77777777" w:rsidR="00F34C85" w:rsidRDefault="00F34C85" w:rsidP="00F34C85">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297EA433" w14:textId="77777777" w:rsidR="00F34C85" w:rsidRPr="00580499" w:rsidRDefault="00F34C85" w:rsidP="00F34C85">
      <w:r w:rsidRPr="00580499">
        <w:rPr>
          <w:rStyle w:val="Style13ptBold"/>
        </w:rPr>
        <w:t>Masterson 17</w:t>
      </w:r>
      <w:r>
        <w:t xml:space="preserve"> </w:t>
      </w:r>
      <w:r w:rsidRPr="00580499">
        <w:t>Les Masterson 8-15-2017 "Nursing strikes can cause harm well beyond labor relations"</w:t>
      </w:r>
      <w:r>
        <w:t xml:space="preserve"> </w:t>
      </w:r>
      <w:hyperlink r:id="rId6"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14:paraId="7A6E0015" w14:textId="77777777" w:rsidR="00F34C85" w:rsidRPr="00580499" w:rsidRDefault="00F34C85" w:rsidP="00F34C85">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w:t>
      </w:r>
      <w:proofErr w:type="gramStart"/>
      <w:r w:rsidRPr="00580499">
        <w:rPr>
          <w:sz w:val="16"/>
        </w:rPr>
        <w:t>benefits</w:t>
      </w:r>
      <w:proofErr w:type="gramEnd"/>
      <w:r w:rsidRPr="00580499">
        <w:rPr>
          <w:sz w:val="16"/>
        </w:rPr>
        <w:t xml:space="preserve">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 xml:space="preserve">they can hurt a hospital’s reputation, </w:t>
      </w:r>
      <w:proofErr w:type="gramStart"/>
      <w:r w:rsidRPr="00580499">
        <w:rPr>
          <w:b/>
          <w:sz w:val="26"/>
          <w:highlight w:val="green"/>
          <w:u w:val="single"/>
          <w:bdr w:val="single" w:sz="18" w:space="0" w:color="auto"/>
        </w:rPr>
        <w:t>finances</w:t>
      </w:r>
      <w:proofErr w:type="gramEnd"/>
      <w:r w:rsidRPr="00580499">
        <w:rPr>
          <w:b/>
          <w:sz w:val="26"/>
          <w:highlight w:val="green"/>
          <w:u w:val="single"/>
          <w:bdr w:val="single" w:sz="18" w:space="0" w:color="auto"/>
        </w:rPr>
        <w:t xml:space="preserve">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w:t>
      </w:r>
      <w:proofErr w:type="gramStart"/>
      <w:r w:rsidRPr="00580499">
        <w:rPr>
          <w:sz w:val="16"/>
        </w:rPr>
        <w:t>fault, but</w:t>
      </w:r>
      <w:proofErr w:type="gramEnd"/>
      <w:r w:rsidRPr="00580499">
        <w:rPr>
          <w:sz w:val="16"/>
        </w:rPr>
        <w:t xml:space="preserve">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 xml:space="preserve">can cost a hospital </w:t>
      </w:r>
      <w:proofErr w:type="gramStart"/>
      <w:r w:rsidRPr="00580499">
        <w:rPr>
          <w:b/>
          <w:sz w:val="26"/>
          <w:highlight w:val="green"/>
          <w:u w:val="single"/>
          <w:bdr w:val="single" w:sz="18" w:space="0" w:color="auto"/>
        </w:rPr>
        <w:t>millions</w:t>
      </w:r>
      <w:proofErr w:type="gramEnd"/>
      <w:r w:rsidRPr="00580499">
        <w:rPr>
          <w:b/>
          <w:sz w:val="26"/>
          <w:highlight w:val="green"/>
          <w:u w:val="single"/>
          <w:bdr w:val="single" w:sz="18" w:space="0" w:color="auto"/>
        </w:rPr>
        <w:t>.</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 xml:space="preserve">for hospitals. They need to advertise the positions, pay for </w:t>
      </w:r>
      <w:proofErr w:type="gramStart"/>
      <w:r w:rsidRPr="00580499">
        <w:rPr>
          <w:u w:val="single"/>
        </w:rPr>
        <w:t>travel</w:t>
      </w:r>
      <w:proofErr w:type="gramEnd"/>
      <w:r w:rsidRPr="00580499">
        <w:rPr>
          <w:u w:val="single"/>
        </w:rPr>
        <w:t xml:space="preserve">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w:t>
      </w:r>
      <w:proofErr w:type="gramStart"/>
      <w:r w:rsidRPr="00580499">
        <w:rPr>
          <w:u w:val="single"/>
        </w:rPr>
        <w:t>took action</w:t>
      </w:r>
      <w:proofErr w:type="gramEnd"/>
      <w:r w:rsidRPr="00580499">
        <w:rPr>
          <w:u w:val="single"/>
        </w:rPr>
        <w:t xml:space="preserve">.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 xml:space="preserve">The hospital also planned to cut capacity to 60% during the possible strike and moved hundreds of patients to other hospitals. They also canceled procedures and appointments in preparation of a strike. The Massachusetts Nurses Association and Brigham &amp; </w:t>
      </w:r>
      <w:proofErr w:type="gramStart"/>
      <w:r w:rsidRPr="00580499">
        <w:rPr>
          <w:u w:val="single"/>
        </w:rPr>
        <w:t>Women’s</w:t>
      </w:r>
      <w:proofErr w:type="gramEnd"/>
      <w:r w:rsidRPr="00580499">
        <w:rPr>
          <w:u w:val="single"/>
        </w:rPr>
        <w:t xml:space="preserve"> were able to reach a three-year agreement before a strike, but the damage was already done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w:t>
      </w:r>
      <w:proofErr w:type="gramStart"/>
      <w:r w:rsidRPr="00580499">
        <w:rPr>
          <w:sz w:val="16"/>
        </w:rPr>
        <w:t>equipment</w:t>
      </w:r>
      <w:proofErr w:type="gramEnd"/>
      <w:r w:rsidRPr="00580499">
        <w:rPr>
          <w:sz w:val="16"/>
        </w:rPr>
        <w:t xml:space="preserve">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69061160" w14:textId="77777777" w:rsidR="00F34C85" w:rsidRDefault="00F34C85" w:rsidP="00F34C85">
      <w:pPr>
        <w:pStyle w:val="Heading4"/>
      </w:pPr>
      <w:r>
        <w:t xml:space="preserve">High Hospital Costs </w:t>
      </w:r>
      <w:r>
        <w:rPr>
          <w:u w:val="single"/>
        </w:rPr>
        <w:t>force</w:t>
      </w:r>
      <w:r>
        <w:t xml:space="preserve"> closures – COVID puts them </w:t>
      </w:r>
      <w:r>
        <w:rPr>
          <w:u w:val="single"/>
        </w:rPr>
        <w:t>on the brink</w:t>
      </w:r>
      <w:r>
        <w:t>.</w:t>
      </w:r>
    </w:p>
    <w:p w14:paraId="28D57182" w14:textId="77777777" w:rsidR="00F34C85" w:rsidRPr="00580499" w:rsidRDefault="00F34C85" w:rsidP="00F34C85">
      <w:r w:rsidRPr="00580499">
        <w:rPr>
          <w:rStyle w:val="Style13ptBold"/>
        </w:rPr>
        <w:t>Thompson 2-26</w:t>
      </w:r>
      <w:r>
        <w:t xml:space="preserve"> </w:t>
      </w:r>
      <w:r w:rsidRPr="00580499">
        <w:t>Dennis Thompson 2-26-2021 "Pandemic Is Hitting Hospitals Hard, Including Their Bottom Line"</w:t>
      </w:r>
      <w:r>
        <w:t xml:space="preserve"> </w:t>
      </w:r>
      <w:r w:rsidRPr="00580499">
        <w:t xml:space="preserve">https://consumer.healthday.com/2-26-pandemic-is-hitting-hospitals-hard-including-their-bottom-line-2650625725.html </w:t>
      </w:r>
      <w:r>
        <w:t>(</w:t>
      </w:r>
      <w:proofErr w:type="spellStart"/>
      <w:r>
        <w:t>Healthday</w:t>
      </w:r>
      <w:proofErr w:type="spellEnd"/>
      <w:r>
        <w:t xml:space="preserve"> Reporter)//Elmer </w:t>
      </w:r>
    </w:p>
    <w:p w14:paraId="1F7055B4" w14:textId="77777777" w:rsidR="00F34C85" w:rsidRPr="00580499" w:rsidRDefault="00F34C85" w:rsidP="00F34C85">
      <w:pPr>
        <w:rPr>
          <w:sz w:val="16"/>
        </w:rPr>
      </w:pPr>
      <w:r w:rsidRPr="00580499">
        <w:rPr>
          <w:sz w:val="16"/>
        </w:rPr>
        <w:t>FRIDAY, Feb. 26, 2021 (</w:t>
      </w:r>
      <w:proofErr w:type="spellStart"/>
      <w:r w:rsidRPr="00580499">
        <w:rPr>
          <w:sz w:val="16"/>
        </w:rPr>
        <w:t>HealthDay</w:t>
      </w:r>
      <w:proofErr w:type="spellEnd"/>
      <w:r w:rsidRPr="00580499">
        <w:rPr>
          <w:sz w:val="16"/>
        </w:rPr>
        <w:t xml:space="preserve"> News) -- </w:t>
      </w:r>
      <w:r w:rsidRPr="00580499">
        <w:rPr>
          <w:b/>
          <w:sz w:val="26"/>
          <w:highlight w:val="green"/>
          <w:u w:val="single"/>
        </w:rPr>
        <w:t>U.S. hospitals</w:t>
      </w:r>
      <w:r w:rsidRPr="00580499">
        <w:rPr>
          <w:highlight w:val="green"/>
          <w:u w:val="single"/>
        </w:rPr>
        <w:t xml:space="preserve"> </w:t>
      </w:r>
      <w:r w:rsidRPr="00580499">
        <w:rPr>
          <w:u w:val="single"/>
        </w:rPr>
        <w:t xml:space="preserve">are expected to lose billions again in 2021, leaving them </w:t>
      </w:r>
      <w:r w:rsidRPr="00580499">
        <w:rPr>
          <w:b/>
          <w:sz w:val="26"/>
          <w:highlight w:val="green"/>
          <w:u w:val="single"/>
        </w:rPr>
        <w:t>in dire financial shape</w:t>
      </w:r>
      <w:r w:rsidRPr="00580499">
        <w:rPr>
          <w:highlight w:val="green"/>
          <w:u w:val="single"/>
        </w:rPr>
        <w:t xml:space="preserve"> </w:t>
      </w:r>
      <w:r w:rsidRPr="00580499">
        <w:rPr>
          <w:b/>
          <w:sz w:val="26"/>
          <w:highlight w:val="green"/>
          <w:u w:val="single"/>
        </w:rPr>
        <w:t>as</w:t>
      </w:r>
      <w:r w:rsidRPr="00580499">
        <w:rPr>
          <w:highlight w:val="green"/>
          <w:u w:val="single"/>
        </w:rPr>
        <w:t xml:space="preserve"> </w:t>
      </w:r>
      <w:r w:rsidRPr="00580499">
        <w:rPr>
          <w:u w:val="single"/>
        </w:rPr>
        <w:t xml:space="preserve">the </w:t>
      </w:r>
      <w:r w:rsidRPr="00580499">
        <w:rPr>
          <w:b/>
          <w:sz w:val="26"/>
          <w:highlight w:val="green"/>
          <w:u w:val="single"/>
        </w:rPr>
        <w:t>COVID</w:t>
      </w:r>
      <w:r w:rsidRPr="00580499">
        <w:rPr>
          <w:u w:val="single"/>
        </w:rPr>
        <w:t xml:space="preserve">-19 pandemic </w:t>
      </w:r>
      <w:r w:rsidRPr="00580499">
        <w:rPr>
          <w:b/>
          <w:sz w:val="26"/>
          <w:highlight w:val="green"/>
          <w:u w:val="single"/>
        </w:rPr>
        <w:t>guts</w:t>
      </w:r>
      <w:r w:rsidRPr="00580499">
        <w:rPr>
          <w:highlight w:val="green"/>
          <w:u w:val="single"/>
        </w:rPr>
        <w:t xml:space="preserve"> </w:t>
      </w:r>
      <w:r w:rsidRPr="00580499">
        <w:rPr>
          <w:u w:val="single"/>
        </w:rPr>
        <w:t xml:space="preserve">the </w:t>
      </w:r>
      <w:r w:rsidRPr="00580499">
        <w:rPr>
          <w:b/>
          <w:sz w:val="26"/>
          <w:highlight w:val="green"/>
          <w:u w:val="single"/>
        </w:rPr>
        <w:t>industry</w:t>
      </w:r>
      <w:r w:rsidRPr="00580499">
        <w:rPr>
          <w:highlight w:val="green"/>
          <w:u w:val="single"/>
        </w:rPr>
        <w:t xml:space="preserve"> </w:t>
      </w:r>
      <w:r w:rsidRPr="00580499">
        <w:rPr>
          <w:u w:val="single"/>
        </w:rPr>
        <w:t>for a second year. Hospitals could lose $53 billion to $122 billion in revenue in 2021, between 4% and 10% of their total revenue, according to an analysis prepared by consulting firm Kaufman Hall &amp; Associates for the American Hospital Association.</w:t>
      </w:r>
      <w:r w:rsidRPr="00580499">
        <w:rPr>
          <w:sz w:val="16"/>
        </w:rPr>
        <w:t xml:space="preserve"> These revenue declines would come on top of $320 billion in lost revenue in 2020, said Rick Pollack, the hospital association's </w:t>
      </w:r>
      <w:proofErr w:type="gramStart"/>
      <w:r w:rsidRPr="00580499">
        <w:rPr>
          <w:sz w:val="16"/>
        </w:rPr>
        <w:t>president</w:t>
      </w:r>
      <w:proofErr w:type="gramEnd"/>
      <w:r w:rsidRPr="00580499">
        <w:rPr>
          <w:sz w:val="16"/>
        </w:rPr>
        <w:t xml:space="preserve"> and CEO. The reasons? Hospitals are spending more to treat COVID-19 patients as well as maintain regular operations during the pandemic, Pollack said. At the same time, drug expenses increased by 17% in 2020; labor by 14%; and supplies by 13%, the Kaufman Hall report says.</w:t>
      </w:r>
      <w:r w:rsidRPr="00580499">
        <w:rPr>
          <w:u w:val="single"/>
        </w:rPr>
        <w:t xml:space="preserve"> "All those </w:t>
      </w:r>
      <w:r w:rsidRPr="00580499">
        <w:rPr>
          <w:b/>
          <w:sz w:val="26"/>
          <w:highlight w:val="green"/>
          <w:u w:val="single"/>
        </w:rPr>
        <w:t>expenses keep going up</w:t>
      </w:r>
      <w:r w:rsidRPr="00580499">
        <w:rPr>
          <w:u w:val="single"/>
        </w:rPr>
        <w:t xml:space="preserve">, and </w:t>
      </w:r>
      <w:r w:rsidRPr="00580499">
        <w:rPr>
          <w:b/>
          <w:sz w:val="26"/>
          <w:highlight w:val="green"/>
          <w:u w:val="single"/>
          <w:bdr w:val="single" w:sz="18" w:space="0" w:color="auto"/>
        </w:rPr>
        <w:t>at least four dozen hospitals entered bankruptcy</w:t>
      </w:r>
      <w:r w:rsidRPr="00580499">
        <w:rPr>
          <w:highlight w:val="green"/>
          <w:u w:val="single"/>
        </w:rPr>
        <w:t xml:space="preserve"> </w:t>
      </w:r>
      <w:r w:rsidRPr="00580499">
        <w:rPr>
          <w:u w:val="single"/>
        </w:rPr>
        <w:t>in 2020 according to data compiled by Bloomberg," Pollack said. "</w:t>
      </w:r>
      <w:r w:rsidRPr="00580499">
        <w:rPr>
          <w:b/>
          <w:sz w:val="26"/>
          <w:highlight w:val="green"/>
          <w:u w:val="single"/>
        </w:rPr>
        <w:t>This is of particular concern</w:t>
      </w:r>
      <w:r w:rsidRPr="00580499">
        <w:rPr>
          <w:highlight w:val="green"/>
          <w:u w:val="single"/>
        </w:rPr>
        <w:t xml:space="preserve"> </w:t>
      </w:r>
      <w:r w:rsidRPr="00580499">
        <w:rPr>
          <w:u w:val="single"/>
        </w:rPr>
        <w:t>for rural hospitals," he added. "</w:t>
      </w:r>
      <w:r w:rsidRPr="00580499">
        <w:rPr>
          <w:b/>
          <w:sz w:val="26"/>
          <w:highlight w:val="green"/>
          <w:u w:val="single"/>
        </w:rPr>
        <w:t>Nineteen</w:t>
      </w:r>
      <w:r w:rsidRPr="00580499">
        <w:rPr>
          <w:highlight w:val="green"/>
          <w:u w:val="single"/>
        </w:rPr>
        <w:t xml:space="preserve"> </w:t>
      </w:r>
      <w:r w:rsidRPr="00580499">
        <w:rPr>
          <w:u w:val="single"/>
        </w:rPr>
        <w:t xml:space="preserve">rural </w:t>
      </w:r>
      <w:r w:rsidRPr="00580499">
        <w:rPr>
          <w:b/>
          <w:sz w:val="26"/>
          <w:highlight w:val="green"/>
          <w:u w:val="single"/>
        </w:rPr>
        <w:t>hospitals closed in 2020</w:t>
      </w:r>
      <w:r w:rsidRPr="00580499">
        <w:rPr>
          <w:u w:val="single"/>
        </w:rPr>
        <w:t xml:space="preserve">, and </w:t>
      </w:r>
      <w:r w:rsidRPr="00580499">
        <w:rPr>
          <w:b/>
          <w:sz w:val="26"/>
          <w:highlight w:val="green"/>
          <w:u w:val="single"/>
        </w:rPr>
        <w:t>135 have closed since 2010.</w:t>
      </w:r>
      <w:r w:rsidRPr="00580499">
        <w:rPr>
          <w:highlight w:val="green"/>
          <w:u w:val="single"/>
        </w:rPr>
        <w:t xml:space="preserve"> </w:t>
      </w:r>
      <w:r w:rsidRPr="00580499">
        <w:rPr>
          <w:u w:val="single"/>
        </w:rPr>
        <w:t xml:space="preserve">In many of these rural areas, residents lack other options for dependable care." </w:t>
      </w:r>
      <w:r w:rsidRPr="00580499">
        <w:rPr>
          <w:sz w:val="16"/>
        </w:rPr>
        <w:t>Labor costs have increased because hospitals have had to hire part-time contract workers to cover for employees exposed to COVID-19, said David Ramsey, president and CEO of the Charleston Area Medical Center and Health System in West Virginia.</w:t>
      </w:r>
    </w:p>
    <w:p w14:paraId="3394AD30" w14:textId="77777777" w:rsidR="00F34C85" w:rsidRDefault="00F34C85" w:rsidP="00F34C85">
      <w:pPr>
        <w:pStyle w:val="Heading4"/>
      </w:pPr>
      <w:r>
        <w:t xml:space="preserve">Hospitals are the critical </w:t>
      </w:r>
      <w:r>
        <w:rPr>
          <w:u w:val="single"/>
        </w:rPr>
        <w:t>internal link</w:t>
      </w:r>
      <w:r>
        <w:t xml:space="preserve"> for pandemic preparedness.</w:t>
      </w:r>
    </w:p>
    <w:p w14:paraId="69C4D943" w14:textId="77777777" w:rsidR="00F34C85" w:rsidRPr="00EF0944" w:rsidRDefault="00F34C85" w:rsidP="00F34C85">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)//SJDH</w:t>
      </w:r>
    </w:p>
    <w:p w14:paraId="3FCFBC7A" w14:textId="77777777" w:rsidR="00F34C85" w:rsidRPr="00C01178" w:rsidRDefault="00F34C85" w:rsidP="00F34C85">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1F7E65B2" w14:textId="77777777" w:rsidR="00F34C85" w:rsidRDefault="00F34C85" w:rsidP="00F34C85">
      <w:pPr>
        <w:pStyle w:val="Heading4"/>
      </w:pPr>
      <w:r>
        <w:t>Pandemics cause Extinction</w:t>
      </w:r>
    </w:p>
    <w:p w14:paraId="4F101B2E" w14:textId="77777777" w:rsidR="00F34C85" w:rsidRDefault="00F34C85" w:rsidP="00F34C85">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7" w:history="1">
        <w:r w:rsidRPr="00CD3030">
          <w:rPr>
            <w:rStyle w:val="Hyperlink"/>
          </w:rPr>
          <w:t>http://necsi.edu/research/social/pandemics/transition</w:t>
        </w:r>
      </w:hyperlink>
      <w:r w:rsidRPr="00CD3030">
        <w:t xml:space="preserve"> (Professor and President, New England Complex System Institute; PhD in Physics, MIT)//Elmer</w:t>
      </w:r>
    </w:p>
    <w:p w14:paraId="37EF926C" w14:textId="77777777" w:rsidR="00F34C85" w:rsidRPr="00A478C8" w:rsidRDefault="00F34C85" w:rsidP="00F34C85">
      <w:pPr>
        <w:rPr>
          <w:sz w:val="16"/>
          <w:szCs w:val="24"/>
        </w:rPr>
      </w:pPr>
      <w:r w:rsidRPr="0010555D">
        <w:rPr>
          <w:sz w:val="16"/>
          <w:szCs w:val="24"/>
        </w:rPr>
        <w:t>Watch as one of the more aggressive—brighter red</w:t>
      </w:r>
      <w:r w:rsidRPr="0010555D">
        <w:rPr>
          <w:rFonts w:ascii="Times New Roman" w:hAnsi="Times New Roman" w:cs="Times New Roman"/>
          <w:sz w:val="16"/>
          <w:szCs w:val="24"/>
        </w:rPr>
        <w:t> </w:t>
      </w:r>
      <w:r w:rsidRPr="0010555D">
        <w:rPr>
          <w:rFonts w:cs="Georgia"/>
          <w:sz w:val="16"/>
          <w:szCs w:val="24"/>
        </w:rPr>
        <w:t>—</w:t>
      </w:r>
      <w:r w:rsidRPr="0010555D">
        <w:rPr>
          <w:rFonts w:ascii="Times New Roman" w:hAnsi="Times New Roman" w:cs="Times New Roman"/>
          <w:sz w:val="16"/>
          <w:szCs w:val="24"/>
        </w:rPr>
        <w:t> </w:t>
      </w:r>
      <w:r w:rsidRPr="0010555D">
        <w:rPr>
          <w:sz w:val="16"/>
          <w:szCs w:val="24"/>
        </w:rPr>
        <w:t xml:space="preserve">strains rapidly </w:t>
      </w:r>
      <w:proofErr w:type="gramStart"/>
      <w:r w:rsidRPr="0010555D">
        <w:rPr>
          <w:sz w:val="16"/>
          <w:szCs w:val="24"/>
        </w:rPr>
        <w:t>expands</w:t>
      </w:r>
      <w:proofErr w:type="gramEnd"/>
      <w:r w:rsidRPr="0010555D">
        <w:rPr>
          <w:sz w:val="16"/>
          <w:szCs w:val="24"/>
        </w:rPr>
        <w:t xml:space="preserve">.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szCs w:val="24"/>
        </w:rPr>
        <w:t>what we were interested in is the effect of adding long range transportation</w:t>
      </w:r>
      <w:r w:rsidRPr="0010555D">
        <w:rPr>
          <w:sz w:val="16"/>
          <w:szCs w:val="24"/>
        </w:rPr>
        <w:t xml:space="preserve"> [8]. </w:t>
      </w:r>
      <w:r w:rsidRPr="0010555D">
        <w:rPr>
          <w:rStyle w:val="StyleUnderline"/>
          <w:sz w:val="24"/>
          <w:szCs w:val="24"/>
        </w:rPr>
        <w:t xml:space="preserve">This includes natural means of dispersal as well as </w:t>
      </w:r>
      <w:r w:rsidRPr="0010555D">
        <w:rPr>
          <w:rStyle w:val="Emphasis"/>
          <w:sz w:val="24"/>
          <w:szCs w:val="24"/>
        </w:rPr>
        <w:t>unintentional dispersal by humans</w:t>
      </w:r>
      <w:r w:rsidRPr="0010555D">
        <w:rPr>
          <w:sz w:val="16"/>
          <w:szCs w:val="24"/>
        </w:rPr>
        <w:t xml:space="preserve">, </w:t>
      </w:r>
      <w:r w:rsidRPr="0010555D">
        <w:rPr>
          <w:rStyle w:val="StyleUnderline"/>
          <w:sz w:val="24"/>
          <w:szCs w:val="24"/>
        </w:rPr>
        <w:t>like adding airplane routes</w:t>
      </w:r>
      <w:r w:rsidRPr="0010555D">
        <w:rPr>
          <w:sz w:val="16"/>
          <w:szCs w:val="24"/>
        </w:rPr>
        <w:t xml:space="preserve">, which is being done by real world airlines (Figure 2). </w:t>
      </w:r>
      <w:r w:rsidRPr="0010555D">
        <w:rPr>
          <w:rStyle w:val="StyleUnderline"/>
          <w:sz w:val="24"/>
          <w:szCs w:val="24"/>
        </w:rPr>
        <w:t xml:space="preserve">When we introduce long range transportation into the model, the success of more </w:t>
      </w:r>
      <w:r w:rsidRPr="007E7BAC">
        <w:rPr>
          <w:rStyle w:val="StyleUnderline"/>
          <w:sz w:val="24"/>
          <w:szCs w:val="24"/>
          <w:highlight w:val="green"/>
        </w:rPr>
        <w:t xml:space="preserve">aggressive </w:t>
      </w:r>
      <w:proofErr w:type="gramStart"/>
      <w:r w:rsidRPr="007E7BAC">
        <w:rPr>
          <w:rStyle w:val="StyleUnderline"/>
          <w:sz w:val="24"/>
          <w:szCs w:val="24"/>
          <w:highlight w:val="green"/>
        </w:rPr>
        <w:t>strains</w:t>
      </w:r>
      <w:proofErr w:type="gramEnd"/>
      <w:r w:rsidRPr="0010555D">
        <w:rPr>
          <w:rStyle w:val="StyleUnderline"/>
          <w:sz w:val="24"/>
          <w:szCs w:val="24"/>
        </w:rPr>
        <w:t xml:space="preserve"> changes. They can </w:t>
      </w:r>
      <w:r w:rsidRPr="007E7BAC">
        <w:rPr>
          <w:rStyle w:val="StyleUnderline"/>
          <w:sz w:val="24"/>
          <w:szCs w:val="24"/>
          <w:highlight w:val="green"/>
        </w:rPr>
        <w:t>use</w:t>
      </w:r>
      <w:r w:rsidRPr="0010555D">
        <w:rPr>
          <w:rStyle w:val="StyleUnderline"/>
          <w:sz w:val="24"/>
          <w:szCs w:val="24"/>
        </w:rPr>
        <w:t xml:space="preserve"> the </w:t>
      </w:r>
      <w:proofErr w:type="gramStart"/>
      <w:r w:rsidRPr="0010555D">
        <w:rPr>
          <w:rStyle w:val="Emphasis"/>
          <w:sz w:val="24"/>
          <w:szCs w:val="24"/>
        </w:rPr>
        <w:t>long range</w:t>
      </w:r>
      <w:proofErr w:type="gramEnd"/>
      <w:r w:rsidRPr="0010555D">
        <w:rPr>
          <w:rStyle w:val="Emphasis"/>
          <w:sz w:val="24"/>
          <w:szCs w:val="24"/>
        </w:rPr>
        <w:t xml:space="preserve"> </w:t>
      </w:r>
      <w:r w:rsidRPr="007E7BAC">
        <w:rPr>
          <w:rStyle w:val="Emphasis"/>
          <w:sz w:val="24"/>
          <w:szCs w:val="24"/>
          <w:highlight w:val="green"/>
        </w:rPr>
        <w:t>transportation</w:t>
      </w:r>
      <w:r w:rsidRPr="007E7BAC">
        <w:rPr>
          <w:rStyle w:val="StyleUnderline"/>
          <w:sz w:val="24"/>
          <w:szCs w:val="24"/>
          <w:highlight w:val="green"/>
        </w:rPr>
        <w:t xml:space="preserve"> to find new hosts and </w:t>
      </w:r>
      <w:r w:rsidRPr="007E7BAC">
        <w:rPr>
          <w:rStyle w:val="Emphasis"/>
          <w:sz w:val="24"/>
          <w:szCs w:val="24"/>
          <w:highlight w:val="green"/>
        </w:rPr>
        <w:t>escape local extinction</w:t>
      </w:r>
      <w:r w:rsidRPr="0010555D">
        <w:rPr>
          <w:sz w:val="16"/>
          <w:szCs w:val="24"/>
        </w:rPr>
        <w:t xml:space="preserve">. Figure 3 shows that </w:t>
      </w:r>
      <w:r w:rsidRPr="007E7BAC">
        <w:rPr>
          <w:rStyle w:val="StyleUnderline"/>
          <w:sz w:val="24"/>
          <w:szCs w:val="24"/>
          <w:highlight w:val="green"/>
        </w:rPr>
        <w:t>the more</w:t>
      </w:r>
      <w:r w:rsidRPr="0010555D">
        <w:rPr>
          <w:rStyle w:val="StyleUnderline"/>
          <w:sz w:val="24"/>
          <w:szCs w:val="24"/>
        </w:rPr>
        <w:t xml:space="preserve"> transportation </w:t>
      </w:r>
      <w:r w:rsidRPr="007E7BAC">
        <w:rPr>
          <w:rStyle w:val="StyleUnderline"/>
          <w:sz w:val="24"/>
          <w:szCs w:val="24"/>
          <w:highlight w:val="green"/>
        </w:rPr>
        <w:t>routes</w:t>
      </w:r>
      <w:r w:rsidRPr="0010555D">
        <w:rPr>
          <w:rStyle w:val="StyleUnderline"/>
          <w:sz w:val="24"/>
          <w:szCs w:val="24"/>
        </w:rPr>
        <w:t xml:space="preserve"> introduced into the model, </w:t>
      </w:r>
      <w:r w:rsidRPr="007E7BAC">
        <w:rPr>
          <w:rStyle w:val="StyleUnderline"/>
          <w:sz w:val="24"/>
          <w:szCs w:val="24"/>
          <w:highlight w:val="green"/>
        </w:rPr>
        <w:t xml:space="preserve">the </w:t>
      </w:r>
      <w:proofErr w:type="gramStart"/>
      <w:r w:rsidRPr="007E7BAC">
        <w:rPr>
          <w:rStyle w:val="Emphasis"/>
          <w:sz w:val="24"/>
          <w:szCs w:val="24"/>
          <w:highlight w:val="green"/>
        </w:rPr>
        <w:t>more</w:t>
      </w:r>
      <w:r w:rsidRPr="0010555D">
        <w:rPr>
          <w:rStyle w:val="Emphasis"/>
          <w:sz w:val="24"/>
          <w:szCs w:val="24"/>
        </w:rPr>
        <w:t xml:space="preserve"> higher</w:t>
      </w:r>
      <w:proofErr w:type="gramEnd"/>
      <w:r w:rsidRPr="0010555D">
        <w:rPr>
          <w:rStyle w:val="Emphasis"/>
          <w:sz w:val="24"/>
          <w:szCs w:val="24"/>
        </w:rPr>
        <w:t xml:space="preserve"> aggressive </w:t>
      </w:r>
      <w:r w:rsidRPr="007E7BAC">
        <w:rPr>
          <w:rStyle w:val="Emphasis"/>
          <w:sz w:val="24"/>
          <w:szCs w:val="24"/>
          <w:highlight w:val="green"/>
        </w:rPr>
        <w:t>pathogens</w:t>
      </w:r>
      <w:r w:rsidRPr="0010555D">
        <w:rPr>
          <w:rStyle w:val="Emphasis"/>
          <w:sz w:val="24"/>
          <w:szCs w:val="24"/>
        </w:rPr>
        <w:t xml:space="preserve"> are able to </w:t>
      </w:r>
      <w:r w:rsidRPr="007E7BAC">
        <w:rPr>
          <w:rStyle w:val="Emphasis"/>
          <w:sz w:val="24"/>
          <w:szCs w:val="24"/>
          <w:highlight w:val="green"/>
        </w:rPr>
        <w:t>survive and spread</w:t>
      </w:r>
      <w:r w:rsidRPr="0010555D">
        <w:rPr>
          <w:sz w:val="16"/>
          <w:szCs w:val="24"/>
        </w:rPr>
        <w:t xml:space="preserve">. </w:t>
      </w:r>
      <w:r w:rsidRPr="0010555D">
        <w:rPr>
          <w:rStyle w:val="StyleUnderline"/>
          <w:sz w:val="24"/>
          <w:szCs w:val="24"/>
        </w:rPr>
        <w:t xml:space="preserve">As we add more </w:t>
      </w:r>
      <w:proofErr w:type="gramStart"/>
      <w:r w:rsidRPr="0010555D">
        <w:rPr>
          <w:rStyle w:val="StyleUnderline"/>
          <w:sz w:val="24"/>
          <w:szCs w:val="24"/>
        </w:rPr>
        <w:t>long range</w:t>
      </w:r>
      <w:proofErr w:type="gramEnd"/>
      <w:r w:rsidRPr="0010555D">
        <w:rPr>
          <w:rStyle w:val="StyleUnderline"/>
          <w:sz w:val="24"/>
          <w:szCs w:val="24"/>
        </w:rPr>
        <w:t xml:space="preserve"> transportation, </w:t>
      </w:r>
      <w:r w:rsidRPr="007E7BAC">
        <w:rPr>
          <w:rStyle w:val="StyleUnderline"/>
          <w:sz w:val="24"/>
          <w:szCs w:val="24"/>
          <w:highlight w:val="green"/>
        </w:rPr>
        <w:t>there is a</w:t>
      </w:r>
      <w:r w:rsidRPr="0010555D">
        <w:rPr>
          <w:rStyle w:val="StyleUnderline"/>
          <w:sz w:val="24"/>
          <w:szCs w:val="24"/>
        </w:rPr>
        <w:t xml:space="preserve"> critical </w:t>
      </w:r>
      <w:r w:rsidRPr="007E7BAC">
        <w:rPr>
          <w:rStyle w:val="StyleUnderline"/>
          <w:sz w:val="24"/>
          <w:szCs w:val="24"/>
          <w:highlight w:val="green"/>
        </w:rPr>
        <w:t>point at which</w:t>
      </w:r>
      <w:r w:rsidRPr="0010555D">
        <w:rPr>
          <w:rStyle w:val="StyleUnderline"/>
          <w:sz w:val="24"/>
          <w:szCs w:val="24"/>
        </w:rPr>
        <w:t xml:space="preserve"> pathogens become so aggressive that </w:t>
      </w:r>
      <w:r w:rsidRPr="007E7BAC">
        <w:rPr>
          <w:rStyle w:val="Emphasis"/>
          <w:sz w:val="24"/>
          <w:szCs w:val="24"/>
          <w:highlight w:val="green"/>
          <w:bdr w:val="single" w:sz="4" w:space="0" w:color="auto"/>
        </w:rPr>
        <w:t>the entire</w:t>
      </w:r>
      <w:r w:rsidRPr="0010555D">
        <w:rPr>
          <w:rStyle w:val="Emphasis"/>
          <w:sz w:val="24"/>
          <w:szCs w:val="24"/>
          <w:bdr w:val="single" w:sz="4" w:space="0" w:color="auto"/>
        </w:rPr>
        <w:t xml:space="preserve"> host </w:t>
      </w:r>
      <w:r w:rsidRPr="007E7BAC">
        <w:rPr>
          <w:rStyle w:val="Emphasis"/>
          <w:sz w:val="24"/>
          <w:szCs w:val="24"/>
          <w:highlight w:val="green"/>
          <w:bdr w:val="single" w:sz="4" w:space="0" w:color="auto"/>
        </w:rPr>
        <w:t>population dies</w:t>
      </w:r>
      <w:r w:rsidRPr="0010555D">
        <w:rPr>
          <w:sz w:val="16"/>
          <w:szCs w:val="24"/>
        </w:rPr>
        <w:t xml:space="preserve">. </w:t>
      </w:r>
      <w:r w:rsidRPr="0010555D">
        <w:rPr>
          <w:rStyle w:val="StyleUnderline"/>
          <w:sz w:val="24"/>
          <w:szCs w:val="24"/>
        </w:rPr>
        <w:t>The pathogens die at the same time, but that is not exactly a consolation to the hosts. We call this</w:t>
      </w:r>
      <w:r w:rsidRPr="0010555D">
        <w:rPr>
          <w:sz w:val="16"/>
          <w:szCs w:val="24"/>
        </w:rPr>
        <w:t xml:space="preserve"> the phase </w:t>
      </w:r>
      <w:r w:rsidRPr="0010555D">
        <w:rPr>
          <w:rStyle w:val="StyleUnderline"/>
          <w:sz w:val="24"/>
          <w:szCs w:val="24"/>
        </w:rPr>
        <w:t xml:space="preserve">transition to </w:t>
      </w:r>
      <w:r w:rsidRPr="0010555D">
        <w:rPr>
          <w:rStyle w:val="Emphasis"/>
          <w:sz w:val="24"/>
          <w:szCs w:val="24"/>
        </w:rPr>
        <w:t>extinction</w:t>
      </w:r>
      <w:r w:rsidRPr="0010555D">
        <w:rPr>
          <w:sz w:val="16"/>
          <w:szCs w:val="24"/>
        </w:rPr>
        <w:t xml:space="preserve"> (Figure 4). </w:t>
      </w:r>
      <w:r w:rsidRPr="007E7BAC">
        <w:rPr>
          <w:rStyle w:val="StyleUnderline"/>
          <w:sz w:val="24"/>
          <w:szCs w:val="24"/>
          <w:highlight w:val="green"/>
        </w:rPr>
        <w:t>With increasing</w:t>
      </w:r>
      <w:r w:rsidRPr="0010555D">
        <w:rPr>
          <w:rStyle w:val="StyleUnderline"/>
          <w:sz w:val="24"/>
          <w:szCs w:val="24"/>
        </w:rPr>
        <w:t xml:space="preserve"> levels of </w:t>
      </w:r>
      <w:r w:rsidRPr="007E7BAC">
        <w:rPr>
          <w:rStyle w:val="StyleUnderline"/>
          <w:sz w:val="24"/>
          <w:szCs w:val="24"/>
          <w:highlight w:val="green"/>
        </w:rPr>
        <w:t xml:space="preserve">global transportation, </w:t>
      </w:r>
      <w:r w:rsidRPr="007E7BAC">
        <w:rPr>
          <w:rStyle w:val="Emphasis"/>
          <w:sz w:val="24"/>
          <w:szCs w:val="24"/>
          <w:highlight w:val="green"/>
        </w:rPr>
        <w:t>human civilization</w:t>
      </w:r>
      <w:r w:rsidRPr="007E7BAC">
        <w:rPr>
          <w:rStyle w:val="StyleUnderline"/>
          <w:sz w:val="24"/>
          <w:szCs w:val="24"/>
          <w:highlight w:val="green"/>
        </w:rPr>
        <w:t xml:space="preserve"> may</w:t>
      </w:r>
      <w:r w:rsidRPr="0010555D">
        <w:rPr>
          <w:rStyle w:val="StyleUnderline"/>
          <w:sz w:val="24"/>
          <w:szCs w:val="24"/>
        </w:rPr>
        <w:t xml:space="preserve"> be </w:t>
      </w:r>
      <w:r w:rsidRPr="007E7BAC">
        <w:rPr>
          <w:rStyle w:val="StyleUnderline"/>
          <w:sz w:val="24"/>
          <w:szCs w:val="24"/>
          <w:highlight w:val="green"/>
        </w:rPr>
        <w:t>approach</w:t>
      </w:r>
      <w:r w:rsidRPr="0010555D">
        <w:rPr>
          <w:rStyle w:val="StyleUnderline"/>
          <w:sz w:val="24"/>
          <w:szCs w:val="24"/>
        </w:rPr>
        <w:t xml:space="preserve">ing </w:t>
      </w:r>
      <w:r w:rsidRPr="0010555D">
        <w:rPr>
          <w:rStyle w:val="Emphasis"/>
          <w:sz w:val="24"/>
          <w:szCs w:val="24"/>
        </w:rPr>
        <w:t xml:space="preserve">such </w:t>
      </w:r>
      <w:r w:rsidRPr="007E7BAC">
        <w:rPr>
          <w:rStyle w:val="Emphasis"/>
          <w:sz w:val="24"/>
          <w:szCs w:val="24"/>
          <w:highlight w:val="green"/>
        </w:rPr>
        <w:t>a critical threshold</w:t>
      </w:r>
      <w:r w:rsidRPr="0010555D">
        <w:rPr>
          <w:rStyle w:val="StyleUnderline"/>
          <w:sz w:val="24"/>
          <w:szCs w:val="24"/>
        </w:rPr>
        <w:t xml:space="preserve">. </w:t>
      </w:r>
      <w:r w:rsidRPr="0010555D">
        <w:rPr>
          <w:sz w:val="16"/>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10555D">
        <w:rPr>
          <w:sz w:val="16"/>
          <w:szCs w:val="24"/>
        </w:rPr>
        <w:t>really about</w:t>
      </w:r>
      <w:proofErr w:type="gramEnd"/>
      <w:r w:rsidRPr="0010555D">
        <w:rPr>
          <w:sz w:val="16"/>
          <w:szCs w:val="24"/>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szCs w:val="24"/>
        </w:rPr>
        <w:t xml:space="preserve">As the connectivity of the world increases, </w:t>
      </w:r>
      <w:proofErr w:type="gramStart"/>
      <w:r w:rsidRPr="0010555D">
        <w:rPr>
          <w:rStyle w:val="StyleUnderline"/>
          <w:sz w:val="24"/>
          <w:szCs w:val="24"/>
        </w:rPr>
        <w:t>past experience</w:t>
      </w:r>
      <w:proofErr w:type="gramEnd"/>
      <w:r w:rsidRPr="0010555D">
        <w:rPr>
          <w:rStyle w:val="StyleUnderline"/>
          <w:sz w:val="24"/>
          <w:szCs w:val="24"/>
        </w:rPr>
        <w:t xml:space="preserve"> is not a good guide to future events. A key point about the phase transition to extinction is </w:t>
      </w:r>
      <w:r w:rsidRPr="007E7BAC">
        <w:rPr>
          <w:rStyle w:val="StyleUnderline"/>
          <w:sz w:val="24"/>
          <w:szCs w:val="24"/>
          <w:highlight w:val="green"/>
        </w:rPr>
        <w:t xml:space="preserve">its </w:t>
      </w:r>
      <w:r w:rsidRPr="007E7BAC">
        <w:rPr>
          <w:rStyle w:val="Emphasis"/>
          <w:sz w:val="24"/>
          <w:szCs w:val="24"/>
          <w:highlight w:val="green"/>
        </w:rPr>
        <w:t>suddenness</w:t>
      </w:r>
      <w:r w:rsidRPr="0010555D">
        <w:rPr>
          <w:sz w:val="16"/>
          <w:szCs w:val="24"/>
        </w:rPr>
        <w:t xml:space="preserve">. </w:t>
      </w:r>
      <w:r w:rsidRPr="007E7BAC">
        <w:rPr>
          <w:rStyle w:val="StyleUnderline"/>
          <w:sz w:val="24"/>
          <w:szCs w:val="24"/>
          <w:highlight w:val="green"/>
        </w:rPr>
        <w:t xml:space="preserve">Even a system that seems stable, </w:t>
      </w:r>
      <w:r w:rsidRPr="007E7BAC">
        <w:rPr>
          <w:rStyle w:val="StyleUnderline"/>
          <w:b/>
          <w:bCs/>
          <w:sz w:val="24"/>
          <w:szCs w:val="24"/>
          <w:highlight w:val="green"/>
        </w:rPr>
        <w:t>can be destabilized</w:t>
      </w:r>
      <w:r w:rsidRPr="0010555D">
        <w:rPr>
          <w:rStyle w:val="StyleUnderline"/>
          <w:sz w:val="24"/>
          <w:szCs w:val="24"/>
        </w:rPr>
        <w:t xml:space="preserve"> by a few more long-range connections, and connectivity is continuing to increase. </w:t>
      </w:r>
      <w:r w:rsidRPr="0010555D">
        <w:rPr>
          <w:sz w:val="16"/>
          <w:szCs w:val="24"/>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szCs w:val="24"/>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szCs w:val="24"/>
        </w:rPr>
        <w:t xml:space="preserve">As the world becomes more connected, the dangers increase. </w:t>
      </w:r>
      <w:r w:rsidRPr="00A478C8">
        <w:rPr>
          <w:sz w:val="16"/>
          <w:szCs w:val="24"/>
        </w:rPr>
        <w:t xml:space="preserve">Are people in western countries safe because of higher quality health systems? </w:t>
      </w:r>
      <w:r w:rsidRPr="00A478C8">
        <w:rPr>
          <w:rStyle w:val="StyleUnderline"/>
          <w:sz w:val="24"/>
          <w:szCs w:val="24"/>
        </w:rPr>
        <w:t xml:space="preserve">Countries like </w:t>
      </w:r>
      <w:r w:rsidRPr="00A478C8">
        <w:rPr>
          <w:rStyle w:val="Emphasis"/>
          <w:sz w:val="24"/>
          <w:szCs w:val="24"/>
        </w:rPr>
        <w:t>the U.S.</w:t>
      </w:r>
      <w:r w:rsidRPr="00A478C8">
        <w:rPr>
          <w:rStyle w:val="StyleUnderline"/>
          <w:sz w:val="24"/>
          <w:szCs w:val="24"/>
        </w:rPr>
        <w:t xml:space="preserve"> have highly skewed networks of social interactions with some very highly connected individuals that can be </w:t>
      </w:r>
      <w:r w:rsidRPr="00A478C8">
        <w:rPr>
          <w:rStyle w:val="Emphasis"/>
          <w:sz w:val="24"/>
          <w:szCs w:val="24"/>
        </w:rPr>
        <w:t>“</w:t>
      </w:r>
      <w:proofErr w:type="spellStart"/>
      <w:r w:rsidRPr="00A478C8">
        <w:rPr>
          <w:rStyle w:val="Emphasis"/>
          <w:sz w:val="24"/>
          <w:szCs w:val="24"/>
        </w:rPr>
        <w:t>superspreaders</w:t>
      </w:r>
      <w:proofErr w:type="spellEnd"/>
      <w:r w:rsidRPr="00A478C8">
        <w:rPr>
          <w:rStyle w:val="Emphasis"/>
          <w:sz w:val="24"/>
          <w:szCs w:val="24"/>
        </w:rPr>
        <w:t>.”</w:t>
      </w:r>
      <w:r w:rsidRPr="00A478C8">
        <w:rPr>
          <w:sz w:val="16"/>
          <w:szCs w:val="24"/>
        </w:rPr>
        <w:t xml:space="preserve"> The chances of such an individual becoming infected may be low but </w:t>
      </w:r>
      <w:r w:rsidRPr="00A478C8">
        <w:rPr>
          <w:rStyle w:val="StyleUnderline"/>
          <w:sz w:val="24"/>
          <w:szCs w:val="24"/>
        </w:rPr>
        <w:t xml:space="preserve">events like a mass outbreak pose a much </w:t>
      </w:r>
      <w:r w:rsidRPr="00A478C8">
        <w:rPr>
          <w:rStyle w:val="Emphasis"/>
          <w:sz w:val="24"/>
          <w:szCs w:val="24"/>
        </w:rPr>
        <w:t>greater risk</w:t>
      </w:r>
      <w:r w:rsidRPr="00A478C8">
        <w:rPr>
          <w:sz w:val="16"/>
          <w:szCs w:val="24"/>
        </w:rPr>
        <w:t xml:space="preserve"> if they do happen. </w:t>
      </w:r>
      <w:r w:rsidRPr="00A478C8">
        <w:rPr>
          <w:rStyle w:val="StyleUnderline"/>
          <w:sz w:val="24"/>
          <w:szCs w:val="24"/>
        </w:rPr>
        <w:t xml:space="preserve">If a sick food service worker in an airport infects 100 passengers, or a contagion event happens in mass transportation, </w:t>
      </w:r>
      <w:r w:rsidRPr="00A478C8">
        <w:rPr>
          <w:rStyle w:val="Emphasis"/>
          <w:sz w:val="24"/>
          <w:szCs w:val="24"/>
        </w:rPr>
        <w:t>an outbreak could very well prove unstoppable</w:t>
      </w:r>
      <w:r w:rsidRPr="00A478C8">
        <w:rPr>
          <w:sz w:val="16"/>
          <w:szCs w:val="24"/>
        </w:rPr>
        <w:t>.</w:t>
      </w:r>
    </w:p>
    <w:p w14:paraId="28E288C7" w14:textId="40A50442" w:rsidR="00400CE6" w:rsidRDefault="000101E9" w:rsidP="000101E9">
      <w:pPr>
        <w:pStyle w:val="Heading2"/>
      </w:pPr>
      <w:r>
        <w:t>2</w:t>
      </w:r>
    </w:p>
    <w:p w14:paraId="15A120BC" w14:textId="1C8A0E74" w:rsidR="000101E9" w:rsidRDefault="000101E9" w:rsidP="000101E9">
      <w:pPr>
        <w:pStyle w:val="Heading3"/>
      </w:pPr>
      <w:r>
        <w:t>DA</w:t>
      </w:r>
    </w:p>
    <w:p w14:paraId="3626F8D3" w14:textId="77777777" w:rsidR="000101E9" w:rsidRPr="000213B5" w:rsidRDefault="000101E9" w:rsidP="000101E9">
      <w:pPr>
        <w:pStyle w:val="Heading4"/>
        <w:rPr>
          <w:bCs/>
        </w:rPr>
      </w:pPr>
      <w:r w:rsidRPr="000213B5">
        <w:rPr>
          <w:bCs/>
          <w:u w:val="single"/>
        </w:rPr>
        <w:t>Global tech innovation</w:t>
      </w:r>
      <w:r w:rsidRPr="000213B5">
        <w:rPr>
          <w:bCs/>
        </w:rPr>
        <w:t xml:space="preserve"> high now.</w:t>
      </w:r>
    </w:p>
    <w:p w14:paraId="10249298" w14:textId="77777777" w:rsidR="000101E9" w:rsidRDefault="000101E9" w:rsidP="000101E9">
      <w:pPr>
        <w:rPr>
          <w:rStyle w:val="Style13ptBold"/>
        </w:rPr>
      </w:pPr>
      <w:r>
        <w:rPr>
          <w:rStyle w:val="Style13ptBold"/>
        </w:rPr>
        <w:t xml:space="preserve">Mercury News et al 6/4 </w:t>
      </w:r>
      <w:r>
        <w:t xml:space="preserve">[Mercury News and East Bay Times Editorial Boards, June 4, 2021, “Editorial: How America can Win the Global Tech War” </w:t>
      </w:r>
      <w:hyperlink r:id="rId8" w:history="1">
        <w:r>
          <w:rPr>
            <w:rStyle w:val="Hyperlink"/>
            <w:color w:val="000000"/>
            <w:u w:val="single"/>
          </w:rPr>
          <w:t>https://www.mercurynews.com/2021/06/04/editorial-why-silicon-valley-needs-endless-frontier-bill/</w:t>
        </w:r>
      </w:hyperlink>
      <w:r>
        <w:t xml:space="preserve"> //gord0]</w:t>
      </w:r>
    </w:p>
    <w:p w14:paraId="66187FD2" w14:textId="77777777" w:rsidR="000101E9" w:rsidRDefault="000101E9" w:rsidP="000101E9">
      <w:pPr>
        <w:spacing w:before="100" w:beforeAutospacing="1" w:after="100" w:afterAutospacing="1"/>
        <w:rPr>
          <w:sz w:val="16"/>
        </w:rPr>
      </w:pPr>
      <w:r>
        <w:rPr>
          <w:rStyle w:val="StyleUnderline"/>
          <w:highlight w:val="green"/>
        </w:rPr>
        <w:t xml:space="preserve">The nation that wins the global tech race will dominate </w:t>
      </w:r>
      <w:r>
        <w:rPr>
          <w:rStyle w:val="StyleUnderline"/>
        </w:rPr>
        <w:t>the 21st century</w:t>
      </w:r>
      <w:r>
        <w:rPr>
          <w:sz w:val="16"/>
        </w:rPr>
        <w:t>.</w:t>
      </w:r>
      <w:r>
        <w:rPr>
          <w:rFonts w:ascii="Times New Roman" w:hAnsi="Times New Roman" w:cs="Times New Roman"/>
          <w:sz w:val="16"/>
        </w:rPr>
        <w:t xml:space="preserve"> </w:t>
      </w:r>
      <w:r>
        <w:rPr>
          <w:sz w:val="16"/>
        </w:rPr>
        <w:t>This has been true since the 1800</w:t>
      </w:r>
      <w:proofErr w:type="gramStart"/>
      <w:r>
        <w:rPr>
          <w:sz w:val="16"/>
        </w:rPr>
        <w:t xml:space="preserve">s.  </w:t>
      </w:r>
      <w:proofErr w:type="gramEnd"/>
      <w:r>
        <w:rPr>
          <w:sz w:val="16"/>
        </w:rPr>
        <w:t xml:space="preserve">Given the rapid pace of innovation and tech’s impact on our economy and defense capabilities in the last decade, there is ample evidence to suggest that </w:t>
      </w:r>
      <w:r>
        <w:rPr>
          <w:rStyle w:val="StyleUnderline"/>
        </w:rPr>
        <w:t xml:space="preserve">the need for </w:t>
      </w:r>
      <w:r>
        <w:rPr>
          <w:rStyle w:val="StyleUnderline"/>
          <w:highlight w:val="green"/>
        </w:rPr>
        <w:t>investment in tech r</w:t>
      </w:r>
      <w:r>
        <w:rPr>
          <w:rStyle w:val="StyleUnderline"/>
        </w:rPr>
        <w:t xml:space="preserve">esearch </w:t>
      </w:r>
      <w:r>
        <w:rPr>
          <w:rStyle w:val="StyleUnderline"/>
          <w:highlight w:val="green"/>
        </w:rPr>
        <w:t>and d</w:t>
      </w:r>
      <w:r>
        <w:rPr>
          <w:rStyle w:val="StyleUnderline"/>
        </w:rPr>
        <w:t xml:space="preserve">evelopment </w:t>
      </w:r>
      <w:r>
        <w:rPr>
          <w:rStyle w:val="StyleUnderline"/>
          <w:highlight w:val="green"/>
        </w:rPr>
        <w:t>has never been greater.</w:t>
      </w:r>
      <w:r>
        <w:rPr>
          <w:sz w:val="16"/>
          <w:highlight w:val="green"/>
        </w:rPr>
        <w:t xml:space="preserve"> </w:t>
      </w:r>
      <w:r>
        <w:rPr>
          <w:rStyle w:val="StyleUnderline"/>
          <w:highlight w:val="green"/>
        </w:rPr>
        <w:t>China</w:t>
      </w:r>
      <w:r>
        <w:rPr>
          <w:rStyle w:val="StyleUnderline"/>
        </w:rPr>
        <w:t xml:space="preserve"> has been </w:t>
      </w:r>
      <w:r>
        <w:rPr>
          <w:rStyle w:val="StyleUnderline"/>
          <w:highlight w:val="green"/>
        </w:rPr>
        <w:t>closing the tech gap</w:t>
      </w:r>
      <w:r>
        <w:rPr>
          <w:rStyle w:val="StyleUnderline"/>
        </w:rPr>
        <w:t xml:space="preserve"> in recent years by making bold investments in tech with the intent of overtaking the United States</w:t>
      </w:r>
      <w:r>
        <w:rPr>
          <w:sz w:val="16"/>
        </w:rPr>
        <w:t xml:space="preserve">. This is a tech war we cannot afford to lose. It’s imperative that Congress pass the Endless Frontier Act and authorize the biggest R&amp;D tech investment in the United States since the Apollo years. </w:t>
      </w:r>
      <w:r>
        <w:rPr>
          <w:rStyle w:val="StyleUnderline"/>
          <w:highlight w:val="green"/>
        </w:rPr>
        <w:t>Rep</w:t>
      </w:r>
      <w:r>
        <w:rPr>
          <w:rStyle w:val="StyleUnderline"/>
        </w:rPr>
        <w:t xml:space="preserve">. Ro </w:t>
      </w:r>
      <w:r>
        <w:rPr>
          <w:rStyle w:val="StyleUnderline"/>
          <w:highlight w:val="green"/>
        </w:rPr>
        <w:t>Khanna</w:t>
      </w:r>
      <w:r>
        <w:rPr>
          <w:rStyle w:val="StyleUnderline"/>
        </w:rPr>
        <w:t xml:space="preserve">, D-Santa Clara, </w:t>
      </w:r>
      <w:r>
        <w:rPr>
          <w:rStyle w:val="StyleUnderline"/>
          <w:highlight w:val="green"/>
        </w:rPr>
        <w:t>made</w:t>
      </w:r>
      <w:r>
        <w:rPr>
          <w:rStyle w:val="StyleUnderline"/>
        </w:rPr>
        <w:t xml:space="preserve"> a </w:t>
      </w:r>
      <w:r>
        <w:rPr>
          <w:rStyle w:val="StyleUnderline"/>
          <w:highlight w:val="green"/>
        </w:rPr>
        <w:t>massive increase in science and technology</w:t>
      </w:r>
      <w:r>
        <w:rPr>
          <w:rStyle w:val="StyleUnderline"/>
        </w:rPr>
        <w:t xml:space="preserve"> investment a major part of his platform while campaigning for a seat in Congress in 2016</w:t>
      </w:r>
      <w:r>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Pr>
          <w:rStyle w:val="StyleUnderline"/>
        </w:rPr>
        <w:t xml:space="preserve">Khanna would like </w:t>
      </w:r>
      <w:r>
        <w:rPr>
          <w:rStyle w:val="StyleUnderline"/>
          <w:highlight w:val="green"/>
        </w:rPr>
        <w:t>Congress to authorize $100 billion</w:t>
      </w:r>
      <w:r>
        <w:rPr>
          <w:rStyle w:val="StyleUnderline"/>
        </w:rPr>
        <w:t xml:space="preserve"> over a five-year period </w:t>
      </w:r>
      <w:r>
        <w:rPr>
          <w:rStyle w:val="StyleUnderline"/>
          <w:highlight w:val="green"/>
        </w:rPr>
        <w:t>for</w:t>
      </w:r>
      <w:r>
        <w:rPr>
          <w:rStyle w:val="StyleUnderline"/>
        </w:rPr>
        <w:t xml:space="preserve"> critical </w:t>
      </w:r>
      <w:r>
        <w:rPr>
          <w:rStyle w:val="StyleUnderline"/>
          <w:highlight w:val="green"/>
        </w:rPr>
        <w:t>advancements in a</w:t>
      </w:r>
      <w:r>
        <w:rPr>
          <w:rStyle w:val="StyleUnderline"/>
        </w:rPr>
        <w:t xml:space="preserve">rtificial </w:t>
      </w:r>
      <w:r>
        <w:rPr>
          <w:rStyle w:val="StyleUnderline"/>
          <w:highlight w:val="green"/>
        </w:rPr>
        <w:t>i</w:t>
      </w:r>
      <w:r>
        <w:rPr>
          <w:rStyle w:val="StyleUnderline"/>
        </w:rPr>
        <w:t xml:space="preserve">ntelligence, </w:t>
      </w:r>
      <w:r>
        <w:rPr>
          <w:rStyle w:val="StyleUnderline"/>
          <w:highlight w:val="green"/>
        </w:rPr>
        <w:t>biotech</w:t>
      </w:r>
      <w:r>
        <w:rPr>
          <w:rStyle w:val="StyleUnderline"/>
        </w:rPr>
        <w:t xml:space="preserve">nology, </w:t>
      </w:r>
      <w:r>
        <w:rPr>
          <w:rStyle w:val="StyleUnderline"/>
          <w:highlight w:val="green"/>
        </w:rPr>
        <w:t>cybersecurity</w:t>
      </w:r>
      <w:r>
        <w:rPr>
          <w:rStyle w:val="StyleUnderline"/>
        </w:rPr>
        <w:t xml:space="preserve">, </w:t>
      </w:r>
      <w:proofErr w:type="gramStart"/>
      <w:r>
        <w:rPr>
          <w:rStyle w:val="StyleUnderline"/>
        </w:rPr>
        <w:t>semiconductors</w:t>
      </w:r>
      <w:proofErr w:type="gramEnd"/>
      <w:r>
        <w:rPr>
          <w:rStyle w:val="StyleUnderline"/>
        </w:rPr>
        <w:t xml:space="preserve"> </w:t>
      </w:r>
      <w:r>
        <w:rPr>
          <w:rStyle w:val="StyleUnderline"/>
          <w:highlight w:val="green"/>
        </w:rPr>
        <w:t>and other</w:t>
      </w:r>
      <w:r>
        <w:rPr>
          <w:rStyle w:val="StyleUnderline"/>
        </w:rPr>
        <w:t xml:space="preserve"> cutting-edge </w:t>
      </w:r>
      <w:r>
        <w:rPr>
          <w:rStyle w:val="StyleUnderline"/>
          <w:highlight w:val="green"/>
        </w:rPr>
        <w:t>tech</w:t>
      </w:r>
      <w:r>
        <w:rPr>
          <w:rStyle w:val="StyleUnderline"/>
        </w:rPr>
        <w:t>nologies.</w:t>
      </w:r>
      <w:r>
        <w:rPr>
          <w:sz w:val="16"/>
        </w:rPr>
        <w:t xml:space="preserve"> The Senate is talking of knocking that number down to $50 billion or $75 billion. </w:t>
      </w:r>
      <w:r>
        <w:rPr>
          <w:rStyle w:val="StyleUnderline"/>
        </w:rPr>
        <w:t xml:space="preserve">They should be reminded of China Premier Li Keqiang’s March announcement that </w:t>
      </w:r>
      <w:r>
        <w:rPr>
          <w:rStyle w:val="StyleUnderline"/>
          <w:highlight w:val="green"/>
        </w:rPr>
        <w:t>China</w:t>
      </w:r>
      <w:r>
        <w:rPr>
          <w:rStyle w:val="StyleUnderline"/>
        </w:rPr>
        <w:t xml:space="preserve"> would </w:t>
      </w:r>
      <w:r>
        <w:rPr>
          <w:rStyle w:val="StyleUnderline"/>
          <w:highlight w:val="green"/>
        </w:rPr>
        <w:t>increase its research and development</w:t>
      </w:r>
      <w:r>
        <w:rPr>
          <w:rStyle w:val="StyleUnderline"/>
        </w:rPr>
        <w:t xml:space="preserve"> spending </w:t>
      </w:r>
      <w:r>
        <w:rPr>
          <w:rStyle w:val="StyleUnderline"/>
          <w:highlight w:val="green"/>
        </w:rPr>
        <w:t>by</w:t>
      </w:r>
      <w:r>
        <w:rPr>
          <w:rStyle w:val="StyleUnderline"/>
        </w:rPr>
        <w:t xml:space="preserve"> an additional </w:t>
      </w:r>
      <w:r>
        <w:rPr>
          <w:rStyle w:val="StyleUnderline"/>
          <w:highlight w:val="green"/>
        </w:rPr>
        <w:t>7% per year between 2021 and 2025</w:t>
      </w:r>
      <w:r>
        <w:rPr>
          <w:rStyle w:val="StyleUnderline"/>
        </w:rPr>
        <w:t>.</w:t>
      </w:r>
      <w:r>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Pr>
          <w:rStyle w:val="StyleUnderline"/>
        </w:rPr>
        <w:t xml:space="preserve">Building </w:t>
      </w:r>
      <w:r>
        <w:rPr>
          <w:rStyle w:val="StyleUnderline"/>
          <w:highlight w:val="green"/>
        </w:rPr>
        <w:t>tech centers</w:t>
      </w:r>
      <w:r>
        <w:rPr>
          <w:rStyle w:val="StyleUnderline"/>
        </w:rPr>
        <w:t xml:space="preserve"> throughout the United States should also </w:t>
      </w:r>
      <w:r>
        <w:rPr>
          <w:rStyle w:val="StyleUnderline"/>
          <w:highlight w:val="green"/>
        </w:rPr>
        <w:t>create more support for the industry</w:t>
      </w:r>
      <w:r>
        <w:rPr>
          <w:rStyle w:val="StyleUnderline"/>
        </w:rPr>
        <w:t xml:space="preserve"> across the country</w:t>
      </w:r>
      <w:r>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54EC9ABE" w14:textId="77777777" w:rsidR="000101E9" w:rsidRDefault="000101E9" w:rsidP="000101E9"/>
    <w:p w14:paraId="13F943BE" w14:textId="77777777" w:rsidR="000101E9" w:rsidRPr="000213B5" w:rsidRDefault="000101E9" w:rsidP="000101E9">
      <w:pPr>
        <w:pStyle w:val="Heading4"/>
        <w:rPr>
          <w:bCs/>
        </w:rPr>
      </w:pPr>
      <w:r w:rsidRPr="000213B5">
        <w:rPr>
          <w:bCs/>
        </w:rPr>
        <w:t xml:space="preserve">Violent strike efforts are </w:t>
      </w:r>
      <w:r w:rsidRPr="000213B5">
        <w:rPr>
          <w:bCs/>
          <w:u w:val="single"/>
        </w:rPr>
        <w:t>increasing</w:t>
      </w:r>
      <w:r w:rsidRPr="000213B5">
        <w:rPr>
          <w:bCs/>
        </w:rPr>
        <w:t xml:space="preserve"> – they </w:t>
      </w:r>
      <w:r w:rsidRPr="000213B5">
        <w:rPr>
          <w:bCs/>
          <w:u w:val="single"/>
        </w:rPr>
        <w:t>slow</w:t>
      </w:r>
      <w:r w:rsidRPr="000213B5">
        <w:rPr>
          <w:bCs/>
        </w:rPr>
        <w:t xml:space="preserve"> innovation, </w:t>
      </w:r>
      <w:r w:rsidRPr="000213B5">
        <w:rPr>
          <w:bCs/>
          <w:u w:val="single"/>
        </w:rPr>
        <w:t>specifically</w:t>
      </w:r>
      <w:r w:rsidRPr="000213B5">
        <w:rPr>
          <w:bCs/>
        </w:rPr>
        <w:t xml:space="preserve"> in the tech sector.</w:t>
      </w:r>
    </w:p>
    <w:p w14:paraId="5CA885E5" w14:textId="77777777" w:rsidR="000101E9" w:rsidRDefault="000101E9" w:rsidP="000101E9">
      <w:proofErr w:type="spellStart"/>
      <w:r>
        <w:rPr>
          <w:rStyle w:val="Style13ptBold"/>
        </w:rPr>
        <w:t>Hanasoge</w:t>
      </w:r>
      <w:proofErr w:type="spellEnd"/>
      <w:r>
        <w:rPr>
          <w:rStyle w:val="Style13ptBold"/>
        </w:rPr>
        <w:t xml:space="preserve"> 16</w:t>
      </w:r>
      <w:r>
        <w:t xml:space="preserve"> [</w:t>
      </w:r>
      <w:proofErr w:type="spellStart"/>
      <w:r>
        <w:t>Chaithra</w:t>
      </w:r>
      <w:proofErr w:type="spellEnd"/>
      <w:r>
        <w:t xml:space="preserve">; Senior Research Analyst, Market Researcher, Consumer Insights, Strategy Consulting; “The Union Strikes: The Good, the Bad and the Ugly,” Supply Wisdom; April/June 2016 (Doesn’t specifically say but this is the most recent event is cites); </w:t>
      </w:r>
      <w:hyperlink r:id="rId9" w:history="1">
        <w:r>
          <w:rPr>
            <w:rStyle w:val="Hyperlink"/>
            <w:color w:val="000000"/>
            <w:u w:val="single"/>
          </w:rPr>
          <w:t>https://www.supplywisdom.com/resources/the-union-strikes-the-good-the-bad-and-the-ugly/</w:t>
        </w:r>
      </w:hyperlink>
      <w:r>
        <w:t>] Justin</w:t>
      </w:r>
    </w:p>
    <w:p w14:paraId="48259309" w14:textId="77777777" w:rsidR="000101E9" w:rsidRDefault="000101E9" w:rsidP="000101E9">
      <w:pPr>
        <w:rPr>
          <w:sz w:val="16"/>
        </w:rPr>
      </w:pPr>
      <w:r>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648688E0" w14:textId="77777777" w:rsidR="000101E9" w:rsidRDefault="000101E9" w:rsidP="000101E9">
      <w:pPr>
        <w:rPr>
          <w:u w:val="single"/>
        </w:rPr>
      </w:pPr>
      <w:r>
        <w:rPr>
          <w:sz w:val="16"/>
        </w:rPr>
        <w:t>The repercussion: </w:t>
      </w:r>
      <w:r>
        <w:rPr>
          <w:u w:val="single"/>
        </w:rPr>
        <w:t xml:space="preserve">The </w:t>
      </w:r>
      <w:r>
        <w:rPr>
          <w:highlight w:val="green"/>
          <w:u w:val="single"/>
        </w:rPr>
        <w:t xml:space="preserve">strike witnessed </w:t>
      </w:r>
      <w:r>
        <w:rPr>
          <w:rStyle w:val="Emphasis"/>
        </w:rPr>
        <w:t>several instances</w:t>
      </w:r>
      <w:r>
        <w:rPr>
          <w:u w:val="single"/>
        </w:rPr>
        <w:t xml:space="preserve"> of </w:t>
      </w:r>
      <w:r>
        <w:rPr>
          <w:rStyle w:val="Emphasis"/>
        </w:rPr>
        <w:t xml:space="preserve">social </w:t>
      </w:r>
      <w:r>
        <w:rPr>
          <w:rStyle w:val="Emphasis"/>
          <w:highlight w:val="green"/>
        </w:rPr>
        <w:t>disorder</w:t>
      </w:r>
      <w:r>
        <w:rPr>
          <w:highlight w:val="green"/>
          <w:u w:val="single"/>
        </w:rPr>
        <w:t xml:space="preserve">, </w:t>
      </w:r>
      <w:proofErr w:type="gramStart"/>
      <w:r>
        <w:rPr>
          <w:rStyle w:val="Emphasis"/>
          <w:highlight w:val="green"/>
        </w:rPr>
        <w:t>violence</w:t>
      </w:r>
      <w:proofErr w:type="gramEnd"/>
      <w:r>
        <w:rPr>
          <w:u w:val="single"/>
        </w:rPr>
        <w:t xml:space="preserve"> and </w:t>
      </w:r>
      <w:r>
        <w:rPr>
          <w:rStyle w:val="Emphasis"/>
          <w:highlight w:val="green"/>
        </w:rPr>
        <w:t>clashes</w:t>
      </w:r>
      <w:r>
        <w:rPr>
          <w:sz w:val="16"/>
        </w:rPr>
        <w:t xml:space="preserve">, ultimately calling for third party intervention (Secretary of Labor – Thomas Perez) to initiate negotiations between the parties. Also, </w:t>
      </w:r>
      <w:proofErr w:type="gramStart"/>
      <w:r>
        <w:rPr>
          <w:u w:val="single"/>
        </w:rPr>
        <w:t>as a result of</w:t>
      </w:r>
      <w:proofErr w:type="gramEnd"/>
      <w:r>
        <w:rPr>
          <w:u w:val="single"/>
        </w:rPr>
        <w:t xml:space="preserve"> the strike, </w:t>
      </w:r>
      <w:r>
        <w:rPr>
          <w:highlight w:val="green"/>
          <w:u w:val="single"/>
        </w:rPr>
        <w:t xml:space="preserve">Verizon reported </w:t>
      </w:r>
      <w:r>
        <w:rPr>
          <w:rStyle w:val="Emphasis"/>
          <w:highlight w:val="green"/>
        </w:rPr>
        <w:t>lower</w:t>
      </w:r>
      <w:r>
        <w:rPr>
          <w:u w:val="single"/>
        </w:rPr>
        <w:t xml:space="preserve"> than </w:t>
      </w:r>
      <w:r>
        <w:rPr>
          <w:rStyle w:val="Emphasis"/>
        </w:rPr>
        <w:t xml:space="preserve">expected </w:t>
      </w:r>
      <w:r>
        <w:rPr>
          <w:rStyle w:val="Emphasis"/>
          <w:highlight w:val="green"/>
        </w:rPr>
        <w:t>revenues</w:t>
      </w:r>
      <w:r>
        <w:rPr>
          <w:u w:val="single"/>
        </w:rPr>
        <w:t xml:space="preserve"> in the </w:t>
      </w:r>
      <w:r>
        <w:rPr>
          <w:rStyle w:val="Emphasis"/>
        </w:rPr>
        <w:t>second quarter of 2016</w:t>
      </w:r>
      <w:r>
        <w:rPr>
          <w:u w:val="single"/>
        </w:rPr>
        <w:t>.</w:t>
      </w:r>
    </w:p>
    <w:p w14:paraId="183DD397" w14:textId="77777777" w:rsidR="000101E9" w:rsidRDefault="000101E9" w:rsidP="000101E9">
      <w:pPr>
        <w:rPr>
          <w:sz w:val="16"/>
        </w:rPr>
      </w:pPr>
      <w:r>
        <w:rPr>
          <w:sz w:val="16"/>
        </w:rPr>
        <w:t xml:space="preserve">Trade unions/ labor unions aren’t just this millennia’s product and has been in vogue since times immemorial. </w:t>
      </w:r>
      <w:r>
        <w:rPr>
          <w:rStyle w:val="Emphasis"/>
          <w:highlight w:val="green"/>
        </w:rPr>
        <w:t>Unions</w:t>
      </w:r>
      <w:r>
        <w:rPr>
          <w:u w:val="single"/>
        </w:rPr>
        <w:t xml:space="preserve">, to </w:t>
      </w:r>
      <w:r>
        <w:rPr>
          <w:rStyle w:val="Emphasis"/>
        </w:rPr>
        <w:t>ensure fairness</w:t>
      </w:r>
      <w:r>
        <w:rPr>
          <w:u w:val="single"/>
        </w:rPr>
        <w:t xml:space="preserve"> to the working class, have </w:t>
      </w:r>
      <w:r>
        <w:rPr>
          <w:rStyle w:val="Emphasis"/>
          <w:highlight w:val="green"/>
        </w:rPr>
        <w:t>gone on strike</w:t>
      </w:r>
      <w:r>
        <w:rPr>
          <w:rStyle w:val="Emphasis"/>
        </w:rPr>
        <w:t xml:space="preserve"> for better working conditions</w:t>
      </w:r>
      <w:r>
        <w:rPr>
          <w:u w:val="single"/>
        </w:rPr>
        <w:t xml:space="preserve"> and employee benefits </w:t>
      </w:r>
      <w:r>
        <w:rPr>
          <w:highlight w:val="green"/>
          <w:u w:val="single"/>
        </w:rPr>
        <w:t>since</w:t>
      </w:r>
      <w:r>
        <w:rPr>
          <w:u w:val="single"/>
        </w:rPr>
        <w:t xml:space="preserve"> the </w:t>
      </w:r>
      <w:r>
        <w:rPr>
          <w:rStyle w:val="Emphasis"/>
        </w:rPr>
        <w:t>industrial revolution</w:t>
      </w:r>
      <w:r>
        <w:rPr>
          <w:u w:val="single"/>
        </w:rPr>
        <w:t xml:space="preserve"> and are as strong today as they were last century. With the </w:t>
      </w:r>
      <w:r>
        <w:rPr>
          <w:rStyle w:val="Emphasis"/>
        </w:rPr>
        <w:t xml:space="preserve">advent of technology and </w:t>
      </w:r>
      <w:r>
        <w:rPr>
          <w:rStyle w:val="Emphasis"/>
          <w:highlight w:val="green"/>
        </w:rPr>
        <w:t>advancement in a</w:t>
      </w:r>
      <w:r>
        <w:rPr>
          <w:rStyle w:val="Emphasis"/>
        </w:rPr>
        <w:t xml:space="preserve">rtificial </w:t>
      </w:r>
      <w:r>
        <w:rPr>
          <w:rStyle w:val="Emphasis"/>
          <w:highlight w:val="green"/>
        </w:rPr>
        <w:t>i</w:t>
      </w:r>
      <w:r>
        <w:rPr>
          <w:rStyle w:val="Emphasis"/>
        </w:rPr>
        <w:t>ntelligence</w:t>
      </w:r>
      <w:r>
        <w:rPr>
          <w:sz w:val="16"/>
        </w:rPr>
        <w:t xml:space="preserve">, machines are grabbing the jobs which were once the bastion of the humans. So, questions that arise here are, what relevance do unions have in today’s work scenario? </w:t>
      </w:r>
      <w:proofErr w:type="gramStart"/>
      <w:r>
        <w:rPr>
          <w:sz w:val="16"/>
        </w:rPr>
        <w:t>And,</w:t>
      </w:r>
      <w:proofErr w:type="gramEnd"/>
      <w:r>
        <w:rPr>
          <w:sz w:val="16"/>
        </w:rPr>
        <w:t xml:space="preserve"> are the strikes organized by them avoidable?</w:t>
      </w:r>
    </w:p>
    <w:p w14:paraId="16EB1602" w14:textId="77777777" w:rsidR="000101E9" w:rsidRDefault="000101E9" w:rsidP="000101E9">
      <w:pPr>
        <w:rPr>
          <w:u w:val="single"/>
        </w:rPr>
      </w:pPr>
      <w:proofErr w:type="gramStart"/>
      <w:r>
        <w:rPr>
          <w:sz w:val="16"/>
        </w:rPr>
        <w:t>As long as</w:t>
      </w:r>
      <w:proofErr w:type="gramEnd"/>
      <w:r>
        <w:rPr>
          <w:sz w:val="16"/>
        </w:rP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Pr>
          <w:u w:val="single"/>
        </w:rPr>
        <w:t xml:space="preserve">Federal Government </w:t>
      </w:r>
      <w:r>
        <w:rPr>
          <w:rStyle w:val="Emphasis"/>
        </w:rPr>
        <w:t>departments across Australia</w:t>
      </w:r>
      <w:r>
        <w:rPr>
          <w:u w:val="single"/>
        </w:rPr>
        <w:t xml:space="preserve"> went on a series of </w:t>
      </w:r>
      <w:r>
        <w:rPr>
          <w:rStyle w:val="Emphasis"/>
          <w:highlight w:val="green"/>
        </w:rPr>
        <w:t>strikes</w:t>
      </w:r>
      <w:r>
        <w:rPr>
          <w:u w:val="single"/>
        </w:rPr>
        <w:t xml:space="preserve"> over failed pay negotiations</w:t>
      </w:r>
      <w:r>
        <w:rPr>
          <w:sz w:val="16"/>
        </w:rPr>
        <w:t xml:space="preserve">, </w:t>
      </w:r>
      <w:r>
        <w:rPr>
          <w:rStyle w:val="Emphasis"/>
          <w:highlight w:val="green"/>
        </w:rPr>
        <w:t>disrupt</w:t>
      </w:r>
      <w:r>
        <w:rPr>
          <w:rStyle w:val="Emphasis"/>
        </w:rPr>
        <w:t xml:space="preserve">ing </w:t>
      </w:r>
      <w:r>
        <w:rPr>
          <w:rStyle w:val="Emphasis"/>
          <w:highlight w:val="green"/>
        </w:rPr>
        <w:t>operations</w:t>
      </w:r>
      <w:r>
        <w:rPr>
          <w:highlight w:val="green"/>
          <w:u w:val="single"/>
        </w:rPr>
        <w:t xml:space="preserve"> </w:t>
      </w:r>
      <w:r>
        <w:rPr>
          <w:u w:val="single"/>
        </w:rPr>
        <w:t xml:space="preserve">of many </w:t>
      </w:r>
      <w:r>
        <w:rPr>
          <w:rStyle w:val="Emphasis"/>
        </w:rPr>
        <w:t>government departments</w:t>
      </w:r>
      <w:r>
        <w:rPr>
          <w:sz w:val="16"/>
        </w:rPr>
        <w:t xml:space="preserve"> for a few days</w:t>
      </w:r>
      <w:proofErr w:type="gramStart"/>
      <w:r>
        <w:rPr>
          <w:sz w:val="16"/>
        </w:rPr>
        <w:t xml:space="preserve">.  </w:t>
      </w:r>
      <w:proofErr w:type="gramEnd"/>
      <w:r>
        <w:rPr>
          <w:u w:val="single"/>
        </w:rPr>
        <w:t>Besides such direct effects</w:t>
      </w:r>
      <w:r>
        <w:rPr>
          <w:sz w:val="16"/>
        </w:rPr>
        <w:t xml:space="preserve">, </w:t>
      </w:r>
      <w:r>
        <w:rPr>
          <w:u w:val="single"/>
        </w:rPr>
        <w:t xml:space="preserve">there are many </w:t>
      </w:r>
      <w:r>
        <w:rPr>
          <w:rStyle w:val="Emphasis"/>
        </w:rPr>
        <w:t xml:space="preserve">indirect </w:t>
      </w:r>
      <w:r>
        <w:rPr>
          <w:rStyle w:val="Emphasis"/>
          <w:highlight w:val="green"/>
        </w:rPr>
        <w:t>effects</w:t>
      </w:r>
      <w:r>
        <w:rPr>
          <w:highlight w:val="green"/>
          <w:u w:val="single"/>
        </w:rPr>
        <w:t xml:space="preserve"> as well</w:t>
      </w:r>
      <w:r>
        <w:rPr>
          <w:u w:val="single"/>
        </w:rPr>
        <w:t xml:space="preserve"> such </w:t>
      </w:r>
      <w:r>
        <w:rPr>
          <w:highlight w:val="green"/>
          <w:u w:val="single"/>
        </w:rPr>
        <w:t xml:space="preserve">as </w:t>
      </w:r>
      <w:r>
        <w:rPr>
          <w:rStyle w:val="Emphasis"/>
          <w:highlight w:val="green"/>
        </w:rPr>
        <w:t>strained</w:t>
      </w:r>
      <w:r>
        <w:rPr>
          <w:rStyle w:val="Emphasis"/>
        </w:rPr>
        <w:t xml:space="preserve"> employee </w:t>
      </w:r>
      <w:r>
        <w:rPr>
          <w:rStyle w:val="Emphasis"/>
          <w:highlight w:val="green"/>
        </w:rPr>
        <w:t>relations</w:t>
      </w:r>
      <w:r>
        <w:rPr>
          <w:highlight w:val="green"/>
          <w:u w:val="single"/>
        </w:rPr>
        <w:t xml:space="preserve">, </w:t>
      </w:r>
      <w:r>
        <w:rPr>
          <w:rStyle w:val="Emphasis"/>
          <w:highlight w:val="green"/>
        </w:rPr>
        <w:t>slower</w:t>
      </w:r>
      <w:r>
        <w:rPr>
          <w:rStyle w:val="Emphasis"/>
        </w:rPr>
        <w:t xml:space="preserve"> work </w:t>
      </w:r>
      <w:r>
        <w:rPr>
          <w:rStyle w:val="Emphasis"/>
          <w:highlight w:val="green"/>
        </w:rPr>
        <w:t>processes</w:t>
      </w:r>
      <w:r>
        <w:rPr>
          <w:highlight w:val="green"/>
          <w:u w:val="single"/>
        </w:rPr>
        <w:t xml:space="preserve">, </w:t>
      </w:r>
      <w:r>
        <w:rPr>
          <w:rStyle w:val="Emphasis"/>
          <w:highlight w:val="green"/>
        </w:rPr>
        <w:t xml:space="preserve">lesser </w:t>
      </w:r>
      <w:proofErr w:type="gramStart"/>
      <w:r>
        <w:rPr>
          <w:rStyle w:val="Emphasis"/>
          <w:highlight w:val="green"/>
        </w:rPr>
        <w:t>productivity</w:t>
      </w:r>
      <w:proofErr w:type="gramEnd"/>
      <w:r>
        <w:rPr>
          <w:highlight w:val="green"/>
          <w:u w:val="single"/>
        </w:rPr>
        <w:t xml:space="preserve"> and </w:t>
      </w:r>
      <w:r>
        <w:rPr>
          <w:rStyle w:val="Emphasis"/>
        </w:rPr>
        <w:t xml:space="preserve">unnecessary legal </w:t>
      </w:r>
      <w:r>
        <w:rPr>
          <w:rStyle w:val="Emphasis"/>
          <w:highlight w:val="green"/>
        </w:rPr>
        <w:t>hassles</w:t>
      </w:r>
      <w:r>
        <w:rPr>
          <w:u w:val="single"/>
        </w:rPr>
        <w:t>.</w:t>
      </w:r>
    </w:p>
    <w:p w14:paraId="53B80F83" w14:textId="77777777" w:rsidR="000101E9" w:rsidRDefault="000101E9" w:rsidP="000101E9">
      <w:pPr>
        <w:rPr>
          <w:sz w:val="16"/>
        </w:rPr>
      </w:pPr>
      <w:r>
        <w:rPr>
          <w:sz w:val="16"/>
        </w:rPr>
        <w:t xml:space="preserve">Also, </w:t>
      </w:r>
      <w:r>
        <w:rPr>
          <w:u w:val="single"/>
        </w:rPr>
        <w:t xml:space="preserve">union strikes can </w:t>
      </w:r>
      <w:r>
        <w:rPr>
          <w:rStyle w:val="Emphasis"/>
        </w:rPr>
        <w:t>never be taken too lightly</w:t>
      </w:r>
      <w:r>
        <w:rPr>
          <w:sz w:val="16"/>
        </w:rPr>
        <w:t xml:space="preserve"> as they have prompted major overturn of decisions, on a few occasions. Besides </w:t>
      </w:r>
      <w:r>
        <w:rPr>
          <w:u w:val="single"/>
        </w:rPr>
        <w:t xml:space="preserve">the </w:t>
      </w:r>
      <w:r>
        <w:rPr>
          <w:rStyle w:val="Emphasis"/>
          <w:highlight w:val="green"/>
        </w:rPr>
        <w:t>Verizon</w:t>
      </w:r>
      <w:r>
        <w:rPr>
          <w:rStyle w:val="Emphasis"/>
        </w:rPr>
        <w:t xml:space="preserve"> incident</w:t>
      </w:r>
      <w:r>
        <w:rPr>
          <w:u w:val="single"/>
        </w:rPr>
        <w:t xml:space="preserve"> that </w:t>
      </w:r>
      <w:r>
        <w:rPr>
          <w:highlight w:val="green"/>
          <w:u w:val="single"/>
        </w:rPr>
        <w:t xml:space="preserve">was a </w:t>
      </w:r>
      <w:r>
        <w:rPr>
          <w:rStyle w:val="Emphasis"/>
          <w:highlight w:val="green"/>
        </w:rPr>
        <w:t>crucial example</w:t>
      </w:r>
      <w:r>
        <w:rPr>
          <w:u w:val="single"/>
        </w:rPr>
        <w:t xml:space="preserve"> of this</w:t>
      </w:r>
      <w:r>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5737E4B0" w14:textId="77777777" w:rsidR="000101E9" w:rsidRDefault="000101E9" w:rsidP="000101E9">
      <w:pPr>
        <w:rPr>
          <w:sz w:val="16"/>
        </w:rPr>
      </w:pPr>
      <w:r>
        <w:rPr>
          <w:sz w:val="16"/>
        </w:rPr>
        <w:t xml:space="preserve">However, aside from employee concerns, such incidents are also determined by </w:t>
      </w:r>
      <w:proofErr w:type="gramStart"/>
      <w:r>
        <w:rPr>
          <w:sz w:val="16"/>
        </w:rPr>
        <w:t>a number of</w:t>
      </w:r>
      <w:proofErr w:type="gramEnd"/>
      <w:r>
        <w:rPr>
          <w:sz w:val="16"/>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164D1473" w14:textId="77777777" w:rsidR="000101E9" w:rsidRDefault="000101E9" w:rsidP="000101E9">
      <w:pPr>
        <w:rPr>
          <w:sz w:val="16"/>
        </w:rPr>
      </w:pPr>
      <w:r>
        <w:rPr>
          <w:sz w:val="16"/>
        </w:rPr>
        <w:t xml:space="preserve">Interestingly, </w:t>
      </w:r>
      <w:r>
        <w:rPr>
          <w:highlight w:val="green"/>
          <w:u w:val="single"/>
        </w:rPr>
        <w:t xml:space="preserve">unions have </w:t>
      </w:r>
      <w:r>
        <w:rPr>
          <w:rStyle w:val="Emphasis"/>
          <w:highlight w:val="green"/>
        </w:rPr>
        <w:t xml:space="preserve">not </w:t>
      </w:r>
      <w:r>
        <w:rPr>
          <w:rStyle w:val="Emphasis"/>
        </w:rPr>
        <w:t xml:space="preserve">been able to </w:t>
      </w:r>
      <w:r>
        <w:rPr>
          <w:rStyle w:val="Emphasis"/>
          <w:highlight w:val="green"/>
        </w:rPr>
        <w:t xml:space="preserve">gain a </w:t>
      </w:r>
      <w:r>
        <w:rPr>
          <w:rStyle w:val="Emphasis"/>
        </w:rPr>
        <w:t xml:space="preserve">strong </w:t>
      </w:r>
      <w:r>
        <w:rPr>
          <w:rStyle w:val="Emphasis"/>
          <w:highlight w:val="green"/>
        </w:rPr>
        <w:t>foothold</w:t>
      </w:r>
      <w:r>
        <w:rPr>
          <w:highlight w:val="green"/>
          <w:u w:val="single"/>
        </w:rPr>
        <w:t xml:space="preserve"> in the </w:t>
      </w:r>
      <w:r>
        <w:rPr>
          <w:rStyle w:val="Emphasis"/>
          <w:highlight w:val="green"/>
        </w:rPr>
        <w:t>IT</w:t>
      </w:r>
      <w:r>
        <w:rPr>
          <w:rStyle w:val="Emphasis"/>
        </w:rPr>
        <w:t xml:space="preserve">-BPO </w:t>
      </w:r>
      <w:r>
        <w:rPr>
          <w:rStyle w:val="Emphasis"/>
          <w:highlight w:val="green"/>
        </w:rPr>
        <w:t>industry</w:t>
      </w:r>
      <w:r>
        <w:rPr>
          <w:u w:val="single"/>
        </w:rPr>
        <w:t>.</w:t>
      </w:r>
      <w:r>
        <w:rPr>
          <w:sz w:val="16"/>
        </w:rPr>
        <w:t xml:space="preserve"> While many countries do have a separate union to represent workers from the sector, </w:t>
      </w:r>
      <w:r>
        <w:rPr>
          <w:u w:val="single"/>
        </w:rPr>
        <w:t xml:space="preserve">incidents of </w:t>
      </w:r>
      <w:r>
        <w:rPr>
          <w:highlight w:val="green"/>
          <w:u w:val="single"/>
        </w:rPr>
        <w:t>strikes</w:t>
      </w:r>
      <w:r>
        <w:rPr>
          <w:u w:val="single"/>
        </w:rPr>
        <w:t xml:space="preserve"> like Verizon </w:t>
      </w:r>
      <w:r>
        <w:rPr>
          <w:rStyle w:val="Emphasis"/>
          <w:highlight w:val="green"/>
        </w:rPr>
        <w:t>have been</w:t>
      </w:r>
      <w:r>
        <w:rPr>
          <w:rStyle w:val="Emphasis"/>
        </w:rPr>
        <w:t xml:space="preserve"> relatively </w:t>
      </w:r>
      <w:r>
        <w:rPr>
          <w:rStyle w:val="Emphasis"/>
          <w:highlight w:val="green"/>
        </w:rPr>
        <w:t>lo</w:t>
      </w:r>
      <w:r>
        <w:rPr>
          <w:highlight w:val="green"/>
          <w:u w:val="single"/>
        </w:rPr>
        <w:t>w</w:t>
      </w:r>
      <w:proofErr w:type="gramStart"/>
      <w:r>
        <w:rPr>
          <w:sz w:val="16"/>
        </w:rPr>
        <w:t xml:space="preserve">.  </w:t>
      </w:r>
      <w:proofErr w:type="gramEnd"/>
      <w:r>
        <w:rPr>
          <w:sz w:val="16"/>
        </w:rPr>
        <w:t xml:space="preserve">However, workplace regulations, in addition to other factors mentioned could be a trigger for such incidents, even if on a smaller scale. </w:t>
      </w:r>
      <w:r>
        <w:rPr>
          <w:u w:val="single"/>
        </w:rPr>
        <w:t xml:space="preserve">For example, a recent survey that </w:t>
      </w:r>
      <w:r>
        <w:rPr>
          <w:rStyle w:val="Emphasis"/>
        </w:rPr>
        <w:t>interviewed several BPO employees</w:t>
      </w:r>
      <w:r>
        <w:rPr>
          <w:u w:val="single"/>
        </w:rPr>
        <w:t xml:space="preserve"> in India revealed that</w:t>
      </w:r>
      <w:r>
        <w:rPr>
          <w:sz w:val="16"/>
        </w:rPr>
        <w:t xml:space="preserve"> while </w:t>
      </w:r>
      <w:r>
        <w:rPr>
          <w:rStyle w:val="Emphasis"/>
        </w:rPr>
        <w:t>forming a union</w:t>
      </w:r>
      <w:r>
        <w:rPr>
          <w:u w:val="single"/>
        </w:rPr>
        <w:t xml:space="preserve"> in the BPO sector was </w:t>
      </w:r>
      <w:r>
        <w:rPr>
          <w:rStyle w:val="Emphasis"/>
        </w:rPr>
        <w:t>difficult</w:t>
      </w:r>
      <w:r>
        <w:rPr>
          <w:sz w:val="16"/>
        </w:rPr>
        <w:t>, irksome workplace regulations such as constant surveillance, irregular timings and incentives have prompted employees to express their resentment in smaller ways such as corruption of internal servers and so on</w:t>
      </w:r>
      <w:proofErr w:type="gramStart"/>
      <w:r>
        <w:rPr>
          <w:sz w:val="16"/>
        </w:rPr>
        <w:t xml:space="preserve">.  </w:t>
      </w:r>
      <w:proofErr w:type="gramEnd"/>
      <w:r>
        <w:rPr>
          <w:sz w:val="16"/>
        </w:rPr>
        <w:t>Such risks are further enhanced in a city like Kolkata, which carries a strong trade union culture.</w:t>
      </w:r>
    </w:p>
    <w:p w14:paraId="26163175" w14:textId="77777777" w:rsidR="000101E9" w:rsidRDefault="000101E9" w:rsidP="000101E9"/>
    <w:p w14:paraId="3C741964" w14:textId="77777777" w:rsidR="000101E9" w:rsidRPr="000213B5" w:rsidRDefault="000101E9" w:rsidP="000101E9">
      <w:pPr>
        <w:pStyle w:val="Heading4"/>
        <w:rPr>
          <w:bCs/>
        </w:rPr>
      </w:pPr>
      <w:r w:rsidRPr="000213B5">
        <w:rPr>
          <w:bCs/>
        </w:rPr>
        <w:t xml:space="preserve">Victories like the aff </w:t>
      </w:r>
      <w:r w:rsidRPr="000213B5">
        <w:rPr>
          <w:bCs/>
          <w:u w:val="single"/>
        </w:rPr>
        <w:t>mobilizes unions</w:t>
      </w:r>
      <w:r w:rsidRPr="000213B5">
        <w:rPr>
          <w:bCs/>
        </w:rPr>
        <w:t xml:space="preserve"> in the </w:t>
      </w:r>
      <w:r w:rsidRPr="000213B5">
        <w:rPr>
          <w:bCs/>
          <w:u w:val="single"/>
        </w:rPr>
        <w:t>IT sector</w:t>
      </w:r>
      <w:r w:rsidRPr="000213B5">
        <w:rPr>
          <w:bCs/>
        </w:rPr>
        <w:t>.</w:t>
      </w:r>
    </w:p>
    <w:p w14:paraId="4CFEDA88" w14:textId="77777777" w:rsidR="000101E9" w:rsidRDefault="000101E9" w:rsidP="000101E9">
      <w:proofErr w:type="spellStart"/>
      <w:r>
        <w:rPr>
          <w:rStyle w:val="Style13ptBold"/>
        </w:rPr>
        <w:t>Vynck</w:t>
      </w:r>
      <w:proofErr w:type="spellEnd"/>
      <w:r>
        <w:rPr>
          <w:rStyle w:val="Style13ptBold"/>
        </w:rPr>
        <w:t xml:space="preserve"> et al 21</w:t>
      </w:r>
      <w: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t>Nitashu</w:t>
      </w:r>
      <w:proofErr w:type="spellEnd"/>
      <w:r>
        <w:t xml:space="preserve"> </w:t>
      </w:r>
      <w:proofErr w:type="spellStart"/>
      <w:r>
        <w:t>Tiku</w:t>
      </w:r>
      <w:proofErr w:type="spellEnd"/>
      <w:r>
        <w:t xml:space="preserve">;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w:t>
      </w:r>
      <w:hyperlink r:id="rId10" w:history="1">
        <w:r>
          <w:rPr>
            <w:rStyle w:val="Hyperlink"/>
            <w:color w:val="000000"/>
            <w:u w:val="single"/>
          </w:rPr>
          <w:t>https://www.washingtonpost.com/technology/2021/01/26/tech-unions-explainer/</w:t>
        </w:r>
      </w:hyperlink>
      <w:r>
        <w:t>] Justin</w:t>
      </w:r>
    </w:p>
    <w:p w14:paraId="68127F00" w14:textId="77777777" w:rsidR="000101E9" w:rsidRDefault="000101E9" w:rsidP="000101E9">
      <w:pPr>
        <w:rPr>
          <w:u w:val="single"/>
        </w:rPr>
      </w:pPr>
      <w:r>
        <w:rPr>
          <w:u w:val="single"/>
        </w:rPr>
        <w:t xml:space="preserve">In response to </w:t>
      </w:r>
      <w:r>
        <w:rPr>
          <w:rStyle w:val="Emphasis"/>
        </w:rPr>
        <w:t>tech</w:t>
      </w:r>
      <w:r>
        <w:rPr>
          <w:u w:val="single"/>
        </w:rPr>
        <w:t xml:space="preserve"> company crackdowns and lobbying, </w:t>
      </w:r>
      <w:r>
        <w:rPr>
          <w:highlight w:val="green"/>
          <w:u w:val="single"/>
        </w:rPr>
        <w:t xml:space="preserve">gig workers have </w:t>
      </w:r>
      <w:r>
        <w:rPr>
          <w:rStyle w:val="Emphasis"/>
          <w:highlight w:val="green"/>
        </w:rPr>
        <w:t>shifted their strategy</w:t>
      </w:r>
      <w:r>
        <w:rPr>
          <w:highlight w:val="green"/>
          <w:u w:val="single"/>
        </w:rPr>
        <w:t xml:space="preserve"> to emphasize</w:t>
      </w:r>
      <w:r>
        <w:rPr>
          <w:u w:val="single"/>
        </w:rPr>
        <w:t xml:space="preserve"> building </w:t>
      </w:r>
      <w:r>
        <w:rPr>
          <w:rStyle w:val="Emphasis"/>
        </w:rPr>
        <w:t xml:space="preserve">worker-led </w:t>
      </w:r>
      <w:r>
        <w:rPr>
          <w:rStyle w:val="Emphasis"/>
          <w:highlight w:val="green"/>
        </w:rPr>
        <w:t>movements</w:t>
      </w:r>
      <w:r>
        <w:rPr>
          <w:sz w:val="16"/>
        </w:rPr>
        <w:t xml:space="preserve"> and increasing their ranks, rather than focusing on employment status as the primary goal, says Veena </w:t>
      </w:r>
      <w:proofErr w:type="spellStart"/>
      <w:r>
        <w:rPr>
          <w:sz w:val="16"/>
        </w:rPr>
        <w:t>Dubal</w:t>
      </w:r>
      <w:proofErr w:type="spellEnd"/>
      <w:r>
        <w:rPr>
          <w:sz w:val="16"/>
        </w:rPr>
        <w:t xml:space="preserve">, a law professor at the University of California Hastings College of the Law in San Francisco. </w:t>
      </w:r>
      <w:r>
        <w:rPr>
          <w:highlight w:val="green"/>
          <w:u w:val="single"/>
        </w:rPr>
        <w:t xml:space="preserve">The </w:t>
      </w:r>
      <w:r>
        <w:rPr>
          <w:rStyle w:val="Emphasis"/>
          <w:highlight w:val="green"/>
        </w:rPr>
        <w:t>hope</w:t>
      </w:r>
      <w:r>
        <w:rPr>
          <w:highlight w:val="green"/>
          <w:u w:val="single"/>
        </w:rPr>
        <w:t xml:space="preserve"> is</w:t>
      </w:r>
      <w:r>
        <w:rPr>
          <w:u w:val="single"/>
        </w:rPr>
        <w:t xml:space="preserve"> that with </w:t>
      </w:r>
      <w:r>
        <w:rPr>
          <w:rStyle w:val="Emphasis"/>
        </w:rPr>
        <w:t>President Biden in the White House and an even split in the Senate</w:t>
      </w:r>
      <w:r>
        <w:rPr>
          <w:u w:val="single"/>
        </w:rPr>
        <w:t xml:space="preserve">, </w:t>
      </w:r>
      <w:r>
        <w:rPr>
          <w:highlight w:val="green"/>
          <w:u w:val="single"/>
        </w:rPr>
        <w:t xml:space="preserve">legislators will </w:t>
      </w:r>
      <w:r>
        <w:rPr>
          <w:rStyle w:val="Heading3Char"/>
          <w:highlight w:val="green"/>
        </w:rPr>
        <w:t>mobilize</w:t>
      </w:r>
      <w:r>
        <w:rPr>
          <w:u w:val="single"/>
        </w:rPr>
        <w:t xml:space="preserve"> at the federal level, </w:t>
      </w:r>
      <w:r>
        <w:rPr>
          <w:highlight w:val="green"/>
          <w:u w:val="single"/>
        </w:rPr>
        <w:t xml:space="preserve">through the </w:t>
      </w:r>
      <w:r>
        <w:rPr>
          <w:rStyle w:val="Heading3Char"/>
          <w:highlight w:val="green"/>
        </w:rPr>
        <w:t>NLRA or bills such as</w:t>
      </w:r>
      <w:r>
        <w:rPr>
          <w:rStyle w:val="Heading3Char"/>
        </w:rPr>
        <w:t xml:space="preserve"> the </w:t>
      </w:r>
      <w:r>
        <w:rPr>
          <w:rStyle w:val="Heading3Char"/>
          <w:highlight w:val="green"/>
        </w:rPr>
        <w:t>PRO Act</w:t>
      </w:r>
      <w:r>
        <w:rPr>
          <w:highlight w:val="green"/>
          <w:u w:val="single"/>
        </w:rPr>
        <w:t xml:space="preserve">, to </w:t>
      </w:r>
      <w:r>
        <w:rPr>
          <w:rStyle w:val="Emphasis"/>
          <w:highlight w:val="green"/>
        </w:rPr>
        <w:t>recognize gig worker</w:t>
      </w:r>
      <w:r>
        <w:rPr>
          <w:rStyle w:val="Emphasis"/>
        </w:rPr>
        <w:t xml:space="preserve"> collectives as real </w:t>
      </w:r>
      <w:r>
        <w:rPr>
          <w:rStyle w:val="Emphasis"/>
          <w:highlight w:val="green"/>
        </w:rPr>
        <w:t>unions</w:t>
      </w:r>
      <w:r>
        <w:rPr>
          <w:u w:val="single"/>
        </w:rPr>
        <w:t>.</w:t>
      </w:r>
    </w:p>
    <w:p w14:paraId="289F1CE9" w14:textId="77777777" w:rsidR="000101E9" w:rsidRDefault="000101E9" w:rsidP="000101E9">
      <w:pPr>
        <w:rPr>
          <w:u w:val="single"/>
        </w:rPr>
      </w:pPr>
    </w:p>
    <w:p w14:paraId="7B24DE6C" w14:textId="77777777" w:rsidR="000101E9" w:rsidRPr="000213B5" w:rsidRDefault="000101E9" w:rsidP="000101E9">
      <w:pPr>
        <w:pStyle w:val="Heading4"/>
        <w:rPr>
          <w:bCs/>
        </w:rPr>
      </w:pPr>
      <w:r w:rsidRPr="000213B5">
        <w:rPr>
          <w:bCs/>
        </w:rPr>
        <w:t xml:space="preserve">Technological innovation solves </w:t>
      </w:r>
      <w:r w:rsidRPr="000213B5">
        <w:rPr>
          <w:bCs/>
          <w:u w:val="single"/>
        </w:rPr>
        <w:t>every existential threat</w:t>
      </w:r>
      <w:r w:rsidRPr="000213B5">
        <w:rPr>
          <w:bCs/>
        </w:rPr>
        <w:t xml:space="preserve"> – which </w:t>
      </w:r>
      <w:r w:rsidRPr="000213B5">
        <w:rPr>
          <w:bCs/>
          <w:u w:val="single"/>
        </w:rPr>
        <w:t>outweighs</w:t>
      </w:r>
      <w:r w:rsidRPr="000213B5">
        <w:rPr>
          <w:bCs/>
        </w:rPr>
        <w:t>.</w:t>
      </w:r>
    </w:p>
    <w:p w14:paraId="5075D5E3" w14:textId="77777777" w:rsidR="000101E9" w:rsidRDefault="000101E9" w:rsidP="000101E9">
      <w:r>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539B3AA8" w14:textId="77777777" w:rsidR="000101E9" w:rsidRDefault="000101E9" w:rsidP="000101E9">
      <w:pPr>
        <w:rPr>
          <w:rStyle w:val="StyleUnderline"/>
        </w:rPr>
      </w:pPr>
      <w:r>
        <w:rPr>
          <w:sz w:val="16"/>
        </w:rPr>
        <w:t xml:space="preserve">If you care about improving human lives, you should overwhelmingly care about those quadrillions of lives rather than the comparatively small number of people alive today. </w:t>
      </w:r>
      <w:r>
        <w:rPr>
          <w:rStyle w:val="StyleUnderline"/>
        </w:rPr>
        <w:t xml:space="preserve">The </w:t>
      </w:r>
      <w:r>
        <w:rPr>
          <w:rStyle w:val="StyleUnderline"/>
          <w:highlight w:val="green"/>
        </w:rPr>
        <w:t>7.6 billion</w:t>
      </w:r>
      <w:r>
        <w:rPr>
          <w:rStyle w:val="StyleUnderline"/>
        </w:rPr>
        <w:t xml:space="preserve"> people now living</w:t>
      </w:r>
      <w:r>
        <w:rPr>
          <w:sz w:val="16"/>
        </w:rPr>
        <w:t xml:space="preserve">, after all, </w:t>
      </w:r>
      <w:r>
        <w:rPr>
          <w:rStyle w:val="StyleUnderline"/>
        </w:rPr>
        <w:t xml:space="preserve">amount to less than 0.003 percent of the population that will live in the </w:t>
      </w:r>
      <w:r>
        <w:rPr>
          <w:rStyle w:val="Emphasis"/>
        </w:rPr>
        <w:t>future</w:t>
      </w:r>
      <w:r>
        <w:rPr>
          <w:sz w:val="16"/>
        </w:rPr>
        <w:t xml:space="preserve">. It’s reasonable to suggest that those </w:t>
      </w:r>
      <w:r>
        <w:rPr>
          <w:rStyle w:val="Emphasis"/>
        </w:rPr>
        <w:t>quadrillions</w:t>
      </w:r>
      <w:r>
        <w:rPr>
          <w:sz w:val="16"/>
        </w:rPr>
        <w:t xml:space="preserve"> </w:t>
      </w:r>
      <w:r>
        <w:rPr>
          <w:rStyle w:val="StyleUnderline"/>
        </w:rPr>
        <w:t xml:space="preserve">of </w:t>
      </w:r>
      <w:r>
        <w:rPr>
          <w:rStyle w:val="StyleUnderline"/>
          <w:highlight w:val="green"/>
        </w:rPr>
        <w:t>future people have</w:t>
      </w:r>
      <w:r>
        <w:rPr>
          <w:sz w:val="16"/>
        </w:rPr>
        <w:t xml:space="preserve">, accordingly, </w:t>
      </w:r>
      <w:r>
        <w:rPr>
          <w:rStyle w:val="Emphasis"/>
          <w:highlight w:val="green"/>
        </w:rPr>
        <w:t>hundreds of thousands of times</w:t>
      </w:r>
      <w:r>
        <w:rPr>
          <w:sz w:val="16"/>
          <w:highlight w:val="green"/>
        </w:rPr>
        <w:t xml:space="preserve"> </w:t>
      </w:r>
      <w:r>
        <w:rPr>
          <w:rStyle w:val="StyleUnderline"/>
          <w:highlight w:val="green"/>
        </w:rPr>
        <w:t>more moral weight</w:t>
      </w:r>
      <w:r>
        <w:rPr>
          <w:rStyle w:val="StyleUnderline"/>
        </w:rPr>
        <w:t xml:space="preserve"> than those of us living here </w:t>
      </w:r>
      <w:r>
        <w:rPr>
          <w:rStyle w:val="Emphasis"/>
        </w:rPr>
        <w:t>today</w:t>
      </w:r>
      <w:r>
        <w:rPr>
          <w:rStyle w:val="StyleUnderline"/>
        </w:rPr>
        <w:t xml:space="preserve"> do</w:t>
      </w:r>
      <w:r>
        <w:rPr>
          <w:sz w:val="16"/>
        </w:rPr>
        <w:t xml:space="preserve">. That’s the basic argument behind Nick </w:t>
      </w:r>
      <w:proofErr w:type="spellStart"/>
      <w:r>
        <w:rPr>
          <w:sz w:val="16"/>
        </w:rPr>
        <w:t>Beckstead’s</w:t>
      </w:r>
      <w:proofErr w:type="spellEnd"/>
      <w:r>
        <w:rPr>
          <w:sz w:val="16"/>
        </w:rPr>
        <w:t xml:space="preserve"> 2013 Rutgers philosophy dissertation, “On the overwhelming importance of shaping the far future.” It’s a glorious mindfuck of a thesis, not least because </w:t>
      </w:r>
      <w:proofErr w:type="spellStart"/>
      <w:r>
        <w:rPr>
          <w:sz w:val="16"/>
        </w:rPr>
        <w:t>Beckstead</w:t>
      </w:r>
      <w:proofErr w:type="spellEnd"/>
      <w:r>
        <w:rPr>
          <w:sz w:val="16"/>
        </w:rPr>
        <w:t xml:space="preserve"> shows very convincingly that this is a conclusion any plausible moral view would reach. It’s not just something that weird </w:t>
      </w:r>
      <w:proofErr w:type="spellStart"/>
      <w:r>
        <w:rPr>
          <w:sz w:val="16"/>
        </w:rPr>
        <w:t>utilitarians</w:t>
      </w:r>
      <w:proofErr w:type="spellEnd"/>
      <w:r>
        <w:rPr>
          <w:sz w:val="16"/>
        </w:rPr>
        <w:t xml:space="preserve"> have to deal with. And </w:t>
      </w:r>
      <w:proofErr w:type="spellStart"/>
      <w:r>
        <w:rPr>
          <w:sz w:val="16"/>
        </w:rPr>
        <w:t>Beckstead</w:t>
      </w:r>
      <w:proofErr w:type="spellEnd"/>
      <w:r>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Pr>
          <w:sz w:val="16"/>
        </w:rPr>
        <w:t>prioritizing</w:t>
      </w:r>
      <w:proofErr w:type="gramEnd"/>
      <w:r>
        <w:rPr>
          <w:sz w:val="16"/>
        </w:rPr>
        <w:t xml:space="preserve"> the far future even mean? </w:t>
      </w:r>
      <w:r>
        <w:rPr>
          <w:rStyle w:val="StyleUnderline"/>
        </w:rPr>
        <w:t xml:space="preserve">The most </w:t>
      </w:r>
      <w:r>
        <w:rPr>
          <w:rStyle w:val="Emphasis"/>
        </w:rPr>
        <w:t>literal</w:t>
      </w:r>
      <w:r>
        <w:rPr>
          <w:sz w:val="16"/>
        </w:rPr>
        <w:t xml:space="preserve"> </w:t>
      </w:r>
      <w:r>
        <w:rPr>
          <w:rStyle w:val="StyleUnderline"/>
        </w:rPr>
        <w:t xml:space="preserve">thing it could mean is preventing human </w:t>
      </w:r>
      <w:r>
        <w:rPr>
          <w:rStyle w:val="Emphasis"/>
        </w:rPr>
        <w:t>extinction</w:t>
      </w:r>
      <w:r>
        <w:rPr>
          <w:sz w:val="16"/>
        </w:rPr>
        <w:t xml:space="preserve">, to ensure that the species persists </w:t>
      </w:r>
      <w:proofErr w:type="gramStart"/>
      <w:r>
        <w:rPr>
          <w:sz w:val="16"/>
        </w:rPr>
        <w:t>as long as</w:t>
      </w:r>
      <w:proofErr w:type="gramEnd"/>
      <w:r>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rStyle w:val="StyleUnderline"/>
        </w:rPr>
        <w:t>But</w:t>
      </w:r>
      <w:r>
        <w:rPr>
          <w:sz w:val="16"/>
        </w:rPr>
        <w:t xml:space="preserve"> in a set of slides he made in 2013, </w:t>
      </w:r>
      <w:proofErr w:type="spellStart"/>
      <w:r>
        <w:rPr>
          <w:sz w:val="16"/>
        </w:rPr>
        <w:t>Beckstead</w:t>
      </w:r>
      <w:proofErr w:type="spellEnd"/>
      <w:r>
        <w:rPr>
          <w:sz w:val="16"/>
        </w:rPr>
        <w:t xml:space="preserve"> makes a compelling case that </w:t>
      </w:r>
      <w:r>
        <w:rPr>
          <w:rStyle w:val="StyleUnderline"/>
        </w:rPr>
        <w:t xml:space="preserve">while that’s certainly </w:t>
      </w:r>
      <w:r>
        <w:rPr>
          <w:rStyle w:val="Emphasis"/>
        </w:rPr>
        <w:t>part</w:t>
      </w:r>
      <w:r>
        <w:rPr>
          <w:sz w:val="16"/>
        </w:rPr>
        <w:t xml:space="preserve"> </w:t>
      </w:r>
      <w:r>
        <w:rPr>
          <w:rStyle w:val="StyleUnderline"/>
        </w:rPr>
        <w:t xml:space="preserve">of what caring about the far future entails, approaches that address </w:t>
      </w:r>
      <w:r>
        <w:rPr>
          <w:rStyle w:val="Emphasis"/>
        </w:rPr>
        <w:t>specific threats</w:t>
      </w:r>
      <w:r>
        <w:rPr>
          <w:sz w:val="16"/>
        </w:rPr>
        <w:t xml:space="preserve"> </w:t>
      </w:r>
      <w:r>
        <w:rPr>
          <w:rStyle w:val="StyleUnderline"/>
        </w:rPr>
        <w:t>to humanity</w:t>
      </w:r>
      <w:r>
        <w:rPr>
          <w:sz w:val="16"/>
        </w:rPr>
        <w:t xml:space="preserve"> (which he calls “</w:t>
      </w:r>
      <w:r>
        <w:rPr>
          <w:rStyle w:val="Emphasis"/>
        </w:rPr>
        <w:t>targeted</w:t>
      </w:r>
      <w:r>
        <w:rPr>
          <w:sz w:val="16"/>
        </w:rPr>
        <w:t xml:space="preserve">” </w:t>
      </w:r>
      <w:r>
        <w:rPr>
          <w:rStyle w:val="StyleUnderline"/>
        </w:rPr>
        <w:t>approaches</w:t>
      </w:r>
      <w:r>
        <w:rPr>
          <w:sz w:val="16"/>
        </w:rPr>
        <w:t xml:space="preserve"> to the far future) </w:t>
      </w:r>
      <w:r>
        <w:rPr>
          <w:rStyle w:val="StyleUnderline"/>
        </w:rPr>
        <w:t xml:space="preserve">have to </w:t>
      </w:r>
      <w:r>
        <w:rPr>
          <w:rStyle w:val="Emphasis"/>
        </w:rPr>
        <w:t>complement</w:t>
      </w:r>
      <w:r>
        <w:rPr>
          <w:sz w:val="16"/>
        </w:rPr>
        <w:t xml:space="preserve"> “</w:t>
      </w:r>
      <w:r>
        <w:rPr>
          <w:rStyle w:val="Emphasis"/>
        </w:rPr>
        <w:t>broad</w:t>
      </w:r>
      <w:r>
        <w:rPr>
          <w:sz w:val="16"/>
        </w:rPr>
        <w:t xml:space="preserve">” </w:t>
      </w:r>
      <w:r>
        <w:rPr>
          <w:rStyle w:val="StyleUnderline"/>
        </w:rPr>
        <w:t xml:space="preserve">approaches, where instead of trying to </w:t>
      </w:r>
      <w:r>
        <w:rPr>
          <w:rStyle w:val="Emphasis"/>
        </w:rPr>
        <w:t>predict</w:t>
      </w:r>
      <w:r>
        <w:rPr>
          <w:rStyle w:val="StyleUnderline"/>
        </w:rPr>
        <w:t xml:space="preserve"> what’s going to kill us all, </w:t>
      </w:r>
      <w:r>
        <w:rPr>
          <w:rStyle w:val="StyleUnderline"/>
          <w:highlight w:val="green"/>
        </w:rPr>
        <w:t>you</w:t>
      </w:r>
      <w:r>
        <w:rPr>
          <w:rStyle w:val="StyleUnderline"/>
        </w:rPr>
        <w:t xml:space="preserve"> just </w:t>
      </w:r>
      <w:r>
        <w:rPr>
          <w:rStyle w:val="Emphasis"/>
        </w:rPr>
        <w:t xml:space="preserve">generally </w:t>
      </w:r>
      <w:r>
        <w:rPr>
          <w:rStyle w:val="Emphasis"/>
          <w:highlight w:val="green"/>
        </w:rPr>
        <w:t xml:space="preserve">try to keep </w:t>
      </w:r>
      <w:r>
        <w:rPr>
          <w:rStyle w:val="Emphasis"/>
        </w:rPr>
        <w:t>civilization running as best it can</w:t>
      </w:r>
      <w:r>
        <w:rPr>
          <w:rStyle w:val="StyleUnderline"/>
        </w:rPr>
        <w:t xml:space="preserve">, so that it is, as a whole, </w:t>
      </w:r>
      <w:r>
        <w:rPr>
          <w:rStyle w:val="StyleUnderline"/>
          <w:highlight w:val="green"/>
        </w:rPr>
        <w:t xml:space="preserve">well-equipped to deal with </w:t>
      </w:r>
      <w:r>
        <w:rPr>
          <w:rStyle w:val="Emphasis"/>
        </w:rPr>
        <w:t>potential</w:t>
      </w:r>
      <w:r>
        <w:rPr>
          <w:rStyle w:val="StyleUnderline"/>
        </w:rPr>
        <w:t xml:space="preserve"> </w:t>
      </w:r>
      <w:r>
        <w:rPr>
          <w:rStyle w:val="StyleUnderline"/>
          <w:highlight w:val="green"/>
        </w:rPr>
        <w:t xml:space="preserve">extinction events </w:t>
      </w:r>
      <w:r>
        <w:rPr>
          <w:rStyle w:val="StyleUnderline"/>
        </w:rPr>
        <w:t xml:space="preserve">in the </w:t>
      </w:r>
      <w:r>
        <w:rPr>
          <w:rStyle w:val="Emphasis"/>
        </w:rPr>
        <w:t>future</w:t>
      </w:r>
      <w:r>
        <w:rPr>
          <w:sz w:val="16"/>
        </w:rPr>
        <w:t xml:space="preserve">, not just in 2030 or 2040 but in 3500 or 95000 or even 37 million. </w:t>
      </w:r>
      <w:r>
        <w:rPr>
          <w:rStyle w:val="StyleUnderline"/>
        </w:rPr>
        <w:t xml:space="preserve">In other words, caring about the far future </w:t>
      </w:r>
      <w:r>
        <w:rPr>
          <w:rStyle w:val="Emphasis"/>
        </w:rPr>
        <w:t>doesn’t mean just paying attention to low-probability risks of total annihilation</w:t>
      </w:r>
      <w:r>
        <w:rPr>
          <w:rStyle w:val="StyleUnderline"/>
        </w:rPr>
        <w:t xml:space="preserve">; </w:t>
      </w:r>
      <w:r>
        <w:rPr>
          <w:rStyle w:val="StyleUnderline"/>
          <w:highlight w:val="green"/>
        </w:rPr>
        <w:t>it</w:t>
      </w:r>
      <w:r>
        <w:rPr>
          <w:rStyle w:val="StyleUnderline"/>
        </w:rPr>
        <w:t xml:space="preserve"> also </w:t>
      </w:r>
      <w:r>
        <w:rPr>
          <w:rStyle w:val="StyleUnderline"/>
          <w:highlight w:val="green"/>
        </w:rPr>
        <w:t xml:space="preserve">means </w:t>
      </w:r>
      <w:r>
        <w:rPr>
          <w:rStyle w:val="Emphasis"/>
          <w:highlight w:val="green"/>
        </w:rPr>
        <w:t xml:space="preserve">acting on pressing needs </w:t>
      </w:r>
      <w:r>
        <w:rPr>
          <w:rStyle w:val="Emphasis"/>
        </w:rPr>
        <w:t>now</w:t>
      </w:r>
      <w:r>
        <w:rPr>
          <w:sz w:val="16"/>
        </w:rPr>
        <w:t xml:space="preserve">. For example: </w:t>
      </w:r>
      <w:r>
        <w:rPr>
          <w:rStyle w:val="StyleUnderline"/>
        </w:rPr>
        <w:t xml:space="preserve">We’re </w:t>
      </w:r>
      <w:r>
        <w:rPr>
          <w:rStyle w:val="StyleUnderline"/>
          <w:highlight w:val="green"/>
        </w:rPr>
        <w:t>going to</w:t>
      </w:r>
      <w:r>
        <w:rPr>
          <w:rStyle w:val="StyleUnderline"/>
        </w:rPr>
        <w:t xml:space="preserve"> be </w:t>
      </w:r>
      <w:r>
        <w:rPr>
          <w:rStyle w:val="Emphasis"/>
        </w:rPr>
        <w:t>better prepared</w:t>
      </w:r>
      <w:r>
        <w:rPr>
          <w:rStyle w:val="StyleUnderline"/>
        </w:rPr>
        <w:t xml:space="preserve"> to </w:t>
      </w:r>
      <w:r>
        <w:rPr>
          <w:rStyle w:val="StyleUnderline"/>
          <w:highlight w:val="green"/>
        </w:rPr>
        <w:t xml:space="preserve">prevent extinction from </w:t>
      </w:r>
      <w:r>
        <w:rPr>
          <w:rStyle w:val="Emphasis"/>
          <w:highlight w:val="green"/>
        </w:rPr>
        <w:t>AI</w:t>
      </w:r>
      <w:r>
        <w:rPr>
          <w:rStyle w:val="StyleUnderline"/>
        </w:rPr>
        <w:t xml:space="preserve"> or a </w:t>
      </w:r>
      <w:proofErr w:type="spellStart"/>
      <w:r>
        <w:rPr>
          <w:rStyle w:val="Emphasis"/>
          <w:highlight w:val="green"/>
        </w:rPr>
        <w:t>supervirus</w:t>
      </w:r>
      <w:proofErr w:type="spellEnd"/>
      <w:r>
        <w:rPr>
          <w:rStyle w:val="StyleUnderline"/>
          <w:highlight w:val="green"/>
        </w:rPr>
        <w:t xml:space="preserve"> or</w:t>
      </w:r>
      <w:r>
        <w:rPr>
          <w:rStyle w:val="StyleUnderline"/>
        </w:rPr>
        <w:t xml:space="preserve"> </w:t>
      </w:r>
      <w:r>
        <w:rPr>
          <w:rStyle w:val="Emphasis"/>
        </w:rPr>
        <w:t xml:space="preserve">global </w:t>
      </w:r>
      <w:r>
        <w:rPr>
          <w:rStyle w:val="Emphasis"/>
          <w:highlight w:val="green"/>
        </w:rPr>
        <w:t>warming</w:t>
      </w:r>
      <w:r>
        <w:rPr>
          <w:rStyle w:val="StyleUnderline"/>
          <w:highlight w:val="green"/>
        </w:rPr>
        <w:t xml:space="preserve"> if society</w:t>
      </w:r>
      <w:r>
        <w:rPr>
          <w:rStyle w:val="StyleUnderline"/>
        </w:rPr>
        <w:t xml:space="preserve"> </w:t>
      </w:r>
      <w:proofErr w:type="gramStart"/>
      <w:r>
        <w:rPr>
          <w:rStyle w:val="StyleUnderline"/>
        </w:rPr>
        <w:t xml:space="preserve">as a whole </w:t>
      </w:r>
      <w:r>
        <w:rPr>
          <w:rStyle w:val="StyleUnderline"/>
          <w:highlight w:val="green"/>
        </w:rPr>
        <w:t>makes</w:t>
      </w:r>
      <w:proofErr w:type="gramEnd"/>
      <w:r>
        <w:rPr>
          <w:rStyle w:val="StyleUnderline"/>
        </w:rPr>
        <w:t xml:space="preserve"> </w:t>
      </w:r>
      <w:r>
        <w:rPr>
          <w:rStyle w:val="Emphasis"/>
        </w:rPr>
        <w:t xml:space="preserve">a lot of </w:t>
      </w:r>
      <w:r>
        <w:rPr>
          <w:rStyle w:val="Emphasis"/>
          <w:highlight w:val="green"/>
        </w:rPr>
        <w:t>scientific progress</w:t>
      </w:r>
      <w:r>
        <w:rPr>
          <w:sz w:val="16"/>
        </w:rPr>
        <w:t xml:space="preserve">. And a significant bottleneck there is that </w:t>
      </w:r>
      <w:proofErr w:type="gramStart"/>
      <w:r>
        <w:rPr>
          <w:sz w:val="16"/>
        </w:rPr>
        <w:t>the vast majority of</w:t>
      </w:r>
      <w:proofErr w:type="gramEnd"/>
      <w:r>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Pr>
          <w:rStyle w:val="StyleUnderline"/>
        </w:rPr>
        <w:t xml:space="preserve">So maybe one of </w:t>
      </w:r>
      <w:r>
        <w:rPr>
          <w:rStyle w:val="StyleUnderline"/>
          <w:highlight w:val="green"/>
        </w:rPr>
        <w:t xml:space="preserve">the </w:t>
      </w:r>
      <w:r>
        <w:rPr>
          <w:rStyle w:val="Emphasis"/>
          <w:highlight w:val="green"/>
        </w:rPr>
        <w:t>best thing</w:t>
      </w:r>
      <w:r>
        <w:rPr>
          <w:rStyle w:val="StyleUnderline"/>
        </w:rPr>
        <w:t>s we can do for the</w:t>
      </w:r>
      <w:r>
        <w:rPr>
          <w:sz w:val="16"/>
        </w:rPr>
        <w:t xml:space="preserve"> </w:t>
      </w:r>
      <w:r>
        <w:rPr>
          <w:rStyle w:val="Emphasis"/>
        </w:rPr>
        <w:t>far future</w:t>
      </w:r>
      <w:r>
        <w:rPr>
          <w:sz w:val="16"/>
        </w:rPr>
        <w:t xml:space="preserve"> </w:t>
      </w:r>
      <w:r>
        <w:rPr>
          <w:rStyle w:val="StyleUnderline"/>
          <w:highlight w:val="green"/>
        </w:rPr>
        <w:t>is to</w:t>
      </w:r>
      <w:r>
        <w:rPr>
          <w:sz w:val="16"/>
        </w:rPr>
        <w:t xml:space="preserve"> improve school systems — here and now — to </w:t>
      </w:r>
      <w:r>
        <w:rPr>
          <w:rStyle w:val="StyleUnderline"/>
          <w:highlight w:val="green"/>
        </w:rPr>
        <w:t>harness</w:t>
      </w:r>
      <w:r>
        <w:rPr>
          <w:sz w:val="16"/>
        </w:rPr>
        <w:t xml:space="preserve"> the group economist Raj Chetty calls “lost </w:t>
      </w:r>
      <w:proofErr w:type="spellStart"/>
      <w:r>
        <w:rPr>
          <w:sz w:val="16"/>
        </w:rPr>
        <w:t>Einsteins</w:t>
      </w:r>
      <w:proofErr w:type="spellEnd"/>
      <w:r>
        <w:rPr>
          <w:sz w:val="16"/>
        </w:rPr>
        <w:t>” (</w:t>
      </w:r>
      <w:r>
        <w:rPr>
          <w:rStyle w:val="Emphasis"/>
        </w:rPr>
        <w:t xml:space="preserve">potential </w:t>
      </w:r>
      <w:r>
        <w:rPr>
          <w:rStyle w:val="Emphasis"/>
          <w:highlight w:val="green"/>
        </w:rPr>
        <w:t>innovators</w:t>
      </w:r>
      <w:r>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Pr>
          <w:sz w:val="16"/>
        </w:rPr>
        <w:t>Beckstead</w:t>
      </w:r>
      <w:proofErr w:type="spellEnd"/>
      <w:r>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rStyle w:val="StyleUnderline"/>
          <w:highlight w:val="green"/>
        </w:rPr>
        <w:t>improve</w:t>
      </w:r>
      <w:r>
        <w:rPr>
          <w:sz w:val="16"/>
          <w:highlight w:val="green"/>
        </w:rPr>
        <w:t xml:space="preserve"> </w:t>
      </w:r>
      <w:r>
        <w:rPr>
          <w:rStyle w:val="Emphasis"/>
        </w:rPr>
        <w:t>incentives</w:t>
      </w:r>
      <w:r>
        <w:rPr>
          <w:sz w:val="16"/>
        </w:rPr>
        <w:t xml:space="preserve"> </w:t>
      </w:r>
      <w:r>
        <w:rPr>
          <w:rStyle w:val="StyleUnderline"/>
        </w:rPr>
        <w:t>and</w:t>
      </w:r>
      <w:r>
        <w:rPr>
          <w:sz w:val="16"/>
        </w:rPr>
        <w:t xml:space="preserve"> </w:t>
      </w:r>
      <w:r>
        <w:rPr>
          <w:rStyle w:val="Emphasis"/>
          <w:highlight w:val="green"/>
        </w:rPr>
        <w:t>norms</w:t>
      </w:r>
      <w:r>
        <w:rPr>
          <w:sz w:val="16"/>
        </w:rPr>
        <w:t xml:space="preserve"> </w:t>
      </w:r>
      <w:r>
        <w:rPr>
          <w:rStyle w:val="StyleUnderline"/>
        </w:rPr>
        <w:t>in</w:t>
      </w:r>
      <w:r>
        <w:rPr>
          <w:sz w:val="16"/>
        </w:rPr>
        <w:t xml:space="preserve"> </w:t>
      </w:r>
      <w:r>
        <w:rPr>
          <w:rStyle w:val="Emphasis"/>
        </w:rPr>
        <w:t>academic work</w:t>
      </w:r>
      <w:r>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Pr>
          <w:sz w:val="16"/>
        </w:rPr>
        <w:t>Beckstead</w:t>
      </w:r>
      <w:proofErr w:type="spellEnd"/>
      <w:r>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Pr>
          <w:sz w:val="16"/>
        </w:rPr>
        <w:t>scientists, or</w:t>
      </w:r>
      <w:proofErr w:type="gramEnd"/>
      <w:r>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rStyle w:val="StyleUnderline"/>
        </w:rPr>
        <w:t xml:space="preserve">If the far future is what matters, and generally trying to make the world work better is among the best ways to help the far future, then effective altruism just becomes plain </w:t>
      </w:r>
      <w:proofErr w:type="spellStart"/>
      <w:r>
        <w:rPr>
          <w:rStyle w:val="StyleUnderline"/>
        </w:rPr>
        <w:t>ol</w:t>
      </w:r>
      <w:proofErr w:type="spellEnd"/>
      <w:r>
        <w:rPr>
          <w:rStyle w:val="StyleUnderline"/>
        </w:rPr>
        <w:t>’ do-</w:t>
      </w:r>
      <w:proofErr w:type="spellStart"/>
      <w:r>
        <w:rPr>
          <w:rStyle w:val="StyleUnderline"/>
        </w:rPr>
        <w:t>goodery</w:t>
      </w:r>
      <w:proofErr w:type="spellEnd"/>
      <w:r>
        <w:rPr>
          <w:rStyle w:val="StyleUnderline"/>
        </w:rPr>
        <w:t>.</w:t>
      </w:r>
    </w:p>
    <w:p w14:paraId="77594131" w14:textId="6C0C404D" w:rsidR="000101E9" w:rsidRDefault="0009245F" w:rsidP="0009245F">
      <w:pPr>
        <w:pStyle w:val="Heading2"/>
      </w:pPr>
      <w:r>
        <w:t>3</w:t>
      </w:r>
    </w:p>
    <w:p w14:paraId="2D0BBA71" w14:textId="2B2C860A" w:rsidR="0009245F" w:rsidRDefault="0009245F" w:rsidP="0009245F">
      <w:pPr>
        <w:pStyle w:val="Heading3"/>
      </w:pPr>
      <w:r>
        <w:t>T</w:t>
      </w:r>
    </w:p>
    <w:p w14:paraId="4CC81D26" w14:textId="5B4EAB0A" w:rsidR="0009245F" w:rsidRDefault="0009245F" w:rsidP="0009245F">
      <w:pPr>
        <w:pStyle w:val="Heading4"/>
      </w:pPr>
      <w:r w:rsidRPr="00A353FF">
        <w:t xml:space="preserve">Interpretation: The affirmative may not specify a </w:t>
      </w:r>
      <w:r>
        <w:t>just government that recognizes workers’ unconditional right to strike.</w:t>
      </w:r>
    </w:p>
    <w:p w14:paraId="341321AF" w14:textId="77777777" w:rsidR="0009245F" w:rsidRPr="003E5015" w:rsidRDefault="0009245F" w:rsidP="0009245F">
      <w:pPr>
        <w:pStyle w:val="Heading4"/>
      </w:pPr>
      <w:r w:rsidRPr="003E5015">
        <w:t>“A” is an indefinite article that modifies “</w:t>
      </w:r>
      <w:r>
        <w:t>just government</w:t>
      </w:r>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5CFFF91C" w14:textId="77777777" w:rsidR="0009245F" w:rsidRPr="003E5015" w:rsidRDefault="0009245F" w:rsidP="0009245F">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63048C66" w14:textId="77777777" w:rsidR="0009245F" w:rsidRDefault="0009245F" w:rsidP="0009245F">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408B0E1B" w14:textId="7349BB57" w:rsidR="0009245F" w:rsidRDefault="0009245F" w:rsidP="0009245F">
      <w:pPr>
        <w:pStyle w:val="Heading4"/>
      </w:pPr>
      <w:r w:rsidRPr="00A353FF">
        <w:t xml:space="preserve">Violation: </w:t>
      </w:r>
      <w:r w:rsidR="00CC09DA">
        <w:t>T</w:t>
      </w:r>
      <w:r w:rsidRPr="00A353FF">
        <w:t>hey spec</w:t>
      </w:r>
      <w:r>
        <w:t xml:space="preserve"> </w:t>
      </w:r>
      <w:r w:rsidR="00CC09DA">
        <w:t>China</w:t>
      </w:r>
    </w:p>
    <w:p w14:paraId="31A8EE9C" w14:textId="77777777" w:rsidR="0009245F" w:rsidRPr="00A353FF" w:rsidRDefault="0009245F" w:rsidP="0009245F">
      <w:pPr>
        <w:pStyle w:val="Heading4"/>
      </w:pPr>
      <w:r w:rsidRPr="00A353FF">
        <w:t>Standards:</w:t>
      </w:r>
    </w:p>
    <w:p w14:paraId="38D6B77B" w14:textId="77777777" w:rsidR="0009245F" w:rsidRDefault="0009245F" w:rsidP="0009245F">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2049B73D" w14:textId="77777777" w:rsidR="0009245F" w:rsidRDefault="0009245F" w:rsidP="0009245F">
      <w:pPr>
        <w:pStyle w:val="Heading4"/>
      </w:pPr>
      <w:r>
        <w:t xml:space="preserve">[2] limits – the UN says there are 195 recognized governments in the world but even that’s not an agreed upon brightline because there are just governments that are not yet countries – explodes limits since there are tons of independent affs plus functionally infinite combinations, all with different advantages in different political situations </w:t>
      </w:r>
      <w:proofErr w:type="spellStart"/>
      <w:r>
        <w:t>incentivinsing</w:t>
      </w:r>
      <w:proofErr w:type="spellEnd"/>
      <w:r>
        <w:t xml:space="preserve"> more </w:t>
      </w:r>
      <w:proofErr w:type="spellStart"/>
      <w:r>
        <w:t>cheaty</w:t>
      </w:r>
      <w:proofErr w:type="spellEnd"/>
      <w:r>
        <w:t xml:space="preserve"> pics due to lack of ground. Kills neg prep and debatability since there are no DAs that apply to every aff – i.e. the need for a right to strike is different in the US than China– means the aff is always more prepared and wins just for speccing.</w:t>
      </w:r>
    </w:p>
    <w:p w14:paraId="47075290" w14:textId="77777777" w:rsidR="0009245F" w:rsidRDefault="0009245F" w:rsidP="0009245F">
      <w:pPr>
        <w:pStyle w:val="Heading4"/>
      </w:pPr>
      <w:r>
        <w:t xml:space="preserve">[3] </w:t>
      </w:r>
      <w:proofErr w:type="spellStart"/>
      <w:r>
        <w:t>tva</w:t>
      </w:r>
      <w:proofErr w:type="spellEnd"/>
      <w:r>
        <w:t xml:space="preserve"> – just read your aff as an advantage under a whole res aff, solves all </w:t>
      </w:r>
      <w:proofErr w:type="spellStart"/>
      <w:r>
        <w:t>ur</w:t>
      </w:r>
      <w:proofErr w:type="spellEnd"/>
      <w:r>
        <w:t xml:space="preserve"> offense</w:t>
      </w:r>
    </w:p>
    <w:p w14:paraId="7EF72903" w14:textId="77777777" w:rsidR="0009245F" w:rsidRDefault="0009245F" w:rsidP="0009245F">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AED5BF6" w14:textId="77777777" w:rsidR="0009245F" w:rsidRDefault="0009245F" w:rsidP="0009245F">
      <w:pPr>
        <w:pStyle w:val="Heading4"/>
      </w:pPr>
      <w:r>
        <w:t>Drop the debater – a] deter future abuse and b] set better norms for debate.</w:t>
      </w:r>
    </w:p>
    <w:p w14:paraId="2EEDE095" w14:textId="77777777" w:rsidR="0009245F" w:rsidRDefault="0009245F" w:rsidP="0009245F">
      <w:pPr>
        <w:pStyle w:val="Heading4"/>
      </w:pPr>
      <w:r>
        <w:t>Competing interps – [a] reasonability is arbitrary and encourages judge intervention since there’s no clear norm, [b] it creates a race to the top where we create the best possible norms for debate.</w:t>
      </w:r>
    </w:p>
    <w:p w14:paraId="76CD837A" w14:textId="77777777" w:rsidR="0009245F" w:rsidRPr="004D4B29" w:rsidRDefault="0009245F" w:rsidP="0009245F">
      <w:pPr>
        <w:pStyle w:val="Heading4"/>
        <w:rPr>
          <w:color w:val="FF0000"/>
        </w:rPr>
      </w:pPr>
      <w:r>
        <w:t>No RVIs – a] illogical, you don’t win for proving that you meet the burden of being fair, logic outweighs since it’s a prerequisite for evaluating any other argument</w:t>
      </w:r>
      <w:r w:rsidRPr="004D4B29">
        <w:rPr>
          <w:color w:val="FF0000"/>
        </w:rPr>
        <w:t>, b] RVIs incentivize baiting theory and prepping it out which leads to maximally abusive practices</w:t>
      </w:r>
    </w:p>
    <w:p w14:paraId="661EF5C9" w14:textId="77777777" w:rsidR="0009245F" w:rsidRPr="0009245F" w:rsidRDefault="0009245F" w:rsidP="0009245F"/>
    <w:p w14:paraId="2AD87640" w14:textId="1E8939A9" w:rsidR="00400CE6" w:rsidRDefault="00400CE6" w:rsidP="00400CE6">
      <w:pPr>
        <w:pStyle w:val="Heading2"/>
      </w:pPr>
      <w:r>
        <w:t>Case</w:t>
      </w:r>
    </w:p>
    <w:p w14:paraId="1175BD13" w14:textId="2954780D" w:rsidR="00400CE6" w:rsidRDefault="00400CE6" w:rsidP="00400CE6">
      <w:pPr>
        <w:pStyle w:val="Heading3"/>
      </w:pPr>
      <w:r>
        <w:t>1NC – AT: Solvency</w:t>
      </w:r>
    </w:p>
    <w:p w14:paraId="24A50760" w14:textId="77777777" w:rsidR="00400CE6" w:rsidRPr="00400CE6" w:rsidRDefault="00400CE6" w:rsidP="00400CE6">
      <w:pPr>
        <w:pStyle w:val="Heading4"/>
      </w:pPr>
      <w:r w:rsidRPr="00400CE6">
        <w:t>Aff gets circumvented.</w:t>
      </w:r>
    </w:p>
    <w:p w14:paraId="6A18A8C4" w14:textId="77777777" w:rsidR="00400CE6" w:rsidRDefault="00400CE6" w:rsidP="00400CE6">
      <w:r>
        <w:rPr>
          <w:rStyle w:val="Style13ptBold"/>
        </w:rPr>
        <w:t>Lanard 17</w:t>
      </w:r>
      <w:r>
        <w:t xml:space="preserve"> [Noah Lanard, editorial fellow. Donald Trump just took another swipe at the labor unions that helped elect him, Mother Jones, 7-19-2017, Accessible Online at http://www.motherjones.com/politics/2017/07/trumps-labor-board-appointments-are-another-blow-for-unions/] </w:t>
      </w:r>
    </w:p>
    <w:p w14:paraId="4F0F5E90" w14:textId="77777777" w:rsidR="00400CE6" w:rsidRDefault="00400CE6" w:rsidP="00400CE6">
      <w:pPr>
        <w:rPr>
          <w:sz w:val="16"/>
        </w:rPr>
      </w:pPr>
      <w:r>
        <w:rPr>
          <w:rStyle w:val="StyleUnderline"/>
        </w:rPr>
        <w:t xml:space="preserve">Trump’s </w:t>
      </w:r>
      <w:r>
        <w:rPr>
          <w:rStyle w:val="StyleUnderline"/>
          <w:highlight w:val="green"/>
        </w:rPr>
        <w:t>NLRB</w:t>
      </w:r>
      <w:r>
        <w:rPr>
          <w:rStyle w:val="StyleUnderline"/>
        </w:rPr>
        <w:t xml:space="preserve"> nominees are </w:t>
      </w:r>
      <w:r>
        <w:rPr>
          <w:rStyle w:val="Emphasis"/>
        </w:rPr>
        <w:t xml:space="preserve">expected to </w:t>
      </w:r>
      <w:r>
        <w:rPr>
          <w:rStyle w:val="Emphasis"/>
          <w:highlight w:val="green"/>
        </w:rPr>
        <w:t xml:space="preserve">create </w:t>
      </w:r>
      <w:r>
        <w:rPr>
          <w:rStyle w:val="Emphasis"/>
        </w:rPr>
        <w:t xml:space="preserve">further </w:t>
      </w:r>
      <w:r>
        <w:rPr>
          <w:rStyle w:val="Emphasis"/>
          <w:highlight w:val="green"/>
        </w:rPr>
        <w:t>challenges</w:t>
      </w:r>
      <w:r>
        <w:rPr>
          <w:rStyle w:val="StyleUnderline"/>
          <w:highlight w:val="green"/>
        </w:rPr>
        <w:t xml:space="preserve"> for workers </w:t>
      </w:r>
      <w:r>
        <w:rPr>
          <w:rStyle w:val="StyleUnderline"/>
        </w:rPr>
        <w:t>seeking to unionize. Emanuel is a shareholder and longtime lawyer at Littler, the world’s largest management-side employment law firm. Sen.</w:t>
      </w:r>
      <w:r>
        <w:rPr>
          <w:sz w:val="16"/>
        </w:rPr>
        <w:t xml:space="preserve"> Elizabeth </w:t>
      </w:r>
      <w:r>
        <w:rPr>
          <w:rStyle w:val="StyleUnderline"/>
          <w:highlight w:val="green"/>
        </w:rPr>
        <w:t>Warren</w:t>
      </w:r>
      <w:r>
        <w:rPr>
          <w:sz w:val="16"/>
        </w:rPr>
        <w:t xml:space="preserve"> (D-Mass.) </w:t>
      </w:r>
      <w:r>
        <w:rPr>
          <w:rStyle w:val="StyleUnderline"/>
        </w:rPr>
        <w:t xml:space="preserve">has </w:t>
      </w:r>
      <w:r>
        <w:rPr>
          <w:rStyle w:val="StyleUnderline"/>
          <w:highlight w:val="green"/>
        </w:rPr>
        <w:t>called it</w:t>
      </w:r>
      <w:r>
        <w:rPr>
          <w:rStyle w:val="StyleUnderline"/>
        </w:rPr>
        <w:t xml:space="preserve"> is </w:t>
      </w:r>
      <w:r>
        <w:rPr>
          <w:rStyle w:val="Emphasis"/>
        </w:rPr>
        <w:t xml:space="preserve">one of the nation’s “most </w:t>
      </w:r>
      <w:r>
        <w:rPr>
          <w:rStyle w:val="Emphasis"/>
          <w:highlight w:val="green"/>
        </w:rPr>
        <w:t>ruthless</w:t>
      </w:r>
      <w:r>
        <w:rPr>
          <w:rStyle w:val="Emphasis"/>
        </w:rPr>
        <w:t xml:space="preserve">” </w:t>
      </w:r>
      <w:r>
        <w:rPr>
          <w:rStyle w:val="Emphasis"/>
          <w:highlight w:val="green"/>
        </w:rPr>
        <w:t>union-busters.</w:t>
      </w:r>
      <w:r>
        <w:rPr>
          <w:rStyle w:val="StyleUnderline"/>
        </w:rPr>
        <w:t xml:space="preserve"> Emanuel’s clients include Uber and other companies accused of violating workers’ rights</w:t>
      </w:r>
      <w:r>
        <w:rPr>
          <w:sz w:val="16"/>
        </w:rPr>
        <w:t>, according to his ethics disclosure form.</w:t>
      </w:r>
    </w:p>
    <w:p w14:paraId="1BABA1B7" w14:textId="77777777" w:rsidR="00400CE6" w:rsidRDefault="00400CE6" w:rsidP="00400CE6">
      <w:pPr>
        <w:rPr>
          <w:rStyle w:val="StyleUnderline"/>
        </w:rPr>
      </w:pPr>
      <w:r>
        <w:rPr>
          <w:sz w:val="16"/>
        </w:rPr>
        <w:t xml:space="preserve">Outside of his legal practice, </w:t>
      </w:r>
      <w:r>
        <w:rPr>
          <w:rStyle w:val="StyleUnderline"/>
        </w:rPr>
        <w:t xml:space="preserve">Emanuel has decried California’s “terrible climate for job creation,” citing the state’s generous overtime and break requirements for employees. </w:t>
      </w:r>
    </w:p>
    <w:p w14:paraId="2267B66F" w14:textId="77777777" w:rsidR="00400CE6" w:rsidRDefault="00400CE6" w:rsidP="00400CE6">
      <w:pPr>
        <w:rPr>
          <w:rStyle w:val="Emphasis"/>
        </w:rPr>
      </w:pPr>
      <w:r>
        <w:rPr>
          <w:rStyle w:val="StyleUnderline"/>
        </w:rPr>
        <w:t>Kaplan</w:t>
      </w:r>
      <w:r>
        <w:rPr>
          <w:sz w:val="16"/>
        </w:rPr>
        <w:t xml:space="preserve"> was previously an attorney for the House education and labor committee. In that role, he </w:t>
      </w:r>
      <w:r>
        <w:rPr>
          <w:rStyle w:val="StyleUnderline"/>
        </w:rPr>
        <w:t>drafted a bill to reverse an NLRB rule</w:t>
      </w:r>
      <w:r>
        <w:rPr>
          <w:sz w:val="16"/>
        </w:rPr>
        <w:t xml:space="preserve">, dubbed the “ambush election rule” by conservative critics, </w:t>
      </w:r>
      <w:r>
        <w:rPr>
          <w:rStyle w:val="StyleUnderline"/>
        </w:rPr>
        <w:t xml:space="preserve">that allowed workers to vote on unionization as soon as 11 days after a petition was submitted. </w:t>
      </w:r>
      <w:r>
        <w:rPr>
          <w:rStyle w:val="StyleUnderline"/>
          <w:highlight w:val="green"/>
        </w:rPr>
        <w:t>The bill</w:t>
      </w:r>
      <w:r>
        <w:rPr>
          <w:sz w:val="16"/>
        </w:rPr>
        <w:t>, which did not pass</w:t>
      </w:r>
      <w:r>
        <w:rPr>
          <w:rStyle w:val="StyleUnderline"/>
        </w:rPr>
        <w:t xml:space="preserve">, would have also </w:t>
      </w:r>
      <w:r>
        <w:rPr>
          <w:rStyle w:val="Emphasis"/>
          <w:highlight w:val="green"/>
        </w:rPr>
        <w:t xml:space="preserve">reversed </w:t>
      </w:r>
      <w:r>
        <w:rPr>
          <w:rStyle w:val="Emphasis"/>
        </w:rPr>
        <w:t xml:space="preserve">the board’s </w:t>
      </w:r>
      <w:r>
        <w:rPr>
          <w:rStyle w:val="Emphasis"/>
          <w:highlight w:val="green"/>
        </w:rPr>
        <w:t xml:space="preserve">recognition of </w:t>
      </w:r>
      <w:r>
        <w:rPr>
          <w:rStyle w:val="Emphasis"/>
        </w:rPr>
        <w:t>micro-</w:t>
      </w:r>
      <w:r>
        <w:rPr>
          <w:rStyle w:val="Emphasis"/>
          <w:highlight w:val="green"/>
        </w:rPr>
        <w:t>unions.</w:t>
      </w:r>
    </w:p>
    <w:p w14:paraId="7FCE88B4" w14:textId="77777777" w:rsidR="00400CE6" w:rsidRDefault="00400CE6" w:rsidP="00400CE6">
      <w:pPr>
        <w:rPr>
          <w:sz w:val="16"/>
        </w:rPr>
      </w:pPr>
      <w:r>
        <w:rPr>
          <w:sz w:val="16"/>
        </w:rPr>
        <w:t xml:space="preserve">At Emanuel and Kaplan’s nomination hearing last week, Sens. Al Franken (D-Minn.) and Warren were particularly concerned by </w:t>
      </w:r>
      <w:r>
        <w:rPr>
          <w:rStyle w:val="StyleUnderline"/>
        </w:rPr>
        <w:t>Emanuel’s record</w:t>
      </w:r>
      <w:r>
        <w:rPr>
          <w:sz w:val="16"/>
        </w:rPr>
        <w:t xml:space="preserve"> of </w:t>
      </w:r>
      <w:r>
        <w:rPr>
          <w:rStyle w:val="StyleUnderline"/>
        </w:rPr>
        <w:t>defend</w:t>
      </w:r>
      <w:r>
        <w:rPr>
          <w:sz w:val="16"/>
        </w:rPr>
        <w:t xml:space="preserve">ing the </w:t>
      </w:r>
      <w:r>
        <w:rPr>
          <w:rStyle w:val="StyleUnderline"/>
        </w:rPr>
        <w:t>mandatory arbitration agreements</w:t>
      </w:r>
      <w:r>
        <w:rPr>
          <w:sz w:val="16"/>
        </w:rPr>
        <w:t xml:space="preserve"> that Carlson and many others have signed. Pressed by Franken, Emanuel declined to criticize arbitration agreements that prevent women who are sexually harassed from suing their employers in court. In theory, the legality of the arbitration agreements is now in the Supreme Court’s hands. But Ronald </w:t>
      </w:r>
      <w:proofErr w:type="spellStart"/>
      <w:r>
        <w:rPr>
          <w:sz w:val="16"/>
        </w:rPr>
        <w:t>Meisburg</w:t>
      </w:r>
      <w:proofErr w:type="spellEnd"/>
      <w:r>
        <w:rPr>
          <w:sz w:val="16"/>
        </w:rPr>
        <w:t>, a former NLRB board member, has said it’s possible the NLRB could revisit the decision before the court decides. Emanuel told Warren he does not expect to recuse himself if the issue comes up.</w:t>
      </w:r>
    </w:p>
    <w:p w14:paraId="315F4D10" w14:textId="77777777" w:rsidR="00400CE6" w:rsidRDefault="00400CE6" w:rsidP="00400CE6">
      <w:pPr>
        <w:rPr>
          <w:rStyle w:val="StyleUnderline"/>
        </w:rPr>
      </w:pPr>
      <w:r>
        <w:rPr>
          <w:rStyle w:val="StyleUnderline"/>
        </w:rPr>
        <w:t xml:space="preserve">The committee’s approval of both nominees along party lines on Wednesday follows other moves under Trump that are </w:t>
      </w:r>
      <w:r>
        <w:rPr>
          <w:rStyle w:val="Emphasis"/>
        </w:rPr>
        <w:t>less than friendly to labor.</w:t>
      </w:r>
      <w:r>
        <w:rPr>
          <w:sz w:val="16"/>
        </w:rPr>
        <w:t xml:space="preserve"> </w:t>
      </w:r>
      <w:r>
        <w:rPr>
          <w:rStyle w:val="StyleUnderline"/>
        </w:rPr>
        <w:t xml:space="preserve">Trump’s nominee for deputy labor secretary, Patrick Pizzella, was criticized last week for working with disgraced </w:t>
      </w:r>
      <w:r>
        <w:rPr>
          <w:rStyle w:val="StyleUnderline"/>
          <w:highlight w:val="green"/>
        </w:rPr>
        <w:t>lobbyist</w:t>
      </w:r>
      <w:r>
        <w:rPr>
          <w:rStyle w:val="StyleUnderline"/>
        </w:rPr>
        <w:t xml:space="preserve"> Jack Abramoff to </w:t>
      </w:r>
      <w:r>
        <w:rPr>
          <w:rStyle w:val="StyleUnderline"/>
          <w:highlight w:val="green"/>
        </w:rPr>
        <w:t>advocate</w:t>
      </w:r>
      <w:r>
        <w:rPr>
          <w:rStyle w:val="StyleUnderline"/>
        </w:rPr>
        <w:t xml:space="preserve"> for what was compared to sweatshop labor in the Northern Mariana Islands</w:t>
      </w:r>
      <w:r>
        <w:rPr>
          <w:sz w:val="16"/>
        </w:rPr>
        <w:t xml:space="preserve">, a US commonwealth, in the early 2000s. </w:t>
      </w:r>
      <w:r>
        <w:rPr>
          <w:rStyle w:val="StyleUnderline"/>
        </w:rPr>
        <w:t xml:space="preserve">The goods, which were often made by Chinese and Filipino workers, had the advantage of being stamped “Made in the USA.” </w:t>
      </w:r>
    </w:p>
    <w:p w14:paraId="301C3967" w14:textId="77777777" w:rsidR="00400CE6" w:rsidRDefault="00400CE6" w:rsidP="00400CE6">
      <w:pPr>
        <w:rPr>
          <w:sz w:val="16"/>
        </w:rPr>
      </w:pPr>
      <w:r>
        <w:rPr>
          <w:sz w:val="16"/>
        </w:rPr>
        <w:t xml:space="preserve">Neil </w:t>
      </w:r>
      <w:r>
        <w:rPr>
          <w:rStyle w:val="StyleUnderline"/>
        </w:rPr>
        <w:t>Gorsuch</w:t>
      </w:r>
      <w:r>
        <w:rPr>
          <w:sz w:val="16"/>
        </w:rPr>
        <w:t xml:space="preserve">, whom Trump appointed to the Supreme Court, </w:t>
      </w:r>
      <w:r>
        <w:rPr>
          <w:rStyle w:val="StyleUnderline"/>
        </w:rPr>
        <w:t xml:space="preserve">has a </w:t>
      </w:r>
      <w:r>
        <w:rPr>
          <w:rStyle w:val="Emphasis"/>
        </w:rPr>
        <w:t xml:space="preserve">long record of </w:t>
      </w:r>
      <w:r>
        <w:rPr>
          <w:rStyle w:val="Emphasis"/>
          <w:highlight w:val="green"/>
        </w:rPr>
        <w:t>siding with employers</w:t>
      </w:r>
      <w:r>
        <w:rPr>
          <w:rStyle w:val="StyleUnderline"/>
          <w:highlight w:val="green"/>
        </w:rPr>
        <w:t xml:space="preserve"> in</w:t>
      </w:r>
      <w:r>
        <w:rPr>
          <w:rStyle w:val="StyleUnderline"/>
        </w:rPr>
        <w:t xml:space="preserve"> labor </w:t>
      </w:r>
      <w:r>
        <w:rPr>
          <w:rStyle w:val="StyleUnderline"/>
          <w:highlight w:val="green"/>
        </w:rPr>
        <w:t>disputes</w:t>
      </w:r>
      <w:r>
        <w:rPr>
          <w:sz w:val="16"/>
        </w:rPr>
        <w:t xml:space="preserve">. In the court’s upcoming term, Gorsuch will hear arguments in a case that will decide whether mandatory arbitration agreements violate the National Labor Relations Act. </w:t>
      </w:r>
    </w:p>
    <w:p w14:paraId="2EA039BF" w14:textId="77777777" w:rsidR="00400CE6" w:rsidRPr="00400CE6" w:rsidRDefault="00400CE6" w:rsidP="00400CE6">
      <w:pPr>
        <w:pStyle w:val="Heading4"/>
      </w:pPr>
      <w:r w:rsidRPr="00400CE6">
        <w:t xml:space="preserve">Strikes </w:t>
      </w:r>
      <w:r w:rsidRPr="00400CE6">
        <w:rPr>
          <w:u w:val="single"/>
        </w:rPr>
        <w:t>fail</w:t>
      </w:r>
      <w:r w:rsidRPr="00400CE6">
        <w:t xml:space="preserve"> and spark </w:t>
      </w:r>
      <w:r w:rsidRPr="00400CE6">
        <w:rPr>
          <w:u w:val="single"/>
        </w:rPr>
        <w:t>countermobilization</w:t>
      </w:r>
      <w:r w:rsidRPr="00400CE6">
        <w:t>.</w:t>
      </w:r>
    </w:p>
    <w:p w14:paraId="53D42A8E" w14:textId="77777777" w:rsidR="00400CE6" w:rsidRDefault="00400CE6" w:rsidP="00400CE6">
      <w:r>
        <w:rPr>
          <w:rStyle w:val="Style13ptBold"/>
        </w:rPr>
        <w:t>Grant and Wallace 91</w:t>
      </w:r>
      <w:r>
        <w:t xml:space="preserve"> [Don Sherman Grant; Ohio State University; Michael Wallace; Indiana University; “Why Do Strikes Turn Violent?” University of Chicago Press; March 1991; </w:t>
      </w:r>
      <w:hyperlink r:id="rId11" w:history="1">
        <w:r>
          <w:rPr>
            <w:rStyle w:val="Hyperlink"/>
            <w:color w:val="000000"/>
            <w:u w:val="single"/>
          </w:rPr>
          <w:t>https://www.jstor.org/stable/pdf/2781338.pdf?refreqid=excelsior%3Aca3144a9ae9e4ac65e285f2c67451ffb</w:t>
        </w:r>
      </w:hyperlink>
      <w:r>
        <w:t>] Justin</w:t>
      </w:r>
    </w:p>
    <w:p w14:paraId="0D715F15" w14:textId="77777777" w:rsidR="00400CE6" w:rsidRDefault="00400CE6" w:rsidP="00400CE6">
      <w:r>
        <w:t>**RM = Resource-Mobilization, or Strikes</w:t>
      </w:r>
    </w:p>
    <w:p w14:paraId="515965C5" w14:textId="77777777" w:rsidR="00400CE6" w:rsidRDefault="00400CE6" w:rsidP="00400CE6">
      <w:pPr>
        <w:rPr>
          <w:u w:val="single"/>
        </w:rPr>
      </w:pPr>
      <w:r>
        <w:rPr>
          <w:sz w:val="16"/>
        </w:rPr>
        <w:t xml:space="preserve">3. Violent </w:t>
      </w:r>
      <w:proofErr w:type="gramStart"/>
      <w:r>
        <w:rPr>
          <w:sz w:val="16"/>
        </w:rPr>
        <w:t>tactics.-</w:t>
      </w:r>
      <w:proofErr w:type="gramEnd"/>
      <w:r>
        <w:rPr>
          <w:u w:val="single"/>
        </w:rPr>
        <w:t xml:space="preserve">Violent tactics are viewed by </w:t>
      </w:r>
      <w:r>
        <w:rPr>
          <w:highlight w:val="green"/>
          <w:u w:val="single"/>
        </w:rPr>
        <w:t>RM theorists</w:t>
      </w:r>
      <w:r>
        <w:rPr>
          <w:u w:val="single"/>
        </w:rPr>
        <w:t xml:space="preserve"> </w:t>
      </w:r>
      <w:proofErr w:type="spellStart"/>
      <w:r>
        <w:rPr>
          <w:rStyle w:val="Emphasis"/>
        </w:rPr>
        <w:t>exclu</w:t>
      </w:r>
      <w:proofErr w:type="spellEnd"/>
      <w:r>
        <w:rPr>
          <w:rStyle w:val="Emphasis"/>
        </w:rPr>
        <w:t xml:space="preserve">- </w:t>
      </w:r>
      <w:proofErr w:type="spellStart"/>
      <w:r>
        <w:rPr>
          <w:rStyle w:val="Emphasis"/>
        </w:rPr>
        <w:t>sively</w:t>
      </w:r>
      <w:proofErr w:type="spellEnd"/>
      <w:r>
        <w:rPr>
          <w:u w:val="single"/>
        </w:rPr>
        <w:t xml:space="preserve"> as purposeful strategies by challengers for inciting social change with </w:t>
      </w:r>
      <w:r>
        <w:rPr>
          <w:rStyle w:val="Emphasis"/>
          <w:highlight w:val="green"/>
        </w:rPr>
        <w:t>little recognition</w:t>
      </w:r>
      <w:r>
        <w:rPr>
          <w:highlight w:val="green"/>
          <w:u w:val="single"/>
        </w:rPr>
        <w:t xml:space="preserve"> of how </w:t>
      </w:r>
      <w:r>
        <w:rPr>
          <w:rStyle w:val="Emphasis"/>
          <w:highlight w:val="green"/>
        </w:rPr>
        <w:t>countermobilization</w:t>
      </w:r>
      <w:r>
        <w:rPr>
          <w:u w:val="single"/>
        </w:rPr>
        <w:t xml:space="preserve"> strategies </w:t>
      </w:r>
      <w:r>
        <w:rPr>
          <w:highlight w:val="green"/>
          <w:u w:val="single"/>
        </w:rPr>
        <w:t>of elites</w:t>
      </w:r>
      <w:r>
        <w:rPr>
          <w:u w:val="single"/>
        </w:rPr>
        <w:t xml:space="preserve"> also </w:t>
      </w:r>
      <w:r>
        <w:rPr>
          <w:rStyle w:val="Emphasis"/>
          <w:highlight w:val="green"/>
        </w:rPr>
        <w:t>create violence</w:t>
      </w:r>
      <w:r>
        <w:rPr>
          <w:u w:val="single"/>
        </w:rPr>
        <w:t>.</w:t>
      </w:r>
      <w:r>
        <w:rPr>
          <w:sz w:val="16"/>
        </w:rPr>
        <w:t xml:space="preserve"> The role of </w:t>
      </w:r>
      <w:r>
        <w:rPr>
          <w:highlight w:val="green"/>
          <w:u w:val="single"/>
        </w:rPr>
        <w:t>elite counterstrategies</w:t>
      </w:r>
      <w:r>
        <w:rPr>
          <w:u w:val="single"/>
        </w:rPr>
        <w:t xml:space="preserve"> has been </w:t>
      </w:r>
      <w:r>
        <w:rPr>
          <w:rStyle w:val="Emphasis"/>
        </w:rPr>
        <w:t xml:space="preserve">virtually </w:t>
      </w:r>
      <w:proofErr w:type="spellStart"/>
      <w:r>
        <w:rPr>
          <w:rStyle w:val="Emphasis"/>
          <w:highlight w:val="green"/>
        </w:rPr>
        <w:t>ig</w:t>
      </w:r>
      <w:proofErr w:type="spellEnd"/>
      <w:r>
        <w:rPr>
          <w:rStyle w:val="Emphasis"/>
          <w:highlight w:val="green"/>
        </w:rPr>
        <w:t xml:space="preserve">- </w:t>
      </w:r>
      <w:proofErr w:type="spellStart"/>
      <w:r>
        <w:rPr>
          <w:rStyle w:val="Emphasis"/>
          <w:highlight w:val="green"/>
        </w:rPr>
        <w:t>nored</w:t>
      </w:r>
      <w:proofErr w:type="spellEnd"/>
      <w:r>
        <w:rPr>
          <w:rStyle w:val="Emphasis"/>
        </w:rPr>
        <w:t xml:space="preserve"> in research on collective violence</w:t>
      </w:r>
      <w:r>
        <w:rPr>
          <w:sz w:val="16"/>
        </w:rPr>
        <w:t xml:space="preserve">. Of course, </w:t>
      </w:r>
      <w:r>
        <w:rPr>
          <w:highlight w:val="green"/>
          <w:u w:val="single"/>
        </w:rPr>
        <w:t xml:space="preserve">history is </w:t>
      </w:r>
      <w:r>
        <w:rPr>
          <w:rStyle w:val="Emphasis"/>
          <w:highlight w:val="green"/>
        </w:rPr>
        <w:t>replete</w:t>
      </w:r>
      <w:r>
        <w:rPr>
          <w:highlight w:val="green"/>
          <w:u w:val="single"/>
        </w:rPr>
        <w:t xml:space="preserve"> with</w:t>
      </w:r>
      <w:r>
        <w:rPr>
          <w:u w:val="single"/>
        </w:rPr>
        <w:t xml:space="preserve"> examples of </w:t>
      </w:r>
      <w:r>
        <w:rPr>
          <w:highlight w:val="green"/>
          <w:u w:val="single"/>
        </w:rPr>
        <w:t>elites' inflicting violence</w:t>
      </w:r>
      <w:r>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Pr>
          <w:highlight w:val="green"/>
          <w:u w:val="single"/>
        </w:rPr>
        <w:t>elite</w:t>
      </w:r>
      <w:r>
        <w:rPr>
          <w:u w:val="single"/>
        </w:rPr>
        <w:t xml:space="preserve"> strategies </w:t>
      </w:r>
      <w:r>
        <w:rPr>
          <w:rStyle w:val="Emphasis"/>
        </w:rPr>
        <w:t>do not</w:t>
      </w:r>
      <w:r>
        <w:rPr>
          <w:u w:val="single"/>
        </w:rPr>
        <w:t xml:space="preserve"> overtly promote violence but rather </w:t>
      </w:r>
      <w:r>
        <w:rPr>
          <w:rStyle w:val="Emphasis"/>
          <w:highlight w:val="green"/>
        </w:rPr>
        <w:t>provoke violence</w:t>
      </w:r>
      <w:r>
        <w:rPr>
          <w:rStyle w:val="Emphasis"/>
        </w:rPr>
        <w:t xml:space="preserve"> by the other side </w:t>
      </w:r>
      <w:r>
        <w:rPr>
          <w:rStyle w:val="Emphasis"/>
          <w:highlight w:val="green"/>
        </w:rPr>
        <w:t>in hopes of eliciting</w:t>
      </w:r>
      <w:r>
        <w:rPr>
          <w:rStyle w:val="Emphasis"/>
        </w:rPr>
        <w:t xml:space="preserve"> public </w:t>
      </w:r>
      <w:r>
        <w:rPr>
          <w:rStyle w:val="Emphasis"/>
          <w:highlight w:val="green"/>
        </w:rPr>
        <w:t>condemnation</w:t>
      </w:r>
      <w:r>
        <w:rPr>
          <w:u w:val="single"/>
        </w:rPr>
        <w:t xml:space="preserve"> or more vigorous state repression</w:t>
      </w:r>
      <w:r>
        <w:rPr>
          <w:sz w:val="16"/>
        </w:rPr>
        <w:t xml:space="preserve"> of challenger initiatives. This is a critical dynamic in struggles involving weak insiders such as unions. In these cases, </w:t>
      </w:r>
      <w:r>
        <w:rPr>
          <w:u w:val="single"/>
        </w:rPr>
        <w:t>worker violence</w:t>
      </w:r>
      <w:r>
        <w:rPr>
          <w:sz w:val="16"/>
        </w:rPr>
        <w:t xml:space="preserve">, </w:t>
      </w:r>
      <w:r>
        <w:rPr>
          <w:highlight w:val="green"/>
          <w:u w:val="single"/>
        </w:rPr>
        <w:t>even when</w:t>
      </w:r>
      <w:r>
        <w:rPr>
          <w:sz w:val="16"/>
        </w:rPr>
        <w:t xml:space="preserve"> it appears </w:t>
      </w:r>
      <w:r>
        <w:rPr>
          <w:highlight w:val="green"/>
          <w:u w:val="single"/>
        </w:rPr>
        <w:t>justified</w:t>
      </w:r>
      <w:r>
        <w:rPr>
          <w:sz w:val="16"/>
        </w:rPr>
        <w:t xml:space="preserve">, </w:t>
      </w:r>
      <w:r>
        <w:rPr>
          <w:highlight w:val="green"/>
          <w:u w:val="single"/>
        </w:rPr>
        <w:t>erodes</w:t>
      </w:r>
      <w:r>
        <w:rPr>
          <w:u w:val="single"/>
        </w:rPr>
        <w:t xml:space="preserve"> </w:t>
      </w:r>
      <w:r>
        <w:rPr>
          <w:rStyle w:val="Emphasis"/>
        </w:rPr>
        <w:t xml:space="preserve">public </w:t>
      </w:r>
      <w:r>
        <w:rPr>
          <w:rStyle w:val="Emphasis"/>
          <w:highlight w:val="green"/>
        </w:rPr>
        <w:t>support for the</w:t>
      </w:r>
      <w:r>
        <w:rPr>
          <w:rStyle w:val="Emphasis"/>
        </w:rPr>
        <w:t xml:space="preserve"> workers' </w:t>
      </w:r>
      <w:r>
        <w:rPr>
          <w:rStyle w:val="Emphasis"/>
          <w:highlight w:val="green"/>
        </w:rPr>
        <w:t>cause and damages</w:t>
      </w:r>
      <w:r>
        <w:rPr>
          <w:rStyle w:val="Emphasis"/>
        </w:rPr>
        <w:t xml:space="preserve"> the </w:t>
      </w:r>
      <w:r>
        <w:rPr>
          <w:rStyle w:val="Emphasis"/>
          <w:highlight w:val="green"/>
        </w:rPr>
        <w:t>union's insider status</w:t>
      </w:r>
      <w:r>
        <w:rPr>
          <w:u w:val="single"/>
        </w:rPr>
        <w:t xml:space="preserve">. </w:t>
      </w:r>
    </w:p>
    <w:p w14:paraId="6DA218CC" w14:textId="77777777" w:rsidR="00400CE6" w:rsidRDefault="00400CE6" w:rsidP="00400CE6">
      <w:pPr>
        <w:rPr>
          <w:sz w:val="16"/>
        </w:rPr>
      </w:pPr>
      <w:r>
        <w:rPr>
          <w:sz w:val="16"/>
        </w:rPr>
        <w:t xml:space="preserve">4. Homogeneity and </w:t>
      </w:r>
      <w:proofErr w:type="gramStart"/>
      <w:r>
        <w:rPr>
          <w:sz w:val="16"/>
        </w:rPr>
        <w:t>similarity.-</w:t>
      </w:r>
      <w:proofErr w:type="gramEnd"/>
      <w:r>
        <w:rPr>
          <w:u w:val="single"/>
        </w:rPr>
        <w:t>Many</w:t>
      </w:r>
      <w:r>
        <w:rPr>
          <w:sz w:val="16"/>
        </w:rPr>
        <w:t xml:space="preserve"> RM </w:t>
      </w:r>
      <w:r>
        <w:rPr>
          <w:highlight w:val="green"/>
          <w:u w:val="single"/>
        </w:rPr>
        <w:t xml:space="preserve">theorists </w:t>
      </w:r>
      <w:r>
        <w:rPr>
          <w:rStyle w:val="Emphasis"/>
          <w:highlight w:val="green"/>
        </w:rPr>
        <w:t>incorrectly</w:t>
      </w:r>
      <w:r>
        <w:rPr>
          <w:highlight w:val="green"/>
          <w:u w:val="single"/>
        </w:rPr>
        <w:t xml:space="preserve"> as- </w:t>
      </w:r>
      <w:proofErr w:type="spellStart"/>
      <w:r>
        <w:rPr>
          <w:highlight w:val="green"/>
          <w:u w:val="single"/>
        </w:rPr>
        <w:t>sume</w:t>
      </w:r>
      <w:proofErr w:type="spellEnd"/>
      <w:r>
        <w:rPr>
          <w:u w:val="single"/>
        </w:rPr>
        <w:t xml:space="preserve"> that </w:t>
      </w:r>
      <w:r>
        <w:rPr>
          <w:highlight w:val="green"/>
          <w:u w:val="single"/>
        </w:rPr>
        <w:t>members</w:t>
      </w:r>
      <w:r>
        <w:rPr>
          <w:u w:val="single"/>
        </w:rPr>
        <w:t xml:space="preserve"> of aggrieved groups </w:t>
      </w:r>
      <w:r>
        <w:rPr>
          <w:highlight w:val="green"/>
          <w:u w:val="single"/>
        </w:rPr>
        <w:t xml:space="preserve">are </w:t>
      </w:r>
      <w:r>
        <w:rPr>
          <w:rStyle w:val="Emphasis"/>
          <w:highlight w:val="green"/>
        </w:rPr>
        <w:t>homogeneous</w:t>
      </w:r>
      <w:r>
        <w:rPr>
          <w:highlight w:val="green"/>
          <w:u w:val="single"/>
        </w:rPr>
        <w:t xml:space="preserve"> in </w:t>
      </w:r>
      <w:r>
        <w:rPr>
          <w:u w:val="single"/>
        </w:rPr>
        <w:t xml:space="preserve">their </w:t>
      </w:r>
      <w:r>
        <w:rPr>
          <w:highlight w:val="green"/>
          <w:u w:val="single"/>
        </w:rPr>
        <w:t xml:space="preserve">inter- </w:t>
      </w:r>
      <w:proofErr w:type="spellStart"/>
      <w:r>
        <w:rPr>
          <w:highlight w:val="green"/>
          <w:u w:val="single"/>
        </w:rPr>
        <w:t>ests</w:t>
      </w:r>
      <w:proofErr w:type="spellEnd"/>
      <w:r>
        <w:rPr>
          <w:u w:val="single"/>
        </w:rPr>
        <w:t xml:space="preserve"> and share similar positions in the social structure</w:t>
      </w:r>
      <w:r>
        <w:rPr>
          <w:sz w:val="16"/>
        </w:rPr>
        <w:t xml:space="preserve">. This (assumed) homogeneity of interests is rare for members of outsider groups and even more suspect for members of weak-insider groups. Indeed, </w:t>
      </w:r>
      <w:r>
        <w:rPr>
          <w:highlight w:val="green"/>
          <w:u w:val="single"/>
        </w:rPr>
        <w:t xml:space="preserve">groups are </w:t>
      </w:r>
      <w:r>
        <w:rPr>
          <w:rStyle w:val="Emphasis"/>
          <w:highlight w:val="green"/>
        </w:rPr>
        <w:t>rarely uniform</w:t>
      </w:r>
      <w:r>
        <w:rPr>
          <w:u w:val="single"/>
        </w:rPr>
        <w:t xml:space="preserve"> and often include relatively advantaged persons</w:t>
      </w:r>
      <w:r>
        <w:rPr>
          <w:sz w:val="16"/>
        </w:rPr>
        <w:t xml:space="preserve"> who have other, </w:t>
      </w:r>
      <w:r>
        <w:rPr>
          <w:u w:val="single"/>
        </w:rPr>
        <w:t xml:space="preserve">more peaceful channels in which to </w:t>
      </w:r>
      <w:r>
        <w:rPr>
          <w:rStyle w:val="Emphasis"/>
        </w:rPr>
        <w:t>pursue their goals</w:t>
      </w:r>
      <w:r>
        <w:rPr>
          <w:sz w:val="16"/>
        </w:rPr>
        <w:t xml:space="preserve">. Internal stratification processes mean that </w:t>
      </w:r>
      <w:r>
        <w:rPr>
          <w:u w:val="single"/>
        </w:rPr>
        <w:t xml:space="preserve">different persons have </w:t>
      </w:r>
      <w:r>
        <w:rPr>
          <w:rStyle w:val="Emphasis"/>
        </w:rPr>
        <w:t xml:space="preserve">varying invest- </w:t>
      </w:r>
      <w:proofErr w:type="spellStart"/>
      <w:r>
        <w:rPr>
          <w:rStyle w:val="Emphasis"/>
        </w:rPr>
        <w:t>ments</w:t>
      </w:r>
      <w:proofErr w:type="spellEnd"/>
      <w:r>
        <w:rPr>
          <w:u w:val="single"/>
        </w:rPr>
        <w:t xml:space="preserve"> in current structural arrangements</w:t>
      </w:r>
      <w:r>
        <w:rPr>
          <w:sz w:val="16"/>
        </w:rPr>
        <w:t xml:space="preserve">, in addition to their collective interest in affecting social change. Again, these forces are especially </w:t>
      </w:r>
      <w:proofErr w:type="spellStart"/>
      <w:r>
        <w:rPr>
          <w:sz w:val="16"/>
        </w:rPr>
        <w:t>prev</w:t>
      </w:r>
      <w:proofErr w:type="spellEnd"/>
      <w:r>
        <w:rPr>
          <w:sz w:val="16"/>
        </w:rPr>
        <w:t xml:space="preserve">- </w:t>
      </w:r>
      <w:proofErr w:type="spellStart"/>
      <w:r>
        <w:rPr>
          <w:sz w:val="16"/>
        </w:rPr>
        <w:t>alent</w:t>
      </w:r>
      <w:proofErr w:type="spellEnd"/>
      <w:r>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7E9E28F7" w14:textId="77777777" w:rsidR="00400CE6" w:rsidRDefault="00400CE6" w:rsidP="00400CE6">
      <w:pPr>
        <w:rPr>
          <w:sz w:val="16"/>
        </w:rPr>
      </w:pPr>
      <w:r>
        <w:rPr>
          <w:u w:val="single"/>
        </w:rPr>
        <w:t xml:space="preserve">Internal </w:t>
      </w:r>
      <w:r>
        <w:rPr>
          <w:highlight w:val="green"/>
          <w:u w:val="single"/>
        </w:rPr>
        <w:t xml:space="preserve">differences may lead to </w:t>
      </w:r>
      <w:r>
        <w:rPr>
          <w:rStyle w:val="Emphasis"/>
          <w:highlight w:val="green"/>
        </w:rPr>
        <w:t>fragmentation</w:t>
      </w:r>
      <w:r>
        <w:rPr>
          <w:rStyle w:val="Emphasis"/>
        </w:rPr>
        <w:t xml:space="preserve"> of interests</w:t>
      </w:r>
      <w:r>
        <w:rPr>
          <w:u w:val="single"/>
        </w:rPr>
        <w:t xml:space="preserve"> </w:t>
      </w:r>
      <w:r>
        <w:rPr>
          <w:highlight w:val="green"/>
          <w:u w:val="single"/>
        </w:rPr>
        <w:t xml:space="preserve">and </w:t>
      </w:r>
      <w:r>
        <w:rPr>
          <w:rStyle w:val="Emphasis"/>
          <w:highlight w:val="green"/>
        </w:rPr>
        <w:t>lack of consensus</w:t>
      </w:r>
      <w:r>
        <w:rPr>
          <w:rStyle w:val="Emphasis"/>
        </w:rPr>
        <w:t xml:space="preserve"> about tactics</w:t>
      </w:r>
      <w:r>
        <w:rPr>
          <w:sz w:val="16"/>
        </w:rPr>
        <w:t xml:space="preserve">, </w:t>
      </w:r>
      <w:r>
        <w:rPr>
          <w:highlight w:val="green"/>
          <w:u w:val="single"/>
        </w:rPr>
        <w:t>especially</w:t>
      </w:r>
      <w:r>
        <w:rPr>
          <w:u w:val="single"/>
        </w:rPr>
        <w:t xml:space="preserve"> tactics suggesting </w:t>
      </w:r>
      <w:r>
        <w:rPr>
          <w:highlight w:val="green"/>
          <w:u w:val="single"/>
        </w:rPr>
        <w:t xml:space="preserve">violent </w:t>
      </w:r>
      <w:proofErr w:type="spellStart"/>
      <w:r>
        <w:rPr>
          <w:highlight w:val="green"/>
          <w:u w:val="single"/>
        </w:rPr>
        <w:t>confronta</w:t>
      </w:r>
      <w:proofErr w:type="spellEnd"/>
      <w:r>
        <w:rPr>
          <w:highlight w:val="green"/>
          <w:u w:val="single"/>
        </w:rPr>
        <w:t xml:space="preserve">- </w:t>
      </w:r>
      <w:proofErr w:type="spellStart"/>
      <w:r>
        <w:rPr>
          <w:highlight w:val="green"/>
          <w:u w:val="single"/>
        </w:rPr>
        <w:t>tion</w:t>
      </w:r>
      <w:proofErr w:type="spellEnd"/>
      <w:r>
        <w:rPr>
          <w:sz w:val="16"/>
        </w:rPr>
        <w:t xml:space="preserve">. While group members share common grievances, individual </w:t>
      </w:r>
      <w:r>
        <w:rPr>
          <w:highlight w:val="green"/>
          <w:u w:val="single"/>
        </w:rPr>
        <w:t xml:space="preserve">mem- </w:t>
      </w:r>
      <w:proofErr w:type="spellStart"/>
      <w:r>
        <w:rPr>
          <w:highlight w:val="green"/>
          <w:u w:val="single"/>
        </w:rPr>
        <w:t>bers</w:t>
      </w:r>
      <w:proofErr w:type="spellEnd"/>
      <w:r>
        <w:rPr>
          <w:highlight w:val="green"/>
          <w:u w:val="single"/>
        </w:rPr>
        <w:t xml:space="preserve"> may be </w:t>
      </w:r>
      <w:r>
        <w:rPr>
          <w:rStyle w:val="Emphasis"/>
          <w:highlight w:val="green"/>
        </w:rPr>
        <w:t>differentially aggrieved</w:t>
      </w:r>
      <w:r>
        <w:rPr>
          <w:rStyle w:val="Emphasis"/>
        </w:rPr>
        <w:t xml:space="preserve"> by the current </w:t>
      </w:r>
      <w:proofErr w:type="gramStart"/>
      <w:r>
        <w:rPr>
          <w:rStyle w:val="Emphasis"/>
        </w:rPr>
        <w:t>state of affairs</w:t>
      </w:r>
      <w:proofErr w:type="gramEnd"/>
      <w:r>
        <w:rPr>
          <w:u w:val="single"/>
        </w:rPr>
        <w:t xml:space="preserve"> or differentially exposed to elite repression</w:t>
      </w:r>
      <w:r>
        <w:rPr>
          <w:sz w:val="16"/>
        </w:rPr>
        <w:t xml:space="preserve">. White's (1989) research on the violent tactics of the Irish Republican Army shows that working-class members and student activists, when compared with middle-class </w:t>
      </w:r>
      <w:proofErr w:type="spellStart"/>
      <w:r>
        <w:rPr>
          <w:sz w:val="16"/>
        </w:rPr>
        <w:t>partici</w:t>
      </w:r>
      <w:proofErr w:type="spellEnd"/>
      <w:r>
        <w:rPr>
          <w:sz w:val="16"/>
        </w:rPr>
        <w:t xml:space="preserve">- pants, are </w:t>
      </w:r>
      <w:r>
        <w:rPr>
          <w:u w:val="single"/>
        </w:rPr>
        <w:t xml:space="preserve">more vulnerable to </w:t>
      </w:r>
      <w:r>
        <w:rPr>
          <w:rStyle w:val="Emphasis"/>
        </w:rPr>
        <w:t>state-sponsored repression</w:t>
      </w:r>
      <w:r>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288E549B" w14:textId="156595CE" w:rsidR="00400CE6" w:rsidRDefault="00400CE6" w:rsidP="00400CE6">
      <w:pPr>
        <w:pStyle w:val="Heading3"/>
      </w:pPr>
      <w:r>
        <w:t>1NC – Dedev</w:t>
      </w:r>
    </w:p>
    <w:p w14:paraId="789DCAD4" w14:textId="77777777" w:rsidR="00400CE6" w:rsidRPr="00132EB0" w:rsidRDefault="00400CE6" w:rsidP="00400CE6">
      <w:pPr>
        <w:pStyle w:val="Heading4"/>
        <w:rPr>
          <w:rFonts w:cs="Calibri"/>
        </w:rPr>
      </w:pPr>
      <w:r w:rsidRPr="00132EB0">
        <w:rPr>
          <w:rFonts w:cs="Calibri"/>
        </w:rPr>
        <w:t xml:space="preserve">Growth is unsustainable and innovation </w:t>
      </w:r>
      <w:r w:rsidRPr="00132EB0">
        <w:rPr>
          <w:rFonts w:cs="Calibri"/>
          <w:u w:val="single"/>
        </w:rPr>
        <w:t>doesn’t solve</w:t>
      </w:r>
      <w:r w:rsidRPr="00132EB0">
        <w:rPr>
          <w:rFonts w:cs="Calibri"/>
        </w:rPr>
        <w:t>---</w:t>
      </w:r>
      <w:proofErr w:type="gramStart"/>
      <w:r w:rsidRPr="00132EB0">
        <w:rPr>
          <w:rFonts w:cs="Calibri"/>
        </w:rPr>
        <w:t>shifting</w:t>
      </w:r>
      <w:proofErr w:type="gramEnd"/>
      <w:r w:rsidRPr="00132EB0">
        <w:rPr>
          <w:rFonts w:cs="Calibri"/>
        </w:rPr>
        <w:t xml:space="preserve"> away from production is key.</w:t>
      </w:r>
    </w:p>
    <w:p w14:paraId="587B28DD" w14:textId="77777777" w:rsidR="00400CE6" w:rsidRPr="00132EB0" w:rsidRDefault="00400CE6" w:rsidP="00400CE6">
      <w:proofErr w:type="spellStart"/>
      <w:r w:rsidRPr="00132EB0">
        <w:rPr>
          <w:rStyle w:val="Style13ptBold"/>
        </w:rPr>
        <w:t>Büchs</w:t>
      </w:r>
      <w:proofErr w:type="spellEnd"/>
      <w:r w:rsidRPr="00132EB0">
        <w:rPr>
          <w:rStyle w:val="Style13ptBold"/>
        </w:rPr>
        <w:t xml:space="preserve"> and Koch 17</w:t>
      </w:r>
      <w:r w:rsidRPr="00132EB0">
        <w:rPr>
          <w:bCs/>
        </w:rPr>
        <w:t xml:space="preserve"> [</w:t>
      </w:r>
      <w:r w:rsidRPr="00132EB0">
        <w:t xml:space="preserve">Milena </w:t>
      </w:r>
      <w:proofErr w:type="spellStart"/>
      <w:r w:rsidRPr="00132EB0">
        <w:t>Büchs</w:t>
      </w:r>
      <w:proofErr w:type="spellEnd"/>
      <w:r w:rsidRPr="00132EB0">
        <w:t xml:space="preserve"> &amp; Max Koch 17. Milena </w:t>
      </w:r>
      <w:proofErr w:type="spellStart"/>
      <w:r w:rsidRPr="00132EB0">
        <w:t>Büchs</w:t>
      </w:r>
      <w:proofErr w:type="spellEnd"/>
      <w:r w:rsidRPr="00132EB0">
        <w:t xml:space="preserve"> is Associate Professor in Sustainability, Economics and Low Carbon Transitions at the University of Leeds, UK. Max Koch is Professor of Social Policy at Lund University (School of Social Work), Sweden. 2017. Postgrowth and Wellbeing. Springer International Publishing. </w:t>
      </w:r>
      <w:proofErr w:type="spellStart"/>
      <w:r w:rsidRPr="00132EB0">
        <w:t>CrossRef</w:t>
      </w:r>
      <w:proofErr w:type="spellEnd"/>
      <w:r w:rsidRPr="00132EB0">
        <w:t>, doi:10.1007/978-3-319-59903-8.] // Re-Cut Justin</w:t>
      </w:r>
    </w:p>
    <w:p w14:paraId="07DB9E40" w14:textId="77777777" w:rsidR="00400CE6" w:rsidRPr="00132EB0" w:rsidRDefault="00400CE6" w:rsidP="00400CE6">
      <w:pPr>
        <w:rPr>
          <w:sz w:val="16"/>
        </w:rPr>
      </w:pPr>
      <w:r w:rsidRPr="00132EB0">
        <w:rPr>
          <w:sz w:val="16"/>
        </w:rPr>
        <w:t xml:space="preserve">As the previous chapters have shown, </w:t>
      </w:r>
      <w:r w:rsidRPr="00132EB0">
        <w:rPr>
          <w:rStyle w:val="StyleUnderline"/>
        </w:rPr>
        <w:t>economic growth is regarded as a prime policy aim</w:t>
      </w:r>
      <w:r w:rsidRPr="00132EB0">
        <w:rPr>
          <w:sz w:val="16"/>
        </w:rPr>
        <w:t xml:space="preserve"> by policy makers and economists </w:t>
      </w:r>
      <w:r w:rsidRPr="00132EB0">
        <w:rPr>
          <w:rStyle w:val="StyleUnderline"/>
        </w:rPr>
        <w:t xml:space="preserve">because it is thought to be essential for reducing poverty </w:t>
      </w:r>
      <w:r w:rsidRPr="00132EB0">
        <w:rPr>
          <w:sz w:val="16"/>
        </w:rPr>
        <w:t xml:space="preserve">and generating </w:t>
      </w:r>
      <w:r w:rsidRPr="00132EB0">
        <w:rPr>
          <w:rStyle w:val="StyleUnderline"/>
        </w:rPr>
        <w:t>rising living standards and stable</w:t>
      </w:r>
      <w:r w:rsidRPr="00132EB0">
        <w:rPr>
          <w:sz w:val="16"/>
        </w:rPr>
        <w:t xml:space="preserve"> levels of </w:t>
      </w:r>
      <w:r w:rsidRPr="00132EB0">
        <w:rPr>
          <w:rStyle w:val="StyleUnderline"/>
        </w:rPr>
        <w:t>employment</w:t>
      </w:r>
      <w:r w:rsidRPr="00132EB0">
        <w:rPr>
          <w:sz w:val="16"/>
        </w:rPr>
        <w:t xml:space="preserve"> (Ben-Ami 2010: 19–20). More generally, </w:t>
      </w:r>
      <w:r w:rsidRPr="00132EB0">
        <w:rPr>
          <w:rStyle w:val="StyleUnderline"/>
        </w:rPr>
        <w:t>support for</w:t>
      </w:r>
      <w:r w:rsidRPr="00132EB0">
        <w:rPr>
          <w:sz w:val="16"/>
        </w:rPr>
        <w:t xml:space="preserve"> economic </w:t>
      </w:r>
      <w:r w:rsidRPr="00132EB0">
        <w:rPr>
          <w:rStyle w:val="StyleUnderline"/>
        </w:rPr>
        <w:t>growth is</w:t>
      </w:r>
      <w:r w:rsidRPr="00132EB0">
        <w:rPr>
          <w:sz w:val="16"/>
        </w:rPr>
        <w:t xml:space="preserve"> usually </w:t>
      </w:r>
      <w:r w:rsidRPr="00132EB0">
        <w:rPr>
          <w:rStyle w:val="StyleUnderline"/>
        </w:rPr>
        <w:t>intertwined with advocating social progress</w:t>
      </w:r>
      <w:r w:rsidRPr="00132EB0">
        <w:rPr>
          <w:sz w:val="16"/>
        </w:rPr>
        <w:t xml:space="preserve"> based on scientific rationality and reason </w:t>
      </w:r>
      <w:r w:rsidRPr="00132EB0">
        <w:rPr>
          <w:rStyle w:val="StyleUnderline"/>
        </w:rPr>
        <w:t>and</w:t>
      </w:r>
      <w:r w:rsidRPr="00132EB0">
        <w:rPr>
          <w:sz w:val="16"/>
        </w:rPr>
        <w:t xml:space="preserve"> hence </w:t>
      </w:r>
      <w:r w:rsidRPr="00132EB0">
        <w:rPr>
          <w:rStyle w:val="StyleUnderline"/>
        </w:rPr>
        <w:t xml:space="preserve">with an </w:t>
      </w:r>
      <w:r w:rsidRPr="00132EB0">
        <w:rPr>
          <w:rStyle w:val="Emphasis"/>
        </w:rPr>
        <w:t>optimistic view</w:t>
      </w:r>
      <w:r w:rsidRPr="00132EB0">
        <w:rPr>
          <w:rStyle w:val="StyleUnderline"/>
        </w:rPr>
        <w:t xml:space="preserve"> of humans’ </w:t>
      </w:r>
      <w:r w:rsidRPr="00132EB0">
        <w:rPr>
          <w:rStyle w:val="Emphasis"/>
        </w:rPr>
        <w:t>ingenuity to solve problems</w:t>
      </w:r>
      <w:r w:rsidRPr="00132EB0">
        <w:rPr>
          <w:sz w:val="16"/>
        </w:rPr>
        <w:t xml:space="preserve"> (ibid.: 17, 20, Chap. 5). Growth criticism thus tends to be portrayed as anti-progress and inherently conservative (ibid.: Chap. 8). While it is important to acknowledge and discuss this view, it needs to be </w:t>
      </w:r>
      <w:proofErr w:type="spellStart"/>
      <w:r w:rsidRPr="00132EB0">
        <w:rPr>
          <w:sz w:val="16"/>
        </w:rPr>
        <w:t>emphasised</w:t>
      </w:r>
      <w:proofErr w:type="spellEnd"/>
      <w:r w:rsidRPr="00132EB0">
        <w:rPr>
          <w:sz w:val="16"/>
        </w:rPr>
        <w:t xml:space="preserve">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w:t>
      </w:r>
      <w:proofErr w:type="spellStart"/>
      <w:proofErr w:type="gramStart"/>
      <w:r w:rsidRPr="00132EB0">
        <w:rPr>
          <w:sz w:val="16"/>
        </w:rPr>
        <w:t>rowth</w:t>
      </w:r>
      <w:proofErr w:type="spellEnd"/>
      <w:r w:rsidRPr="00132EB0">
        <w:rPr>
          <w:sz w:val="16"/>
        </w:rPr>
        <w:t xml:space="preserve"> Generally speaking, two</w:t>
      </w:r>
      <w:proofErr w:type="gramEnd"/>
      <w:r w:rsidRPr="00132EB0">
        <w:rPr>
          <w:sz w:val="16"/>
        </w:rPr>
        <w:t xml:space="preserve"> types of growth criticism can be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sidRPr="00132EB0">
        <w:rPr>
          <w:rStyle w:val="StyleUnderline"/>
        </w:rPr>
        <w:t>Since GDP measures</w:t>
      </w:r>
      <w:r w:rsidRPr="00132EB0">
        <w:rPr>
          <w:sz w:val="16"/>
        </w:rPr>
        <w:t xml:space="preserve"> the </w:t>
      </w:r>
      <w:r w:rsidRPr="00132EB0">
        <w:rPr>
          <w:rStyle w:val="StyleUnderline"/>
        </w:rPr>
        <w:t>monetary value</w:t>
      </w:r>
      <w:r w:rsidRPr="00132EB0">
        <w:rPr>
          <w:sz w:val="16"/>
        </w:rPr>
        <w:t xml:space="preserve"> of all final goods and services in an economy, </w:t>
      </w:r>
      <w:r w:rsidRPr="00132EB0">
        <w:rPr>
          <w:rStyle w:val="StyleUnderline"/>
        </w:rPr>
        <w:t>it excludes</w:t>
      </w:r>
      <w:r w:rsidRPr="00132EB0">
        <w:rPr>
          <w:sz w:val="16"/>
        </w:rPr>
        <w:t xml:space="preserve"> the </w:t>
      </w:r>
      <w:r w:rsidRPr="00132EB0">
        <w:rPr>
          <w:rStyle w:val="StyleUnderline"/>
        </w:rPr>
        <w:t>environmental costs</w:t>
      </w:r>
      <w:r w:rsidRPr="00132EB0">
        <w:rPr>
          <w:sz w:val="16"/>
        </w:rPr>
        <w:t xml:space="preserve"> generated by production. For instance, </w:t>
      </w:r>
      <w:r w:rsidRPr="00132EB0">
        <w:rPr>
          <w:rStyle w:val="StyleUnderline"/>
        </w:rPr>
        <w:t xml:space="preserve">as long as there is no cost associated with </w:t>
      </w:r>
      <w:r w:rsidRPr="00132EB0">
        <w:rPr>
          <w:rStyle w:val="Emphasis"/>
        </w:rPr>
        <w:t>emitting</w:t>
      </w:r>
      <w:r w:rsidRPr="00132EB0">
        <w:rPr>
          <w:rStyle w:val="StyleUnderline"/>
        </w:rPr>
        <w:t xml:space="preserve"> greenhouse </w:t>
      </w:r>
      <w:proofErr w:type="gramStart"/>
      <w:r w:rsidRPr="00132EB0">
        <w:rPr>
          <w:rStyle w:val="StyleUnderline"/>
        </w:rPr>
        <w:t>gases</w:t>
      </w:r>
      <w:r w:rsidRPr="00132EB0">
        <w:rPr>
          <w:sz w:val="16"/>
        </w:rPr>
        <w:t xml:space="preserve"> ,</w:t>
      </w:r>
      <w:proofErr w:type="gramEnd"/>
      <w:r w:rsidRPr="00132EB0">
        <w:rPr>
          <w:sz w:val="16"/>
        </w:rPr>
        <w:t xml:space="preserve"> </w:t>
      </w:r>
      <w:r w:rsidRPr="00132EB0">
        <w:rPr>
          <w:rStyle w:val="StyleUnderline"/>
        </w:rPr>
        <w:t>the cost for the environmental and social damage following from this is not reflected in GDP figures.</w:t>
      </w:r>
      <w:r w:rsidRPr="00132EB0">
        <w:rPr>
          <w:sz w:val="16"/>
        </w:rPr>
        <w:t xml:space="preserve"> Worse even, </w:t>
      </w:r>
      <w:r w:rsidRPr="00E81CF7">
        <w:rPr>
          <w:rStyle w:val="StyleUnderline"/>
          <w:highlight w:val="green"/>
        </w:rPr>
        <w:t xml:space="preserve">GDP </w:t>
      </w:r>
      <w:r w:rsidRPr="00E81CF7">
        <w:rPr>
          <w:rStyle w:val="Emphasis"/>
          <w:highlight w:val="green"/>
        </w:rPr>
        <w:t>increases</w:t>
      </w:r>
      <w:r w:rsidRPr="00132EB0">
        <w:rPr>
          <w:rStyle w:val="StyleUnderline"/>
        </w:rPr>
        <w:t xml:space="preserve"> </w:t>
      </w:r>
      <w:proofErr w:type="gramStart"/>
      <w:r w:rsidRPr="00132EB0">
        <w:rPr>
          <w:rStyle w:val="StyleUnderline"/>
        </w:rPr>
        <w:t>as a consequence of</w:t>
      </w:r>
      <w:proofErr w:type="gramEnd"/>
      <w:r w:rsidRPr="00132EB0">
        <w:rPr>
          <w:rStyle w:val="StyleUnderline"/>
        </w:rPr>
        <w:t xml:space="preserve"> some types of environmental damage</w:t>
      </w:r>
      <w:r w:rsidRPr="00132EB0">
        <w:rPr>
          <w:sz w:val="16"/>
        </w:rPr>
        <w:t xml:space="preserve">: </w:t>
      </w:r>
      <w:r w:rsidRPr="00132EB0">
        <w:rPr>
          <w:rStyle w:val="StyleUnderline"/>
        </w:rPr>
        <w:t xml:space="preserve">if </w:t>
      </w:r>
      <w:r w:rsidRPr="00E81CF7">
        <w:rPr>
          <w:rStyle w:val="Emphasis"/>
          <w:highlight w:val="green"/>
        </w:rPr>
        <w:t>defo</w:t>
      </w:r>
      <w:r w:rsidRPr="00132EB0">
        <w:rPr>
          <w:rStyle w:val="StyleUnderline"/>
        </w:rPr>
        <w:t xml:space="preserve">restation and timber trade increase or if </w:t>
      </w:r>
      <w:r w:rsidRPr="00E81CF7">
        <w:rPr>
          <w:rStyle w:val="Emphasis"/>
          <w:highlight w:val="green"/>
        </w:rPr>
        <w:t>natural</w:t>
      </w:r>
      <w:r w:rsidRPr="00132EB0">
        <w:rPr>
          <w:rStyle w:val="StyleUnderline"/>
        </w:rPr>
        <w:t xml:space="preserve"> disasters or </w:t>
      </w:r>
      <w:r w:rsidRPr="00132EB0">
        <w:rPr>
          <w:rStyle w:val="Emphasis"/>
        </w:rPr>
        <w:t>industrial</w:t>
      </w:r>
      <w:r w:rsidRPr="00132EB0">
        <w:rPr>
          <w:rStyle w:val="StyleUnderline"/>
        </w:rPr>
        <w:t xml:space="preserve"> </w:t>
      </w:r>
      <w:r w:rsidRPr="00E81CF7">
        <w:rPr>
          <w:rStyle w:val="Emphasis"/>
          <w:highlight w:val="green"/>
        </w:rPr>
        <w:t>accidents</w:t>
      </w:r>
      <w:r w:rsidRPr="00132EB0">
        <w:rPr>
          <w:rStyle w:val="StyleUnderline"/>
        </w:rPr>
        <w:t xml:space="preserve"> require expenditures for clean-up and reconstruction, </w:t>
      </w:r>
      <w:r w:rsidRPr="00132EB0">
        <w:rPr>
          <w:rStyle w:val="Emphasis"/>
        </w:rPr>
        <w:t>GDP figures will rise</w:t>
      </w:r>
      <w:r w:rsidRPr="00132EB0">
        <w:rPr>
          <w:sz w:val="16"/>
        </w:rPr>
        <w:t xml:space="preserve"> (Douthwaite 1999: 18; </w:t>
      </w:r>
      <w:proofErr w:type="spellStart"/>
      <w:r w:rsidRPr="00132EB0">
        <w:rPr>
          <w:sz w:val="16"/>
        </w:rPr>
        <w:t>Leipert</w:t>
      </w:r>
      <w:proofErr w:type="spellEnd"/>
      <w:r w:rsidRPr="00132EB0">
        <w:rPr>
          <w:sz w:val="16"/>
        </w:rPr>
        <w:t xml:space="preserve">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Instead, it maintains that </w:t>
      </w:r>
      <w:r w:rsidRPr="00132EB0">
        <w:rPr>
          <w:rStyle w:val="StyleUnderline"/>
        </w:rPr>
        <w:t>economic growth</w:t>
      </w:r>
      <w:r w:rsidRPr="00132EB0">
        <w:rPr>
          <w:sz w:val="16"/>
        </w:rPr>
        <w:t xml:space="preserve"> should not, and probably </w:t>
      </w:r>
      <w:r w:rsidRPr="00132EB0">
        <w:rPr>
          <w:rStyle w:val="Emphasis"/>
        </w:rPr>
        <w:t>cannot</w:t>
      </w:r>
      <w:r w:rsidRPr="00132EB0">
        <w:rPr>
          <w:rStyle w:val="StyleUnderline"/>
        </w:rPr>
        <w:t xml:space="preserve">, be the main goal of economic activity because it </w:t>
      </w:r>
      <w:r w:rsidRPr="00132EB0">
        <w:rPr>
          <w:rStyle w:val="Emphasis"/>
        </w:rPr>
        <w:t xml:space="preserve">requires increasing </w:t>
      </w:r>
      <w:r w:rsidRPr="00E81CF7">
        <w:rPr>
          <w:rStyle w:val="Emphasis"/>
          <w:highlight w:val="green"/>
        </w:rPr>
        <w:t>resource inputs</w:t>
      </w:r>
      <w:r w:rsidRPr="00132EB0">
        <w:rPr>
          <w:rStyle w:val="StyleUnderline"/>
        </w:rPr>
        <w:t xml:space="preserve">, some of which are </w:t>
      </w:r>
      <w:r w:rsidRPr="00132EB0">
        <w:rPr>
          <w:rStyle w:val="Emphasis"/>
        </w:rPr>
        <w:t>non-renewable</w:t>
      </w:r>
      <w:r w:rsidRPr="00132EB0">
        <w:rPr>
          <w:rStyle w:val="StyleUnderline"/>
        </w:rPr>
        <w:t xml:space="preserve">, and </w:t>
      </w:r>
      <w:r w:rsidRPr="00E81CF7">
        <w:rPr>
          <w:rStyle w:val="StyleUnderline"/>
          <w:highlight w:val="green"/>
        </w:rPr>
        <w:t xml:space="preserve">generates </w:t>
      </w:r>
      <w:r w:rsidRPr="00E81CF7">
        <w:rPr>
          <w:rStyle w:val="Emphasis"/>
          <w:highlight w:val="green"/>
        </w:rPr>
        <w:t>wastes</w:t>
      </w:r>
      <w:r w:rsidRPr="00132EB0">
        <w:rPr>
          <w:rStyle w:val="StyleUnderline"/>
        </w:rPr>
        <w:t xml:space="preserve">, including greenhouse gases, that </w:t>
      </w:r>
      <w:r w:rsidRPr="00E81CF7">
        <w:rPr>
          <w:rStyle w:val="Emphasis"/>
          <w:highlight w:val="green"/>
        </w:rPr>
        <w:t>disturb</w:t>
      </w:r>
      <w:r w:rsidRPr="00132EB0">
        <w:rPr>
          <w:rStyle w:val="Emphasis"/>
        </w:rPr>
        <w:t xml:space="preserve"> various </w:t>
      </w:r>
      <w:r w:rsidRPr="00E81CF7">
        <w:rPr>
          <w:rStyle w:val="Emphasis"/>
          <w:highlight w:val="green"/>
        </w:rPr>
        <w:t>ecosystems</w:t>
      </w:r>
      <w:r w:rsidRPr="00132EB0">
        <w:rPr>
          <w:rStyle w:val="StyleUnderline"/>
        </w:rPr>
        <w:t xml:space="preserve">, </w:t>
      </w:r>
      <w:r w:rsidRPr="00132EB0">
        <w:rPr>
          <w:rStyle w:val="Emphasis"/>
        </w:rPr>
        <w:t xml:space="preserve">severely </w:t>
      </w:r>
      <w:r w:rsidRPr="00E81CF7">
        <w:rPr>
          <w:rStyle w:val="Emphasis"/>
          <w:highlight w:val="green"/>
        </w:rPr>
        <w:t>threatening</w:t>
      </w:r>
      <w:r w:rsidRPr="00132EB0">
        <w:rPr>
          <w:rStyle w:val="Emphasis"/>
        </w:rPr>
        <w:t xml:space="preserve"> </w:t>
      </w:r>
      <w:proofErr w:type="gramStart"/>
      <w:r w:rsidRPr="00132EB0">
        <w:rPr>
          <w:rStyle w:val="Emphasis"/>
        </w:rPr>
        <w:t>human</w:t>
      </w:r>
      <w:proofErr w:type="gramEnd"/>
      <w:r w:rsidRPr="00132EB0">
        <w:rPr>
          <w:rStyle w:val="Emphasis"/>
        </w:rPr>
        <w:t xml:space="preserve"> and </w:t>
      </w:r>
      <w:r w:rsidRPr="00E81CF7">
        <w:rPr>
          <w:rStyle w:val="Emphasis"/>
          <w:highlight w:val="green"/>
        </w:rPr>
        <w:t>planetary functioning</w:t>
      </w:r>
      <w:r w:rsidRPr="00132EB0">
        <w:rPr>
          <w:rStyle w:val="Emphasis"/>
        </w:rPr>
        <w:t xml:space="preserve"> in the short and long term. </w:t>
      </w:r>
      <w:r w:rsidRPr="00132EB0">
        <w:rPr>
          <w:sz w:val="16"/>
        </w:rPr>
        <w:t>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w:t>
      </w:r>
      <w:proofErr w:type="spellStart"/>
      <w:r w:rsidRPr="00132EB0">
        <w:rPr>
          <w:sz w:val="16"/>
        </w:rPr>
        <w:t>Roegen</w:t>
      </w:r>
      <w:proofErr w:type="spellEnd"/>
      <w:r w:rsidRPr="00132EB0">
        <w:rPr>
          <w:sz w:val="16"/>
        </w:rPr>
        <w:t xml:space="preserve"> (1971), many ecological economists also assume that non-renewable resources cannot be fully recycled because they become degraded in the process of economic activity. </w:t>
      </w:r>
      <w:r w:rsidRPr="00132EB0">
        <w:rPr>
          <w:rStyle w:val="StyleUnderline"/>
        </w:rPr>
        <w:t xml:space="preserve">Historically speaking, economic growth is a </w:t>
      </w:r>
      <w:proofErr w:type="gramStart"/>
      <w:r w:rsidRPr="00132EB0">
        <w:rPr>
          <w:rStyle w:val="StyleUnderline"/>
        </w:rPr>
        <w:t>fairly recent</w:t>
      </w:r>
      <w:proofErr w:type="gramEnd"/>
      <w:r w:rsidRPr="00132EB0">
        <w:rPr>
          <w:rStyle w:val="StyleUnderline"/>
        </w:rPr>
        <w:t xml:space="preserve"> phenomenon</w:t>
      </w:r>
      <w:r w:rsidRPr="00132EB0">
        <w:rPr>
          <w:sz w:val="16"/>
        </w:rPr>
        <w:t xml:space="preserve"> (Fig. 2.1). Since its onset in the late seventeenth century in Europe and mid-eighteenth century in the US (Gordon 2012), </w:t>
      </w:r>
      <w:r w:rsidRPr="00132EB0">
        <w:rPr>
          <w:rStyle w:val="StyleUnderline"/>
        </w:rPr>
        <w:t xml:space="preserve">it has gone hand in hand with an </w:t>
      </w:r>
      <w:r w:rsidRPr="00132EB0">
        <w:rPr>
          <w:rStyle w:val="Emphasis"/>
        </w:rPr>
        <w:t>exponentially</w:t>
      </w:r>
      <w:r w:rsidRPr="00132EB0">
        <w:rPr>
          <w:rStyle w:val="StyleUnderline"/>
        </w:rPr>
        <w:t xml:space="preserve"> increasing use of non-renewable resources such as fossil fuels</w:t>
      </w:r>
      <w:r w:rsidRPr="00132EB0">
        <w:rPr>
          <w:sz w:val="16"/>
        </w:rPr>
        <w:t xml:space="preserve"> (Fig. 4.1). </w:t>
      </w:r>
      <w:r w:rsidRPr="00132EB0">
        <w:rPr>
          <w:rStyle w:val="StyleUnderline"/>
        </w:rPr>
        <w:t xml:space="preserve">While we are not yet close to </w:t>
      </w:r>
      <w:r w:rsidRPr="00132EB0">
        <w:rPr>
          <w:rStyle w:val="Emphasis"/>
        </w:rPr>
        <w:t>running out</w:t>
      </w:r>
      <w:r w:rsidRPr="00132EB0">
        <w:rPr>
          <w:rStyle w:val="StyleUnderline"/>
        </w:rPr>
        <w:t xml:space="preserve"> of non-renewable resources, over time they will become </w:t>
      </w:r>
      <w:r w:rsidRPr="00132EB0">
        <w:rPr>
          <w:rStyle w:val="Emphasis"/>
        </w:rPr>
        <w:t>more difficult and hence more expensive to recover</w:t>
      </w:r>
      <w:r w:rsidRPr="00132EB0">
        <w:rPr>
          <w:sz w:val="16"/>
        </w:rPr>
        <w:t xml:space="preserve">. </w:t>
      </w:r>
      <w:r w:rsidRPr="00132EB0">
        <w:rPr>
          <w:rStyle w:val="StyleUnderline"/>
        </w:rPr>
        <w:t>This idea is captured by the concept of “</w:t>
      </w:r>
      <w:r w:rsidRPr="00E81CF7">
        <w:rPr>
          <w:rStyle w:val="Emphasis"/>
          <w:highlight w:val="green"/>
        </w:rPr>
        <w:t>energy returned</w:t>
      </w:r>
      <w:r w:rsidRPr="00132EB0">
        <w:rPr>
          <w:rStyle w:val="Emphasis"/>
        </w:rPr>
        <w:t xml:space="preserve"> on energy invested</w:t>
      </w:r>
      <w:r w:rsidRPr="00132EB0">
        <w:rPr>
          <w:rStyle w:val="StyleUnderline"/>
        </w:rPr>
        <w:t>”</w:t>
      </w:r>
      <w:r w:rsidRPr="00132EB0">
        <w:rPr>
          <w:sz w:val="16"/>
        </w:rPr>
        <w:t xml:space="preserve"> (</w:t>
      </w:r>
      <w:r w:rsidRPr="00132EB0">
        <w:rPr>
          <w:rStyle w:val="Emphasis"/>
        </w:rPr>
        <w:t>EROEI</w:t>
      </w:r>
      <w:r w:rsidRPr="00132EB0">
        <w:rPr>
          <w:sz w:val="16"/>
        </w:rPr>
        <w:t xml:space="preserve">). </w:t>
      </w:r>
      <w:r w:rsidRPr="00132EB0">
        <w:rPr>
          <w:rStyle w:val="StyleUnderline"/>
        </w:rPr>
        <w:t>In relation to oil</w:t>
      </w:r>
      <w:r w:rsidRPr="00132EB0">
        <w:rPr>
          <w:sz w:val="16"/>
        </w:rPr>
        <w:t xml:space="preserve"> for instance, </w:t>
      </w:r>
      <w:r w:rsidRPr="00132EB0">
        <w:rPr>
          <w:rStyle w:val="StyleUnderline"/>
        </w:rPr>
        <w:t xml:space="preserve">it has been shown that the easily recoverable fields have been targeted first and that therefore </w:t>
      </w:r>
      <w:r w:rsidRPr="00132EB0">
        <w:rPr>
          <w:rStyle w:val="Emphasis"/>
        </w:rPr>
        <w:t>greater energy</w:t>
      </w:r>
      <w:r w:rsidRPr="00132EB0">
        <w:rPr>
          <w:sz w:val="16"/>
        </w:rPr>
        <w:t xml:space="preserve"> (</w:t>
      </w:r>
      <w:r w:rsidRPr="00132EB0">
        <w:rPr>
          <w:rStyle w:val="StyleUnderline"/>
        </w:rPr>
        <w:t>and</w:t>
      </w:r>
      <w:r w:rsidRPr="00132EB0">
        <w:rPr>
          <w:sz w:val="16"/>
        </w:rPr>
        <w:t xml:space="preserve"> hence </w:t>
      </w:r>
      <w:r w:rsidRPr="00132EB0">
        <w:rPr>
          <w:rStyle w:val="Emphasis"/>
        </w:rPr>
        <w:t>financial</w:t>
      </w:r>
      <w:r w:rsidRPr="00132EB0">
        <w:rPr>
          <w:sz w:val="16"/>
        </w:rPr>
        <w:t xml:space="preserve">) </w:t>
      </w:r>
      <w:r w:rsidRPr="00132EB0">
        <w:rPr>
          <w:rStyle w:val="StyleUnderline"/>
        </w:rPr>
        <w:t>inputs will be required to produce more oil.</w:t>
      </w:r>
      <w:r w:rsidRPr="00132EB0">
        <w:rPr>
          <w:sz w:val="16"/>
        </w:rPr>
        <w:t xml:space="preserve"> Over time, </w:t>
      </w:r>
      <w:r w:rsidRPr="00132EB0">
        <w:rPr>
          <w:rStyle w:val="StyleUnderline"/>
        </w:rPr>
        <w:t xml:space="preserve">the ratio of energy returned on energy invested will </w:t>
      </w:r>
      <w:r w:rsidRPr="00E81CF7">
        <w:rPr>
          <w:rStyle w:val="Emphasis"/>
          <w:highlight w:val="green"/>
        </w:rPr>
        <w:t>decrease</w:t>
      </w:r>
      <w:r w:rsidRPr="00E81CF7">
        <w:rPr>
          <w:sz w:val="16"/>
          <w:highlight w:val="green"/>
        </w:rPr>
        <w:t xml:space="preserve">, </w:t>
      </w:r>
      <w:r w:rsidRPr="00E81CF7">
        <w:rPr>
          <w:rStyle w:val="StyleUnderline"/>
          <w:highlight w:val="green"/>
        </w:rPr>
        <w:t xml:space="preserve">reducing </w:t>
      </w:r>
      <w:r w:rsidRPr="00132EB0">
        <w:rPr>
          <w:rStyle w:val="StyleUnderline"/>
        </w:rPr>
        <w:t xml:space="preserve">the financial </w:t>
      </w:r>
      <w:r w:rsidRPr="00E81CF7">
        <w:rPr>
          <w:rStyle w:val="StyleUnderline"/>
          <w:highlight w:val="green"/>
        </w:rPr>
        <w:t xml:space="preserve">incentive </w:t>
      </w:r>
      <w:r w:rsidRPr="00132EB0">
        <w:rPr>
          <w:rStyle w:val="StyleUnderline"/>
        </w:rPr>
        <w:t xml:space="preserve">to invest further </w:t>
      </w:r>
      <w:r w:rsidRPr="00E81CF7">
        <w:rPr>
          <w:rStyle w:val="StyleUnderline"/>
          <w:highlight w:val="green"/>
        </w:rPr>
        <w:t>in</w:t>
      </w:r>
      <w:r w:rsidRPr="00132EB0">
        <w:rPr>
          <w:rStyle w:val="StyleUnderline"/>
        </w:rPr>
        <w:t xml:space="preserve"> the </w:t>
      </w:r>
      <w:r w:rsidRPr="00E81CF7">
        <w:rPr>
          <w:rStyle w:val="StyleUnderline"/>
          <w:highlight w:val="green"/>
        </w:rPr>
        <w:t>recovery</w:t>
      </w:r>
      <w:r w:rsidRPr="00132EB0">
        <w:rPr>
          <w:rStyle w:val="StyleUnderline"/>
        </w:rPr>
        <w:t xml:space="preserve"> of these non-renewable resources</w:t>
      </w:r>
      <w:r w:rsidRPr="00132EB0">
        <w:rPr>
          <w:sz w:val="16"/>
        </w:rPr>
        <w:t xml:space="preserve"> (Dale et al. 2011; Brandt et al. 2015: 2). </w:t>
      </w:r>
      <w:r w:rsidRPr="00132EB0">
        <w:rPr>
          <w:rStyle w:val="StyleUnderline"/>
        </w:rPr>
        <w:t xml:space="preserve">Relevant to this is also the debate about </w:t>
      </w:r>
      <w:r w:rsidRPr="00132EB0">
        <w:rPr>
          <w:rStyle w:val="Emphasis"/>
        </w:rPr>
        <w:t>peak oil</w:t>
      </w:r>
      <w:r w:rsidRPr="00132EB0">
        <w:rPr>
          <w:sz w:val="16"/>
        </w:rPr>
        <w:t>—a concept coined by Shell Oil geologist Marion King Hubbert in the 1950s—</w:t>
      </w:r>
      <w:r w:rsidRPr="00132EB0">
        <w:rPr>
          <w:rStyle w:val="StyleUnderline"/>
        </w:rPr>
        <w:t xml:space="preserve">the point at which the rate of global conventional oil production reaches its </w:t>
      </w:r>
      <w:r w:rsidRPr="00132EB0">
        <w:rPr>
          <w:rStyle w:val="Emphasis"/>
        </w:rPr>
        <w:t>maximum</w:t>
      </w:r>
      <w:r w:rsidRPr="00132EB0">
        <w:rPr>
          <w:rStyle w:val="StyleUnderline"/>
        </w:rPr>
        <w:t xml:space="preserve"> which is expected to take place roughly once half of global oil reserves have been produced</w:t>
      </w:r>
      <w:r w:rsidRPr="00132EB0">
        <w:rPr>
          <w:sz w:val="16"/>
        </w:rPr>
        <w:t xml:space="preserve">.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w:t>
      </w:r>
      <w:r w:rsidRPr="00132EB0">
        <w:rPr>
          <w:rStyle w:val="StyleUnderline"/>
        </w:rPr>
        <w:t xml:space="preserve">oil prices </w:t>
      </w:r>
      <w:r w:rsidRPr="00132EB0">
        <w:rPr>
          <w:rStyle w:val="Emphasis"/>
        </w:rPr>
        <w:t>will rise in the long term</w:t>
      </w:r>
      <w:r w:rsidRPr="00132EB0">
        <w:rPr>
          <w:rStyle w:val="StyleUnderline"/>
        </w:rPr>
        <w:t xml:space="preserve"> if conventional oil availability diminishes, while global </w:t>
      </w:r>
      <w:r w:rsidRPr="00132EB0">
        <w:rPr>
          <w:rStyle w:val="Emphasis"/>
        </w:rPr>
        <w:t>demand</w:t>
      </w:r>
      <w:r w:rsidRPr="00132EB0">
        <w:rPr>
          <w:rStyle w:val="StyleUnderline"/>
        </w:rPr>
        <w:t xml:space="preserve"> for oil </w:t>
      </w:r>
      <w:r w:rsidRPr="00132EB0">
        <w:rPr>
          <w:rStyle w:val="Emphasis"/>
        </w:rPr>
        <w:t>increases</w:t>
      </w:r>
      <w:r w:rsidRPr="00132EB0">
        <w:rPr>
          <w:rStyle w:val="StyleUnderline"/>
        </w:rPr>
        <w:t xml:space="preserve"> with continuing economic and population growth.</w:t>
      </w:r>
      <w:r w:rsidRPr="00132EB0">
        <w:rPr>
          <w:sz w:val="16"/>
        </w:rPr>
        <w:t xml:space="preserve"> </w:t>
      </w:r>
      <w:r w:rsidRPr="00132EB0">
        <w:rPr>
          <w:rStyle w:val="StyleUnderline"/>
        </w:rPr>
        <w:t xml:space="preserve">Since economic growth in the second half of the twentieth century required </w:t>
      </w:r>
      <w:r w:rsidRPr="00132EB0">
        <w:rPr>
          <w:rStyle w:val="Emphasis"/>
        </w:rPr>
        <w:t>increasing inputs</w:t>
      </w:r>
      <w:r w:rsidRPr="00132EB0">
        <w:rPr>
          <w:sz w:val="16"/>
        </w:rPr>
        <w:t xml:space="preserve"> of conventional oil, </w:t>
      </w:r>
      <w:r w:rsidRPr="00132EB0">
        <w:rPr>
          <w:rStyle w:val="StyleUnderline"/>
        </w:rPr>
        <w:t>higher</w:t>
      </w:r>
      <w:r w:rsidRPr="00132EB0">
        <w:rPr>
          <w:sz w:val="16"/>
        </w:rPr>
        <w:t xml:space="preserve"> oil </w:t>
      </w:r>
      <w:r w:rsidRPr="00132EB0">
        <w:rPr>
          <w:rStyle w:val="StyleUnderline"/>
        </w:rPr>
        <w:t xml:space="preserve">prices would have a </w:t>
      </w:r>
      <w:r w:rsidRPr="00132EB0">
        <w:rPr>
          <w:rStyle w:val="Emphasis"/>
        </w:rPr>
        <w:t>negative impact on growth</w:t>
      </w:r>
      <w:r w:rsidRPr="00132EB0">
        <w:rPr>
          <w:sz w:val="16"/>
        </w:rPr>
        <w:t xml:space="preserve"> unless alternative technologies are developed that can generate equivalent liquid fuels at lower prices (Murphy and Hall 2011). Some scholars have </w:t>
      </w:r>
      <w:proofErr w:type="spellStart"/>
      <w:r w:rsidRPr="00132EB0">
        <w:rPr>
          <w:sz w:val="16"/>
        </w:rPr>
        <w:t>criticised</w:t>
      </w:r>
      <w:proofErr w:type="spellEnd"/>
      <w:r w:rsidRPr="00132EB0">
        <w:rPr>
          <w:sz w:val="16"/>
        </w:rPr>
        <w:t xml:space="preserve">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sidRPr="00132EB0">
        <w:rPr>
          <w:rStyle w:val="StyleUnderline"/>
        </w:rPr>
        <w:t>the impacts of</w:t>
      </w:r>
      <w:r w:rsidRPr="00132EB0">
        <w:rPr>
          <w:sz w:val="16"/>
        </w:rPr>
        <w:t xml:space="preserve"> </w:t>
      </w:r>
      <w:r w:rsidRPr="00132EB0">
        <w:rPr>
          <w:rStyle w:val="Emphasis"/>
        </w:rPr>
        <w:t>climate change</w:t>
      </w:r>
      <w:r w:rsidRPr="00132EB0">
        <w:rPr>
          <w:sz w:val="16"/>
        </w:rPr>
        <w:t xml:space="preserve"> </w:t>
      </w:r>
      <w:r w:rsidRPr="00132EB0">
        <w:rPr>
          <w:rStyle w:val="StyleUnderline"/>
        </w:rPr>
        <w:t>are</w:t>
      </w:r>
      <w:r w:rsidRPr="00132EB0">
        <w:rPr>
          <w:sz w:val="16"/>
        </w:rPr>
        <w:t xml:space="preserve"> already </w:t>
      </w:r>
      <w:r w:rsidRPr="00132EB0">
        <w:rPr>
          <w:rStyle w:val="StyleUnderline"/>
        </w:rPr>
        <w:t xml:space="preserve">immanent and may accelerate within the </w:t>
      </w:r>
      <w:r w:rsidRPr="00132EB0">
        <w:rPr>
          <w:rStyle w:val="Emphasis"/>
        </w:rPr>
        <w:t>very near future</w:t>
      </w:r>
      <w:r w:rsidRPr="00132EB0">
        <w:rPr>
          <w:sz w:val="16"/>
        </w:rPr>
        <w:t xml:space="preserve">. Second, even if peaks in fossil fuel production occurred </w:t>
      </w:r>
      <w:proofErr w:type="gramStart"/>
      <w:r w:rsidRPr="00132EB0">
        <w:rPr>
          <w:sz w:val="16"/>
        </w:rPr>
        <w:t>in the near future</w:t>
      </w:r>
      <w:proofErr w:type="gramEnd"/>
      <w:r w:rsidRPr="00132EB0">
        <w:rPr>
          <w:sz w:val="16"/>
        </w:rPr>
        <w:t xml:space="preserve">, </w:t>
      </w:r>
      <w:r w:rsidRPr="00132EB0">
        <w:rPr>
          <w:rStyle w:val="StyleUnderline"/>
        </w:rPr>
        <w:t xml:space="preserve">remaining resources could </w:t>
      </w:r>
      <w:r w:rsidRPr="00132EB0">
        <w:rPr>
          <w:sz w:val="16"/>
        </w:rPr>
        <w:t xml:space="preserve">still </w:t>
      </w:r>
      <w:r w:rsidRPr="00132EB0">
        <w:rPr>
          <w:rStyle w:val="StyleUnderline"/>
        </w:rPr>
        <w:t>be exploited</w:t>
      </w:r>
      <w:r w:rsidRPr="00132EB0">
        <w:rPr>
          <w:sz w:val="16"/>
        </w:rPr>
        <w:t xml:space="preserve"> to their maximum. </w:t>
      </w:r>
      <w:r w:rsidRPr="00132EB0">
        <w:rPr>
          <w:rStyle w:val="StyleUnderline"/>
        </w:rPr>
        <w:t xml:space="preserve">However, this would be </w:t>
      </w:r>
      <w:r w:rsidRPr="00132EB0">
        <w:rPr>
          <w:rStyle w:val="Emphasis"/>
        </w:rPr>
        <w:t>devastating</w:t>
      </w:r>
      <w:r w:rsidRPr="00132EB0">
        <w:rPr>
          <w:rStyle w:val="StyleUnderline"/>
        </w:rPr>
        <w:t xml:space="preserve"> </w:t>
      </w:r>
      <w:r w:rsidRPr="00132EB0">
        <w:rPr>
          <w:sz w:val="16"/>
        </w:rPr>
        <w:t xml:space="preserve">from a climate change perspective </w:t>
      </w:r>
      <w:r w:rsidRPr="00132EB0">
        <w:rPr>
          <w:rStyle w:val="StyleUnderline"/>
        </w:rPr>
        <w:t>as</w:t>
      </w:r>
      <w:r w:rsidRPr="00132EB0">
        <w:rPr>
          <w:sz w:val="16"/>
        </w:rPr>
        <w:t xml:space="preserve">, according to the latest IPCC scenarios, </w:t>
      </w:r>
      <w:r w:rsidRPr="00132EB0">
        <w:rPr>
          <w:rStyle w:val="StyleUnderline"/>
        </w:rPr>
        <w:t xml:space="preserve">greenhouse gas emissions </w:t>
      </w:r>
      <w:r w:rsidRPr="00132EB0">
        <w:rPr>
          <w:rStyle w:val="Emphasis"/>
        </w:rPr>
        <w:t>need to turn net-zero</w:t>
      </w:r>
      <w:r w:rsidRPr="00132EB0">
        <w:rPr>
          <w:rStyle w:val="StyleUnderline"/>
        </w:rPr>
        <w:t xml:space="preserve"> by the second half of this century for there to be a good chance to limit global warming to 2° Celsius (and ideally, below that)</w:t>
      </w:r>
      <w:r w:rsidRPr="00132EB0">
        <w:rPr>
          <w:sz w:val="16"/>
        </w:rPr>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sidRPr="00132EB0">
        <w:rPr>
          <w:rStyle w:val="StyleUnderline"/>
        </w:rPr>
        <w:t xml:space="preserve">limits of </w:t>
      </w:r>
      <w:r w:rsidRPr="00132EB0">
        <w:rPr>
          <w:rStyle w:val="Emphasis"/>
        </w:rPr>
        <w:t>sinks</w:t>
      </w:r>
      <w:r w:rsidRPr="00132EB0">
        <w:rPr>
          <w:sz w:val="16"/>
        </w:rPr>
        <w:t xml:space="preserve">, especially </w:t>
      </w:r>
      <w:r w:rsidRPr="00132EB0">
        <w:rPr>
          <w:rStyle w:val="StyleUnderline"/>
        </w:rPr>
        <w:t>to absorb</w:t>
      </w:r>
      <w:r w:rsidRPr="00132EB0">
        <w:rPr>
          <w:sz w:val="16"/>
        </w:rPr>
        <w:t xml:space="preserve"> greenhouse </w:t>
      </w:r>
      <w:r w:rsidRPr="00132EB0">
        <w:rPr>
          <w:rStyle w:val="StyleUnderline"/>
        </w:rPr>
        <w:t>gases</w:t>
      </w:r>
      <w:r w:rsidRPr="00132EB0">
        <w:rPr>
          <w:sz w:val="16"/>
        </w:rPr>
        <w:t xml:space="preserve">, </w:t>
      </w:r>
      <w:r w:rsidRPr="00132EB0">
        <w:rPr>
          <w:rStyle w:val="StyleUnderline"/>
        </w:rPr>
        <w:t>and</w:t>
      </w:r>
      <w:r w:rsidRPr="00132EB0">
        <w:rPr>
          <w:sz w:val="16"/>
        </w:rPr>
        <w:t xml:space="preserve"> to the </w:t>
      </w:r>
      <w:r w:rsidRPr="00132EB0">
        <w:rPr>
          <w:rStyle w:val="StyleUnderline"/>
        </w:rPr>
        <w:t>regenerat</w:t>
      </w:r>
      <w:r w:rsidRPr="00132EB0">
        <w:rPr>
          <w:sz w:val="16"/>
        </w:rPr>
        <w:t xml:space="preserve">ion of </w:t>
      </w:r>
      <w:r w:rsidRPr="00132EB0">
        <w:rPr>
          <w:rStyle w:val="StyleUnderline"/>
        </w:rPr>
        <w:t>vital ecosystems</w:t>
      </w:r>
      <w:r w:rsidRPr="00132EB0">
        <w:rPr>
          <w:sz w:val="16"/>
        </w:rPr>
        <w:t xml:space="preserve"> </w:t>
      </w:r>
      <w:r w:rsidRPr="00132EB0">
        <w:rPr>
          <w:rStyle w:val="StyleUnderline"/>
        </w:rPr>
        <w:t xml:space="preserve">are now attracting </w:t>
      </w:r>
      <w:r w:rsidRPr="00132EB0">
        <w:rPr>
          <w:rStyle w:val="Emphasis"/>
        </w:rPr>
        <w:t>greater concern</w:t>
      </w:r>
      <w:r w:rsidRPr="00132EB0">
        <w:rPr>
          <w:sz w:val="16"/>
        </w:rPr>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sidRPr="00E81CF7">
        <w:rPr>
          <w:rStyle w:val="StyleUnderline"/>
          <w:highlight w:val="green"/>
        </w:rPr>
        <w:t>growth</w:t>
      </w:r>
      <w:r w:rsidRPr="00132EB0">
        <w:rPr>
          <w:sz w:val="16"/>
        </w:rPr>
        <w:t xml:space="preserve"> often also </w:t>
      </w:r>
      <w:r w:rsidRPr="00E81CF7">
        <w:rPr>
          <w:rStyle w:val="StyleUnderline"/>
          <w:highlight w:val="green"/>
        </w:rPr>
        <w:t>threatens</w:t>
      </w:r>
      <w:r w:rsidRPr="00132EB0">
        <w:rPr>
          <w:sz w:val="16"/>
        </w:rPr>
        <w:t xml:space="preserve"> the regeneration of renewable resources such as healthy </w:t>
      </w:r>
      <w:r w:rsidRPr="00132EB0">
        <w:rPr>
          <w:rStyle w:val="Emphasis"/>
        </w:rPr>
        <w:t>soil</w:t>
      </w:r>
      <w:r w:rsidRPr="00132EB0">
        <w:rPr>
          <w:sz w:val="16"/>
        </w:rPr>
        <w:t xml:space="preserve">, </w:t>
      </w:r>
      <w:proofErr w:type="gramStart"/>
      <w:r w:rsidRPr="00132EB0">
        <w:rPr>
          <w:rStyle w:val="Emphasis"/>
        </w:rPr>
        <w:t>freshwater</w:t>
      </w:r>
      <w:proofErr w:type="gramEnd"/>
      <w:r w:rsidRPr="00132EB0">
        <w:rPr>
          <w:sz w:val="16"/>
        </w:rPr>
        <w:t xml:space="preserve"> </w:t>
      </w:r>
      <w:r w:rsidRPr="00132EB0">
        <w:rPr>
          <w:rStyle w:val="StyleUnderline"/>
        </w:rPr>
        <w:t>and</w:t>
      </w:r>
      <w:r w:rsidRPr="00132EB0">
        <w:rPr>
          <w:sz w:val="16"/>
        </w:rPr>
        <w:t xml:space="preserve"> </w:t>
      </w:r>
      <w:r w:rsidRPr="00132EB0">
        <w:rPr>
          <w:rStyle w:val="Emphasis"/>
        </w:rPr>
        <w:t>forests</w:t>
      </w:r>
      <w:r w:rsidRPr="00132EB0">
        <w:rPr>
          <w:sz w:val="16"/>
        </w:rPr>
        <w:t xml:space="preserve">, </w:t>
      </w:r>
      <w:r w:rsidRPr="00132EB0">
        <w:rPr>
          <w:rStyle w:val="StyleUnderline"/>
        </w:rPr>
        <w:t xml:space="preserve">as well as the functioning of vital </w:t>
      </w:r>
      <w:r w:rsidRPr="00E81CF7">
        <w:rPr>
          <w:rStyle w:val="Emphasis"/>
          <w:highlight w:val="green"/>
        </w:rPr>
        <w:t>ecosystem</w:t>
      </w:r>
      <w:r w:rsidRPr="00132EB0">
        <w:rPr>
          <w:rStyle w:val="StyleUnderline"/>
        </w:rPr>
        <w:t xml:space="preserve">s and ecosystems services such as the purification of </w:t>
      </w:r>
      <w:r w:rsidRPr="00132EB0">
        <w:rPr>
          <w:rStyle w:val="Emphasis"/>
        </w:rPr>
        <w:t>air and water</w:t>
      </w:r>
      <w:r w:rsidRPr="00132EB0">
        <w:rPr>
          <w:rStyle w:val="StyleUnderline"/>
        </w:rPr>
        <w:t>, water</w:t>
      </w:r>
      <w:r w:rsidRPr="00132EB0">
        <w:rPr>
          <w:sz w:val="16"/>
        </w:rPr>
        <w:t xml:space="preserve"> </w:t>
      </w:r>
      <w:r w:rsidRPr="00132EB0">
        <w:rPr>
          <w:rStyle w:val="Emphasis"/>
        </w:rPr>
        <w:t>absorption</w:t>
      </w:r>
      <w:r w:rsidRPr="00132EB0">
        <w:rPr>
          <w:sz w:val="16"/>
        </w:rPr>
        <w:t xml:space="preserve"> </w:t>
      </w:r>
      <w:r w:rsidRPr="00132EB0">
        <w:rPr>
          <w:rStyle w:val="StyleUnderline"/>
        </w:rPr>
        <w:t>and</w:t>
      </w:r>
      <w:r w:rsidRPr="00132EB0">
        <w:rPr>
          <w:sz w:val="16"/>
        </w:rPr>
        <w:t xml:space="preserve"> </w:t>
      </w:r>
      <w:r w:rsidRPr="00132EB0">
        <w:rPr>
          <w:rStyle w:val="Emphasis"/>
        </w:rPr>
        <w:t>storage</w:t>
      </w:r>
      <w:r w:rsidRPr="00132EB0">
        <w:rPr>
          <w:sz w:val="16"/>
        </w:rPr>
        <w:t xml:space="preserve"> </w:t>
      </w:r>
      <w:r w:rsidRPr="00132EB0">
        <w:rPr>
          <w:rStyle w:val="StyleUnderline"/>
        </w:rPr>
        <w:t xml:space="preserve">and the related mitigation of </w:t>
      </w:r>
      <w:r w:rsidRPr="00132EB0">
        <w:rPr>
          <w:rStyle w:val="Emphasis"/>
        </w:rPr>
        <w:t>droughts</w:t>
      </w:r>
      <w:r w:rsidRPr="00132EB0">
        <w:rPr>
          <w:rStyle w:val="StyleUnderline"/>
        </w:rPr>
        <w:t xml:space="preserve"> and</w:t>
      </w:r>
      <w:r w:rsidRPr="00132EB0">
        <w:rPr>
          <w:sz w:val="16"/>
        </w:rPr>
        <w:t xml:space="preserve"> </w:t>
      </w:r>
      <w:r w:rsidRPr="00132EB0">
        <w:rPr>
          <w:rStyle w:val="Emphasis"/>
        </w:rPr>
        <w:t>floods</w:t>
      </w:r>
      <w:r w:rsidRPr="00132EB0">
        <w:rPr>
          <w:sz w:val="16"/>
        </w:rPr>
        <w:t xml:space="preserve">, </w:t>
      </w:r>
      <w:r w:rsidRPr="00132EB0">
        <w:rPr>
          <w:rStyle w:val="StyleUnderline"/>
        </w:rPr>
        <w:t xml:space="preserve">decomposition and </w:t>
      </w:r>
      <w:r w:rsidRPr="00132EB0">
        <w:rPr>
          <w:rStyle w:val="Emphasis"/>
        </w:rPr>
        <w:t>detox</w:t>
      </w:r>
      <w:r w:rsidRPr="00132EB0">
        <w:rPr>
          <w:rStyle w:val="StyleUnderline"/>
        </w:rPr>
        <w:t xml:space="preserve">ification and absorption of </w:t>
      </w:r>
      <w:r w:rsidRPr="00132EB0">
        <w:rPr>
          <w:rStyle w:val="Emphasis"/>
        </w:rPr>
        <w:t>waste</w:t>
      </w:r>
      <w:r w:rsidRPr="00132EB0">
        <w:rPr>
          <w:rStyle w:val="StyleUnderline"/>
        </w:rPr>
        <w:t xml:space="preserve">s, </w:t>
      </w:r>
      <w:r w:rsidRPr="00132EB0">
        <w:rPr>
          <w:rStyle w:val="Emphasis"/>
        </w:rPr>
        <w:t>pollination</w:t>
      </w:r>
      <w:r w:rsidRPr="00132EB0">
        <w:rPr>
          <w:sz w:val="16"/>
        </w:rPr>
        <w:t xml:space="preserve"> </w:t>
      </w:r>
      <w:r w:rsidRPr="00132EB0">
        <w:rPr>
          <w:rStyle w:val="StyleUnderline"/>
        </w:rPr>
        <w:t>and</w:t>
      </w:r>
      <w:r w:rsidRPr="00132EB0">
        <w:rPr>
          <w:sz w:val="16"/>
        </w:rPr>
        <w:t xml:space="preserve"> </w:t>
      </w:r>
      <w:r w:rsidRPr="00132EB0">
        <w:rPr>
          <w:rStyle w:val="Emphasis"/>
        </w:rPr>
        <w:t>pest control</w:t>
      </w:r>
      <w:r w:rsidRPr="00132EB0">
        <w:rPr>
          <w:sz w:val="16"/>
        </w:rPr>
        <w:t xml:space="preserve"> (Meadows et al. 2004: 83–84). </w:t>
      </w:r>
      <w:r w:rsidRPr="00132EB0">
        <w:rPr>
          <w:rStyle w:val="StyleUnderline"/>
        </w:rPr>
        <w:t xml:space="preserve">Recent research on planetary boundaries has started to identify </w:t>
      </w:r>
      <w:r w:rsidRPr="00132EB0">
        <w:rPr>
          <w:rStyle w:val="Emphasis"/>
        </w:rPr>
        <w:t>thresholds</w:t>
      </w:r>
      <w:r w:rsidRPr="00132EB0">
        <w:rPr>
          <w:rStyle w:val="StyleUnderline"/>
        </w:rPr>
        <w:t xml:space="preserve"> of environmental pollution or disturbance of a range of ecosystems services beyond which the functioning of human </w:t>
      </w:r>
      <w:r w:rsidRPr="00132EB0">
        <w:rPr>
          <w:rStyle w:val="Emphasis"/>
        </w:rPr>
        <w:t>life on earth</w:t>
      </w:r>
      <w:r w:rsidRPr="00132EB0">
        <w:rPr>
          <w:rStyle w:val="StyleUnderline"/>
        </w:rPr>
        <w:t xml:space="preserve"> will be put at risk</w:t>
      </w:r>
      <w:r w:rsidRPr="00132EB0">
        <w:rPr>
          <w:sz w:val="16"/>
        </w:rPr>
        <w:t xml:space="preserve">. </w:t>
      </w:r>
      <w:proofErr w:type="spellStart"/>
      <w:r w:rsidRPr="00132EB0">
        <w:rPr>
          <w:sz w:val="16"/>
        </w:rPr>
        <w:t>Rockström</w:t>
      </w:r>
      <w:proofErr w:type="spellEnd"/>
      <w:r w:rsidRPr="00132EB0">
        <w:rPr>
          <w:sz w:val="16"/>
        </w:rPr>
        <w:t xml:space="preserve"> and colleagues have identified nine such “planetary boundaries”</w:t>
      </w:r>
      <w:proofErr w:type="gramStart"/>
      <w:r w:rsidRPr="00132EB0">
        <w:rPr>
          <w:sz w:val="16"/>
        </w:rPr>
        <w:t>—“</w:t>
      </w:r>
      <w:proofErr w:type="gramEnd"/>
      <w:r w:rsidRPr="00132EB0">
        <w:rPr>
          <w:sz w:val="16"/>
        </w:rPr>
        <w:t>climate change; rate of biodiversity loss (terrestrial and marine); interference with the nitrogen and phosphorus cycles; stratospheric ozone depletion; ocean acidification; global freshwater use; change in land use; chemical pollution; and atmospheric aerosol loading” (</w:t>
      </w:r>
      <w:proofErr w:type="spellStart"/>
      <w:r w:rsidRPr="00132EB0">
        <w:rPr>
          <w:sz w:val="16"/>
        </w:rPr>
        <w:t>Rockström</w:t>
      </w:r>
      <w:proofErr w:type="spellEnd"/>
      <w:r w:rsidRPr="00132EB0">
        <w:rPr>
          <w:sz w:val="16"/>
        </w:rPr>
        <w:t xml:space="preserve"> et al. 2009: 472). They also present evidence according to which three of these boundaries—climate change, rate of biodiversity loss and the nitrogen cycle—have already reached their limits (</w:t>
      </w:r>
      <w:proofErr w:type="spellStart"/>
      <w:r w:rsidRPr="00132EB0">
        <w:rPr>
          <w:sz w:val="16"/>
        </w:rPr>
        <w:t>Rockström</w:t>
      </w:r>
      <w:proofErr w:type="spellEnd"/>
      <w:r w:rsidRPr="00132EB0">
        <w:rPr>
          <w:sz w:val="16"/>
        </w:rPr>
        <w:t xml:space="preserve"> et al. 2009). Of those three thresholds, climate change has received most attention. The 5th Assessment Report of the Intergovernmental Panel on Climate Change (IPCC 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w:t>
      </w:r>
      <w:proofErr w:type="spellStart"/>
      <w:r w:rsidRPr="00132EB0">
        <w:rPr>
          <w:sz w:val="16"/>
        </w:rPr>
        <w:t>Rockström</w:t>
      </w:r>
      <w:proofErr w:type="spellEnd"/>
      <w:r w:rsidRPr="00132EB0">
        <w:rPr>
          <w:sz w:val="16"/>
        </w:rPr>
        <w:t xml:space="preserve"> et al. 2009). The IPCC report also maintained that humans very likely contributed to at least 50% of global warming that occurred since the 1950s (IPCC 2014: 5). A range of climate change impacts can already be observed, including a 26% increase of ocean acidification since </w:t>
      </w:r>
      <w:proofErr w:type="spellStart"/>
      <w:r w:rsidRPr="00132EB0">
        <w:rPr>
          <w:sz w:val="16"/>
        </w:rPr>
        <w:t>industrialisation</w:t>
      </w:r>
      <w:proofErr w:type="spellEnd"/>
      <w:r w:rsidRPr="00132EB0">
        <w:rPr>
          <w:sz w:val="16"/>
        </w:rPr>
        <w:t xml:space="preserve">; shrinking of glaciers, </w:t>
      </w:r>
      <w:proofErr w:type="gramStart"/>
      <w:r w:rsidRPr="00132EB0">
        <w:rPr>
          <w:sz w:val="16"/>
        </w:rPr>
        <w:t>Greenland</w:t>
      </w:r>
      <w:proofErr w:type="gramEnd"/>
      <w:r w:rsidRPr="00132EB0">
        <w:rPr>
          <w:sz w:val="16"/>
        </w:rPr>
        <w:t xml:space="preserve"> and Antarctic ice sheets, as well as arctic sea ice; and the rise of sea levels of 19 cm since 1901. This is projected to increase by an additional 82 cm by the end of this century at current levels of greenhouse gas emissions (ibid.: 13). Climate change impacts are already felt with increased occurrences of heat waves, heavy rain fall, increased risk of flooding and impacts on food and water security in </w:t>
      </w:r>
      <w:proofErr w:type="gramStart"/>
      <w:r w:rsidRPr="00132EB0">
        <w:rPr>
          <w:sz w:val="16"/>
        </w:rPr>
        <w:t>a number of</w:t>
      </w:r>
      <w:proofErr w:type="gramEnd"/>
      <w:r w:rsidRPr="00132EB0">
        <w:rPr>
          <w:sz w:val="16"/>
        </w:rPr>
        <w:t xml:space="preserve"> regions around the world. It is projected that with a rise of 2° of global temperatures, 280 million people worldwide (with greatest numbers in China, </w:t>
      </w:r>
      <w:proofErr w:type="gramStart"/>
      <w:r w:rsidRPr="00132EB0">
        <w:rPr>
          <w:sz w:val="16"/>
        </w:rPr>
        <w:t>India</w:t>
      </w:r>
      <w:proofErr w:type="gramEnd"/>
      <w:r w:rsidRPr="00132EB0">
        <w:rPr>
          <w:sz w:val="16"/>
        </w:rPr>
        <w:t xml:space="preserve"> and Bangladesh) would be affected by sea level rise, escalating to a projected 627 million people under a 4° scenario (Strauss et al. 2015: 10). At the 21st Conference of Parties of the United Nations Framework Convention on Climate Change in Paris in 2015, representatives agreed that action should be taken to limit rise of global temperatures to 2° and Fig. 4.2 Concentration of CO2 in the atmosphere. Source NASA, available from https://climate.nasa.gov/vital-signs/carbon-dioxide/.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w:t>
      </w:r>
      <w:proofErr w:type="spellStart"/>
      <w:r w:rsidRPr="00132EB0">
        <w:rPr>
          <w:sz w:val="16"/>
        </w:rPr>
        <w:t>stabilised</w:t>
      </w:r>
      <w:proofErr w:type="spellEnd"/>
      <w:r w:rsidRPr="00132EB0">
        <w:rPr>
          <w:sz w:val="16"/>
        </w:rPr>
        <w:t xml:space="preserve">; moreover, a range of climate change impacts are deemed irreversible (IPCC 2014: 16). </w:t>
      </w:r>
      <w:r w:rsidRPr="00132EB0">
        <w:rPr>
          <w:rStyle w:val="StyleUnderline"/>
        </w:rPr>
        <w:t xml:space="preserve">One controversial question in the debate about economic growth and environmental impacts has been whether growth can be </w:t>
      </w:r>
      <w:r w:rsidRPr="00132EB0">
        <w:rPr>
          <w:rStyle w:val="Emphasis"/>
        </w:rPr>
        <w:t>decoupled from the damage it causes</w:t>
      </w:r>
      <w:r w:rsidRPr="00132EB0">
        <w:rPr>
          <w:sz w:val="16"/>
        </w:rPr>
        <w:t xml:space="preserve">. </w:t>
      </w:r>
      <w:r w:rsidRPr="00132EB0">
        <w:rPr>
          <w:rStyle w:val="StyleUnderline"/>
        </w:rPr>
        <w:t>Important to this</w:t>
      </w:r>
      <w:r w:rsidRPr="00132EB0">
        <w:rPr>
          <w:sz w:val="16"/>
        </w:rPr>
        <w:t xml:space="preserve"> debate </w:t>
      </w:r>
      <w:r w:rsidRPr="00132EB0">
        <w:rPr>
          <w:rStyle w:val="StyleUnderline"/>
        </w:rPr>
        <w:t xml:space="preserve">is the theory of the </w:t>
      </w:r>
      <w:r w:rsidRPr="00132EB0">
        <w:rPr>
          <w:rStyle w:val="Emphasis"/>
        </w:rPr>
        <w:t>E</w:t>
      </w:r>
      <w:r w:rsidRPr="00132EB0">
        <w:rPr>
          <w:rStyle w:val="StyleUnderline"/>
        </w:rPr>
        <w:t xml:space="preserve">nvironmental </w:t>
      </w:r>
      <w:r w:rsidRPr="00E81CF7">
        <w:rPr>
          <w:rStyle w:val="Emphasis"/>
          <w:highlight w:val="green"/>
        </w:rPr>
        <w:t>K</w:t>
      </w:r>
      <w:r w:rsidRPr="00132EB0">
        <w:rPr>
          <w:rStyle w:val="StyleUnderline"/>
        </w:rPr>
        <w:t xml:space="preserve">uznets </w:t>
      </w:r>
      <w:r w:rsidRPr="00E81CF7">
        <w:rPr>
          <w:rStyle w:val="Emphasis"/>
          <w:highlight w:val="green"/>
        </w:rPr>
        <w:t>C</w:t>
      </w:r>
      <w:r w:rsidRPr="00132EB0">
        <w:rPr>
          <w:rStyle w:val="StyleUnderline"/>
        </w:rPr>
        <w:t>urve</w:t>
      </w:r>
      <w:r w:rsidRPr="00132EB0">
        <w:rPr>
          <w:sz w:val="16"/>
        </w:rPr>
        <w:t xml:space="preserve"> which applies Simon Kuznets’ </w:t>
      </w:r>
      <w:proofErr w:type="spellStart"/>
      <w:r w:rsidRPr="00132EB0">
        <w:rPr>
          <w:sz w:val="16"/>
        </w:rPr>
        <w:t>hypothesised</w:t>
      </w:r>
      <w:proofErr w:type="spellEnd"/>
      <w:r w:rsidRPr="00132EB0">
        <w:rPr>
          <w:sz w:val="16"/>
        </w:rPr>
        <w:t xml:space="preserve"> inverted u-shaped relationship between economic development and income inequality to the relationship between economic development and environmental degradation. According to this theory, 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 Therefore, this theory suggests that it is possible to decouple economic growth (measured in GDP) from its environmental implications. The </w:t>
      </w:r>
      <w:proofErr w:type="gramStart"/>
      <w:r w:rsidRPr="00132EB0">
        <w:rPr>
          <w:sz w:val="16"/>
        </w:rPr>
        <w:t>counter-argument</w:t>
      </w:r>
      <w:proofErr w:type="gramEnd"/>
      <w:r w:rsidRPr="00132EB0">
        <w:rPr>
          <w:sz w:val="16"/>
        </w:rPr>
        <w:t xml:space="preserve"> to </w:t>
      </w:r>
      <w:r w:rsidRPr="00132EB0">
        <w:rPr>
          <w:rStyle w:val="StyleUnderline"/>
        </w:rPr>
        <w:t>this theory</w:t>
      </w:r>
      <w:r w:rsidRPr="00132EB0">
        <w:rPr>
          <w:sz w:val="16"/>
        </w:rPr>
        <w:t xml:space="preserve"> is that it </w:t>
      </w:r>
      <w:r w:rsidRPr="00E81CF7">
        <w:rPr>
          <w:rStyle w:val="StyleUnderline"/>
          <w:highlight w:val="green"/>
        </w:rPr>
        <w:t>do</w:t>
      </w:r>
      <w:r w:rsidRPr="00132EB0">
        <w:rPr>
          <w:rStyle w:val="StyleUnderline"/>
        </w:rPr>
        <w:t xml:space="preserve">es </w:t>
      </w:r>
      <w:r w:rsidRPr="00E81CF7">
        <w:rPr>
          <w:rStyle w:val="StyleUnderline"/>
          <w:highlight w:val="green"/>
        </w:rPr>
        <w:t>not take into</w:t>
      </w:r>
      <w:r w:rsidRPr="00132EB0">
        <w:rPr>
          <w:rStyle w:val="StyleUnderline"/>
        </w:rPr>
        <w:t xml:space="preserve"> </w:t>
      </w:r>
      <w:r w:rsidRPr="00E81CF7">
        <w:rPr>
          <w:rStyle w:val="StyleUnderline"/>
          <w:highlight w:val="green"/>
        </w:rPr>
        <w:t xml:space="preserve">account </w:t>
      </w:r>
      <w:r w:rsidRPr="00132EB0">
        <w:rPr>
          <w:rStyle w:val="StyleUnderline"/>
        </w:rPr>
        <w:t xml:space="preserve">the </w:t>
      </w:r>
      <w:r w:rsidRPr="00E81CF7">
        <w:rPr>
          <w:rStyle w:val="StyleUnderline"/>
          <w:highlight w:val="green"/>
        </w:rPr>
        <w:t xml:space="preserve">difference between </w:t>
      </w:r>
      <w:r w:rsidRPr="00E81CF7">
        <w:rPr>
          <w:rStyle w:val="Emphasis"/>
          <w:highlight w:val="green"/>
        </w:rPr>
        <w:t>relative and absolute decoupling</w:t>
      </w:r>
      <w:r w:rsidRPr="00132EB0">
        <w:rPr>
          <w:sz w:val="16"/>
        </w:rPr>
        <w:t xml:space="preserve">. </w:t>
      </w:r>
      <w:r w:rsidRPr="00132EB0">
        <w:rPr>
          <w:rStyle w:val="Emphasis"/>
        </w:rPr>
        <w:t>Relative</w:t>
      </w:r>
      <w:r w:rsidRPr="00132EB0">
        <w:rPr>
          <w:sz w:val="16"/>
        </w:rPr>
        <w:t xml:space="preserve"> </w:t>
      </w:r>
      <w:r w:rsidRPr="00132EB0">
        <w:rPr>
          <w:rStyle w:val="StyleUnderline"/>
        </w:rPr>
        <w:t xml:space="preserve">decoupling refers to the environmental impacts generated over time </w:t>
      </w:r>
      <w:r w:rsidRPr="00132EB0">
        <w:rPr>
          <w:rStyle w:val="Emphasis"/>
        </w:rPr>
        <w:t>per unit of economic output</w:t>
      </w:r>
      <w:r w:rsidRPr="00132EB0">
        <w:rPr>
          <w:sz w:val="16"/>
        </w:rPr>
        <w:t xml:space="preserve">, for instance CO2 emissions per million of US$. </w:t>
      </w:r>
      <w:r w:rsidRPr="00132EB0">
        <w:rPr>
          <w:rStyle w:val="StyleUnderline"/>
        </w:rPr>
        <w:t xml:space="preserve">In contrast, absolute decoupling would examine </w:t>
      </w:r>
      <w:r w:rsidRPr="00132EB0">
        <w:rPr>
          <w:rStyle w:val="Emphasis"/>
        </w:rPr>
        <w:t>aggregate environmental impact</w:t>
      </w:r>
      <w:r w:rsidRPr="00132EB0">
        <w:rPr>
          <w:rStyle w:val="StyleUnderline"/>
        </w:rPr>
        <w:t xml:space="preserve">, compared to total economic output over time. </w:t>
      </w:r>
      <w:r w:rsidRPr="00132EB0">
        <w:rPr>
          <w:sz w:val="16"/>
        </w:rPr>
        <w:t xml:space="preserve">Here it has been argued that while relative decoupling may be possible as the environmental impact per unit of economic output decreases over time due to efficiency gains, absolute decoupling is much harder to achieve while growth continues. Indeed, </w:t>
      </w:r>
      <w:r w:rsidRPr="00E81CF7">
        <w:rPr>
          <w:rStyle w:val="StyleUnderline"/>
          <w:highlight w:val="green"/>
        </w:rPr>
        <w:t xml:space="preserve">there is </w:t>
      </w:r>
      <w:r w:rsidRPr="00E81CF7">
        <w:rPr>
          <w:rStyle w:val="Emphasis"/>
          <w:highlight w:val="green"/>
        </w:rPr>
        <w:t>no ev</w:t>
      </w:r>
      <w:r w:rsidRPr="00132EB0">
        <w:rPr>
          <w:rStyle w:val="StyleUnderline"/>
        </w:rPr>
        <w:t xml:space="preserve">idence </w:t>
      </w:r>
      <w:r w:rsidRPr="00E81CF7">
        <w:rPr>
          <w:rStyle w:val="Emphasis"/>
          <w:highlight w:val="green"/>
        </w:rPr>
        <w:t xml:space="preserve">for absolute </w:t>
      </w:r>
      <w:r w:rsidRPr="00132EB0">
        <w:rPr>
          <w:rStyle w:val="Emphasis"/>
        </w:rPr>
        <w:t>decoupling</w:t>
      </w:r>
      <w:r w:rsidRPr="00132EB0">
        <w:rPr>
          <w:rStyle w:val="StyleUnderline"/>
        </w:rPr>
        <w:t xml:space="preserve"> as </w:t>
      </w:r>
      <w:r w:rsidRPr="00132EB0">
        <w:rPr>
          <w:rStyle w:val="Emphasis"/>
        </w:rPr>
        <w:t>total</w:t>
      </w:r>
      <w:r w:rsidRPr="00132EB0">
        <w:rPr>
          <w:rStyle w:val="StyleUnderline"/>
        </w:rPr>
        <w:t xml:space="preserve"> environmental impacts</w:t>
      </w:r>
      <w:r w:rsidRPr="00132EB0">
        <w:rPr>
          <w:sz w:val="16"/>
        </w:rPr>
        <w:t xml:space="preserve">, for instance total global CO2 emissions, </w:t>
      </w:r>
      <w:r w:rsidRPr="00132EB0">
        <w:rPr>
          <w:rStyle w:val="StyleUnderline"/>
        </w:rPr>
        <w:t>are</w:t>
      </w:r>
      <w:r w:rsidRPr="00132EB0">
        <w:rPr>
          <w:sz w:val="16"/>
        </w:rPr>
        <w:t xml:space="preserve"> </w:t>
      </w:r>
      <w:r w:rsidRPr="00132EB0">
        <w:rPr>
          <w:rStyle w:val="Emphasis"/>
        </w:rPr>
        <w:t>still rising</w:t>
      </w:r>
      <w:r w:rsidRPr="00132EB0">
        <w:rPr>
          <w:sz w:val="16"/>
        </w:rPr>
        <w:t xml:space="preserve"> with rising global GDP (Jackson 2011: 67–86). This is </w:t>
      </w:r>
      <w:r w:rsidRPr="00132EB0">
        <w:rPr>
          <w:rStyle w:val="StyleUnderline"/>
        </w:rPr>
        <w:t xml:space="preserve">partly </w:t>
      </w:r>
      <w:r w:rsidRPr="00E81CF7">
        <w:rPr>
          <w:rStyle w:val="StyleUnderline"/>
          <w:highlight w:val="green"/>
        </w:rPr>
        <w:t xml:space="preserve">due to </w:t>
      </w:r>
      <w:r w:rsidRPr="00E81CF7">
        <w:rPr>
          <w:rStyle w:val="Emphasis"/>
          <w:highlight w:val="green"/>
        </w:rPr>
        <w:t xml:space="preserve">rebound </w:t>
      </w:r>
      <w:r w:rsidRPr="00132EB0">
        <w:rPr>
          <w:rStyle w:val="Emphasis"/>
        </w:rPr>
        <w:t>effects</w:t>
      </w:r>
      <w:r w:rsidRPr="00132EB0">
        <w:rPr>
          <w:sz w:val="16"/>
        </w:rPr>
        <w:t xml:space="preserve"> which we discussed in Chap. 2: rising consumption because the increase in efficiency has made it cheaper to produce/consume (Jackson 2011: 67–86; see also Czech 2013: Chap. 8 </w:t>
      </w:r>
      <w:proofErr w:type="spellStart"/>
      <w:r w:rsidRPr="00132EB0">
        <w:rPr>
          <w:sz w:val="16"/>
        </w:rPr>
        <w:t>criticising</w:t>
      </w:r>
      <w:proofErr w:type="spellEnd"/>
      <w:r w:rsidRPr="00132EB0">
        <w:rPr>
          <w:sz w:val="16"/>
        </w:rPr>
        <w:t xml:space="preserve"> “green growth”). Furthermore, if decoupling is examined at the country level, one would need to take </w:t>
      </w:r>
      <w:proofErr w:type="spellStart"/>
      <w:r w:rsidRPr="00132EB0">
        <w:rPr>
          <w:sz w:val="16"/>
        </w:rPr>
        <w:t>consumptionbased</w:t>
      </w:r>
      <w:proofErr w:type="spellEnd"/>
      <w:r w:rsidRPr="00132EB0">
        <w:rPr>
          <w:sz w:val="16"/>
        </w:rPr>
        <w:t xml:space="preserve"> resource use/emissions into account rather than </w:t>
      </w:r>
      <w:proofErr w:type="spellStart"/>
      <w:r w:rsidRPr="00132EB0">
        <w:rPr>
          <w:sz w:val="16"/>
        </w:rPr>
        <w:t>productionbased</w:t>
      </w:r>
      <w:proofErr w:type="spellEnd"/>
      <w:r w:rsidRPr="00132EB0">
        <w:rPr>
          <w:sz w:val="16"/>
        </w:rPr>
        <w:t xml:space="preserve"> impacts. </w:t>
      </w:r>
      <w:r w:rsidRPr="00132EB0">
        <w:rPr>
          <w:rStyle w:val="StyleUnderline"/>
        </w:rPr>
        <w:t xml:space="preserve">Substantial environmental impacts related to everything that is consumed in rich countries occur in </w:t>
      </w:r>
      <w:r w:rsidRPr="00132EB0">
        <w:rPr>
          <w:rStyle w:val="Emphasis"/>
        </w:rPr>
        <w:t>developing countries from which goods are imported</w:t>
      </w:r>
      <w:r w:rsidRPr="00132EB0">
        <w:rPr>
          <w:rStyle w:val="StyleUnderline"/>
        </w:rPr>
        <w:t>. A focus on production-based environmental impacts would</w:t>
      </w:r>
      <w:r w:rsidRPr="00132EB0">
        <w:rPr>
          <w:sz w:val="16"/>
        </w:rPr>
        <w:t xml:space="preserve"> hence </w:t>
      </w:r>
      <w:r w:rsidRPr="00132EB0">
        <w:rPr>
          <w:rStyle w:val="StyleUnderline"/>
        </w:rPr>
        <w:t>be</w:t>
      </w:r>
      <w:r w:rsidRPr="00132EB0">
        <w:rPr>
          <w:sz w:val="16"/>
        </w:rPr>
        <w:t xml:space="preserve"> </w:t>
      </w:r>
      <w:r w:rsidRPr="00132EB0">
        <w:rPr>
          <w:rStyle w:val="Emphasis"/>
        </w:rPr>
        <w:t>misleading</w:t>
      </w:r>
      <w:r w:rsidRPr="00132EB0">
        <w:rPr>
          <w:sz w:val="16"/>
        </w:rPr>
        <w:t xml:space="preserve"> </w:t>
      </w:r>
      <w:r w:rsidRPr="00132EB0">
        <w:rPr>
          <w:rStyle w:val="StyleUnderline"/>
        </w:rPr>
        <w:t xml:space="preserve">as it </w:t>
      </w:r>
      <w:r w:rsidRPr="00132EB0">
        <w:rPr>
          <w:rStyle w:val="Emphasis"/>
        </w:rPr>
        <w:t>ignores the [and] environmental impacts</w:t>
      </w:r>
      <w:r w:rsidRPr="00132EB0">
        <w:rPr>
          <w:sz w:val="16"/>
        </w:rPr>
        <w:t xml:space="preserve"> </w:t>
      </w:r>
      <w:r w:rsidRPr="00132EB0">
        <w:rPr>
          <w:rStyle w:val="StyleUnderline"/>
        </w:rPr>
        <w:t xml:space="preserve">that relate to a country’s living standards and that occur </w:t>
      </w:r>
      <w:r w:rsidRPr="00132EB0">
        <w:rPr>
          <w:rStyle w:val="Emphasis"/>
        </w:rPr>
        <w:t>outside</w:t>
      </w:r>
      <w:r w:rsidRPr="00132EB0">
        <w:rPr>
          <w:rStyle w:val="StyleUnderline"/>
        </w:rPr>
        <w:t xml:space="preserve"> of </w:t>
      </w:r>
      <w:r w:rsidRPr="00132EB0">
        <w:rPr>
          <w:rStyle w:val="Emphasis"/>
        </w:rPr>
        <w:t>that country</w:t>
      </w:r>
      <w:r w:rsidRPr="00132EB0">
        <w:rPr>
          <w:rStyle w:val="StyleUnderline"/>
        </w:rPr>
        <w:t xml:space="preserve">. </w:t>
      </w:r>
      <w:r w:rsidRPr="00132EB0">
        <w:rPr>
          <w:sz w:val="16"/>
        </w:rPr>
        <w:t xml:space="preserve">Social Critiques of Growth Economic growth has not only been </w:t>
      </w:r>
      <w:proofErr w:type="spellStart"/>
      <w:r w:rsidRPr="00132EB0">
        <w:rPr>
          <w:sz w:val="16"/>
        </w:rPr>
        <w:t>criticised</w:t>
      </w:r>
      <w:proofErr w:type="spellEnd"/>
      <w:r w:rsidRPr="00132EB0">
        <w:rPr>
          <w:sz w:val="16"/>
        </w:rPr>
        <w:t xml:space="preserve">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(Douthwaite 1999: 14; Stiglitz et al. 2011: 23), and the roles of capital stocks and of leisure in generating welfare (Costanza et al. 2015: 137). Furthermore, all market transactions make a positive contribution to GDP, regardless of whether expenditures increase or decrease welfare. </w:t>
      </w:r>
      <w:proofErr w:type="gramStart"/>
      <w:r w:rsidRPr="00132EB0">
        <w:rPr>
          <w:sz w:val="16"/>
        </w:rPr>
        <w:t>Similar to</w:t>
      </w:r>
      <w:proofErr w:type="gramEnd"/>
      <w:r w:rsidRPr="00132EB0">
        <w:rPr>
          <w:sz w:val="16"/>
        </w:rPr>
        <w:t xml:space="preserve">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w:t>
      </w:r>
      <w:proofErr w:type="gramStart"/>
      <w:r w:rsidRPr="00132EB0">
        <w:rPr>
          <w:sz w:val="16"/>
        </w:rPr>
        <w:t>take into account</w:t>
      </w:r>
      <w:proofErr w:type="gramEnd"/>
      <w:r w:rsidRPr="00132EB0">
        <w:rPr>
          <w:sz w:val="16"/>
        </w:rPr>
        <w:t xml:space="preserve">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 has negative impacts on social wellbeing (Wilkinson and Pickett 2009), this would be masked by rising GDP figures (Douthwaite 1999: 17). An even more fundamental criticism of GDP as a measure of wellbeing is that it focuses on the accumulation of money or wealth and thus on the material aspects of wellbeing. Such a narrow conception of the goals of economic activity and wellbeing has been </w:t>
      </w:r>
      <w:proofErr w:type="spellStart"/>
      <w:r w:rsidRPr="00132EB0">
        <w:rPr>
          <w:sz w:val="16"/>
        </w:rPr>
        <w:t>criticised</w:t>
      </w:r>
      <w:proofErr w:type="spellEnd"/>
      <w:r w:rsidRPr="00132EB0">
        <w:rPr>
          <w:sz w:val="16"/>
        </w:rPr>
        <w:t xml:space="preserve"> </w:t>
      </w:r>
      <w:proofErr w:type="gramStart"/>
      <w:r w:rsidRPr="00132EB0">
        <w:rPr>
          <w:sz w:val="16"/>
        </w:rPr>
        <w:t>early on in the</w:t>
      </w:r>
      <w:proofErr w:type="gramEnd"/>
      <w:r w:rsidRPr="00132EB0">
        <w:rPr>
          <w:sz w:val="16"/>
        </w:rPr>
        <w:t xml:space="preserve"> history of economic thought, e.g. by Aristotle’s distinction between </w:t>
      </w:r>
      <w:proofErr w:type="spellStart"/>
      <w:r w:rsidRPr="00132EB0">
        <w:rPr>
          <w:sz w:val="16"/>
        </w:rPr>
        <w:t>oikonomia</w:t>
      </w:r>
      <w:proofErr w:type="spellEnd"/>
      <w:r w:rsidRPr="00132EB0">
        <w:rPr>
          <w:sz w:val="16"/>
        </w:rPr>
        <w:t xml:space="preserve">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Paech 2013; Schneider et al. 2010) as we will discuss this in more detail in Chap. 5. Arguments About the Psychological and S </w:t>
      </w:r>
      <w:proofErr w:type="spellStart"/>
      <w:r w:rsidRPr="00132EB0">
        <w:rPr>
          <w:sz w:val="16"/>
        </w:rPr>
        <w:t>ocial</w:t>
      </w:r>
      <w:proofErr w:type="spellEnd"/>
      <w:r w:rsidRPr="00132EB0">
        <w:rPr>
          <w:sz w:val="16"/>
        </w:rPr>
        <w:t xml:space="preserve"> Costs of G </w:t>
      </w:r>
      <w:proofErr w:type="spellStart"/>
      <w:r w:rsidRPr="00132EB0">
        <w:rPr>
          <w:sz w:val="16"/>
        </w:rPr>
        <w:t>rowth</w:t>
      </w:r>
      <w:proofErr w:type="spellEnd"/>
      <w:r w:rsidRPr="00132EB0">
        <w:rPr>
          <w:sz w:val="16"/>
        </w:rPr>
        <w:t xml:space="preserve"> </w:t>
      </w:r>
      <w:proofErr w:type="gramStart"/>
      <w:r w:rsidRPr="00132EB0">
        <w:rPr>
          <w:sz w:val="16"/>
        </w:rPr>
        <w:t>The</w:t>
      </w:r>
      <w:proofErr w:type="gramEnd"/>
      <w:r w:rsidRPr="00132EB0">
        <w:rPr>
          <w:sz w:val="16"/>
        </w:rPr>
        <w:t xml:space="preserv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and collective social costs of economic growth. First, there is the argument that the need to keep up with ever-rising living standards and new consumer habits, “keeping up with the Joneses”—a lot of which is seen to be driven by advertisement and social pressure rather than real needs, for instance fashionable clothing or gadgets—can generate stress and increase the occurrence of mental disorders (James 2007; Offer 2006; </w:t>
      </w:r>
      <w:proofErr w:type="spellStart"/>
      <w:r w:rsidRPr="00132EB0">
        <w:rPr>
          <w:sz w:val="16"/>
        </w:rPr>
        <w:t>Kasser</w:t>
      </w:r>
      <w:proofErr w:type="spellEnd"/>
      <w:r w:rsidRPr="00132EB0">
        <w:rPr>
          <w:sz w:val="16"/>
        </w:rPr>
        <w:t xml:space="preserve"> 2002). 48 M. BÜCHS AND M. KOCH Second, it has been argued that economic growth can imply wider social costs. For instance, with its emphasis on individual gain, market relations and competition, and the need that it generates for spatial mobility (e.g. for successful participation in education and </w:t>
      </w:r>
      <w:proofErr w:type="spellStart"/>
      <w:r w:rsidRPr="00132EB0">
        <w:rPr>
          <w:sz w:val="16"/>
        </w:rPr>
        <w:t>labour</w:t>
      </w:r>
      <w:proofErr w:type="spellEnd"/>
      <w:r w:rsidRPr="00132EB0">
        <w:rPr>
          <w:sz w:val="16"/>
        </w:rPr>
        <w:t xml:space="preserve"> markets), it is feared to undermine moral and social capital and put a strain on family and community relations, potentially even leading to increasing divorce and crime rates (Douthwaite 1999; Daly and Cobb 1989: 50–51; Hirsch 1976). Social costs of technological development and </w:t>
      </w:r>
      <w:proofErr w:type="spellStart"/>
      <w:r w:rsidRPr="00132EB0">
        <w:rPr>
          <w:sz w:val="16"/>
        </w:rPr>
        <w:t>industrialisation</w:t>
      </w:r>
      <w:proofErr w:type="spellEnd"/>
      <w:r w:rsidRPr="00132EB0">
        <w:rPr>
          <w:sz w:val="16"/>
        </w:rPr>
        <w:t xml:space="preserve"> also include industrial workplace and traffic accidents and time lost in traffic jams and for commuting (Czech 2013: Chap. 2; Stiglitz et al. 2011: 24). Technological innovation which arises from growth can also act as a factor for job losses and increasing job insecurity (Douthwaite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w:t>
      </w:r>
      <w:proofErr w:type="spellStart"/>
      <w:r w:rsidRPr="00132EB0">
        <w:rPr>
          <w:sz w:val="16"/>
        </w:rPr>
        <w:t>i</w:t>
      </w:r>
      <w:proofErr w:type="spellEnd"/>
      <w:r w:rsidRPr="00132EB0">
        <w:rPr>
          <w:sz w:val="16"/>
        </w:rPr>
        <w:t xml:space="preserve">-Martin 2006; </w:t>
      </w:r>
      <w:proofErr w:type="spellStart"/>
      <w:r w:rsidRPr="00132EB0">
        <w:rPr>
          <w:sz w:val="16"/>
        </w:rPr>
        <w:t>Rougoor</w:t>
      </w:r>
      <w:proofErr w:type="spellEnd"/>
      <w:r w:rsidRPr="00132EB0">
        <w:rPr>
          <w:sz w:val="16"/>
        </w:rPr>
        <w:t xml:space="preserve"> and van </w:t>
      </w:r>
      <w:proofErr w:type="spellStart"/>
      <w:r w:rsidRPr="00132EB0">
        <w:rPr>
          <w:sz w:val="16"/>
        </w:rPr>
        <w:t>Marrewijk</w:t>
      </w:r>
      <w:proofErr w:type="spellEnd"/>
      <w:r w:rsidRPr="00132EB0">
        <w:rPr>
          <w:sz w:val="16"/>
        </w:rPr>
        <w:t xml:space="preserve">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w:t>
      </w:r>
      <w:proofErr w:type="spellStart"/>
      <w:r w:rsidRPr="00132EB0">
        <w:rPr>
          <w:sz w:val="16"/>
        </w:rPr>
        <w:t>Saez</w:t>
      </w:r>
      <w:proofErr w:type="spellEnd"/>
      <w:r w:rsidRPr="00132EB0">
        <w:rPr>
          <w:sz w:val="16"/>
        </w:rPr>
        <w:t xml:space="preserve">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w:t>
      </w:r>
      <w:proofErr w:type="spellStart"/>
      <w:r w:rsidRPr="00132EB0">
        <w:rPr>
          <w:sz w:val="16"/>
        </w:rPr>
        <w:t>Rahnema</w:t>
      </w:r>
      <w:proofErr w:type="spellEnd"/>
      <w:r w:rsidRPr="00132EB0">
        <w:rPr>
          <w:sz w:val="16"/>
        </w:rPr>
        <w:t xml:space="preserve"> and </w:t>
      </w:r>
      <w:proofErr w:type="spellStart"/>
      <w:r w:rsidRPr="00132EB0">
        <w:rPr>
          <w:sz w:val="16"/>
        </w:rPr>
        <w:t>Bawtree</w:t>
      </w:r>
      <w:proofErr w:type="spellEnd"/>
      <w:r w:rsidRPr="00132EB0">
        <w:rPr>
          <w:sz w:val="16"/>
        </w:rPr>
        <w:t xml:space="preserv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w:t>
      </w:r>
      <w:proofErr w:type="gramStart"/>
      <w:r w:rsidRPr="00132EB0">
        <w:rPr>
          <w:sz w:val="16"/>
        </w:rPr>
        <w:t>floods</w:t>
      </w:r>
      <w:proofErr w:type="gramEnd"/>
      <w:r w:rsidRPr="00132EB0">
        <w:rPr>
          <w:sz w:val="16"/>
        </w:rPr>
        <w:t xml:space="preserve"> and severe weather events, the 4 CRITIQUES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sidRPr="00132EB0">
        <w:rPr>
          <w:rStyle w:val="StyleUnderline"/>
        </w:rPr>
        <w:t xml:space="preserve">Since greenhouse gas emissions are driven by economic growth, the development of </w:t>
      </w:r>
      <w:r w:rsidRPr="00132EB0">
        <w:rPr>
          <w:rStyle w:val="Emphasis"/>
        </w:rPr>
        <w:t>alternative economic models that do not depend on growth</w:t>
      </w:r>
      <w:r w:rsidRPr="00132EB0">
        <w:rPr>
          <w:rStyle w:val="StyleUnderline"/>
        </w:rPr>
        <w:t xml:space="preserve"> is </w:t>
      </w:r>
      <w:r w:rsidRPr="00132EB0">
        <w:rPr>
          <w:rStyle w:val="Emphasis"/>
        </w:rPr>
        <w:t>urgent</w:t>
      </w:r>
      <w:r w:rsidRPr="00132EB0">
        <w:rPr>
          <w:rStyle w:val="StyleUnderline"/>
        </w:rPr>
        <w:t xml:space="preserve"> since </w:t>
      </w:r>
      <w:r w:rsidRPr="00132EB0">
        <w:rPr>
          <w:rStyle w:val="Emphasis"/>
        </w:rPr>
        <w:t xml:space="preserve">continued growth “threatens </w:t>
      </w:r>
      <w:r w:rsidRPr="00132EB0">
        <w:rPr>
          <w:sz w:val="16"/>
        </w:rPr>
        <w:t xml:space="preserve">to alter </w:t>
      </w:r>
      <w:r w:rsidRPr="00132EB0">
        <w:rPr>
          <w:rStyle w:val="Emphasis"/>
        </w:rPr>
        <w:t>the ability of the Earth to support life”</w:t>
      </w:r>
      <w:r w:rsidRPr="00132EB0">
        <w:rPr>
          <w:sz w:val="16"/>
        </w:rPr>
        <w:t xml:space="preserve"> (Daly and Farley 2011: 12).</w:t>
      </w:r>
    </w:p>
    <w:p w14:paraId="0F52A950" w14:textId="77777777" w:rsidR="00400CE6" w:rsidRPr="00132EB0" w:rsidRDefault="00400CE6" w:rsidP="00400CE6"/>
    <w:p w14:paraId="71360E0B" w14:textId="77777777" w:rsidR="00400CE6" w:rsidRPr="00132EB0" w:rsidRDefault="00400CE6" w:rsidP="00400CE6">
      <w:pPr>
        <w:pStyle w:val="Heading4"/>
        <w:rPr>
          <w:rFonts w:cs="Calibri"/>
          <w:iCs w:val="0"/>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41C5ADBD" w14:textId="77777777" w:rsidR="00400CE6" w:rsidRPr="00132EB0" w:rsidRDefault="00400CE6" w:rsidP="00400CE6">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12" w:history="1">
        <w:r w:rsidRPr="00132EB0">
          <w:rPr>
            <w:color w:val="000000" w:themeColor="text1"/>
          </w:rPr>
          <w:t>https://www.livescience.com/65633-climate-change-dooms-humans-by-2050.html</w:t>
        </w:r>
      </w:hyperlink>
      <w:r w:rsidRPr="00132EB0">
        <w:rPr>
          <w:color w:val="000000" w:themeColor="text1"/>
        </w:rPr>
        <w:t>] Justin</w:t>
      </w:r>
    </w:p>
    <w:p w14:paraId="57A6FB4F" w14:textId="77777777" w:rsidR="00400CE6" w:rsidRPr="00132EB0" w:rsidRDefault="00400CE6" w:rsidP="00400CE6">
      <w:pPr>
        <w:rPr>
          <w:color w:val="000000" w:themeColor="text1"/>
          <w:u w:val="single"/>
        </w:rPr>
      </w:pPr>
      <w:r w:rsidRPr="00132EB0">
        <w:rPr>
          <w:color w:val="000000" w:themeColor="text1"/>
          <w:sz w:val="16"/>
        </w:rPr>
        <w:t xml:space="preserve">The current climate crisis, they say, is larger and more complex than any humans have ever dealt with before. </w:t>
      </w:r>
      <w:r w:rsidRPr="00132EB0">
        <w:rPr>
          <w:color w:val="000000" w:themeColor="text1"/>
          <w:u w:val="single"/>
        </w:rPr>
        <w:t xml:space="preserve">General climate </w:t>
      </w:r>
      <w:r w:rsidRPr="00E81CF7">
        <w:rPr>
          <w:color w:val="000000" w:themeColor="text1"/>
          <w:highlight w:val="green"/>
          <w:u w:val="single"/>
        </w:rPr>
        <w:t>models</w:t>
      </w:r>
      <w:r w:rsidRPr="00132EB0">
        <w:rPr>
          <w:color w:val="000000" w:themeColor="text1"/>
          <w:sz w:val="16"/>
        </w:rPr>
        <w:t xml:space="preserve"> — like the one that the </w:t>
      </w:r>
      <w:hyperlink r:id="rId13" w:history="1">
        <w:r w:rsidRPr="00132EB0">
          <w:rPr>
            <w:rStyle w:val="Hyperlink"/>
            <w:color w:val="000000" w:themeColor="text1"/>
            <w:u w:val="single"/>
            <w:bdr w:val="none" w:sz="0" w:space="0" w:color="auto" w:frame="1"/>
          </w:rPr>
          <w:t>United Nations' Panel on Climate Change</w:t>
        </w:r>
      </w:hyperlink>
      <w:r w:rsidRPr="00132EB0">
        <w:rPr>
          <w:color w:val="000000" w:themeColor="text1"/>
          <w:sz w:val="16"/>
        </w:rPr>
        <w:t xml:space="preserve"> (IPCC) used in 2018 to predict that a global temperature increase of 3.6 degrees Fahrenheit (2 degrees Celsius) could put hundreds of millions of people at risk — </w:t>
      </w:r>
      <w:r w:rsidRPr="00E81CF7">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81CF7">
        <w:rPr>
          <w:b/>
          <w:bCs/>
          <w:color w:val="000000" w:themeColor="text1"/>
          <w:highlight w:val="green"/>
          <w:u w:val="single"/>
        </w:rPr>
        <w:t xml:space="preserve">interlinked </w:t>
      </w:r>
      <w:r w:rsidRPr="00132EB0">
        <w:rPr>
          <w:b/>
          <w:bCs/>
          <w:color w:val="000000" w:themeColor="text1"/>
          <w:u w:val="single"/>
        </w:rPr>
        <w:t xml:space="preserve">geological </w:t>
      </w:r>
      <w:r w:rsidRPr="00E81CF7">
        <w:rPr>
          <w:b/>
          <w:bCs/>
          <w:color w:val="000000" w:themeColor="text1"/>
          <w:highlight w:val="green"/>
          <w:u w:val="single"/>
        </w:rPr>
        <w:t>processes</w:t>
      </w:r>
      <w:r w:rsidRPr="00132EB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132EB0">
        <w:rPr>
          <w:color w:val="000000" w:themeColor="text1"/>
          <w:sz w:val="16"/>
        </w:rPr>
        <w:t>actually look</w:t>
      </w:r>
      <w:proofErr w:type="gramEnd"/>
      <w:r w:rsidRPr="00132EB0">
        <w:rPr>
          <w:color w:val="000000" w:themeColor="text1"/>
          <w:sz w:val="16"/>
        </w:rPr>
        <w:t xml:space="preserve"> like, then? The authors provide one particularly grim scenario that begins with </w:t>
      </w:r>
      <w:r w:rsidRPr="00132EB0">
        <w:rPr>
          <w:color w:val="000000" w:themeColor="text1"/>
          <w:u w:val="single"/>
        </w:rPr>
        <w:t xml:space="preserve">world </w:t>
      </w:r>
      <w:r w:rsidRPr="00E81CF7">
        <w:rPr>
          <w:color w:val="000000" w:themeColor="text1"/>
          <w:highlight w:val="green"/>
          <w:u w:val="single"/>
        </w:rPr>
        <w:t>governments</w:t>
      </w:r>
      <w:r w:rsidRPr="00132EB0">
        <w:rPr>
          <w:color w:val="000000" w:themeColor="text1"/>
          <w:u w:val="single"/>
        </w:rPr>
        <w:t xml:space="preserve"> "politely </w:t>
      </w:r>
      <w:r w:rsidRPr="00E81CF7">
        <w:rPr>
          <w:color w:val="000000" w:themeColor="text1"/>
          <w:highlight w:val="green"/>
          <w:u w:val="single"/>
        </w:rPr>
        <w:t>ignor</w:t>
      </w:r>
      <w:r w:rsidRPr="00132EB0">
        <w:rPr>
          <w:color w:val="000000" w:themeColor="text1"/>
          <w:u w:val="single"/>
        </w:rPr>
        <w:t>ing"</w:t>
      </w:r>
      <w:r w:rsidRPr="00132EB0">
        <w:rPr>
          <w:color w:val="000000" w:themeColor="text1"/>
          <w:sz w:val="16"/>
        </w:rPr>
        <w:t xml:space="preserve"> the advice of </w:t>
      </w:r>
      <w:r w:rsidRPr="00E81CF7">
        <w:rPr>
          <w:color w:val="000000" w:themeColor="text1"/>
          <w:highlight w:val="green"/>
          <w:u w:val="single"/>
        </w:rPr>
        <w:t>scientists</w:t>
      </w:r>
      <w:r w:rsidRPr="00132EB0">
        <w:rPr>
          <w:color w:val="000000" w:themeColor="text1"/>
          <w:sz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81CF7">
        <w:rPr>
          <w:color w:val="000000" w:themeColor="text1"/>
          <w:highlight w:val="green"/>
          <w:u w:val="single"/>
        </w:rPr>
        <w:t>ice sheets vanish</w:t>
      </w:r>
      <w:r w:rsidRPr="00132EB0">
        <w:rPr>
          <w:color w:val="000000" w:themeColor="text1"/>
          <w:u w:val="single"/>
        </w:rPr>
        <w:t>; brutal droughts kill many</w:t>
      </w:r>
      <w:r w:rsidRPr="00132EB0">
        <w:rPr>
          <w:color w:val="000000" w:themeColor="text1"/>
          <w:sz w:val="16"/>
        </w:rPr>
        <w:t xml:space="preserve"> of the trees in the </w:t>
      </w:r>
      <w:hyperlink r:id="rId14" w:history="1">
        <w:r w:rsidRPr="00132EB0">
          <w:rPr>
            <w:rStyle w:val="Hyperlink"/>
            <w:color w:val="000000" w:themeColor="text1"/>
            <w:u w:val="single"/>
            <w:bdr w:val="none" w:sz="0" w:space="0" w:color="auto" w:frame="1"/>
          </w:rPr>
          <w:t>Amazon rainforest</w:t>
        </w:r>
      </w:hyperlink>
      <w:r w:rsidRPr="00132EB0">
        <w:rPr>
          <w:color w:val="000000" w:themeColor="text1"/>
          <w:sz w:val="16"/>
        </w:rPr>
        <w:t xml:space="preserve"> (removing one of the world's largest carbon offsets); </w:t>
      </w:r>
      <w:r w:rsidRPr="00132EB0">
        <w:rPr>
          <w:color w:val="000000" w:themeColor="text1"/>
          <w:u w:val="single"/>
        </w:rPr>
        <w:t xml:space="preserve">and the planet plunges into a </w:t>
      </w:r>
      <w:r w:rsidRPr="00E81CF7">
        <w:rPr>
          <w:color w:val="000000" w:themeColor="text1"/>
          <w:highlight w:val="green"/>
          <w:u w:val="single"/>
        </w:rPr>
        <w:t>feedback loop</w:t>
      </w:r>
      <w:r w:rsidRPr="00132EB0">
        <w:rPr>
          <w:color w:val="000000" w:themeColor="text1"/>
          <w:u w:val="single"/>
        </w:rPr>
        <w:t xml:space="preserve"> of ever-hotter</w:t>
      </w:r>
      <w:r w:rsidRPr="00132EB0">
        <w:rPr>
          <w:color w:val="000000" w:themeColor="text1"/>
          <w:sz w:val="16"/>
        </w:rPr>
        <w:t xml:space="preserve">, ever-deadlier </w:t>
      </w:r>
      <w:r w:rsidRPr="00132EB0">
        <w:rPr>
          <w:color w:val="000000" w:themeColor="text1"/>
          <w:u w:val="single"/>
        </w:rPr>
        <w:t>conditions</w:t>
      </w:r>
      <w:r w:rsidRPr="00132EB0">
        <w:rPr>
          <w:color w:val="000000" w:themeColor="text1"/>
          <w:sz w:val="16"/>
        </w:rPr>
        <w:t>. "</w:t>
      </w:r>
      <w:r w:rsidRPr="00E81CF7">
        <w:rPr>
          <w:color w:val="000000" w:themeColor="text1"/>
          <w:highlight w:val="green"/>
          <w:u w:val="single"/>
        </w:rPr>
        <w:t>Thirty-five percent of</w:t>
      </w:r>
      <w:r w:rsidRPr="00132EB0">
        <w:rPr>
          <w:color w:val="000000" w:themeColor="text1"/>
          <w:u w:val="single"/>
        </w:rPr>
        <w:t xml:space="preserve"> the global </w:t>
      </w:r>
      <w:r w:rsidRPr="00E81CF7">
        <w:rPr>
          <w:color w:val="000000" w:themeColor="text1"/>
          <w:highlight w:val="green"/>
          <w:u w:val="single"/>
        </w:rPr>
        <w:t>land</w:t>
      </w:r>
      <w:r w:rsidRPr="00132EB0">
        <w:rPr>
          <w:color w:val="000000" w:themeColor="text1"/>
          <w:u w:val="single"/>
        </w:rPr>
        <w:t xml:space="preserve"> area, </w:t>
      </w:r>
      <w:r w:rsidRPr="00E81CF7">
        <w:rPr>
          <w:color w:val="000000" w:themeColor="text1"/>
          <w:highlight w:val="green"/>
          <w:u w:val="single"/>
        </w:rPr>
        <w:t xml:space="preserve">and </w:t>
      </w:r>
      <w:r w:rsidRPr="00E81CF7">
        <w:rPr>
          <w:b/>
          <w:bCs/>
          <w:color w:val="000000" w:themeColor="text1"/>
          <w:highlight w:val="green"/>
          <w:u w:val="single"/>
        </w:rPr>
        <w:t xml:space="preserve">55 percent of </w:t>
      </w:r>
      <w:r w:rsidRPr="00132EB0">
        <w:rPr>
          <w:b/>
          <w:bCs/>
          <w:color w:val="000000" w:themeColor="text1"/>
          <w:u w:val="single"/>
        </w:rPr>
        <w:t xml:space="preserve">the global </w:t>
      </w:r>
      <w:r w:rsidRPr="00E81CF7">
        <w:rPr>
          <w:b/>
          <w:bCs/>
          <w:color w:val="000000" w:themeColor="text1"/>
          <w:highlight w:val="green"/>
          <w:u w:val="single"/>
        </w:rPr>
        <w:t>population</w:t>
      </w:r>
      <w:r w:rsidRPr="00132EB0">
        <w:rPr>
          <w:b/>
          <w:bCs/>
          <w:color w:val="000000" w:themeColor="text1"/>
          <w:u w:val="single"/>
        </w:rPr>
        <w:t xml:space="preserve">, are </w:t>
      </w:r>
      <w:r w:rsidRPr="00E81CF7">
        <w:rPr>
          <w:b/>
          <w:bCs/>
          <w:color w:val="000000" w:themeColor="text1"/>
          <w:highlight w:val="green"/>
          <w:u w:val="single"/>
        </w:rPr>
        <w:t>subject to</w:t>
      </w:r>
      <w:r w:rsidRPr="00132EB0">
        <w:rPr>
          <w:b/>
          <w:bCs/>
          <w:color w:val="000000" w:themeColor="text1"/>
          <w:u w:val="single"/>
        </w:rPr>
        <w:t xml:space="preserve"> more than 20 days a year of </w:t>
      </w:r>
      <w:hyperlink r:id="rId15" w:history="1">
        <w:r w:rsidRPr="00E81CF7">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beyond</w:t>
      </w:r>
      <w:r w:rsidRPr="00132EB0">
        <w:rPr>
          <w:color w:val="000000" w:themeColor="text1"/>
          <w:sz w:val="16"/>
        </w:rPr>
        <w:t xml:space="preserve"> the threshold of human </w:t>
      </w:r>
      <w:r w:rsidRPr="00132EB0">
        <w:rPr>
          <w:color w:val="000000" w:themeColor="text1"/>
          <w:u w:val="single"/>
        </w:rPr>
        <w:t>survivability</w:t>
      </w:r>
      <w:r w:rsidRPr="00132EB0">
        <w:rPr>
          <w:color w:val="000000" w:themeColor="text1"/>
          <w:sz w:val="16"/>
        </w:rPr>
        <w:t xml:space="preserve">," the authors hypothesized. Meanwhile, </w:t>
      </w:r>
      <w:r w:rsidRPr="00E81CF7">
        <w:rPr>
          <w:color w:val="000000" w:themeColor="text1"/>
          <w:highlight w:val="green"/>
          <w:u w:val="single"/>
        </w:rPr>
        <w:t>droughts, floods and wildfires</w:t>
      </w:r>
      <w:r w:rsidRPr="00132EB0">
        <w:rPr>
          <w:color w:val="000000" w:themeColor="text1"/>
          <w:u w:val="single"/>
        </w:rPr>
        <w:t xml:space="preserve"> regularly </w:t>
      </w:r>
      <w:r w:rsidRPr="00E81CF7">
        <w:rPr>
          <w:color w:val="000000" w:themeColor="text1"/>
          <w:highlight w:val="green"/>
          <w:u w:val="single"/>
        </w:rPr>
        <w:t>ravage the land</w:t>
      </w:r>
      <w:r w:rsidRPr="00132EB0">
        <w:rPr>
          <w:color w:val="000000" w:themeColor="text1"/>
          <w:u w:val="single"/>
        </w:rPr>
        <w:t xml:space="preserve">. Nearly </w:t>
      </w:r>
      <w:r w:rsidRPr="00E81CF7">
        <w:rPr>
          <w:b/>
          <w:bCs/>
          <w:color w:val="000000" w:themeColor="text1"/>
          <w:highlight w:val="green"/>
          <w:u w:val="single"/>
        </w:rPr>
        <w:t xml:space="preserve">one-third </w:t>
      </w:r>
      <w:r w:rsidRPr="00132EB0">
        <w:rPr>
          <w:b/>
          <w:bCs/>
          <w:color w:val="000000" w:themeColor="text1"/>
          <w:u w:val="single"/>
        </w:rPr>
        <w:t xml:space="preserve">of the world's land surface </w:t>
      </w:r>
      <w:r w:rsidRPr="00E81CF7">
        <w:rPr>
          <w:b/>
          <w:bCs/>
          <w:color w:val="000000" w:themeColor="text1"/>
          <w:highlight w:val="green"/>
          <w:u w:val="single"/>
        </w:rPr>
        <w:t>turns to desert</w:t>
      </w:r>
      <w:r w:rsidRPr="00132EB0">
        <w:rPr>
          <w:color w:val="000000" w:themeColor="text1"/>
          <w:u w:val="single"/>
        </w:rPr>
        <w:t>.</w:t>
      </w:r>
      <w:r w:rsidRPr="00132EB0">
        <w:rPr>
          <w:color w:val="000000" w:themeColor="text1"/>
          <w:sz w:val="16"/>
        </w:rPr>
        <w:t xml:space="preserve"> Entire </w:t>
      </w:r>
      <w:r w:rsidRPr="00E81CF7">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00132EB0">
        <w:rPr>
          <w:b/>
          <w:bCs/>
          <w:color w:val="000000" w:themeColor="text1"/>
          <w:sz w:val="16"/>
        </w:rPr>
        <w:t>.</w:t>
      </w:r>
      <w:r w:rsidRPr="00132EB0">
        <w:rPr>
          <w:color w:val="000000" w:themeColor="text1"/>
          <w:sz w:val="16"/>
        </w:rPr>
        <w:t xml:space="preserve"> The world's tropics are hit hardest by these new climate extremes, </w:t>
      </w:r>
      <w:r w:rsidRPr="00E81CF7">
        <w:rPr>
          <w:color w:val="000000" w:themeColor="text1"/>
          <w:highlight w:val="green"/>
          <w:u w:val="single"/>
        </w:rPr>
        <w:t>destroying</w:t>
      </w:r>
      <w:r w:rsidRPr="00132EB0">
        <w:rPr>
          <w:color w:val="000000" w:themeColor="text1"/>
          <w:u w:val="single"/>
        </w:rPr>
        <w:t xml:space="preserve"> the region's </w:t>
      </w:r>
      <w:proofErr w:type="gramStart"/>
      <w:r w:rsidRPr="00E81CF7">
        <w:rPr>
          <w:color w:val="000000" w:themeColor="text1"/>
          <w:highlight w:val="green"/>
          <w:u w:val="single"/>
        </w:rPr>
        <w:t>ag</w:t>
      </w:r>
      <w:r w:rsidRPr="00132EB0">
        <w:rPr>
          <w:color w:val="000000" w:themeColor="text1"/>
          <w:u w:val="single"/>
        </w:rPr>
        <w:t>riculture</w:t>
      </w:r>
      <w:proofErr w:type="gramEnd"/>
      <w:r w:rsidRPr="00132EB0">
        <w:rPr>
          <w:color w:val="000000" w:themeColor="text1"/>
          <w:u w:val="single"/>
        </w:rPr>
        <w:t xml:space="preserve"> and </w:t>
      </w:r>
      <w:r w:rsidRPr="00E81CF7">
        <w:rPr>
          <w:color w:val="000000" w:themeColor="text1"/>
          <w:highlight w:val="green"/>
          <w:u w:val="single"/>
        </w:rPr>
        <w:t>turning</w:t>
      </w:r>
      <w:r w:rsidRPr="00132EB0">
        <w:rPr>
          <w:color w:val="000000" w:themeColor="text1"/>
          <w:u w:val="single"/>
        </w:rPr>
        <w:t xml:space="preserve"> more than </w:t>
      </w:r>
      <w:r w:rsidRPr="00E81CF7">
        <w:rPr>
          <w:color w:val="000000" w:themeColor="text1"/>
          <w:highlight w:val="green"/>
          <w:u w:val="single"/>
        </w:rPr>
        <w:t>1 bil</w:t>
      </w:r>
      <w:r w:rsidRPr="00132EB0">
        <w:rPr>
          <w:color w:val="000000" w:themeColor="text1"/>
          <w:u w:val="single"/>
        </w:rPr>
        <w:t xml:space="preserve">lion people </w:t>
      </w:r>
      <w:r w:rsidRPr="00E81CF7">
        <w:rPr>
          <w:color w:val="000000" w:themeColor="text1"/>
          <w:highlight w:val="green"/>
          <w:u w:val="single"/>
        </w:rPr>
        <w:t>into refugees</w:t>
      </w:r>
      <w:r w:rsidRPr="00132EB0">
        <w:rPr>
          <w:color w:val="000000" w:themeColor="text1"/>
          <w:u w:val="single"/>
        </w:rPr>
        <w:t xml:space="preserve">. </w:t>
      </w:r>
      <w:r w:rsidRPr="00132EB0">
        <w:rPr>
          <w:color w:val="000000" w:themeColor="text1"/>
          <w:sz w:val="16"/>
        </w:rPr>
        <w:t xml:space="preserve">This mass movement of </w:t>
      </w:r>
      <w:r w:rsidRPr="00132EB0">
        <w:rPr>
          <w:color w:val="000000" w:themeColor="text1"/>
          <w:u w:val="single"/>
        </w:rPr>
        <w:t xml:space="preserve">refugees — coupled with </w:t>
      </w:r>
      <w:hyperlink r:id="rId16" w:history="1">
        <w:r w:rsidRPr="00E81CF7">
          <w:rPr>
            <w:rStyle w:val="Hyperlink"/>
            <w:color w:val="000000" w:themeColor="text1"/>
            <w:highlight w:val="green"/>
            <w:u w:val="single"/>
          </w:rPr>
          <w:t>shrinking coastlines</w:t>
        </w:r>
      </w:hyperlink>
      <w:r w:rsidRPr="00E81CF7">
        <w:rPr>
          <w:color w:val="000000" w:themeColor="text1"/>
          <w:highlight w:val="green"/>
          <w:u w:val="single"/>
        </w:rPr>
        <w:t xml:space="preserve"> and</w:t>
      </w:r>
      <w:r w:rsidRPr="00132EB0">
        <w:rPr>
          <w:color w:val="000000" w:themeColor="text1"/>
          <w:u w:val="single"/>
        </w:rPr>
        <w:t xml:space="preserve"> severe </w:t>
      </w:r>
      <w:r w:rsidRPr="00E81CF7">
        <w:rPr>
          <w:color w:val="000000" w:themeColor="text1"/>
          <w:highlight w:val="green"/>
          <w:u w:val="single"/>
        </w:rPr>
        <w:t>drops in food and water</w:t>
      </w:r>
      <w:r w:rsidRPr="00132EB0">
        <w:rPr>
          <w:color w:val="000000" w:themeColor="text1"/>
          <w:u w:val="single"/>
        </w:rPr>
        <w:t xml:space="preserve"> availability — begin to </w:t>
      </w:r>
      <w:r w:rsidRPr="00E81CF7">
        <w:rPr>
          <w:b/>
          <w:bCs/>
          <w:color w:val="000000" w:themeColor="text1"/>
          <w:highlight w:val="green"/>
          <w:u w:val="single"/>
        </w:rPr>
        <w:t>stress</w:t>
      </w:r>
      <w:r w:rsidRPr="00132EB0">
        <w:rPr>
          <w:b/>
          <w:bCs/>
          <w:color w:val="000000" w:themeColor="text1"/>
          <w:u w:val="single"/>
        </w:rPr>
        <w:t xml:space="preserve"> the fabric of the world's largest </w:t>
      </w:r>
      <w:r w:rsidRPr="00E81CF7">
        <w:rPr>
          <w:b/>
          <w:bCs/>
          <w:color w:val="000000" w:themeColor="text1"/>
          <w:highlight w:val="green"/>
          <w:u w:val="single"/>
        </w:rPr>
        <w:t>nations</w:t>
      </w:r>
      <w:r w:rsidRPr="00132EB0">
        <w:rPr>
          <w:color w:val="000000" w:themeColor="text1"/>
          <w:sz w:val="16"/>
        </w:rPr>
        <w:t xml:space="preserve">, including the United States. </w:t>
      </w:r>
      <w:r w:rsidRPr="00132EB0">
        <w:rPr>
          <w:color w:val="000000" w:themeColor="text1"/>
          <w:u w:val="single"/>
        </w:rPr>
        <w:t xml:space="preserve">Armed conflicts over resources, perhaps culminating in </w:t>
      </w:r>
      <w:r w:rsidRPr="00E81CF7">
        <w:rPr>
          <w:b/>
          <w:bCs/>
          <w:color w:val="000000" w:themeColor="text1"/>
          <w:highlight w:val="green"/>
          <w:u w:val="single"/>
        </w:rPr>
        <w:t>nuclear war</w:t>
      </w:r>
      <w:r w:rsidRPr="00132EB0">
        <w:rPr>
          <w:b/>
          <w:bCs/>
          <w:color w:val="000000" w:themeColor="text1"/>
          <w:u w:val="single"/>
        </w:rPr>
        <w:t xml:space="preserve">, are </w:t>
      </w:r>
      <w:r w:rsidRPr="00E81CF7">
        <w:rPr>
          <w:b/>
          <w:bCs/>
          <w:color w:val="000000" w:themeColor="text1"/>
          <w:highlight w:val="green"/>
          <w:u w:val="single"/>
        </w:rPr>
        <w:t>likely</w:t>
      </w:r>
      <w:r w:rsidRPr="00132EB0">
        <w:rPr>
          <w:color w:val="000000" w:themeColor="text1"/>
          <w:u w:val="single"/>
        </w:rPr>
        <w:t>. The result</w:t>
      </w:r>
      <w:r w:rsidRPr="00132EB0">
        <w:rPr>
          <w:color w:val="000000" w:themeColor="text1"/>
          <w:sz w:val="16"/>
        </w:rPr>
        <w:t xml:space="preserve">, according to the new paper, </w:t>
      </w:r>
      <w:r w:rsidRPr="00132EB0">
        <w:rPr>
          <w:color w:val="000000" w:themeColor="text1"/>
          <w:u w:val="single"/>
        </w:rPr>
        <w:t xml:space="preserve">is "outright chaos" and perhaps "the </w:t>
      </w:r>
      <w:r w:rsidRPr="00E81CF7">
        <w:rPr>
          <w:color w:val="000000" w:themeColor="text1"/>
          <w:highlight w:val="green"/>
          <w:u w:val="single"/>
        </w:rPr>
        <w:t>end of</w:t>
      </w:r>
      <w:r w:rsidRPr="00132EB0">
        <w:rPr>
          <w:color w:val="000000" w:themeColor="text1"/>
          <w:u w:val="single"/>
        </w:rPr>
        <w:t xml:space="preserve"> human global </w:t>
      </w:r>
      <w:r w:rsidRPr="00E81CF7">
        <w:rPr>
          <w:color w:val="000000" w:themeColor="text1"/>
          <w:highlight w:val="green"/>
          <w:u w:val="single"/>
        </w:rPr>
        <w:t>civilization</w:t>
      </w:r>
      <w:r w:rsidRPr="00132EB0">
        <w:rPr>
          <w:color w:val="000000" w:themeColor="text1"/>
          <w:u w:val="single"/>
        </w:rPr>
        <w:t xml:space="preserve"> as we know it."</w:t>
      </w:r>
    </w:p>
    <w:p w14:paraId="3C03E2C3" w14:textId="77777777" w:rsidR="00400CE6" w:rsidRPr="00132EB0" w:rsidRDefault="00400CE6" w:rsidP="00400CE6"/>
    <w:p w14:paraId="7C1F1D3E" w14:textId="77777777" w:rsidR="00400CE6" w:rsidRPr="00132EB0" w:rsidRDefault="00400CE6" w:rsidP="00400CE6">
      <w:pPr>
        <w:pStyle w:val="Heading4"/>
        <w:rPr>
          <w:rFonts w:cs="Calibri"/>
        </w:rPr>
      </w:pPr>
      <w:r w:rsidRPr="00132EB0">
        <w:rPr>
          <w:rFonts w:cs="Calibri"/>
        </w:rPr>
        <w:t xml:space="preserve">Transition is </w:t>
      </w:r>
      <w:r w:rsidRPr="00132EB0">
        <w:rPr>
          <w:rFonts w:cs="Calibri"/>
          <w:u w:val="single"/>
        </w:rPr>
        <w:t>possible</w:t>
      </w:r>
      <w:r w:rsidRPr="00132EB0">
        <w:rPr>
          <w:rFonts w:cs="Calibri"/>
        </w:rPr>
        <w:t xml:space="preserve">---corona produces </w:t>
      </w:r>
      <w:r w:rsidRPr="00132EB0">
        <w:rPr>
          <w:rFonts w:cs="Calibri"/>
          <w:u w:val="single"/>
        </w:rPr>
        <w:t>unique momentum</w:t>
      </w:r>
      <w:r w:rsidRPr="00132EB0">
        <w:rPr>
          <w:rFonts w:cs="Calibri"/>
        </w:rPr>
        <w:t>.</w:t>
      </w:r>
    </w:p>
    <w:p w14:paraId="50B1BB86" w14:textId="77777777" w:rsidR="00400CE6" w:rsidRPr="00132EB0" w:rsidRDefault="00400CE6" w:rsidP="00400CE6">
      <w:r w:rsidRPr="00132EB0">
        <w:rPr>
          <w:rStyle w:val="Style13ptBold"/>
        </w:rPr>
        <w:t>Schiller-</w:t>
      </w:r>
      <w:proofErr w:type="spellStart"/>
      <w:r w:rsidRPr="00132EB0">
        <w:rPr>
          <w:rStyle w:val="Style13ptBold"/>
        </w:rPr>
        <w:t>Merkens</w:t>
      </w:r>
      <w:proofErr w:type="spellEnd"/>
      <w:r w:rsidRPr="00132EB0">
        <w:rPr>
          <w:rStyle w:val="Style13ptBold"/>
        </w:rPr>
        <w:t xml:space="preserve"> 20</w:t>
      </w:r>
      <w:r w:rsidRPr="00132EB0">
        <w:t xml:space="preserve"> [Senior Research Associate at the Faculty of Management and Economics at Witten/</w:t>
      </w:r>
      <w:proofErr w:type="spellStart"/>
      <w:r w:rsidRPr="00132EB0">
        <w:t>Herdecke</w:t>
      </w:r>
      <w:proofErr w:type="spellEnd"/>
      <w:r w:rsidRPr="00132EB0">
        <w:t xml:space="preserve"> University, Germany (Simone, </w:t>
      </w:r>
      <w:proofErr w:type="spellStart"/>
      <w:r w:rsidRPr="00132EB0">
        <w:t>MPIfG</w:t>
      </w:r>
      <w:proofErr w:type="spellEnd"/>
      <w:r w:rsidRPr="00132EB0">
        <w:t xml:space="preserve"> Discussion Paper 20/11 Scaling Up Alternatives to Capitalism A Social Movement Approach to Alternative Organizing (in) the Economy </w:t>
      </w:r>
      <w:proofErr w:type="gramStart"/>
      <w:r w:rsidRPr="00132EB0">
        <w:t>  Max</w:t>
      </w:r>
      <w:proofErr w:type="gramEnd"/>
      <w:r w:rsidRPr="00132EB0">
        <w:t xml:space="preserve"> Planck Institute for the Study of Societies] // Re-Cut Justin</w:t>
      </w:r>
    </w:p>
    <w:p w14:paraId="4D73E204" w14:textId="77777777" w:rsidR="00400CE6" w:rsidRPr="00132EB0" w:rsidRDefault="00400CE6" w:rsidP="00400CE6">
      <w:pPr>
        <w:rPr>
          <w:sz w:val="16"/>
        </w:rPr>
      </w:pPr>
      <w:r w:rsidRPr="00132EB0">
        <w:rPr>
          <w:rStyle w:val="StyleUnderline"/>
        </w:rPr>
        <w:t>Signs of hope</w:t>
      </w:r>
      <w:r w:rsidRPr="00132EB0">
        <w:rPr>
          <w:sz w:val="16"/>
        </w:rPr>
        <w:t xml:space="preserve"> Despite these two major obstacles that will most likely arise in processes of scaling up alternative organizing, there are also signs of hope that an </w:t>
      </w:r>
      <w:r w:rsidRPr="00132EB0">
        <w:rPr>
          <w:rStyle w:val="Emphasis"/>
        </w:rPr>
        <w:t xml:space="preserve">upward scale </w:t>
      </w:r>
      <w:r w:rsidRPr="00E81CF7">
        <w:rPr>
          <w:rStyle w:val="Emphasis"/>
          <w:highlight w:val="green"/>
        </w:rPr>
        <w:t>shift can happen</w:t>
      </w:r>
      <w:r w:rsidRPr="00132EB0">
        <w:rPr>
          <w:sz w:val="16"/>
        </w:rPr>
        <w:t xml:space="preserve">, and that a social transformation </w:t>
      </w:r>
      <w:r w:rsidRPr="00132EB0">
        <w:rPr>
          <w:rStyle w:val="StyleUnderline"/>
        </w:rPr>
        <w:t xml:space="preserve">toward a democratic, egalitarian and sustainable economy will not remain </w:t>
      </w:r>
      <w:proofErr w:type="gramStart"/>
      <w:r w:rsidRPr="00132EB0">
        <w:rPr>
          <w:rStyle w:val="StyleUnderline"/>
        </w:rPr>
        <w:t>an</w:t>
      </w:r>
      <w:proofErr w:type="gramEnd"/>
      <w:r w:rsidRPr="00132EB0">
        <w:rPr>
          <w:rStyle w:val="StyleUnderline"/>
        </w:rPr>
        <w:t xml:space="preserve"> utopian dream but the “real utopia” that Wright</w:t>
      </w:r>
      <w:r w:rsidRPr="00132EB0">
        <w:rPr>
          <w:sz w:val="16"/>
        </w:rPr>
        <w:t xml:space="preserve"> (2013a) had envisioned. As just mentioned, the formation of </w:t>
      </w:r>
      <w:r w:rsidRPr="00132EB0">
        <w:rPr>
          <w:rStyle w:val="StyleUnderline"/>
        </w:rPr>
        <w:t>new collective identities associated with alternative organizing will certainly allow its further diffusion, thereby increasingly institutionalizing the underlying moral values within the economy</w:t>
      </w:r>
      <w:r w:rsidRPr="00132EB0">
        <w:rPr>
          <w:sz w:val="16"/>
        </w:rPr>
        <w:t xml:space="preserve">. Furthermore, in several capitalist countries, </w:t>
      </w:r>
      <w:r w:rsidRPr="00132EB0">
        <w:rPr>
          <w:rStyle w:val="StyleUnderline"/>
        </w:rPr>
        <w:t xml:space="preserve">we witness an increasing </w:t>
      </w:r>
      <w:r w:rsidRPr="00E81CF7">
        <w:rPr>
          <w:rStyle w:val="StyleUnderline"/>
          <w:highlight w:val="green"/>
        </w:rPr>
        <w:t>politicization of</w:t>
      </w:r>
      <w:r w:rsidRPr="00132EB0">
        <w:rPr>
          <w:rStyle w:val="StyleUnderline"/>
        </w:rPr>
        <w:t xml:space="preserve"> the </w:t>
      </w:r>
      <w:r w:rsidRPr="00E81CF7">
        <w:rPr>
          <w:rStyle w:val="StyleUnderline"/>
          <w:highlight w:val="green"/>
        </w:rPr>
        <w:t>youth</w:t>
      </w:r>
      <w:r w:rsidRPr="00132EB0">
        <w:rPr>
          <w:rStyle w:val="StyleUnderline"/>
        </w:rPr>
        <w:t>, most visibly in the mass protest of the Fridays for Future movement.</w:t>
      </w:r>
      <w:r w:rsidRPr="00132EB0">
        <w:rPr>
          <w:sz w:val="16"/>
        </w:rPr>
        <w:t xml:space="preserve"> While this movement does not directly mobilize against capitalism, it </w:t>
      </w:r>
      <w:r w:rsidRPr="00132EB0">
        <w:rPr>
          <w:rStyle w:val="Emphasis"/>
        </w:rPr>
        <w:t>addresses</w:t>
      </w:r>
      <w:r w:rsidRPr="00132EB0">
        <w:rPr>
          <w:sz w:val="16"/>
        </w:rPr>
        <w:t xml:space="preserve"> </w:t>
      </w:r>
      <w:r w:rsidRPr="00132EB0">
        <w:rPr>
          <w:rStyle w:val="StyleUnderline"/>
        </w:rPr>
        <w:t>issues that are seen as severe outcomes of the current economic system</w:t>
      </w:r>
      <w:r w:rsidRPr="00132EB0">
        <w:rPr>
          <w:sz w:val="16"/>
        </w:rPr>
        <w:t xml:space="preserve"> (and it has recently started to also target corporations). Its more confrontational tactics of capitalist critique – as well as the protest actions of other movements – complement the constructive tactics of alternative organizing initiatives as they raise the public interest in and awareness for alternatives, or at least underscore the urgency to act. While not </w:t>
      </w:r>
      <w:proofErr w:type="spellStart"/>
      <w:r w:rsidRPr="00132EB0">
        <w:rPr>
          <w:sz w:val="16"/>
        </w:rPr>
        <w:t>ofering</w:t>
      </w:r>
      <w:proofErr w:type="spellEnd"/>
      <w:r w:rsidRPr="00132EB0">
        <w:rPr>
          <w:sz w:val="16"/>
        </w:rPr>
        <w:t xml:space="preserve"> alternatives themselves, protest movements produce important cultural work on which </w:t>
      </w:r>
      <w:proofErr w:type="spellStart"/>
      <w:r w:rsidRPr="00132EB0">
        <w:rPr>
          <w:sz w:val="16"/>
        </w:rPr>
        <w:t>prefgurative</w:t>
      </w:r>
      <w:proofErr w:type="spellEnd"/>
      <w:r w:rsidRPr="00132EB0">
        <w:rPr>
          <w:sz w:val="16"/>
        </w:rPr>
        <w:t xml:space="preserve"> initiatives can build in their own activism for alternative organizing. </w:t>
      </w:r>
      <w:r w:rsidRPr="00132EB0">
        <w:rPr>
          <w:rStyle w:val="StyleUnderline"/>
        </w:rPr>
        <w:t xml:space="preserve">Furthermore, </w:t>
      </w:r>
      <w:r w:rsidRPr="00E81CF7">
        <w:rPr>
          <w:rStyle w:val="Emphasis"/>
          <w:highlight w:val="green"/>
        </w:rPr>
        <w:t xml:space="preserve">the </w:t>
      </w:r>
      <w:r w:rsidRPr="00132EB0">
        <w:rPr>
          <w:rStyle w:val="Emphasis"/>
        </w:rPr>
        <w:t xml:space="preserve">current </w:t>
      </w:r>
      <w:r w:rsidRPr="00E81CF7">
        <w:rPr>
          <w:rStyle w:val="Emphasis"/>
          <w:highlight w:val="green"/>
        </w:rPr>
        <w:t xml:space="preserve">pandemic </w:t>
      </w:r>
      <w:r w:rsidRPr="00132EB0">
        <w:rPr>
          <w:rStyle w:val="Emphasis"/>
        </w:rPr>
        <w:t>crisis</w:t>
      </w:r>
      <w:r w:rsidRPr="00132EB0">
        <w:rPr>
          <w:rStyle w:val="StyleUnderline"/>
        </w:rPr>
        <w:t xml:space="preserve"> can </w:t>
      </w:r>
      <w:r w:rsidRPr="00E81CF7">
        <w:rPr>
          <w:rStyle w:val="StyleUnderline"/>
          <w:highlight w:val="green"/>
        </w:rPr>
        <w:t>provide</w:t>
      </w:r>
      <w:r w:rsidRPr="00132EB0">
        <w:rPr>
          <w:rStyle w:val="StyleUnderline"/>
        </w:rPr>
        <w:t xml:space="preserve"> a </w:t>
      </w:r>
      <w:r w:rsidRPr="00E81CF7">
        <w:rPr>
          <w:rStyle w:val="StyleUnderline"/>
          <w:highlight w:val="green"/>
        </w:rPr>
        <w:t xml:space="preserve">chance for </w:t>
      </w:r>
      <w:r w:rsidRPr="00132EB0">
        <w:rPr>
          <w:rStyle w:val="StyleUnderline"/>
        </w:rPr>
        <w:t xml:space="preserve">a more fundamental </w:t>
      </w:r>
      <w:r w:rsidRPr="00E81CF7">
        <w:rPr>
          <w:rStyle w:val="StyleUnderline"/>
          <w:highlight w:val="green"/>
        </w:rPr>
        <w:t xml:space="preserve">transformation </w:t>
      </w:r>
      <w:r w:rsidRPr="00132EB0">
        <w:rPr>
          <w:rStyle w:val="StyleUnderline"/>
        </w:rPr>
        <w:t>of our economy –</w:t>
      </w:r>
      <w:r w:rsidRPr="00132EB0">
        <w:rPr>
          <w:sz w:val="16"/>
        </w:rPr>
        <w:t xml:space="preserve"> although in the face of people’s </w:t>
      </w:r>
      <w:proofErr w:type="spellStart"/>
      <w:r w:rsidRPr="00132EB0">
        <w:rPr>
          <w:sz w:val="16"/>
        </w:rPr>
        <w:t>sufering</w:t>
      </w:r>
      <w:proofErr w:type="spellEnd"/>
      <w:r w:rsidRPr="00132EB0">
        <w:rPr>
          <w:sz w:val="16"/>
        </w:rPr>
        <w:t>, it appears rather inappropriate to speak of a crisis as a sign of hope. As mentioned above</w:t>
      </w:r>
      <w:r w:rsidRPr="00132EB0">
        <w:rPr>
          <w:rStyle w:val="StyleUnderline"/>
        </w:rPr>
        <w:t>,</w:t>
      </w:r>
      <w:r w:rsidRPr="00132EB0">
        <w:rPr>
          <w:sz w:val="16"/>
        </w:rPr>
        <w:t xml:space="preserve"> </w:t>
      </w:r>
      <w:r w:rsidRPr="00E81CF7">
        <w:rPr>
          <w:rStyle w:val="StyleUnderline"/>
          <w:highlight w:val="green"/>
        </w:rPr>
        <w:t>crises</w:t>
      </w:r>
      <w:r w:rsidRPr="00132EB0">
        <w:rPr>
          <w:sz w:val="16"/>
        </w:rPr>
        <w:t xml:space="preserve"> are destabilizing events that can </w:t>
      </w:r>
      <w:r w:rsidRPr="00132EB0">
        <w:rPr>
          <w:rStyle w:val="Emphasis"/>
        </w:rPr>
        <w:t>alter the political opportunities for social change</w:t>
      </w:r>
      <w:r w:rsidRPr="00132EB0">
        <w:rPr>
          <w:sz w:val="16"/>
        </w:rPr>
        <w:t xml:space="preserve"> (McAdam and </w:t>
      </w:r>
      <w:proofErr w:type="spellStart"/>
      <w:r w:rsidRPr="00132EB0">
        <w:rPr>
          <w:sz w:val="16"/>
        </w:rPr>
        <w:t>Tarrow</w:t>
      </w:r>
      <w:proofErr w:type="spellEnd"/>
      <w:r w:rsidRPr="00132EB0">
        <w:rPr>
          <w:sz w:val="16"/>
        </w:rPr>
        <w:t xml:space="preserve"> 2019; Wright 2019). We currently see many </w:t>
      </w:r>
      <w:r w:rsidRPr="00132EB0">
        <w:rPr>
          <w:rStyle w:val="StyleUnderline"/>
        </w:rPr>
        <w:t>initiatives</w:t>
      </w:r>
      <w:r w:rsidRPr="00132EB0">
        <w:rPr>
          <w:sz w:val="16"/>
        </w:rPr>
        <w:t xml:space="preserve"> that </w:t>
      </w:r>
      <w:r w:rsidRPr="00132EB0">
        <w:rPr>
          <w:rStyle w:val="StyleUnderline"/>
        </w:rPr>
        <w:t>perceive</w:t>
      </w:r>
      <w:r w:rsidRPr="00132EB0">
        <w:rPr>
          <w:sz w:val="16"/>
        </w:rPr>
        <w:t xml:space="preserve"> the </w:t>
      </w:r>
      <w:r w:rsidRPr="00132EB0">
        <w:rPr>
          <w:rStyle w:val="Emphasis"/>
        </w:rPr>
        <w:t>crisis as</w:t>
      </w:r>
      <w:r w:rsidRPr="00132EB0">
        <w:rPr>
          <w:sz w:val="16"/>
        </w:rPr>
        <w:t xml:space="preserve"> such – as a </w:t>
      </w:r>
      <w:r w:rsidRPr="00E81CF7">
        <w:rPr>
          <w:rStyle w:val="Emphasis"/>
          <w:highlight w:val="green"/>
        </w:rPr>
        <w:t>chance for change</w:t>
      </w:r>
      <w:r w:rsidRPr="00132EB0">
        <w:rPr>
          <w:sz w:val="16"/>
        </w:rPr>
        <w:t xml:space="preserve"> – and </w:t>
      </w:r>
      <w:r w:rsidRPr="00132EB0">
        <w:rPr>
          <w:rStyle w:val="StyleUnderline"/>
        </w:rPr>
        <w:t>mobilize accordingly</w:t>
      </w:r>
      <w:r w:rsidRPr="00132EB0">
        <w:rPr>
          <w:sz w:val="16"/>
        </w:rPr>
        <w:t xml:space="preserve"> through online meetings and debates on, for instance, transformative responses to the crisis, the need for a social transformation of the economy, or responsible capitalism. Many of them point to the role of neoliberal austerity policies in the severeness of the crisis, </w:t>
      </w:r>
      <w:proofErr w:type="gramStart"/>
      <w:r w:rsidRPr="00132EB0">
        <w:rPr>
          <w:sz w:val="16"/>
        </w:rPr>
        <w:t>and also</w:t>
      </w:r>
      <w:proofErr w:type="gramEnd"/>
      <w:r w:rsidRPr="00132EB0">
        <w:rPr>
          <w:sz w:val="16"/>
        </w:rPr>
        <w:t xml:space="preserve"> question the rudimentary public engagement when it comes to issues around education, unemployment, and care work. Social scientists also raise their voice and call for a fundamental rethinking of the state’s functions and duties, asking for rediscovering its role for creating value for society.14 </w:t>
      </w:r>
      <w:r w:rsidRPr="00132EB0">
        <w:rPr>
          <w:rStyle w:val="StyleUnderline"/>
        </w:rPr>
        <w:t xml:space="preserve">And indeed, the public </w:t>
      </w:r>
      <w:r w:rsidRPr="00E81CF7">
        <w:rPr>
          <w:rStyle w:val="StyleUnderline"/>
          <w:highlight w:val="green"/>
        </w:rPr>
        <w:t xml:space="preserve">spending </w:t>
      </w:r>
      <w:r w:rsidRPr="00132EB0">
        <w:rPr>
          <w:rStyle w:val="StyleUnderline"/>
        </w:rPr>
        <w:t xml:space="preserve">and injections into the economy since the Covid-19 pandemic have </w:t>
      </w:r>
      <w:r w:rsidRPr="00E81CF7">
        <w:rPr>
          <w:rStyle w:val="StyleUnderline"/>
          <w:highlight w:val="green"/>
        </w:rPr>
        <w:t xml:space="preserve">risen to </w:t>
      </w:r>
      <w:r w:rsidRPr="00132EB0">
        <w:rPr>
          <w:rStyle w:val="StyleUnderline"/>
        </w:rPr>
        <w:t xml:space="preserve">a scale that has been </w:t>
      </w:r>
      <w:r w:rsidRPr="00132EB0">
        <w:rPr>
          <w:rStyle w:val="Emphasis"/>
        </w:rPr>
        <w:t xml:space="preserve">formerly </w:t>
      </w:r>
      <w:r w:rsidRPr="00E81CF7">
        <w:rPr>
          <w:rStyle w:val="Emphasis"/>
          <w:highlight w:val="green"/>
        </w:rPr>
        <w:t>unthinkable</w:t>
      </w:r>
      <w:r w:rsidRPr="00132EB0">
        <w:rPr>
          <w:sz w:val="16"/>
        </w:rPr>
        <w:t xml:space="preserve">. </w:t>
      </w:r>
      <w:r w:rsidRPr="00132EB0">
        <w:rPr>
          <w:rStyle w:val="Emphasis"/>
        </w:rPr>
        <w:t>Even strong supporters of capitalism</w:t>
      </w:r>
      <w:r w:rsidRPr="00132EB0">
        <w:rPr>
          <w:sz w:val="16"/>
        </w:rPr>
        <w:t xml:space="preserve"> nowadays </w:t>
      </w:r>
      <w:r w:rsidRPr="00132EB0">
        <w:rPr>
          <w:rStyle w:val="StyleUnderline"/>
        </w:rPr>
        <w:t>favor state interventions</w:t>
      </w:r>
      <w:r w:rsidRPr="00132EB0">
        <w:rPr>
          <w:sz w:val="16"/>
        </w:rPr>
        <w:t xml:space="preserve">. We currently also witness an </w:t>
      </w:r>
      <w:r w:rsidRPr="00132EB0">
        <w:rPr>
          <w:rStyle w:val="StyleUnderline"/>
        </w:rPr>
        <w:t xml:space="preserve">increase of collective action based on </w:t>
      </w:r>
      <w:r w:rsidRPr="00132EB0">
        <w:rPr>
          <w:sz w:val="16"/>
        </w:rPr>
        <w:t xml:space="preserve">principles of solidarity and </w:t>
      </w:r>
      <w:r w:rsidRPr="00132EB0">
        <w:rPr>
          <w:rStyle w:val="Emphasis"/>
        </w:rPr>
        <w:t>mutuality</w:t>
      </w:r>
      <w:r w:rsidRPr="00132EB0">
        <w:rPr>
          <w:sz w:val="16"/>
        </w:rPr>
        <w:t xml:space="preserve"> which demonstrates the </w:t>
      </w:r>
      <w:r w:rsidRPr="00132EB0">
        <w:rPr>
          <w:rStyle w:val="StyleUnderline"/>
        </w:rPr>
        <w:t xml:space="preserve">crucial role of civil society </w:t>
      </w:r>
      <w:r w:rsidRPr="00E81CF7">
        <w:rPr>
          <w:rStyle w:val="StyleUnderline"/>
          <w:highlight w:val="green"/>
        </w:rPr>
        <w:t>mobilization</w:t>
      </w:r>
      <w:r w:rsidRPr="00132EB0">
        <w:rPr>
          <w:sz w:val="16"/>
        </w:rPr>
        <w:t xml:space="preserve"> for coping with deep crises (</w:t>
      </w:r>
      <w:proofErr w:type="spellStart"/>
      <w:r w:rsidRPr="00132EB0">
        <w:rPr>
          <w:sz w:val="16"/>
        </w:rPr>
        <w:t>della</w:t>
      </w:r>
      <w:proofErr w:type="spellEnd"/>
      <w:r w:rsidRPr="00132EB0">
        <w:rPr>
          <w:sz w:val="16"/>
        </w:rPr>
        <w:t xml:space="preserve"> Porta 2020). It </w:t>
      </w:r>
      <w:r w:rsidRPr="00E81CF7">
        <w:rPr>
          <w:rStyle w:val="StyleUnderline"/>
          <w:highlight w:val="green"/>
        </w:rPr>
        <w:t xml:space="preserve">reflects </w:t>
      </w:r>
      <w:r w:rsidRPr="00132EB0">
        <w:rPr>
          <w:rStyle w:val="StyleUnderline"/>
        </w:rPr>
        <w:t>what</w:t>
      </w:r>
      <w:r w:rsidRPr="00132EB0">
        <w:rPr>
          <w:sz w:val="16"/>
        </w:rPr>
        <w:t xml:space="preserve"> already </w:t>
      </w:r>
      <w:r w:rsidRPr="00132EB0">
        <w:rPr>
          <w:rStyle w:val="StyleUnderline"/>
        </w:rPr>
        <w:t xml:space="preserve">happened in </w:t>
      </w:r>
      <w:r w:rsidRPr="00E81CF7">
        <w:rPr>
          <w:rStyle w:val="StyleUnderline"/>
          <w:highlight w:val="green"/>
        </w:rPr>
        <w:t xml:space="preserve">the aftermath </w:t>
      </w:r>
      <w:r w:rsidRPr="00132EB0">
        <w:rPr>
          <w:rStyle w:val="StyleUnderline"/>
        </w:rPr>
        <w:t>of the financial crisis,</w:t>
      </w:r>
      <w:r w:rsidRPr="00132EB0">
        <w:rPr>
          <w:sz w:val="16"/>
        </w:rPr>
        <w:t xml:space="preserve"> namely an increase of organizing relationships in alternative ways through direct social action (</w:t>
      </w:r>
      <w:proofErr w:type="spellStart"/>
      <w:r w:rsidRPr="00132EB0">
        <w:rPr>
          <w:sz w:val="16"/>
        </w:rPr>
        <w:t>Bosi</w:t>
      </w:r>
      <w:proofErr w:type="spellEnd"/>
      <w:r w:rsidRPr="00132EB0">
        <w:rPr>
          <w:sz w:val="16"/>
        </w:rPr>
        <w:t xml:space="preserve"> and </w:t>
      </w:r>
      <w:proofErr w:type="spellStart"/>
      <w:r w:rsidRPr="00132EB0">
        <w:rPr>
          <w:sz w:val="16"/>
        </w:rPr>
        <w:t>Zamponi</w:t>
      </w:r>
      <w:proofErr w:type="spellEnd"/>
      <w:r w:rsidRPr="00132EB0">
        <w:rPr>
          <w:sz w:val="16"/>
        </w:rPr>
        <w:t xml:space="preserve"> 2015; </w:t>
      </w:r>
      <w:proofErr w:type="spellStart"/>
      <w:r w:rsidRPr="00132EB0">
        <w:rPr>
          <w:sz w:val="16"/>
        </w:rPr>
        <w:t>della</w:t>
      </w:r>
      <w:proofErr w:type="spellEnd"/>
      <w:r w:rsidRPr="00132EB0">
        <w:rPr>
          <w:sz w:val="16"/>
        </w:rPr>
        <w:t xml:space="preserve"> Porta 2015). While the current collective action mostly develops in the private sphere of neighborhood relations, there are also </w:t>
      </w:r>
      <w:r w:rsidRPr="00132EB0">
        <w:rPr>
          <w:rStyle w:val="StyleUnderline"/>
        </w:rPr>
        <w:t>campaigns in the economic realm</w:t>
      </w:r>
      <w:r w:rsidRPr="00132EB0">
        <w:rPr>
          <w:sz w:val="16"/>
        </w:rPr>
        <w:t xml:space="preserve"> that focus on supporting local commerce that </w:t>
      </w:r>
      <w:proofErr w:type="spellStart"/>
      <w:r w:rsidRPr="00132EB0">
        <w:rPr>
          <w:sz w:val="16"/>
        </w:rPr>
        <w:t>sufers</w:t>
      </w:r>
      <w:proofErr w:type="spellEnd"/>
      <w:r w:rsidRPr="00132EB0">
        <w:rPr>
          <w:sz w:val="16"/>
        </w:rPr>
        <w:t xml:space="preserve"> from the lockdown. </w:t>
      </w:r>
      <w:r w:rsidRPr="00132EB0">
        <w:rPr>
          <w:rStyle w:val="StyleUnderline"/>
        </w:rPr>
        <w:t xml:space="preserve">In the long run, these </w:t>
      </w:r>
      <w:r w:rsidRPr="00132EB0">
        <w:rPr>
          <w:rStyle w:val="Emphasis"/>
        </w:rPr>
        <w:t>immediate reactions</w:t>
      </w:r>
      <w:r w:rsidRPr="00132EB0">
        <w:rPr>
          <w:rStyle w:val="StyleUnderline"/>
        </w:rPr>
        <w:t xml:space="preserve"> to the crisis can be a basis for </w:t>
      </w:r>
      <w:r w:rsidRPr="00E81CF7">
        <w:rPr>
          <w:rStyle w:val="StyleUnderline"/>
          <w:highlight w:val="green"/>
        </w:rPr>
        <w:t xml:space="preserve">reforming </w:t>
      </w:r>
      <w:r w:rsidRPr="00132EB0">
        <w:rPr>
          <w:rStyle w:val="StyleUnderline"/>
        </w:rPr>
        <w:t xml:space="preserve">economic relations </w:t>
      </w:r>
      <w:r w:rsidRPr="00E81CF7">
        <w:rPr>
          <w:rStyle w:val="StyleUnderline"/>
          <w:highlight w:val="green"/>
        </w:rPr>
        <w:t>around</w:t>
      </w:r>
      <w:r w:rsidRPr="00132EB0">
        <w:rPr>
          <w:rStyle w:val="StyleUnderline"/>
        </w:rPr>
        <w:t xml:space="preserve"> ideas of </w:t>
      </w:r>
      <w:r w:rsidRPr="00E81CF7">
        <w:rPr>
          <w:rStyle w:val="Emphasis"/>
          <w:highlight w:val="green"/>
        </w:rPr>
        <w:t xml:space="preserve">local production </w:t>
      </w:r>
      <w:r w:rsidRPr="00132EB0">
        <w:rPr>
          <w:rStyle w:val="Emphasis"/>
        </w:rPr>
        <w:t>and consumption</w:t>
      </w:r>
      <w:r w:rsidRPr="00132EB0">
        <w:rPr>
          <w:sz w:val="16"/>
        </w:rPr>
        <w:t xml:space="preserve">, and therefore an opportunity for </w:t>
      </w:r>
      <w:proofErr w:type="spellStart"/>
      <w:r w:rsidRPr="00132EB0">
        <w:rPr>
          <w:sz w:val="16"/>
        </w:rPr>
        <w:t>prefgurative</w:t>
      </w:r>
      <w:proofErr w:type="spellEnd"/>
      <w:r w:rsidRPr="00132EB0">
        <w:rPr>
          <w:sz w:val="16"/>
        </w:rPr>
        <w:t xml:space="preserve"> organizations and communities to raise awareness for such ideas and practices. However, it remains to be seen whether these troubled times will provide the window of opportunity for a greater social transformation. </w:t>
      </w:r>
      <w:r w:rsidRPr="00132EB0">
        <w:rPr>
          <w:rStyle w:val="StyleUnderline"/>
        </w:rPr>
        <w:t xml:space="preserve">At least, the people now perceive the future as more uncertain than before, and this has already made state actors to also </w:t>
      </w:r>
      <w:r w:rsidRPr="00132EB0">
        <w:rPr>
          <w:rStyle w:val="Emphasis"/>
        </w:rPr>
        <w:t>listen to the alternative</w:t>
      </w:r>
      <w:r w:rsidRPr="00132EB0">
        <w:rPr>
          <w:sz w:val="16"/>
        </w:rPr>
        <w:t xml:space="preserve"> claims and ideas of actors who challenge the capitalist system or, more moderately, call for far-reaching socialist interventions into the economy. </w:t>
      </w:r>
      <w:r w:rsidRPr="00132EB0">
        <w:rPr>
          <w:rStyle w:val="StyleUnderline"/>
        </w:rPr>
        <w:t xml:space="preserve">Whether this political opportunity will lead into a greater social </w:t>
      </w:r>
      <w:r w:rsidRPr="00E81CF7">
        <w:rPr>
          <w:rStyle w:val="StyleUnderline"/>
          <w:highlight w:val="green"/>
        </w:rPr>
        <w:t>change</w:t>
      </w:r>
      <w:r w:rsidRPr="00132EB0">
        <w:rPr>
          <w:rStyle w:val="StyleUnderline"/>
        </w:rPr>
        <w:t xml:space="preserve"> toward a more just economy </w:t>
      </w:r>
      <w:r w:rsidRPr="00E81CF7">
        <w:rPr>
          <w:rStyle w:val="StyleUnderline"/>
          <w:highlight w:val="green"/>
        </w:rPr>
        <w:t xml:space="preserve">will </w:t>
      </w:r>
      <w:r w:rsidRPr="00E81CF7">
        <w:rPr>
          <w:rStyle w:val="Heading3Char"/>
          <w:rFonts w:cs="Calibri"/>
          <w:highlight w:val="green"/>
        </w:rPr>
        <w:t>depend on</w:t>
      </w:r>
      <w:r w:rsidRPr="00132EB0">
        <w:rPr>
          <w:rStyle w:val="Heading3Char"/>
          <w:rFonts w:cs="Calibri"/>
        </w:rPr>
        <w:t xml:space="preserve"> the potential of the </w:t>
      </w:r>
      <w:r w:rsidRPr="00E81CF7">
        <w:rPr>
          <w:rStyle w:val="Heading3Char"/>
          <w:rFonts w:cs="Calibri"/>
          <w:highlight w:val="green"/>
        </w:rPr>
        <w:t>alternative</w:t>
      </w:r>
      <w:r w:rsidRPr="00132EB0">
        <w:rPr>
          <w:rStyle w:val="Heading3Char"/>
          <w:rFonts w:cs="Calibri"/>
        </w:rPr>
        <w:t xml:space="preserve"> organizing </w:t>
      </w:r>
      <w:r w:rsidRPr="00E81CF7">
        <w:rPr>
          <w:rStyle w:val="Heading3Char"/>
          <w:rFonts w:cs="Calibri"/>
          <w:highlight w:val="green"/>
        </w:rPr>
        <w:t>initiatives</w:t>
      </w:r>
      <w:r w:rsidRPr="00132EB0">
        <w:rPr>
          <w:sz w:val="16"/>
        </w:rPr>
        <w:t xml:space="preserve"> to mobilize a broader movement and to </w:t>
      </w:r>
      <w:proofErr w:type="spellStart"/>
      <w:r w:rsidRPr="00132EB0">
        <w:rPr>
          <w:sz w:val="16"/>
        </w:rPr>
        <w:t>efectively</w:t>
      </w:r>
      <w:proofErr w:type="spellEnd"/>
      <w:r w:rsidRPr="00132EB0">
        <w:rPr>
          <w:sz w:val="16"/>
        </w:rPr>
        <w:t xml:space="preserve"> counter any countermobilization by opposing actors in the economy.</w:t>
      </w:r>
    </w:p>
    <w:p w14:paraId="71B2813A" w14:textId="77777777" w:rsidR="00400CE6" w:rsidRPr="00132EB0" w:rsidRDefault="00400CE6" w:rsidP="00400CE6"/>
    <w:p w14:paraId="68147CBD" w14:textId="77777777" w:rsidR="00400CE6" w:rsidRPr="00132EB0" w:rsidRDefault="00400CE6" w:rsidP="00400CE6">
      <w:pPr>
        <w:pStyle w:val="Heading4"/>
        <w:rPr>
          <w:rFonts w:cs="Calibri"/>
        </w:rPr>
      </w:pPr>
      <w:r w:rsidRPr="00132EB0">
        <w:rPr>
          <w:rFonts w:cs="Calibri"/>
          <w:u w:val="single"/>
        </w:rPr>
        <w:t>Growth-oriented AI</w:t>
      </w:r>
      <w:r w:rsidRPr="00132EB0">
        <w:rPr>
          <w:rFonts w:cs="Calibri"/>
        </w:rPr>
        <w:t xml:space="preserve"> ensures </w:t>
      </w:r>
      <w:r w:rsidRPr="00132EB0">
        <w:rPr>
          <w:rFonts w:cs="Calibri"/>
          <w:u w:val="single"/>
        </w:rPr>
        <w:t>extinction</w:t>
      </w:r>
      <w:r w:rsidRPr="00132EB0">
        <w:rPr>
          <w:rFonts w:cs="Calibri"/>
        </w:rPr>
        <w:t>---</w:t>
      </w:r>
      <w:r w:rsidRPr="00132EB0">
        <w:rPr>
          <w:rFonts w:cs="Calibri"/>
          <w:u w:val="single"/>
        </w:rPr>
        <w:t>degrowth</w:t>
      </w:r>
      <w:r w:rsidRPr="00132EB0">
        <w:rPr>
          <w:rFonts w:cs="Calibri"/>
        </w:rPr>
        <w:t xml:space="preserve"> solves. </w:t>
      </w:r>
    </w:p>
    <w:p w14:paraId="75024370" w14:textId="77777777" w:rsidR="00400CE6" w:rsidRPr="00132EB0" w:rsidRDefault="00400CE6" w:rsidP="00400CE6">
      <w:r w:rsidRPr="00132EB0">
        <w:t xml:space="preserve">Salvador </w:t>
      </w:r>
      <w:proofErr w:type="spellStart"/>
      <w:r w:rsidRPr="00132EB0">
        <w:rPr>
          <w:rStyle w:val="Style13ptBold"/>
        </w:rPr>
        <w:t>Pueyo</w:t>
      </w:r>
      <w:proofErr w:type="spellEnd"/>
      <w:r w:rsidRPr="00132EB0">
        <w:rPr>
          <w:rStyle w:val="Style13ptBold"/>
        </w:rPr>
        <w:t xml:space="preserve"> 18</w:t>
      </w:r>
      <w:r w:rsidRPr="00132EB0">
        <w:t xml:space="preserve">. 8 Department of Evolutionary Biology, Ecology, and Environmental Sciences, </w:t>
      </w:r>
      <w:proofErr w:type="spellStart"/>
      <w:r w:rsidRPr="00132EB0">
        <w:t>Universitat</w:t>
      </w:r>
      <w:proofErr w:type="spellEnd"/>
      <w:r w:rsidRPr="00132EB0">
        <w:t xml:space="preserve"> de Barcelona. 10/01/2018. “Growth, Degrowth, and the Challenge of Artificial Superintelligence.” Journal of Cleaner Production, vol. 197, pp. 1731–1736. // Re-Cut Justin</w:t>
      </w:r>
    </w:p>
    <w:p w14:paraId="72E2054A" w14:textId="77777777" w:rsidR="00400CE6" w:rsidRPr="00132EB0" w:rsidRDefault="00400CE6" w:rsidP="00400CE6">
      <w:pPr>
        <w:rPr>
          <w:sz w:val="16"/>
        </w:rPr>
      </w:pPr>
      <w:r w:rsidRPr="00132EB0">
        <w:rPr>
          <w:rStyle w:val="StyleUnderline"/>
        </w:rPr>
        <w:t xml:space="preserve">The challenges of </w:t>
      </w:r>
      <w:r w:rsidRPr="00132EB0">
        <w:rPr>
          <w:rStyle w:val="Emphasis"/>
        </w:rPr>
        <w:t>sustainability</w:t>
      </w:r>
      <w:r w:rsidRPr="00132EB0">
        <w:rPr>
          <w:rStyle w:val="StyleUnderline"/>
        </w:rPr>
        <w:t xml:space="preserve"> and of </w:t>
      </w:r>
      <w:r w:rsidRPr="00132EB0">
        <w:rPr>
          <w:rStyle w:val="Emphasis"/>
        </w:rPr>
        <w:t>superintelligence</w:t>
      </w:r>
      <w:r w:rsidRPr="00132EB0">
        <w:rPr>
          <w:rStyle w:val="StyleUnderline"/>
        </w:rPr>
        <w:t xml:space="preserve"> are </w:t>
      </w:r>
      <w:r w:rsidRPr="00132EB0">
        <w:rPr>
          <w:rStyle w:val="Emphasis"/>
        </w:rPr>
        <w:t>not independent</w:t>
      </w:r>
      <w:r w:rsidRPr="00132EB0">
        <w:rPr>
          <w:rStyle w:val="StyleUnderline"/>
        </w:rPr>
        <w:t>. The changing</w:t>
      </w:r>
      <w:r w:rsidRPr="00132EB0">
        <w:rPr>
          <w:sz w:val="16"/>
        </w:rPr>
        <w:t xml:space="preserve"> 84 </w:t>
      </w:r>
      <w:r w:rsidRPr="00132EB0">
        <w:rPr>
          <w:rStyle w:val="StyleUnderline"/>
        </w:rPr>
        <w:t>fluxes of</w:t>
      </w:r>
      <w:r w:rsidRPr="00132EB0">
        <w:rPr>
          <w:sz w:val="16"/>
        </w:rPr>
        <w:t xml:space="preserve"> </w:t>
      </w:r>
      <w:r w:rsidRPr="00132EB0">
        <w:rPr>
          <w:rStyle w:val="Emphasis"/>
        </w:rPr>
        <w:t>energy, matter, and information</w:t>
      </w:r>
      <w:r w:rsidRPr="00132EB0">
        <w:rPr>
          <w:sz w:val="16"/>
        </w:rPr>
        <w:t xml:space="preserve"> </w:t>
      </w:r>
      <w:r w:rsidRPr="00132EB0">
        <w:rPr>
          <w:rStyle w:val="StyleUnderline"/>
        </w:rPr>
        <w:t>can be interpreted as</w:t>
      </w:r>
      <w:r w:rsidRPr="00132EB0">
        <w:rPr>
          <w:sz w:val="16"/>
        </w:rPr>
        <w:t xml:space="preserve"> </w:t>
      </w:r>
      <w:r w:rsidRPr="00132EB0">
        <w:rPr>
          <w:rStyle w:val="Emphasis"/>
        </w:rPr>
        <w:t>different faces of</w:t>
      </w:r>
      <w:r w:rsidRPr="00132EB0">
        <w:rPr>
          <w:sz w:val="16"/>
        </w:rPr>
        <w:t xml:space="preserve"> a </w:t>
      </w:r>
      <w:r w:rsidRPr="00132EB0">
        <w:rPr>
          <w:rStyle w:val="Emphasis"/>
        </w:rPr>
        <w:t>general acceleration</w:t>
      </w:r>
      <w:r w:rsidRPr="00132EB0">
        <w:rPr>
          <w:sz w:val="16"/>
        </w:rPr>
        <w:t xml:space="preserve">2 </w:t>
      </w:r>
      <w:proofErr w:type="gramStart"/>
      <w:r w:rsidRPr="00132EB0">
        <w:rPr>
          <w:sz w:val="16"/>
        </w:rPr>
        <w:t>85 .</w:t>
      </w:r>
      <w:proofErr w:type="gramEnd"/>
      <w:r w:rsidRPr="00132EB0">
        <w:rPr>
          <w:sz w:val="16"/>
        </w:rPr>
        <w:t xml:space="preserve"> </w:t>
      </w:r>
      <w:r w:rsidRPr="00132EB0">
        <w:rPr>
          <w:rStyle w:val="StyleUnderline"/>
        </w:rPr>
        <w:t>More</w:t>
      </w:r>
      <w:r w:rsidRPr="00132EB0">
        <w:rPr>
          <w:sz w:val="16"/>
        </w:rPr>
        <w:t xml:space="preserve"> </w:t>
      </w:r>
      <w:r w:rsidRPr="00132EB0">
        <w:rPr>
          <w:rStyle w:val="Emphasis"/>
        </w:rPr>
        <w:t>directly</w:t>
      </w:r>
      <w:r w:rsidRPr="00132EB0">
        <w:rPr>
          <w:sz w:val="16"/>
        </w:rPr>
        <w:t xml:space="preserve">, it is argued below that </w:t>
      </w:r>
      <w:r w:rsidRPr="00E81CF7">
        <w:rPr>
          <w:rStyle w:val="StyleUnderline"/>
          <w:highlight w:val="green"/>
        </w:rPr>
        <w:t xml:space="preserve">superintelligence </w:t>
      </w:r>
      <w:r w:rsidRPr="00132EB0">
        <w:rPr>
          <w:rStyle w:val="StyleUnderline"/>
        </w:rPr>
        <w:t>would</w:t>
      </w:r>
      <w:r w:rsidRPr="00132EB0">
        <w:rPr>
          <w:sz w:val="16"/>
        </w:rPr>
        <w:t xml:space="preserve"> </w:t>
      </w:r>
      <w:r w:rsidRPr="00132EB0">
        <w:rPr>
          <w:rStyle w:val="Emphasis"/>
        </w:rPr>
        <w:t>deeply affect</w:t>
      </w:r>
      <w:r w:rsidRPr="00132EB0">
        <w:rPr>
          <w:sz w:val="16"/>
        </w:rPr>
        <w:t xml:space="preserve"> 86 </w:t>
      </w:r>
      <w:r w:rsidRPr="00132EB0">
        <w:rPr>
          <w:rStyle w:val="Emphasis"/>
        </w:rPr>
        <w:t>production</w:t>
      </w:r>
      <w:r w:rsidRPr="00132EB0">
        <w:rPr>
          <w:sz w:val="16"/>
        </w:rPr>
        <w:t xml:space="preserve"> technologies and also economic </w:t>
      </w:r>
      <w:proofErr w:type="gramStart"/>
      <w:r w:rsidRPr="00132EB0">
        <w:rPr>
          <w:sz w:val="16"/>
        </w:rPr>
        <w:t xml:space="preserve">decisions, </w:t>
      </w:r>
      <w:r w:rsidRPr="00132EB0">
        <w:rPr>
          <w:rStyle w:val="StyleUnderline"/>
        </w:rPr>
        <w:t>and</w:t>
      </w:r>
      <w:proofErr w:type="gramEnd"/>
      <w:r w:rsidRPr="00132EB0">
        <w:rPr>
          <w:rStyle w:val="StyleUnderline"/>
        </w:rPr>
        <w:t xml:space="preserve"> could in</w:t>
      </w:r>
      <w:r w:rsidRPr="00132EB0">
        <w:rPr>
          <w:sz w:val="16"/>
        </w:rPr>
        <w:t xml:space="preserve"> </w:t>
      </w:r>
      <w:r w:rsidRPr="00132EB0">
        <w:rPr>
          <w:rStyle w:val="StyleUnderline"/>
        </w:rPr>
        <w:t>turn</w:t>
      </w:r>
      <w:r w:rsidRPr="00132EB0">
        <w:rPr>
          <w:sz w:val="16"/>
        </w:rPr>
        <w:t xml:space="preserve"> </w:t>
      </w:r>
      <w:r w:rsidRPr="00132EB0">
        <w:rPr>
          <w:rStyle w:val="Emphasis"/>
        </w:rPr>
        <w:t xml:space="preserve">be </w:t>
      </w:r>
      <w:r w:rsidRPr="00E81CF7">
        <w:rPr>
          <w:rStyle w:val="Emphasis"/>
          <w:highlight w:val="green"/>
        </w:rPr>
        <w:t>affected</w:t>
      </w:r>
      <w:r w:rsidRPr="00E81CF7">
        <w:rPr>
          <w:sz w:val="16"/>
          <w:highlight w:val="green"/>
        </w:rPr>
        <w:t xml:space="preserve"> </w:t>
      </w:r>
      <w:r w:rsidRPr="00E81CF7">
        <w:rPr>
          <w:rStyle w:val="StyleUnderline"/>
          <w:highlight w:val="green"/>
        </w:rPr>
        <w:t xml:space="preserve">by </w:t>
      </w:r>
      <w:r w:rsidRPr="00132EB0">
        <w:rPr>
          <w:rStyle w:val="StyleUnderline"/>
        </w:rPr>
        <w:t>the</w:t>
      </w:r>
      <w:r w:rsidRPr="00132EB0">
        <w:rPr>
          <w:sz w:val="16"/>
        </w:rPr>
        <w:t xml:space="preserve"> 87 </w:t>
      </w:r>
      <w:r w:rsidRPr="00E81CF7">
        <w:rPr>
          <w:rStyle w:val="Emphasis"/>
          <w:highlight w:val="green"/>
        </w:rPr>
        <w:t>socioeconomic</w:t>
      </w:r>
      <w:r w:rsidRPr="00132EB0">
        <w:rPr>
          <w:sz w:val="16"/>
        </w:rPr>
        <w:t xml:space="preserve"> and ecological </w:t>
      </w:r>
      <w:r w:rsidRPr="00E81CF7">
        <w:rPr>
          <w:rStyle w:val="Emphasis"/>
          <w:highlight w:val="green"/>
        </w:rPr>
        <w:t>context</w:t>
      </w:r>
      <w:r w:rsidRPr="00132EB0">
        <w:rPr>
          <w:sz w:val="16"/>
        </w:rPr>
        <w:t xml:space="preserve"> </w:t>
      </w:r>
      <w:r w:rsidRPr="00132EB0">
        <w:rPr>
          <w:rStyle w:val="StyleUnderline"/>
        </w:rPr>
        <w:t>in which it develops</w:t>
      </w:r>
      <w:r w:rsidRPr="00132EB0">
        <w:rPr>
          <w:sz w:val="16"/>
        </w:rPr>
        <w:t xml:space="preserve">. Along the lines of </w:t>
      </w:r>
      <w:proofErr w:type="spellStart"/>
      <w:r w:rsidRPr="00132EB0">
        <w:rPr>
          <w:sz w:val="16"/>
        </w:rPr>
        <w:t>Pueyo</w:t>
      </w:r>
      <w:proofErr w:type="spellEnd"/>
      <w:r w:rsidRPr="00132EB0">
        <w:rPr>
          <w:sz w:val="16"/>
        </w:rPr>
        <w:t xml:space="preserve"> (2014, p. 88 3454), this paper presents an approach that integrates these topics. It employs insights from </w:t>
      </w:r>
      <w:proofErr w:type="gramStart"/>
      <w:r w:rsidRPr="00132EB0">
        <w:rPr>
          <w:sz w:val="16"/>
        </w:rPr>
        <w:t>a</w:t>
      </w:r>
      <w:proofErr w:type="gramEnd"/>
      <w:r w:rsidRPr="00132EB0">
        <w:rPr>
          <w:sz w:val="16"/>
        </w:rPr>
        <w:t xml:space="preserve"> 89 variety of sources, such as ecological theory and several schools of economic theory. 90 The next section presents a thought experiment, in which superintelligence emerges after the 91 technical aspects of goal alignment have been resolved, and this occurs specifically in a neoliberal 92 scenario. </w:t>
      </w:r>
      <w:r w:rsidRPr="00132EB0">
        <w:rPr>
          <w:rStyle w:val="StyleUnderline"/>
        </w:rPr>
        <w:t>Neoliberalism is a</w:t>
      </w:r>
      <w:r w:rsidRPr="00132EB0">
        <w:rPr>
          <w:sz w:val="16"/>
        </w:rPr>
        <w:t xml:space="preserve"> </w:t>
      </w:r>
      <w:r w:rsidRPr="00132EB0">
        <w:rPr>
          <w:rStyle w:val="Emphasis"/>
        </w:rPr>
        <w:t>major force</w:t>
      </w:r>
      <w:r w:rsidRPr="00132EB0">
        <w:rPr>
          <w:sz w:val="16"/>
        </w:rPr>
        <w:t xml:space="preserve"> </w:t>
      </w:r>
      <w:r w:rsidRPr="00132EB0">
        <w:rPr>
          <w:rStyle w:val="StyleUnderline"/>
        </w:rPr>
        <w:t>shaping current policies on a global level, which urges</w:t>
      </w:r>
      <w:r w:rsidRPr="00132EB0">
        <w:rPr>
          <w:sz w:val="16"/>
        </w:rPr>
        <w:t xml:space="preserve"> 93 </w:t>
      </w:r>
      <w:r w:rsidRPr="00132EB0">
        <w:rPr>
          <w:rStyle w:val="StyleUnderline"/>
        </w:rPr>
        <w:t>governments to assume as their main role the creation and support of capitalist markets, and to</w:t>
      </w:r>
      <w:r w:rsidRPr="00132EB0">
        <w:rPr>
          <w:sz w:val="16"/>
        </w:rPr>
        <w:t xml:space="preserve"> 94 </w:t>
      </w:r>
      <w:r w:rsidRPr="00132EB0">
        <w:rPr>
          <w:rStyle w:val="StyleUnderline"/>
        </w:rPr>
        <w:t>avoid interfering in their functioning</w:t>
      </w:r>
      <w:r w:rsidRPr="00132EB0">
        <w:rPr>
          <w:sz w:val="16"/>
        </w:rPr>
        <w:t xml:space="preserve"> (</w:t>
      </w:r>
      <w:proofErr w:type="spellStart"/>
      <w:r w:rsidRPr="00132EB0">
        <w:rPr>
          <w:sz w:val="16"/>
        </w:rPr>
        <w:t>Mirowski</w:t>
      </w:r>
      <w:proofErr w:type="spellEnd"/>
      <w:r w:rsidRPr="00132EB0">
        <w:rPr>
          <w:sz w:val="16"/>
        </w:rPr>
        <w:t xml:space="preserve">, 2009). Neoliberal policies stand </w:t>
      </w:r>
      <w:r w:rsidRPr="00132EB0">
        <w:rPr>
          <w:rStyle w:val="StyleUnderline"/>
        </w:rPr>
        <w:t>in</w:t>
      </w:r>
      <w:r w:rsidRPr="00132EB0">
        <w:rPr>
          <w:sz w:val="16"/>
        </w:rPr>
        <w:t xml:space="preserve"> </w:t>
      </w:r>
      <w:r w:rsidRPr="00132EB0">
        <w:rPr>
          <w:rStyle w:val="Emphasis"/>
        </w:rPr>
        <w:t>sharp contrast</w:t>
      </w:r>
      <w:r w:rsidRPr="00132EB0">
        <w:rPr>
          <w:sz w:val="16"/>
        </w:rPr>
        <w:t xml:space="preserve"> 95 </w:t>
      </w:r>
      <w:r w:rsidRPr="00132EB0">
        <w:rPr>
          <w:rStyle w:val="StyleUnderline"/>
        </w:rPr>
        <w:t>to</w:t>
      </w:r>
      <w:r w:rsidRPr="00132EB0">
        <w:rPr>
          <w:sz w:val="16"/>
        </w:rPr>
        <w:t xml:space="preserve"> </w:t>
      </w:r>
      <w:r w:rsidRPr="00132EB0">
        <w:rPr>
          <w:rStyle w:val="Emphasis"/>
        </w:rPr>
        <w:t>degrowth views</w:t>
      </w:r>
      <w:r w:rsidRPr="00132EB0">
        <w:rPr>
          <w:sz w:val="16"/>
        </w:rPr>
        <w:t xml:space="preserve">: the first are largely rationalized </w:t>
      </w:r>
      <w:proofErr w:type="gramStart"/>
      <w:r w:rsidRPr="00132EB0">
        <w:rPr>
          <w:sz w:val="16"/>
        </w:rPr>
        <w:t>as a way to</w:t>
      </w:r>
      <w:proofErr w:type="gramEnd"/>
      <w:r w:rsidRPr="00132EB0">
        <w:rPr>
          <w:sz w:val="16"/>
        </w:rPr>
        <w:t xml:space="preserve"> enhance efficiency and production 96 (</w:t>
      </w:r>
      <w:proofErr w:type="spellStart"/>
      <w:r w:rsidRPr="00132EB0">
        <w:rPr>
          <w:sz w:val="16"/>
        </w:rPr>
        <w:t>Plehwe</w:t>
      </w:r>
      <w:proofErr w:type="spellEnd"/>
      <w:r w:rsidRPr="00132EB0">
        <w:rPr>
          <w:sz w:val="16"/>
        </w:rPr>
        <w:t xml:space="preserve">, 2009), and represent the maximum expression of capitalist values. 97 The thought experiment illustrates how </w:t>
      </w:r>
      <w:r w:rsidRPr="00E81CF7">
        <w:rPr>
          <w:rStyle w:val="Emphasis"/>
          <w:highlight w:val="green"/>
        </w:rPr>
        <w:t>superintelligence</w:t>
      </w:r>
      <w:r w:rsidRPr="00132EB0">
        <w:rPr>
          <w:sz w:val="16"/>
        </w:rPr>
        <w:t xml:space="preserve"> perfectly </w:t>
      </w:r>
      <w:r w:rsidRPr="00E81CF7">
        <w:rPr>
          <w:rStyle w:val="Emphasis"/>
          <w:highlight w:val="green"/>
        </w:rPr>
        <w:t>aligned</w:t>
      </w:r>
      <w:r w:rsidRPr="00E81CF7">
        <w:rPr>
          <w:sz w:val="16"/>
          <w:highlight w:val="green"/>
        </w:rPr>
        <w:t xml:space="preserve"> </w:t>
      </w:r>
      <w:r w:rsidRPr="00E81CF7">
        <w:rPr>
          <w:rStyle w:val="StyleUnderline"/>
          <w:highlight w:val="green"/>
        </w:rPr>
        <w:t xml:space="preserve">with </w:t>
      </w:r>
      <w:r w:rsidRPr="00E81CF7">
        <w:rPr>
          <w:rStyle w:val="Emphasis"/>
          <w:highlight w:val="green"/>
        </w:rPr>
        <w:t>capitalist</w:t>
      </w:r>
      <w:r w:rsidRPr="00E81CF7">
        <w:rPr>
          <w:sz w:val="16"/>
          <w:highlight w:val="green"/>
        </w:rPr>
        <w:t xml:space="preserve"> 98 </w:t>
      </w:r>
      <w:r w:rsidRPr="00E81CF7">
        <w:rPr>
          <w:rStyle w:val="Emphasis"/>
          <w:highlight w:val="green"/>
        </w:rPr>
        <w:t>markets</w:t>
      </w:r>
      <w:r w:rsidRPr="00E81CF7">
        <w:rPr>
          <w:rStyle w:val="StyleUnderline"/>
          <w:highlight w:val="green"/>
        </w:rPr>
        <w:t xml:space="preserve"> </w:t>
      </w:r>
      <w:r w:rsidRPr="00132EB0">
        <w:rPr>
          <w:rStyle w:val="StyleUnderline"/>
        </w:rPr>
        <w:t xml:space="preserve">could </w:t>
      </w:r>
      <w:r w:rsidRPr="00E81CF7">
        <w:rPr>
          <w:rStyle w:val="StyleUnderline"/>
          <w:highlight w:val="green"/>
        </w:rPr>
        <w:t>have</w:t>
      </w:r>
      <w:r w:rsidRPr="00132EB0">
        <w:rPr>
          <w:rStyle w:val="StyleUnderline"/>
        </w:rPr>
        <w:t xml:space="preserve"> </w:t>
      </w:r>
      <w:r w:rsidRPr="00132EB0">
        <w:rPr>
          <w:rStyle w:val="Emphasis"/>
          <w:sz w:val="28"/>
        </w:rPr>
        <w:t xml:space="preserve">very </w:t>
      </w:r>
      <w:r w:rsidRPr="00E81CF7">
        <w:rPr>
          <w:rStyle w:val="Emphasis"/>
          <w:sz w:val="28"/>
          <w:highlight w:val="green"/>
        </w:rPr>
        <w:t xml:space="preserve">undesirable consequences </w:t>
      </w:r>
      <w:r w:rsidRPr="00132EB0">
        <w:rPr>
          <w:rStyle w:val="Emphasis"/>
          <w:sz w:val="28"/>
        </w:rPr>
        <w:t>for humanity and the whole biosphere</w:t>
      </w:r>
      <w:r w:rsidRPr="00132EB0">
        <w:rPr>
          <w:sz w:val="16"/>
        </w:rPr>
        <w:t xml:space="preserve">. It also 99 suggests that there is little reason to expect that the wealthiest and most powerful people would be 100 </w:t>
      </w:r>
      <w:proofErr w:type="gramStart"/>
      <w:r w:rsidRPr="00132EB0">
        <w:rPr>
          <w:sz w:val="16"/>
        </w:rPr>
        <w:t>exempt</w:t>
      </w:r>
      <w:proofErr w:type="gramEnd"/>
      <w:r w:rsidRPr="00132EB0">
        <w:rPr>
          <w:sz w:val="16"/>
        </w:rPr>
        <w:t xml:space="preserve"> from these consequences, which, as argued below, gives reason for hope. Section 3 raises 101 the possibility of a broad social consensus to respond to this challenge along the lines of degrowth, 102 thus tackling major technological, environmental, and social problems simultaneously. The </w:t>
      </w:r>
      <w:proofErr w:type="gramStart"/>
      <w:r w:rsidRPr="00132EB0">
        <w:rPr>
          <w:sz w:val="16"/>
        </w:rPr>
        <w:t>103 uncertainty</w:t>
      </w:r>
      <w:proofErr w:type="gramEnd"/>
      <w:r w:rsidRPr="00132EB0">
        <w:rPr>
          <w:sz w:val="16"/>
        </w:rPr>
        <w:t xml:space="preserve"> involved in these scenarios is vast, but, </w:t>
      </w:r>
      <w:r w:rsidRPr="00132EB0">
        <w:rPr>
          <w:rStyle w:val="StyleUnderline"/>
        </w:rPr>
        <w:t>if a non-negligible probability is assigned to</w:t>
      </w:r>
      <w:r w:rsidRPr="00132EB0">
        <w:rPr>
          <w:sz w:val="16"/>
        </w:rPr>
        <w:t xml:space="preserve"> 104 </w:t>
      </w:r>
      <w:r w:rsidRPr="00132EB0">
        <w:rPr>
          <w:rStyle w:val="StyleUnderline"/>
        </w:rPr>
        <w:t>these</w:t>
      </w:r>
      <w:r w:rsidRPr="00132EB0">
        <w:rPr>
          <w:sz w:val="16"/>
        </w:rPr>
        <w:t xml:space="preserve"> two </w:t>
      </w:r>
      <w:r w:rsidRPr="00132EB0">
        <w:rPr>
          <w:rStyle w:val="StyleUnderline"/>
        </w:rPr>
        <w:t xml:space="preserve">futures, little room is left for either </w:t>
      </w:r>
      <w:r w:rsidRPr="00132EB0">
        <w:rPr>
          <w:rStyle w:val="Emphasis"/>
        </w:rPr>
        <w:t>complacency</w:t>
      </w:r>
      <w:r w:rsidRPr="00132EB0">
        <w:rPr>
          <w:rStyle w:val="StyleUnderline"/>
        </w:rPr>
        <w:t xml:space="preserve"> or </w:t>
      </w:r>
      <w:r w:rsidRPr="00132EB0">
        <w:rPr>
          <w:rStyle w:val="Emphasis"/>
        </w:rPr>
        <w:t>resignation</w:t>
      </w:r>
      <w:r w:rsidRPr="00132EB0">
        <w:rPr>
          <w:sz w:val="16"/>
        </w:rPr>
        <w:t xml:space="preserve">. 105 106 2. Thought experiment: Superintelligence in a neoliberal scenario 107 108 </w:t>
      </w:r>
      <w:r w:rsidRPr="00E81CF7">
        <w:rPr>
          <w:rStyle w:val="StyleUnderline"/>
          <w:highlight w:val="green"/>
        </w:rPr>
        <w:t xml:space="preserve">Neoliberalism </w:t>
      </w:r>
      <w:r w:rsidRPr="00132EB0">
        <w:rPr>
          <w:rStyle w:val="StyleUnderline"/>
        </w:rPr>
        <w:t xml:space="preserve">is </w:t>
      </w:r>
      <w:r w:rsidRPr="00E81CF7">
        <w:rPr>
          <w:rStyle w:val="StyleUnderline"/>
          <w:highlight w:val="green"/>
        </w:rPr>
        <w:t xml:space="preserve">creating a </w:t>
      </w:r>
      <w:r w:rsidRPr="00132EB0">
        <w:rPr>
          <w:rStyle w:val="StyleUnderline"/>
        </w:rPr>
        <w:t xml:space="preserve">very </w:t>
      </w:r>
      <w:r w:rsidRPr="00132EB0">
        <w:rPr>
          <w:rStyle w:val="Emphasis"/>
        </w:rPr>
        <w:t xml:space="preserve">special </w:t>
      </w:r>
      <w:r w:rsidRPr="00E81CF7">
        <w:rPr>
          <w:rStyle w:val="Emphasis"/>
          <w:highlight w:val="green"/>
        </w:rPr>
        <w:t>breeding ground</w:t>
      </w:r>
      <w:r w:rsidRPr="00E81CF7">
        <w:rPr>
          <w:sz w:val="16"/>
          <w:highlight w:val="green"/>
        </w:rPr>
        <w:t xml:space="preserve"> </w:t>
      </w:r>
      <w:r w:rsidRPr="00E81CF7">
        <w:rPr>
          <w:rStyle w:val="StyleUnderline"/>
          <w:highlight w:val="green"/>
        </w:rPr>
        <w:t>for superintelligence</w:t>
      </w:r>
      <w:r w:rsidRPr="00132EB0">
        <w:rPr>
          <w:rStyle w:val="StyleUnderline"/>
        </w:rPr>
        <w:t>, because it strives</w:t>
      </w:r>
      <w:r w:rsidRPr="00132EB0">
        <w:rPr>
          <w:sz w:val="16"/>
        </w:rPr>
        <w:t xml:space="preserve"> 109 </w:t>
      </w:r>
      <w:r w:rsidRPr="00132EB0">
        <w:rPr>
          <w:rStyle w:val="StyleUnderline"/>
        </w:rPr>
        <w:t xml:space="preserve">to reduce the role of </w:t>
      </w:r>
      <w:r w:rsidRPr="00132EB0">
        <w:rPr>
          <w:rStyle w:val="Emphasis"/>
        </w:rPr>
        <w:t>human agency</w:t>
      </w:r>
      <w:r w:rsidRPr="00132EB0">
        <w:rPr>
          <w:sz w:val="16"/>
        </w:rPr>
        <w:t xml:space="preserve"> </w:t>
      </w:r>
      <w:r w:rsidRPr="00132EB0">
        <w:rPr>
          <w:rStyle w:val="StyleUnderline"/>
        </w:rPr>
        <w:t>in collective affairs</w:t>
      </w:r>
      <w:r w:rsidRPr="00132EB0">
        <w:rPr>
          <w:sz w:val="16"/>
        </w:rPr>
        <w:t xml:space="preserve">. The neoliberal pioneer Friedrich Hayek 110 argued that the </w:t>
      </w:r>
      <w:r w:rsidRPr="00132EB0">
        <w:rPr>
          <w:rStyle w:val="StyleUnderline"/>
        </w:rPr>
        <w:t xml:space="preserve">spontaneous order of </w:t>
      </w:r>
      <w:r w:rsidRPr="00132EB0">
        <w:rPr>
          <w:rStyle w:val="Emphasis"/>
        </w:rPr>
        <w:t>markets</w:t>
      </w:r>
      <w:r w:rsidRPr="00132EB0">
        <w:rPr>
          <w:rStyle w:val="StyleUnderline"/>
        </w:rPr>
        <w:t xml:space="preserve"> was preferable over </w:t>
      </w:r>
      <w:r w:rsidRPr="00132EB0">
        <w:rPr>
          <w:rStyle w:val="Emphasis"/>
        </w:rPr>
        <w:t>conscious plans</w:t>
      </w:r>
      <w:r w:rsidRPr="00132EB0">
        <w:rPr>
          <w:sz w:val="16"/>
        </w:rPr>
        <w:t xml:space="preserve">, </w:t>
      </w:r>
      <w:r w:rsidRPr="00132EB0">
        <w:rPr>
          <w:rStyle w:val="StyleUnderline"/>
        </w:rPr>
        <w:t>because markets</w:t>
      </w:r>
      <w:r w:rsidRPr="00132EB0">
        <w:rPr>
          <w:sz w:val="16"/>
        </w:rPr>
        <w:t xml:space="preserve">, 111 he thought, </w:t>
      </w:r>
      <w:r w:rsidRPr="00132EB0">
        <w:rPr>
          <w:rStyle w:val="StyleUnderline"/>
        </w:rPr>
        <w:t>have more capacity than humans to process information</w:t>
      </w:r>
      <w:r w:rsidRPr="00132EB0">
        <w:rPr>
          <w:sz w:val="16"/>
        </w:rPr>
        <w:t xml:space="preserve"> (</w:t>
      </w:r>
      <w:proofErr w:type="spellStart"/>
      <w:r w:rsidRPr="00132EB0">
        <w:rPr>
          <w:sz w:val="16"/>
        </w:rPr>
        <w:t>Mirowski</w:t>
      </w:r>
      <w:proofErr w:type="spellEnd"/>
      <w:r w:rsidRPr="00132EB0">
        <w:rPr>
          <w:sz w:val="16"/>
        </w:rPr>
        <w:t xml:space="preserve">, 2009). </w:t>
      </w:r>
      <w:r w:rsidRPr="00132EB0">
        <w:rPr>
          <w:rStyle w:val="StyleUnderline"/>
        </w:rPr>
        <w:t>Neoliberal</w:t>
      </w:r>
      <w:r w:rsidRPr="00132EB0">
        <w:rPr>
          <w:sz w:val="16"/>
        </w:rPr>
        <w:t xml:space="preserve"> 112 </w:t>
      </w:r>
      <w:r w:rsidRPr="00132EB0">
        <w:rPr>
          <w:rStyle w:val="StyleUnderline"/>
        </w:rPr>
        <w:t xml:space="preserve">policies are actively </w:t>
      </w:r>
      <w:r w:rsidRPr="00132EB0">
        <w:rPr>
          <w:rStyle w:val="Emphasis"/>
        </w:rPr>
        <w:t>transferring decisions to markets</w:t>
      </w:r>
      <w:r w:rsidRPr="00132EB0">
        <w:rPr>
          <w:sz w:val="16"/>
        </w:rPr>
        <w:t xml:space="preserve"> (</w:t>
      </w:r>
      <w:proofErr w:type="spellStart"/>
      <w:r w:rsidRPr="00132EB0">
        <w:rPr>
          <w:sz w:val="16"/>
        </w:rPr>
        <w:t>Mirowski</w:t>
      </w:r>
      <w:proofErr w:type="spellEnd"/>
      <w:r w:rsidRPr="00132EB0">
        <w:rPr>
          <w:sz w:val="16"/>
        </w:rPr>
        <w:t xml:space="preserve">, 2009), while firms' automated 113 decision systems become an integral part of the market's information processing machinery 114 (Davenport and Harris, 2005). Neoliberal globalization is locking governments in the role of mere 115 players competing in the global market (Swank, 2016). Furthermore, </w:t>
      </w:r>
      <w:r w:rsidRPr="00E81CF7">
        <w:rPr>
          <w:rStyle w:val="StyleUnderline"/>
          <w:highlight w:val="green"/>
        </w:rPr>
        <w:t xml:space="preserve">automated </w:t>
      </w:r>
      <w:r w:rsidRPr="00E81CF7">
        <w:rPr>
          <w:rStyle w:val="Emphasis"/>
          <w:highlight w:val="green"/>
        </w:rPr>
        <w:t>governance</w:t>
      </w:r>
      <w:r w:rsidRPr="00E81CF7">
        <w:rPr>
          <w:sz w:val="16"/>
          <w:highlight w:val="green"/>
        </w:rPr>
        <w:t xml:space="preserve"> </w:t>
      </w:r>
      <w:r w:rsidRPr="00E81CF7">
        <w:rPr>
          <w:rStyle w:val="StyleUnderline"/>
          <w:highlight w:val="green"/>
        </w:rPr>
        <w:t xml:space="preserve">is </w:t>
      </w:r>
      <w:r w:rsidRPr="00132EB0">
        <w:rPr>
          <w:rStyle w:val="StyleUnderline"/>
        </w:rPr>
        <w:t xml:space="preserve">a </w:t>
      </w:r>
      <w:r w:rsidRPr="00132EB0">
        <w:rPr>
          <w:sz w:val="16"/>
        </w:rPr>
        <w:t xml:space="preserve">116 </w:t>
      </w:r>
      <w:r w:rsidRPr="00132EB0">
        <w:rPr>
          <w:rStyle w:val="Emphasis"/>
        </w:rPr>
        <w:t xml:space="preserve">foundational </w:t>
      </w:r>
      <w:r w:rsidRPr="00E81CF7">
        <w:rPr>
          <w:rStyle w:val="Emphasis"/>
          <w:highlight w:val="green"/>
        </w:rPr>
        <w:t>tenet</w:t>
      </w:r>
      <w:r w:rsidRPr="00132EB0">
        <w:rPr>
          <w:sz w:val="16"/>
        </w:rPr>
        <w:t xml:space="preserve"> </w:t>
      </w:r>
      <w:r w:rsidRPr="00132EB0">
        <w:rPr>
          <w:rStyle w:val="StyleUnderline"/>
        </w:rPr>
        <w:t>of neoliberal ideology</w:t>
      </w:r>
      <w:r w:rsidRPr="00132EB0">
        <w:rPr>
          <w:sz w:val="16"/>
        </w:rPr>
        <w:t xml:space="preserve"> (</w:t>
      </w:r>
      <w:proofErr w:type="spellStart"/>
      <w:r w:rsidRPr="00132EB0">
        <w:rPr>
          <w:sz w:val="16"/>
        </w:rPr>
        <w:t>Plehwe</w:t>
      </w:r>
      <w:proofErr w:type="spellEnd"/>
      <w:r w:rsidRPr="00132EB0">
        <w:rPr>
          <w:sz w:val="16"/>
        </w:rPr>
        <w:t xml:space="preserve">, 2009, p. 23). 117 In the neoliberal scenario, </w:t>
      </w:r>
      <w:r w:rsidRPr="00132EB0">
        <w:rPr>
          <w:rStyle w:val="StyleUnderline"/>
        </w:rPr>
        <w:t xml:space="preserve">most technological development can be expected to take place either in the context of </w:t>
      </w:r>
      <w:r w:rsidRPr="00132EB0">
        <w:rPr>
          <w:rStyle w:val="Emphasis"/>
        </w:rPr>
        <w:t>firms</w:t>
      </w:r>
      <w:r w:rsidRPr="00132EB0">
        <w:rPr>
          <w:sz w:val="16"/>
        </w:rPr>
        <w:t xml:space="preserve"> or in support of firms3 </w:t>
      </w:r>
      <w:proofErr w:type="gramStart"/>
      <w:r w:rsidRPr="00132EB0">
        <w:rPr>
          <w:sz w:val="16"/>
        </w:rPr>
        <w:t>118 .</w:t>
      </w:r>
      <w:proofErr w:type="gramEnd"/>
      <w:r w:rsidRPr="00132EB0">
        <w:rPr>
          <w:sz w:val="16"/>
        </w:rPr>
        <w:t xml:space="preserve"> </w:t>
      </w:r>
      <w:proofErr w:type="gramStart"/>
      <w:r w:rsidRPr="00132EB0">
        <w:rPr>
          <w:sz w:val="16"/>
        </w:rPr>
        <w:t>A number of</w:t>
      </w:r>
      <w:proofErr w:type="gramEnd"/>
      <w:r w:rsidRPr="00132EB0">
        <w:rPr>
          <w:sz w:val="16"/>
        </w:rPr>
        <w:t xml:space="preserve"> institutionalist (Galbraith, 1985), post119 Keynesian (Lavoie, 2014; and references therein) and evolutionary (Metcalfe, 2008) economists 120 concur that, in capitalist markets, </w:t>
      </w:r>
      <w:r w:rsidRPr="00132EB0">
        <w:rPr>
          <w:rStyle w:val="StyleUnderline"/>
        </w:rPr>
        <w:t xml:space="preserve">firms tend to </w:t>
      </w:r>
      <w:r w:rsidRPr="00132EB0">
        <w:rPr>
          <w:rStyle w:val="Emphasis"/>
        </w:rPr>
        <w:t>maximize their growth rates</w:t>
      </w:r>
      <w:r w:rsidRPr="00132EB0">
        <w:rPr>
          <w:sz w:val="16"/>
        </w:rPr>
        <w:t xml:space="preserve"> (this principle is </w:t>
      </w:r>
      <w:r w:rsidRPr="00132EB0">
        <w:rPr>
          <w:rStyle w:val="StyleUnderline"/>
        </w:rPr>
        <w:t>related</w:t>
      </w:r>
      <w:r w:rsidRPr="00132EB0">
        <w:rPr>
          <w:sz w:val="16"/>
        </w:rPr>
        <w:t xml:space="preserve"> 121 but not identical </w:t>
      </w:r>
      <w:r w:rsidRPr="00132EB0">
        <w:rPr>
          <w:rStyle w:val="StyleUnderline"/>
        </w:rPr>
        <w:t>to the neoclassical assumption that firms maximize profits</w:t>
      </w:r>
      <w:r w:rsidRPr="00132EB0">
        <w:rPr>
          <w:sz w:val="16"/>
        </w:rPr>
        <w:t xml:space="preserve">; Lavoie, 2014). Growth 122 maximization might be interpreted as expressing the goals of people in key positions, but, from </w:t>
      </w:r>
      <w:proofErr w:type="gramStart"/>
      <w:r w:rsidRPr="00132EB0">
        <w:rPr>
          <w:sz w:val="16"/>
        </w:rPr>
        <w:t>an</w:t>
      </w:r>
      <w:proofErr w:type="gramEnd"/>
      <w:r w:rsidRPr="00132EB0">
        <w:rPr>
          <w:sz w:val="16"/>
        </w:rPr>
        <w:t xml:space="preserve"> 123 evolutionary perspective, it is thought to result from </w:t>
      </w:r>
      <w:r w:rsidRPr="00132EB0">
        <w:rPr>
          <w:rStyle w:val="StyleUnderline"/>
        </w:rPr>
        <w:t xml:space="preserve">a mechanism akin to </w:t>
      </w:r>
      <w:r w:rsidRPr="00132EB0">
        <w:rPr>
          <w:rStyle w:val="Emphasis"/>
        </w:rPr>
        <w:t>natural selection</w:t>
      </w:r>
      <w:r w:rsidRPr="00132EB0">
        <w:rPr>
          <w:sz w:val="16"/>
        </w:rPr>
        <w:t xml:space="preserve"> 124 (Metcalfe, 2008). The first interpretation is insufficient if we accept that: (1) in big corporations, the 125 managerial bureaucracy is a coherent social-psychological system with motives and preferences of 126 its own (Gordon, 1968, p. 639; for an insider view, see </w:t>
      </w:r>
      <w:proofErr w:type="spellStart"/>
      <w:r w:rsidRPr="00132EB0">
        <w:rPr>
          <w:sz w:val="16"/>
        </w:rPr>
        <w:t>Nace</w:t>
      </w:r>
      <w:proofErr w:type="spellEnd"/>
      <w:r w:rsidRPr="00132EB0">
        <w:rPr>
          <w:sz w:val="16"/>
        </w:rPr>
        <w:t xml:space="preserve">, 2005, pp. 1-10), (2) this system is 127 becoming techno-social-psychological with the progressive incorporation of decision-making 128 algorithms and the increasing opacity of such algorithms (Danaher, 2016), and (3) </w:t>
      </w:r>
      <w:r w:rsidRPr="00132EB0">
        <w:rPr>
          <w:rStyle w:val="StyleUnderline"/>
        </w:rPr>
        <w:t xml:space="preserve">human mentality </w:t>
      </w:r>
      <w:r w:rsidRPr="00132EB0">
        <w:rPr>
          <w:sz w:val="16"/>
        </w:rPr>
        <w:t xml:space="preserve">129 </w:t>
      </w:r>
      <w:r w:rsidRPr="00132EB0">
        <w:rPr>
          <w:rStyle w:val="StyleUnderline"/>
        </w:rPr>
        <w:t xml:space="preserve">and </w:t>
      </w:r>
      <w:r w:rsidRPr="00E81CF7">
        <w:rPr>
          <w:rStyle w:val="StyleUnderline"/>
          <w:highlight w:val="green"/>
        </w:rPr>
        <w:t xml:space="preserve">goals are </w:t>
      </w:r>
      <w:r w:rsidRPr="00132EB0">
        <w:rPr>
          <w:rStyle w:val="StyleUnderline"/>
        </w:rPr>
        <w:t xml:space="preserve">partly </w:t>
      </w:r>
      <w:r w:rsidRPr="00E81CF7">
        <w:rPr>
          <w:rStyle w:val="Emphasis"/>
          <w:highlight w:val="green"/>
        </w:rPr>
        <w:t xml:space="preserve">shaped by firms </w:t>
      </w:r>
      <w:r w:rsidRPr="00132EB0">
        <w:rPr>
          <w:rStyle w:val="Emphasis"/>
        </w:rPr>
        <w:t>themselves</w:t>
      </w:r>
      <w:r w:rsidRPr="00132EB0">
        <w:rPr>
          <w:sz w:val="16"/>
        </w:rPr>
        <w:t xml:space="preserve"> (Galbraith, 1985). 130 The type of AI best suited to participate in firms' decisions in this context is described in a 131 recent review in Science: AI researchers aim to construct a synthetic homo economicus, the 132 mythical perfectly rational agent of neoclassical economics. We review progress toward creating 133 this new species of machine, </w:t>
      </w:r>
      <w:proofErr w:type="spellStart"/>
      <w:r w:rsidRPr="00132EB0">
        <w:rPr>
          <w:sz w:val="16"/>
        </w:rPr>
        <w:t>machina</w:t>
      </w:r>
      <w:proofErr w:type="spellEnd"/>
      <w:r w:rsidRPr="00132EB0">
        <w:rPr>
          <w:sz w:val="16"/>
        </w:rPr>
        <w:t xml:space="preserve"> economicus (Parkes and Wellman, 2015, p. 267; a more 134 orthodox </w:t>
      </w:r>
      <w:proofErr w:type="gramStart"/>
      <w:r w:rsidRPr="00132EB0">
        <w:rPr>
          <w:sz w:val="16"/>
        </w:rPr>
        <w:t>denomination</w:t>
      </w:r>
      <w:proofErr w:type="gramEnd"/>
      <w:r w:rsidRPr="00132EB0">
        <w:rPr>
          <w:sz w:val="16"/>
        </w:rPr>
        <w:t xml:space="preserve"> would be Machina </w:t>
      </w:r>
      <w:proofErr w:type="spellStart"/>
      <w:r w:rsidRPr="00132EB0">
        <w:rPr>
          <w:sz w:val="16"/>
        </w:rPr>
        <w:t>oeconomica</w:t>
      </w:r>
      <w:proofErr w:type="spellEnd"/>
      <w:r w:rsidRPr="00132EB0">
        <w:rPr>
          <w:sz w:val="16"/>
        </w:rPr>
        <w:t xml:space="preserve">). 135 </w:t>
      </w:r>
      <w:r w:rsidRPr="00132EB0">
        <w:rPr>
          <w:rStyle w:val="StyleUnderline"/>
        </w:rPr>
        <w:t xml:space="preserve">Firm </w:t>
      </w:r>
      <w:r w:rsidRPr="00E81CF7">
        <w:rPr>
          <w:rStyle w:val="StyleUnderline"/>
          <w:highlight w:val="green"/>
        </w:rPr>
        <w:t xml:space="preserve">growth </w:t>
      </w:r>
      <w:r w:rsidRPr="00132EB0">
        <w:rPr>
          <w:rStyle w:val="StyleUnderline"/>
        </w:rPr>
        <w:t xml:space="preserve">is thought to </w:t>
      </w:r>
      <w:r w:rsidRPr="00E81CF7">
        <w:rPr>
          <w:rStyle w:val="StyleUnderline"/>
          <w:highlight w:val="green"/>
        </w:rPr>
        <w:t xml:space="preserve">rely </w:t>
      </w:r>
      <w:r w:rsidRPr="00132EB0">
        <w:rPr>
          <w:rStyle w:val="StyleUnderline"/>
        </w:rPr>
        <w:t xml:space="preserve">critically </w:t>
      </w:r>
      <w:r w:rsidRPr="00E81CF7">
        <w:rPr>
          <w:rStyle w:val="StyleUnderline"/>
          <w:highlight w:val="green"/>
        </w:rPr>
        <w:t xml:space="preserve">on </w:t>
      </w:r>
      <w:r w:rsidRPr="00132EB0">
        <w:rPr>
          <w:rStyle w:val="Emphasis"/>
        </w:rPr>
        <w:t xml:space="preserve">retained </w:t>
      </w:r>
      <w:r w:rsidRPr="00E81CF7">
        <w:rPr>
          <w:rStyle w:val="Emphasis"/>
          <w:highlight w:val="green"/>
        </w:rPr>
        <w:t>earnings</w:t>
      </w:r>
      <w:r w:rsidRPr="00132EB0">
        <w:rPr>
          <w:sz w:val="16"/>
        </w:rPr>
        <w:t xml:space="preserve"> (Galbraith, 1985; Lavoie, 2014, p. 136 134-141). </w:t>
      </w:r>
      <w:r w:rsidRPr="00132EB0">
        <w:rPr>
          <w:rStyle w:val="StyleUnderline"/>
        </w:rPr>
        <w:t>Therefore</w:t>
      </w:r>
      <w:r w:rsidRPr="00132EB0">
        <w:rPr>
          <w:sz w:val="16"/>
        </w:rPr>
        <w:t xml:space="preserve">, </w:t>
      </w:r>
      <w:r w:rsidRPr="00E81CF7">
        <w:rPr>
          <w:rStyle w:val="Emphasis"/>
          <w:highlight w:val="green"/>
        </w:rPr>
        <w:t>economic selection</w:t>
      </w:r>
      <w:r w:rsidRPr="00132EB0">
        <w:rPr>
          <w:sz w:val="16"/>
        </w:rPr>
        <w:t xml:space="preserve"> </w:t>
      </w:r>
      <w:r w:rsidRPr="00132EB0">
        <w:rPr>
          <w:rStyle w:val="StyleUnderline"/>
        </w:rPr>
        <w:t xml:space="preserve">can be generally expected to </w:t>
      </w:r>
      <w:r w:rsidRPr="00E81CF7">
        <w:rPr>
          <w:rStyle w:val="StyleUnderline"/>
          <w:highlight w:val="green"/>
        </w:rPr>
        <w:t>favor firms in which these are greater</w:t>
      </w:r>
      <w:r w:rsidRPr="00132EB0">
        <w:rPr>
          <w:rStyle w:val="StyleUnderline"/>
        </w:rPr>
        <w:t xml:space="preserve">. The aggregate retained earnings4 </w:t>
      </w:r>
      <w:r w:rsidRPr="00132EB0">
        <w:rPr>
          <w:sz w:val="16"/>
        </w:rPr>
        <w:t xml:space="preserve">137 RE </w:t>
      </w:r>
      <w:r w:rsidRPr="00132EB0">
        <w:rPr>
          <w:rStyle w:val="StyleUnderline"/>
        </w:rPr>
        <w:t xml:space="preserve">of all firms in an economy can be expressed as: </w:t>
      </w:r>
      <w:r w:rsidRPr="00132EB0">
        <w:rPr>
          <w:sz w:val="16"/>
        </w:rPr>
        <w:t xml:space="preserve">138 </w:t>
      </w:r>
      <w:r w:rsidRPr="00132EB0">
        <w:rPr>
          <w:rStyle w:val="StyleUnderline"/>
        </w:rPr>
        <w:t>RE=FE(</w:t>
      </w:r>
      <w:proofErr w:type="gramStart"/>
      <w:r w:rsidRPr="00132EB0">
        <w:rPr>
          <w:rStyle w:val="StyleUnderline"/>
        </w:rPr>
        <w:t>R,L</w:t>
      </w:r>
      <w:proofErr w:type="gramEnd"/>
      <w:r w:rsidRPr="00132EB0">
        <w:rPr>
          <w:rStyle w:val="StyleUnderline"/>
        </w:rPr>
        <w:t>,K)-</w:t>
      </w:r>
      <w:proofErr w:type="spellStart"/>
      <w:r w:rsidRPr="00132EB0">
        <w:rPr>
          <w:rStyle w:val="StyleUnderline"/>
        </w:rPr>
        <w:t>w</w:t>
      </w:r>
      <w:r w:rsidRPr="00132EB0">
        <w:rPr>
          <w:rStyle w:val="StyleUnderline"/>
          <w:rFonts w:ascii="Cambria Math" w:hAnsi="Cambria Math" w:cs="Cambria Math"/>
        </w:rPr>
        <w:t>⋅</w:t>
      </w:r>
      <w:r w:rsidRPr="00132EB0">
        <w:rPr>
          <w:rStyle w:val="StyleUnderline"/>
        </w:rPr>
        <w:t>L</w:t>
      </w:r>
      <w:proofErr w:type="spellEnd"/>
      <w:r w:rsidRPr="00132EB0">
        <w:rPr>
          <w:rStyle w:val="StyleUnderline"/>
        </w:rPr>
        <w:t>-(</w:t>
      </w:r>
      <w:proofErr w:type="spellStart"/>
      <w:r w:rsidRPr="00132EB0">
        <w:rPr>
          <w:rStyle w:val="StyleUnderline"/>
        </w:rPr>
        <w:t>i+δ</w:t>
      </w:r>
      <w:proofErr w:type="spellEnd"/>
      <w:r w:rsidRPr="00132EB0">
        <w:rPr>
          <w:rStyle w:val="StyleUnderline"/>
        </w:rPr>
        <w:t>)</w:t>
      </w:r>
      <w:r w:rsidRPr="00132EB0">
        <w:rPr>
          <w:rStyle w:val="StyleUnderline"/>
          <w:rFonts w:ascii="Cambria Math" w:hAnsi="Cambria Math" w:cs="Cambria Math"/>
        </w:rPr>
        <w:t>⋅</w:t>
      </w:r>
      <w:r w:rsidRPr="00132EB0">
        <w:rPr>
          <w:rStyle w:val="StyleUnderline"/>
        </w:rPr>
        <w:t>K-g.</w:t>
      </w:r>
      <w:r w:rsidRPr="00132EB0">
        <w:rPr>
          <w:sz w:val="16"/>
        </w:rPr>
        <w:t xml:space="preserve"> (1) 139 Bold symbols represent vectors (to indicate multidimensionality). F is an aggregate production 140 function, relying on inputs of various types of natural resources R, labor L and capital K (including intelligent machines), and being affected by environmental factors5 141 E; w are wages, </w:t>
      </w:r>
      <w:proofErr w:type="spellStart"/>
      <w:r w:rsidRPr="00132EB0">
        <w:rPr>
          <w:sz w:val="16"/>
        </w:rPr>
        <w:t>i</w:t>
      </w:r>
      <w:proofErr w:type="spellEnd"/>
      <w:r w:rsidRPr="00132EB0">
        <w:rPr>
          <w:sz w:val="16"/>
        </w:rPr>
        <w:t xml:space="preserve"> are returns to 142 </w:t>
      </w:r>
      <w:proofErr w:type="gramStart"/>
      <w:r w:rsidRPr="00132EB0">
        <w:rPr>
          <w:sz w:val="16"/>
        </w:rPr>
        <w:t>capital</w:t>
      </w:r>
      <w:proofErr w:type="gramEnd"/>
      <w:r w:rsidRPr="00132EB0">
        <w:rPr>
          <w:sz w:val="16"/>
        </w:rPr>
        <w:t xml:space="preserve"> (dividends, interests) paid to households, δ is depreciation and g are the net taxes paid to 143 governments. 144 </w:t>
      </w:r>
      <w:r w:rsidRPr="00132EB0">
        <w:rPr>
          <w:rStyle w:val="StyleUnderline"/>
        </w:rPr>
        <w:t>Increases in retained earnings face constraints, such as trade-offs among different parameters</w:t>
      </w:r>
      <w:r w:rsidRPr="00132EB0">
        <w:rPr>
          <w:sz w:val="16"/>
        </w:rPr>
        <w:t xml:space="preserve"> of 145 Eq. 1. </w:t>
      </w:r>
      <w:r w:rsidRPr="00132EB0">
        <w:rPr>
          <w:rStyle w:val="StyleUnderline"/>
        </w:rPr>
        <w:t>The present thought experiment explores the consequences of economic selection in a</w:t>
      </w:r>
      <w:r w:rsidRPr="00132EB0">
        <w:rPr>
          <w:sz w:val="16"/>
        </w:rPr>
        <w:t xml:space="preserve"> 146 </w:t>
      </w:r>
      <w:r w:rsidRPr="00132EB0">
        <w:rPr>
          <w:rStyle w:val="StyleUnderline"/>
        </w:rPr>
        <w:t>scenario in which two sets of constraints are nearly absent: sociopolitical constraints on market</w:t>
      </w:r>
      <w:r w:rsidRPr="00132EB0">
        <w:rPr>
          <w:sz w:val="16"/>
        </w:rPr>
        <w:t xml:space="preserve"> 147 </w:t>
      </w:r>
      <w:r w:rsidRPr="00132EB0">
        <w:rPr>
          <w:rStyle w:val="StyleUnderline"/>
        </w:rPr>
        <w:t xml:space="preserve">dynamics are averted by a neoliberal institutional setting, while </w:t>
      </w:r>
      <w:r w:rsidRPr="00E81CF7">
        <w:rPr>
          <w:rStyle w:val="Emphasis"/>
          <w:highlight w:val="green"/>
        </w:rPr>
        <w:t>technical</w:t>
      </w:r>
      <w:r w:rsidRPr="00E81CF7">
        <w:rPr>
          <w:rStyle w:val="StyleUnderline"/>
          <w:highlight w:val="green"/>
        </w:rPr>
        <w:t xml:space="preserve"> constraints are </w:t>
      </w:r>
      <w:r w:rsidRPr="00E81CF7">
        <w:rPr>
          <w:rStyle w:val="Emphasis"/>
          <w:highlight w:val="green"/>
        </w:rPr>
        <w:t>overcome</w:t>
      </w:r>
      <w:r w:rsidRPr="00132EB0">
        <w:rPr>
          <w:sz w:val="16"/>
        </w:rPr>
        <w:t xml:space="preserve"> 148 </w:t>
      </w:r>
      <w:r w:rsidRPr="00E81CF7">
        <w:rPr>
          <w:rStyle w:val="StyleUnderline"/>
          <w:highlight w:val="green"/>
        </w:rPr>
        <w:t>by</w:t>
      </w:r>
      <w:r w:rsidRPr="00E81CF7">
        <w:rPr>
          <w:sz w:val="16"/>
          <w:highlight w:val="green"/>
        </w:rPr>
        <w:t xml:space="preserve"> </w:t>
      </w:r>
      <w:r w:rsidRPr="00132EB0">
        <w:rPr>
          <w:rStyle w:val="Emphasis"/>
        </w:rPr>
        <w:t xml:space="preserve">asymptotically </w:t>
      </w:r>
      <w:r w:rsidRPr="00E81CF7">
        <w:rPr>
          <w:rStyle w:val="Emphasis"/>
          <w:highlight w:val="green"/>
        </w:rPr>
        <w:t xml:space="preserve">advanced technology </w:t>
      </w:r>
      <w:r w:rsidRPr="00132EB0">
        <w:rPr>
          <w:rStyle w:val="Emphasis"/>
        </w:rPr>
        <w:t>(with extreme AI allowing for extreme technological</w:t>
      </w:r>
      <w:r w:rsidRPr="00132EB0">
        <w:rPr>
          <w:sz w:val="16"/>
        </w:rPr>
        <w:t xml:space="preserve"> 149 </w:t>
      </w:r>
      <w:r w:rsidRPr="00132EB0">
        <w:rPr>
          <w:rStyle w:val="Emphasis"/>
        </w:rPr>
        <w:t>development also in other fields).</w:t>
      </w:r>
      <w:r w:rsidRPr="00132EB0">
        <w:rPr>
          <w:sz w:val="16"/>
        </w:rPr>
        <w:t xml:space="preserve"> The environmental and the social implications are discussed in 150 </w:t>
      </w:r>
      <w:proofErr w:type="gramStart"/>
      <w:r w:rsidRPr="00132EB0">
        <w:rPr>
          <w:sz w:val="16"/>
        </w:rPr>
        <w:t>turn</w:t>
      </w:r>
      <w:proofErr w:type="gramEnd"/>
      <w:r w:rsidRPr="00132EB0">
        <w:rPr>
          <w:sz w:val="16"/>
        </w:rPr>
        <w:t xml:space="preserve">. Note that </w:t>
      </w:r>
      <w:r w:rsidRPr="00132EB0">
        <w:rPr>
          <w:rStyle w:val="StyleUnderline"/>
        </w:rPr>
        <w:t xml:space="preserve">this scenario is </w:t>
      </w:r>
      <w:r w:rsidRPr="00132EB0">
        <w:rPr>
          <w:rStyle w:val="Emphasis"/>
        </w:rPr>
        <w:t>not</w:t>
      </w:r>
      <w:r w:rsidRPr="00132EB0">
        <w:rPr>
          <w:rStyle w:val="StyleUnderline"/>
        </w:rPr>
        <w:t xml:space="preserve"> defined by some </w:t>
      </w:r>
      <w:r w:rsidRPr="00132EB0">
        <w:rPr>
          <w:rStyle w:val="Emphasis"/>
        </w:rPr>
        <w:t>contingent choice of AIs' goals</w:t>
      </w:r>
      <w:r w:rsidRPr="00132EB0">
        <w:rPr>
          <w:rStyle w:val="StyleUnderline"/>
        </w:rPr>
        <w:t xml:space="preserve"> by</w:t>
      </w:r>
      <w:r w:rsidRPr="00132EB0">
        <w:rPr>
          <w:sz w:val="16"/>
        </w:rPr>
        <w:t xml:space="preserve"> their 151 </w:t>
      </w:r>
      <w:r w:rsidRPr="00132EB0">
        <w:rPr>
          <w:rStyle w:val="Emphasis"/>
        </w:rPr>
        <w:t>programmers</w:t>
      </w:r>
      <w:r w:rsidRPr="00132EB0">
        <w:rPr>
          <w:rStyle w:val="StyleUnderline"/>
        </w:rPr>
        <w:t xml:space="preserve">: </w:t>
      </w:r>
      <w:r w:rsidRPr="00E81CF7">
        <w:rPr>
          <w:rStyle w:val="StyleUnderline"/>
          <w:highlight w:val="green"/>
        </w:rPr>
        <w:t>The goals</w:t>
      </w:r>
      <w:r w:rsidRPr="00132EB0">
        <w:rPr>
          <w:rStyle w:val="StyleUnderline"/>
        </w:rPr>
        <w:t xml:space="preserve"> of maximizing each firm's growth and retained earnings</w:t>
      </w:r>
      <w:r w:rsidRPr="00132EB0">
        <w:rPr>
          <w:sz w:val="16"/>
        </w:rPr>
        <w:t xml:space="preserve"> are assumed to 152 </w:t>
      </w:r>
      <w:r w:rsidRPr="00E81CF7">
        <w:rPr>
          <w:rStyle w:val="StyleUnderline"/>
          <w:highlight w:val="green"/>
        </w:rPr>
        <w:t xml:space="preserve">emerge from </w:t>
      </w:r>
      <w:r w:rsidRPr="00132EB0">
        <w:rPr>
          <w:rStyle w:val="StyleUnderline"/>
        </w:rPr>
        <w:t xml:space="preserve">the collective dynamics of </w:t>
      </w:r>
      <w:r w:rsidRPr="00132EB0">
        <w:rPr>
          <w:rStyle w:val="Emphasis"/>
        </w:rPr>
        <w:t xml:space="preserve">large sets of entities subject to </w:t>
      </w:r>
      <w:r w:rsidRPr="00E81CF7">
        <w:rPr>
          <w:rStyle w:val="Emphasis"/>
          <w:highlight w:val="green"/>
        </w:rPr>
        <w:t xml:space="preserve">capitalistic rules </w:t>
      </w:r>
      <w:r w:rsidRPr="00132EB0">
        <w:rPr>
          <w:rStyle w:val="Emphasis"/>
        </w:rPr>
        <w:t xml:space="preserve">of </w:t>
      </w:r>
      <w:r w:rsidRPr="00132EB0">
        <w:rPr>
          <w:sz w:val="16"/>
        </w:rPr>
        <w:t xml:space="preserve">153 </w:t>
      </w:r>
      <w:r w:rsidRPr="00132EB0">
        <w:rPr>
          <w:rStyle w:val="Emphasis"/>
        </w:rPr>
        <w:t>interaction</w:t>
      </w:r>
      <w:r w:rsidRPr="00132EB0">
        <w:rPr>
          <w:sz w:val="16"/>
        </w:rPr>
        <w:t xml:space="preserve"> </w:t>
      </w:r>
      <w:r w:rsidRPr="00132EB0">
        <w:rPr>
          <w:rStyle w:val="StyleUnderline"/>
        </w:rPr>
        <w:t xml:space="preserve">and, therefore, to </w:t>
      </w:r>
      <w:r w:rsidRPr="00132EB0">
        <w:rPr>
          <w:rStyle w:val="Emphasis"/>
        </w:rPr>
        <w:t>economic selection</w:t>
      </w:r>
      <w:r w:rsidRPr="00132EB0">
        <w:rPr>
          <w:sz w:val="16"/>
        </w:rPr>
        <w:t>.</w:t>
      </w:r>
    </w:p>
    <w:p w14:paraId="63F1CD69" w14:textId="77777777" w:rsidR="00400CE6" w:rsidRPr="00132EB0" w:rsidRDefault="00400CE6" w:rsidP="00400CE6"/>
    <w:p w14:paraId="4E6213C7" w14:textId="77777777" w:rsidR="00400CE6" w:rsidRPr="00132EB0" w:rsidRDefault="00400CE6" w:rsidP="00400CE6">
      <w:pPr>
        <w:pStyle w:val="Heading4"/>
        <w:rPr>
          <w:rFonts w:cs="Calibri"/>
        </w:rPr>
      </w:pPr>
      <w:r w:rsidRPr="00132EB0">
        <w:rPr>
          <w:rFonts w:cs="Calibri"/>
        </w:rPr>
        <w:t xml:space="preserve">That </w:t>
      </w:r>
      <w:r w:rsidRPr="00132EB0">
        <w:rPr>
          <w:rFonts w:cs="Calibri"/>
          <w:u w:val="single"/>
        </w:rPr>
        <w:t>outweighs</w:t>
      </w:r>
      <w:r w:rsidRPr="00132EB0">
        <w:rPr>
          <w:rFonts w:cs="Calibri"/>
        </w:rPr>
        <w:t>.</w:t>
      </w:r>
    </w:p>
    <w:p w14:paraId="239DA2F2" w14:textId="77777777" w:rsidR="00400CE6" w:rsidRPr="00132EB0" w:rsidRDefault="00400CE6" w:rsidP="00400CE6">
      <w:proofErr w:type="spellStart"/>
      <w:r w:rsidRPr="00132EB0">
        <w:rPr>
          <w:rStyle w:val="Style13ptBold"/>
        </w:rPr>
        <w:t>Turchin</w:t>
      </w:r>
      <w:proofErr w:type="spellEnd"/>
      <w:r w:rsidRPr="00132EB0">
        <w:rPr>
          <w:rStyle w:val="Style13ptBold"/>
        </w:rPr>
        <w:t xml:space="preserve"> and </w:t>
      </w:r>
      <w:proofErr w:type="spellStart"/>
      <w:r w:rsidRPr="00132EB0">
        <w:rPr>
          <w:rStyle w:val="Style13ptBold"/>
        </w:rPr>
        <w:t>Denkenberger</w:t>
      </w:r>
      <w:proofErr w:type="spellEnd"/>
      <w:r w:rsidRPr="00132EB0">
        <w:rPr>
          <w:rStyle w:val="Style13ptBold"/>
        </w:rPr>
        <w:t xml:space="preserve"> 18</w:t>
      </w:r>
      <w:r w:rsidRPr="00132EB0">
        <w:t xml:space="preserve"> [Alexey </w:t>
      </w:r>
      <w:proofErr w:type="spellStart"/>
      <w:r w:rsidRPr="00132EB0">
        <w:t>Turchin</w:t>
      </w:r>
      <w:proofErr w:type="spellEnd"/>
      <w:r w:rsidRPr="00132EB0">
        <w:t xml:space="preserve"> &amp; David </w:t>
      </w:r>
      <w:proofErr w:type="spellStart"/>
      <w:r w:rsidRPr="00132EB0">
        <w:t>Denkenberger</w:t>
      </w:r>
      <w:proofErr w:type="spellEnd"/>
      <w:r w:rsidRPr="00132EB0">
        <w:t xml:space="preserve"> 18. </w:t>
      </w:r>
      <w:proofErr w:type="spellStart"/>
      <w:r w:rsidRPr="00132EB0">
        <w:t>Turchin</w:t>
      </w:r>
      <w:proofErr w:type="spellEnd"/>
      <w:r w:rsidRPr="00132EB0">
        <w:t xml:space="preserve"> is a researcher at the Science for Life Extension Foundation; </w:t>
      </w:r>
      <w:proofErr w:type="spellStart"/>
      <w:r w:rsidRPr="00132EB0">
        <w:t>Denkenberger</w:t>
      </w:r>
      <w:proofErr w:type="spellEnd"/>
      <w:r w:rsidRPr="00132EB0">
        <w:t xml:space="preserve"> is with the Global Catastrophic Risk Institute (GCRI) @ Tennessee State University, Alliance to Feed the Earth in Disasters (ALLFED). 05/03/2018. “Classification of Global Catastrophic Risks Connected with Artificial Intelligence.” AI &amp; SOCIETY, pp. 1–17.] // Re-Cut Justin</w:t>
      </w:r>
    </w:p>
    <w:p w14:paraId="7180D5BC" w14:textId="56A255BC" w:rsidR="00400CE6" w:rsidRDefault="00400CE6" w:rsidP="00400CE6">
      <w:pPr>
        <w:rPr>
          <w:rStyle w:val="StyleUnderline"/>
        </w:rPr>
      </w:pPr>
      <w:r w:rsidRPr="00132EB0">
        <w:rPr>
          <w:sz w:val="16"/>
        </w:rPr>
        <w:t xml:space="preserve">According to </w:t>
      </w:r>
      <w:proofErr w:type="spellStart"/>
      <w:r w:rsidRPr="00132EB0">
        <w:rPr>
          <w:sz w:val="16"/>
        </w:rPr>
        <w:t>Yampolskiy</w:t>
      </w:r>
      <w:proofErr w:type="spellEnd"/>
      <w:r w:rsidRPr="00132EB0">
        <w:rPr>
          <w:sz w:val="16"/>
        </w:rPr>
        <w:t xml:space="preserve"> and Spellchecker (2016), </w:t>
      </w:r>
      <w:r w:rsidRPr="00E81CF7">
        <w:rPr>
          <w:rStyle w:val="StyleUnderline"/>
          <w:highlight w:val="green"/>
        </w:rPr>
        <w:t xml:space="preserve">the </w:t>
      </w:r>
      <w:r w:rsidRPr="00E81CF7">
        <w:rPr>
          <w:rStyle w:val="Emphasis"/>
          <w:highlight w:val="green"/>
        </w:rPr>
        <w:t>probability</w:t>
      </w:r>
      <w:r w:rsidRPr="00E81CF7">
        <w:rPr>
          <w:rStyle w:val="StyleUnderline"/>
          <w:highlight w:val="green"/>
        </w:rPr>
        <w:t xml:space="preserve"> and </w:t>
      </w:r>
      <w:r w:rsidRPr="00E81CF7">
        <w:rPr>
          <w:rStyle w:val="Emphasis"/>
          <w:highlight w:val="green"/>
        </w:rPr>
        <w:t>seriousness</w:t>
      </w:r>
      <w:r w:rsidRPr="00E81CF7">
        <w:rPr>
          <w:rStyle w:val="StyleUnderline"/>
          <w:highlight w:val="green"/>
        </w:rPr>
        <w:t xml:space="preserve"> of AI failures</w:t>
      </w:r>
      <w:r w:rsidRPr="00132EB0">
        <w:rPr>
          <w:rStyle w:val="StyleUnderline"/>
        </w:rPr>
        <w:t xml:space="preserve"> will </w:t>
      </w:r>
      <w:r w:rsidRPr="00E81CF7">
        <w:rPr>
          <w:rStyle w:val="Emphasis"/>
          <w:highlight w:val="green"/>
        </w:rPr>
        <w:t>increase</w:t>
      </w:r>
      <w:r w:rsidRPr="00132EB0">
        <w:rPr>
          <w:rStyle w:val="Emphasis"/>
        </w:rPr>
        <w:t xml:space="preserve"> with time</w:t>
      </w:r>
      <w:r w:rsidRPr="00132EB0">
        <w:rPr>
          <w:sz w:val="16"/>
        </w:rPr>
        <w:t xml:space="preserve">. We estimate that they will reach their peak between the appearance of the first self-improving AI and the moment that an AI or group of AIs reach global power, and will later diminish, as late-stage AI halting seems to be a low-probability event. </w:t>
      </w:r>
      <w:r w:rsidRPr="00E81CF7">
        <w:rPr>
          <w:rStyle w:val="StyleUnderline"/>
          <w:highlight w:val="green"/>
        </w:rPr>
        <w:t>AI is</w:t>
      </w:r>
      <w:r w:rsidRPr="00132EB0">
        <w:rPr>
          <w:rStyle w:val="StyleUnderline"/>
        </w:rPr>
        <w:t xml:space="preserve"> an </w:t>
      </w:r>
      <w:r w:rsidRPr="00132EB0">
        <w:rPr>
          <w:rStyle w:val="Emphasis"/>
        </w:rPr>
        <w:t>extremely powerful</w:t>
      </w:r>
      <w:r w:rsidRPr="00132EB0">
        <w:rPr>
          <w:rStyle w:val="StyleUnderline"/>
        </w:rPr>
        <w:t xml:space="preserve"> and </w:t>
      </w:r>
      <w:r w:rsidRPr="00132EB0">
        <w:rPr>
          <w:rStyle w:val="Emphasis"/>
        </w:rPr>
        <w:t xml:space="preserve">completely </w:t>
      </w:r>
      <w:r w:rsidRPr="00E81CF7">
        <w:rPr>
          <w:rStyle w:val="Emphasis"/>
          <w:highlight w:val="green"/>
        </w:rPr>
        <w:t>unpredictable</w:t>
      </w:r>
      <w:r w:rsidRPr="00132EB0">
        <w:rPr>
          <w:rStyle w:val="StyleUnderline"/>
        </w:rPr>
        <w:t xml:space="preserve"> technology, </w:t>
      </w:r>
      <w:r w:rsidRPr="00E81CF7">
        <w:rPr>
          <w:rStyle w:val="Emphasis"/>
          <w:highlight w:val="green"/>
        </w:rPr>
        <w:t>millions of times more powerful than nuclear weapons</w:t>
      </w:r>
      <w:r w:rsidRPr="00132EB0">
        <w:rPr>
          <w:rStyle w:val="StyleUnderline"/>
        </w:rPr>
        <w:t xml:space="preserve">. Its </w:t>
      </w:r>
      <w:r w:rsidRPr="00E81CF7">
        <w:rPr>
          <w:rStyle w:val="StyleUnderline"/>
          <w:highlight w:val="green"/>
        </w:rPr>
        <w:t xml:space="preserve">existence </w:t>
      </w:r>
      <w:r w:rsidRPr="00132EB0">
        <w:rPr>
          <w:rStyle w:val="StyleUnderline"/>
        </w:rPr>
        <w:t xml:space="preserve">could </w:t>
      </w:r>
      <w:r w:rsidRPr="00E81CF7">
        <w:rPr>
          <w:rStyle w:val="StyleUnderline"/>
          <w:highlight w:val="green"/>
        </w:rPr>
        <w:t xml:space="preserve">create </w:t>
      </w:r>
      <w:r w:rsidRPr="00E81CF7">
        <w:rPr>
          <w:rStyle w:val="Emphasis"/>
          <w:highlight w:val="green"/>
        </w:rPr>
        <w:t xml:space="preserve">multiple </w:t>
      </w:r>
      <w:r w:rsidRPr="00132EB0">
        <w:rPr>
          <w:rStyle w:val="Emphasis"/>
        </w:rPr>
        <w:t xml:space="preserve">individual global </w:t>
      </w:r>
      <w:r w:rsidRPr="00E81CF7">
        <w:rPr>
          <w:rStyle w:val="Emphasis"/>
          <w:highlight w:val="green"/>
        </w:rPr>
        <w:t>risks</w:t>
      </w:r>
      <w:r w:rsidRPr="00E81CF7">
        <w:rPr>
          <w:rStyle w:val="StyleUnderline"/>
          <w:highlight w:val="green"/>
        </w:rPr>
        <w:t xml:space="preserve">, most of which we </w:t>
      </w:r>
      <w:proofErr w:type="spellStart"/>
      <w:r w:rsidRPr="00E81CF7">
        <w:rPr>
          <w:rStyle w:val="Emphasis"/>
          <w:highlight w:val="green"/>
        </w:rPr>
        <w:t>can not</w:t>
      </w:r>
      <w:proofErr w:type="spellEnd"/>
      <w:r w:rsidRPr="00E81CF7">
        <w:rPr>
          <w:rStyle w:val="Emphasis"/>
          <w:highlight w:val="green"/>
        </w:rPr>
        <w:t xml:space="preserve"> </w:t>
      </w:r>
      <w:r w:rsidRPr="00132EB0">
        <w:rPr>
          <w:rStyle w:val="Emphasis"/>
        </w:rPr>
        <w:t xml:space="preserve">currently </w:t>
      </w:r>
      <w:r w:rsidRPr="00E81CF7">
        <w:rPr>
          <w:rStyle w:val="Emphasis"/>
          <w:highlight w:val="green"/>
        </w:rPr>
        <w:t>imagine</w:t>
      </w:r>
      <w:r w:rsidRPr="00132EB0">
        <w:rPr>
          <w:sz w:val="16"/>
        </w:rPr>
        <w:t xml:space="preserve">. We present several dozen separate global risk scenarios connected with AI in this article, but it is likely that some of the most serious are not included. </w:t>
      </w:r>
      <w:r w:rsidRPr="00132EB0">
        <w:rPr>
          <w:rStyle w:val="StyleUnderline"/>
        </w:rPr>
        <w:t xml:space="preserve">The </w:t>
      </w:r>
      <w:r w:rsidRPr="00132EB0">
        <w:rPr>
          <w:rStyle w:val="Emphasis"/>
        </w:rPr>
        <w:t>sheer number of possible failure modes</w:t>
      </w:r>
      <w:r w:rsidRPr="00132EB0">
        <w:rPr>
          <w:rStyle w:val="StyleUnderline"/>
        </w:rPr>
        <w:t xml:space="preserve"> suggests that there are more to come.</w:t>
      </w:r>
    </w:p>
    <w:p w14:paraId="2CBFDF45" w14:textId="77777777" w:rsidR="002C5234" w:rsidRDefault="002C5234" w:rsidP="00400CE6">
      <w:pPr>
        <w:rPr>
          <w:rStyle w:val="StyleUnderline"/>
        </w:rPr>
      </w:pPr>
    </w:p>
    <w:p w14:paraId="7FABB834" w14:textId="1436ACFB" w:rsidR="002C5234" w:rsidRDefault="002C5234" w:rsidP="002C5234">
      <w:pPr>
        <w:pStyle w:val="Heading4"/>
      </w:pPr>
      <w:r>
        <w:t xml:space="preserve">Econ decline doesn’t cause extinction – </w:t>
      </w:r>
    </w:p>
    <w:p w14:paraId="41F106E5" w14:textId="77777777" w:rsidR="002C5234" w:rsidRPr="002C5234" w:rsidRDefault="002C5234" w:rsidP="002C5234"/>
    <w:p w14:paraId="05B842FD" w14:textId="3A8F06A1" w:rsidR="002C5234" w:rsidRPr="00132EB0" w:rsidRDefault="002C5234" w:rsidP="002C5234">
      <w:pPr>
        <w:pStyle w:val="Heading4"/>
        <w:rPr>
          <w:rFonts w:cs="Calibri"/>
        </w:rPr>
      </w:pPr>
      <w:r w:rsidRPr="00132EB0">
        <w:rPr>
          <w:rFonts w:cs="Calibri"/>
        </w:rPr>
        <w:t xml:space="preserve">Economic decline </w:t>
      </w:r>
      <w:r w:rsidRPr="00132EB0">
        <w:rPr>
          <w:rFonts w:cs="Calibri"/>
          <w:u w:val="single"/>
        </w:rPr>
        <w:t>increases</w:t>
      </w:r>
      <w:r w:rsidRPr="00132EB0">
        <w:rPr>
          <w:rFonts w:cs="Calibri"/>
        </w:rPr>
        <w:t xml:space="preserve"> cooperation. </w:t>
      </w:r>
    </w:p>
    <w:p w14:paraId="08EE9A29" w14:textId="77777777" w:rsidR="002C5234" w:rsidRPr="00132EB0" w:rsidRDefault="002C5234" w:rsidP="002C5234">
      <w:r w:rsidRPr="00132EB0">
        <w:rPr>
          <w:rStyle w:val="Style13ptBold"/>
        </w:rPr>
        <w:t xml:space="preserve">Davis and </w:t>
      </w:r>
      <w:proofErr w:type="spellStart"/>
      <w:r w:rsidRPr="00132EB0">
        <w:rPr>
          <w:rStyle w:val="Style13ptBold"/>
        </w:rPr>
        <w:t>Pelc</w:t>
      </w:r>
      <w:proofErr w:type="spellEnd"/>
      <w:r w:rsidRPr="00132EB0">
        <w:rPr>
          <w:rStyle w:val="Style13ptBold"/>
        </w:rPr>
        <w:t xml:space="preserve"> 17</w:t>
      </w:r>
      <w:r w:rsidRPr="00132EB0">
        <w:t xml:space="preserve"> [Christina L. Davis &amp; Krzysztof J. </w:t>
      </w:r>
      <w:proofErr w:type="spellStart"/>
      <w:r w:rsidRPr="00132EB0">
        <w:t>Pelc</w:t>
      </w:r>
      <w:proofErr w:type="spellEnd"/>
      <w:r w:rsidRPr="00132EB0">
        <w:t xml:space="preserve"> 17, Christina L. Davis is a Professor of Politics and International Affairs at Princeton; Krzysztof J. </w:t>
      </w:r>
      <w:proofErr w:type="spellStart"/>
      <w:r w:rsidRPr="00132EB0">
        <w:t>Pelc</w:t>
      </w:r>
      <w:proofErr w:type="spellEnd"/>
      <w:r w:rsidRPr="00132EB0">
        <w:t xml:space="preserve"> is an Associate Professor of Political Science at McGill University, “Cooperation in Hard Times: Self-restraint of Trade Protection,” Journal of Conflict Resolution, 61(2): 398-429] // Re-Cut Justin</w:t>
      </w:r>
    </w:p>
    <w:p w14:paraId="449CDDDA" w14:textId="77777777" w:rsidR="002C5234" w:rsidRPr="00132EB0" w:rsidRDefault="002C5234" w:rsidP="002C5234">
      <w:pPr>
        <w:rPr>
          <w:sz w:val="16"/>
        </w:rPr>
      </w:pPr>
      <w:r w:rsidRPr="00132EB0">
        <w:rPr>
          <w:rStyle w:val="StyleUnderline"/>
        </w:rPr>
        <w:t>Conclusion Political economy theory would lead us to expect rising trade protection during hard times</w:t>
      </w:r>
      <w:r w:rsidRPr="00132EB0">
        <w:rPr>
          <w:sz w:val="16"/>
        </w:rPr>
        <w:t xml:space="preserve">. </w:t>
      </w:r>
      <w:r w:rsidRPr="00132EB0">
        <w:rPr>
          <w:rStyle w:val="StyleUnderline"/>
        </w:rPr>
        <w:t xml:space="preserve">Yet </w:t>
      </w:r>
      <w:r w:rsidRPr="00132EB0">
        <w:rPr>
          <w:rStyle w:val="Emphasis"/>
        </w:rPr>
        <w:t>empirical evidence</w:t>
      </w:r>
      <w:r w:rsidRPr="00132EB0">
        <w:rPr>
          <w:sz w:val="16"/>
        </w:rPr>
        <w:t xml:space="preserve"> on this count </w:t>
      </w:r>
      <w:r w:rsidRPr="00132EB0">
        <w:rPr>
          <w:rStyle w:val="StyleUnderline"/>
        </w:rPr>
        <w:t>has been mixed</w:t>
      </w:r>
      <w:r w:rsidRPr="00132EB0">
        <w:rPr>
          <w:sz w:val="16"/>
        </w:rPr>
        <w:t xml:space="preserve">. Some studies find a correlation between poor macroeconomic conditions and protection, but the worst recession since the Great Depression has generated surprisingly moderate levels of protection. We explain this apparent contradiction. </w:t>
      </w:r>
      <w:r w:rsidRPr="00132EB0">
        <w:rPr>
          <w:rStyle w:val="StyleUnderline"/>
        </w:rPr>
        <w:t xml:space="preserve">Our statistical findings show that </w:t>
      </w:r>
      <w:r w:rsidRPr="00E81CF7">
        <w:rPr>
          <w:rStyle w:val="StyleUnderline"/>
          <w:highlight w:val="green"/>
        </w:rPr>
        <w:t xml:space="preserve">under </w:t>
      </w:r>
      <w:r w:rsidRPr="00132EB0">
        <w:rPr>
          <w:rStyle w:val="StyleUnderline"/>
        </w:rPr>
        <w:t xml:space="preserve">conditions of pervasive </w:t>
      </w:r>
      <w:r w:rsidRPr="00E81CF7">
        <w:rPr>
          <w:rStyle w:val="StyleUnderline"/>
          <w:highlight w:val="green"/>
        </w:rPr>
        <w:t>economic crisis</w:t>
      </w:r>
      <w:r w:rsidRPr="00132EB0">
        <w:rPr>
          <w:sz w:val="16"/>
        </w:rPr>
        <w:t xml:space="preserve"> at the international level, </w:t>
      </w:r>
      <w:r w:rsidRPr="00E81CF7">
        <w:rPr>
          <w:rStyle w:val="StyleUnderline"/>
          <w:highlight w:val="green"/>
        </w:rPr>
        <w:t xml:space="preserve">states exercise </w:t>
      </w:r>
      <w:r w:rsidRPr="00132EB0">
        <w:rPr>
          <w:rStyle w:val="StyleUnderline"/>
        </w:rPr>
        <w:t xml:space="preserve">more </w:t>
      </w:r>
      <w:r w:rsidRPr="00E81CF7">
        <w:rPr>
          <w:rStyle w:val="Emphasis"/>
          <w:highlight w:val="green"/>
        </w:rPr>
        <w:t>restraint</w:t>
      </w:r>
      <w:r w:rsidRPr="00132EB0">
        <w:rPr>
          <w:sz w:val="16"/>
        </w:rPr>
        <w:t xml:space="preserve"> than they would when facing crisis alone. </w:t>
      </w:r>
      <w:r w:rsidRPr="00132EB0">
        <w:rPr>
          <w:rStyle w:val="StyleUnderline"/>
        </w:rPr>
        <w:t>These results throw light on behavior not only during the crisis, but throughout the WTO period</w:t>
      </w:r>
      <w:r w:rsidRPr="00132EB0">
        <w:rPr>
          <w:sz w:val="16"/>
        </w:rPr>
        <w:t xml:space="preserve">, from 1995 to the present. One concern may be that the restraint we observe during widespread crises is </w:t>
      </w:r>
      <w:proofErr w:type="gramStart"/>
      <w:r w:rsidRPr="00132EB0">
        <w:rPr>
          <w:sz w:val="16"/>
        </w:rPr>
        <w:t>actually the</w:t>
      </w:r>
      <w:proofErr w:type="gramEnd"/>
      <w:r w:rsidRPr="00132EB0">
        <w:rPr>
          <w:sz w:val="16"/>
        </w:rPr>
        <w:t xml:space="preserve"> result of a decrease in aggregate demand and that domestic pressure for import relief is lessened by the decline of world trade. </w:t>
      </w:r>
      <w:r w:rsidRPr="00132EB0">
        <w:rPr>
          <w:rStyle w:val="StyleUnderline"/>
        </w:rPr>
        <w:t xml:space="preserve">By </w:t>
      </w:r>
      <w:r w:rsidRPr="00132EB0">
        <w:rPr>
          <w:rStyle w:val="Emphasis"/>
        </w:rPr>
        <w:t>controlling</w:t>
      </w:r>
      <w:r w:rsidRPr="00132EB0">
        <w:rPr>
          <w:rStyle w:val="StyleUnderline"/>
        </w:rPr>
        <w:t xml:space="preserve"> for </w:t>
      </w:r>
      <w:r w:rsidRPr="00132EB0">
        <w:rPr>
          <w:rStyle w:val="Emphasis"/>
        </w:rPr>
        <w:t>product-level imports</w:t>
      </w:r>
      <w:r w:rsidRPr="00132EB0">
        <w:rPr>
          <w:rStyle w:val="StyleUnderline"/>
        </w:rPr>
        <w:t>, we show that the restraint on remedy use is not a byproduct of declining imports</w:t>
      </w:r>
      <w:r w:rsidRPr="00132EB0">
        <w:rPr>
          <w:sz w:val="16"/>
        </w:rPr>
        <w:t xml:space="preserve">. </w:t>
      </w:r>
      <w:r w:rsidRPr="00132EB0">
        <w:rPr>
          <w:rStyle w:val="StyleUnderline"/>
        </w:rPr>
        <w:t>We</w:t>
      </w:r>
      <w:r w:rsidRPr="00132EB0">
        <w:rPr>
          <w:sz w:val="16"/>
        </w:rPr>
        <w:t xml:space="preserve"> </w:t>
      </w:r>
      <w:r w:rsidRPr="00132EB0">
        <w:rPr>
          <w:rStyle w:val="Emphasis"/>
        </w:rPr>
        <w:t>also</w:t>
      </w:r>
      <w:r w:rsidRPr="00132EB0">
        <w:rPr>
          <w:sz w:val="16"/>
        </w:rPr>
        <w:t xml:space="preserve"> </w:t>
      </w:r>
      <w:proofErr w:type="gramStart"/>
      <w:r w:rsidRPr="00132EB0">
        <w:rPr>
          <w:rStyle w:val="StyleUnderline"/>
        </w:rPr>
        <w:t>take into account</w:t>
      </w:r>
      <w:proofErr w:type="gramEnd"/>
      <w:r w:rsidRPr="00132EB0">
        <w:rPr>
          <w:rStyle w:val="StyleUnderline"/>
        </w:rPr>
        <w:t xml:space="preserve"> the ability of</w:t>
      </w:r>
      <w:r w:rsidRPr="00132EB0">
        <w:rPr>
          <w:sz w:val="16"/>
        </w:rPr>
        <w:t xml:space="preserve"> some </w:t>
      </w:r>
      <w:r w:rsidRPr="00132EB0">
        <w:rPr>
          <w:rStyle w:val="StyleUnderline"/>
        </w:rPr>
        <w:t xml:space="preserve">countries to </w:t>
      </w:r>
      <w:r w:rsidRPr="00132EB0">
        <w:rPr>
          <w:rStyle w:val="Emphasis"/>
        </w:rPr>
        <w:t>manipulate their currency</w:t>
      </w:r>
      <w:r w:rsidRPr="00132EB0">
        <w:rPr>
          <w:rStyle w:val="StyleUnderline"/>
        </w:rPr>
        <w:t xml:space="preserve"> and demonstrate that the relationship between crisis and trade protection </w:t>
      </w:r>
      <w:r w:rsidRPr="00132EB0">
        <w:rPr>
          <w:rStyle w:val="Emphasis"/>
        </w:rPr>
        <w:t>holds</w:t>
      </w:r>
      <w:r w:rsidRPr="00132EB0">
        <w:rPr>
          <w:rStyle w:val="StyleUnderline"/>
        </w:rPr>
        <w:t xml:space="preserve"> independent of exchange rate policies</w:t>
      </w:r>
      <w:r w:rsidRPr="00132EB0">
        <w:rPr>
          <w:sz w:val="16"/>
        </w:rPr>
        <w:t xml:space="preserve">. Government </w:t>
      </w:r>
      <w:r w:rsidRPr="00132EB0">
        <w:rPr>
          <w:rStyle w:val="StyleUnderline"/>
        </w:rPr>
        <w:t>decisions to impose costs on their trade partners by taking advantage of their legal right to use flexibility measures</w:t>
      </w:r>
      <w:r w:rsidRPr="00132EB0">
        <w:rPr>
          <w:sz w:val="16"/>
        </w:rPr>
        <w:t xml:space="preserve"> are driven not only by the domestic situation but also by circumstances abroad. This </w:t>
      </w:r>
      <w:r w:rsidRPr="00132EB0">
        <w:rPr>
          <w:rStyle w:val="StyleUnderline"/>
        </w:rPr>
        <w:t xml:space="preserve">can </w:t>
      </w:r>
      <w:r w:rsidRPr="00E81CF7">
        <w:rPr>
          <w:rStyle w:val="StyleUnderline"/>
          <w:highlight w:val="green"/>
        </w:rPr>
        <w:t xml:space="preserve">give </w:t>
      </w:r>
      <w:r w:rsidRPr="00132EB0">
        <w:rPr>
          <w:rStyle w:val="StyleUnderline"/>
        </w:rPr>
        <w:t>rise to an individual</w:t>
      </w:r>
      <w:r w:rsidRPr="00E81CF7">
        <w:rPr>
          <w:rStyle w:val="StyleUnderline"/>
          <w:highlight w:val="green"/>
        </w:rPr>
        <w:t xml:space="preserve"> </w:t>
      </w:r>
      <w:r w:rsidRPr="00E81CF7">
        <w:rPr>
          <w:rStyle w:val="Emphasis"/>
          <w:highlight w:val="green"/>
        </w:rPr>
        <w:t xml:space="preserve">incentive for </w:t>
      </w:r>
      <w:r w:rsidRPr="00132EB0">
        <w:rPr>
          <w:rStyle w:val="Emphasis"/>
        </w:rPr>
        <w:t>strategic self-</w:t>
      </w:r>
      <w:r w:rsidRPr="00E81CF7">
        <w:rPr>
          <w:rStyle w:val="Emphasis"/>
          <w:highlight w:val="green"/>
        </w:rPr>
        <w:t>restraint</w:t>
      </w:r>
      <w:r w:rsidRPr="00E81CF7">
        <w:rPr>
          <w:rStyle w:val="StyleUnderline"/>
          <w:highlight w:val="green"/>
        </w:rPr>
        <w:t xml:space="preserve"> toward</w:t>
      </w:r>
      <w:r w:rsidRPr="00132EB0">
        <w:rPr>
          <w:rStyle w:val="StyleUnderline"/>
        </w:rPr>
        <w:t xml:space="preserve"> trade </w:t>
      </w:r>
      <w:r w:rsidRPr="00E81CF7">
        <w:rPr>
          <w:rStyle w:val="StyleUnderline"/>
          <w:highlight w:val="green"/>
        </w:rPr>
        <w:t xml:space="preserve">partners in similar </w:t>
      </w:r>
      <w:r w:rsidRPr="00132EB0">
        <w:rPr>
          <w:rStyle w:val="StyleUnderline"/>
        </w:rPr>
        <w:t xml:space="preserve">economic </w:t>
      </w:r>
      <w:r w:rsidRPr="00E81CF7">
        <w:rPr>
          <w:rStyle w:val="StyleUnderline"/>
          <w:highlight w:val="green"/>
        </w:rPr>
        <w:t>trouble</w:t>
      </w:r>
      <w:r w:rsidRPr="00132EB0">
        <w:rPr>
          <w:sz w:val="16"/>
        </w:rPr>
        <w:t xml:space="preserve">. Under conditions of widespread crisis, </w:t>
      </w:r>
      <w:r w:rsidRPr="00132EB0">
        <w:rPr>
          <w:rStyle w:val="StyleUnderline"/>
        </w:rPr>
        <w:t xml:space="preserve">government </w:t>
      </w:r>
      <w:r w:rsidRPr="00E81CF7">
        <w:rPr>
          <w:rStyle w:val="StyleUnderline"/>
          <w:highlight w:val="green"/>
        </w:rPr>
        <w:t xml:space="preserve">leaders </w:t>
      </w:r>
      <w:r w:rsidRPr="00E81CF7">
        <w:rPr>
          <w:rStyle w:val="Emphasis"/>
          <w:highlight w:val="green"/>
        </w:rPr>
        <w:t>fear</w:t>
      </w:r>
      <w:r w:rsidRPr="00E81CF7">
        <w:rPr>
          <w:rStyle w:val="StyleUnderline"/>
          <w:highlight w:val="green"/>
        </w:rPr>
        <w:t xml:space="preserve"> </w:t>
      </w:r>
      <w:r w:rsidRPr="00132EB0">
        <w:rPr>
          <w:rStyle w:val="StyleUnderline"/>
        </w:rPr>
        <w:t xml:space="preserve">the </w:t>
      </w:r>
      <w:r w:rsidRPr="00E81CF7">
        <w:rPr>
          <w:rStyle w:val="Emphasis"/>
          <w:highlight w:val="green"/>
        </w:rPr>
        <w:t>repercussions</w:t>
      </w:r>
      <w:r w:rsidRPr="00E81CF7">
        <w:rPr>
          <w:rStyle w:val="StyleUnderline"/>
          <w:highlight w:val="green"/>
        </w:rPr>
        <w:t xml:space="preserve"> </w:t>
      </w:r>
      <w:r w:rsidRPr="00132EB0">
        <w:rPr>
          <w:rStyle w:val="StyleUnderline"/>
        </w:rPr>
        <w:t xml:space="preserve">that their own use of trade protection may have on the behavior of trade partners at a time </w:t>
      </w:r>
      <w:r w:rsidRPr="00E81CF7">
        <w:rPr>
          <w:rStyle w:val="StyleUnderline"/>
          <w:highlight w:val="green"/>
        </w:rPr>
        <w:t>when they cannot afford</w:t>
      </w:r>
      <w:r w:rsidRPr="00132EB0">
        <w:rPr>
          <w:rStyle w:val="StyleUnderline"/>
        </w:rPr>
        <w:t xml:space="preserve"> the economic cost of </w:t>
      </w:r>
      <w:r w:rsidRPr="00E81CF7">
        <w:rPr>
          <w:rStyle w:val="StyleUnderline"/>
          <w:highlight w:val="green"/>
        </w:rPr>
        <w:t>a trade war</w:t>
      </w:r>
      <w:r w:rsidRPr="00132EB0">
        <w:rPr>
          <w:sz w:val="16"/>
        </w:rPr>
        <w:t xml:space="preserve">. </w:t>
      </w:r>
      <w:r w:rsidRPr="00132EB0">
        <w:rPr>
          <w:rStyle w:val="StyleUnderline"/>
        </w:rPr>
        <w:t xml:space="preserve">Institutions provide </w:t>
      </w:r>
      <w:r w:rsidRPr="00132EB0">
        <w:rPr>
          <w:rStyle w:val="Emphasis"/>
        </w:rPr>
        <w:t>monitoring</w:t>
      </w:r>
      <w:r w:rsidRPr="00132EB0">
        <w:rPr>
          <w:rStyle w:val="StyleUnderline"/>
        </w:rPr>
        <w:t xml:space="preserve"> and a </w:t>
      </w:r>
      <w:r w:rsidRPr="00E81CF7">
        <w:rPr>
          <w:rStyle w:val="StyleUnderline"/>
          <w:highlight w:val="green"/>
        </w:rPr>
        <w:t>venue for</w:t>
      </w:r>
      <w:r w:rsidRPr="00132EB0">
        <w:rPr>
          <w:rStyle w:val="StyleUnderline"/>
        </w:rPr>
        <w:t xml:space="preserve"> </w:t>
      </w:r>
      <w:r w:rsidRPr="00132EB0">
        <w:rPr>
          <w:rStyle w:val="Emphasis"/>
        </w:rPr>
        <w:t>leader interaction</w:t>
      </w:r>
      <w:r w:rsidRPr="00132EB0">
        <w:rPr>
          <w:rStyle w:val="StyleUnderline"/>
        </w:rPr>
        <w:t xml:space="preserve"> that </w:t>
      </w:r>
      <w:r w:rsidRPr="00132EB0">
        <w:rPr>
          <w:rStyle w:val="Emphasis"/>
        </w:rPr>
        <w:t xml:space="preserve">facilitates </w:t>
      </w:r>
      <w:r w:rsidRPr="00E81CF7">
        <w:rPr>
          <w:rStyle w:val="Emphasis"/>
          <w:highlight w:val="green"/>
        </w:rPr>
        <w:t>coordination</w:t>
      </w:r>
      <w:r w:rsidRPr="00132EB0">
        <w:rPr>
          <w:rStyle w:val="StyleUnderline"/>
        </w:rPr>
        <w:t xml:space="preserve"> among states</w:t>
      </w:r>
      <w:r w:rsidRPr="00132EB0">
        <w:rPr>
          <w:sz w:val="16"/>
        </w:rPr>
        <w:t xml:space="preserve">. Here the key function is </w:t>
      </w:r>
      <w:r w:rsidRPr="00132EB0">
        <w:rPr>
          <w:rStyle w:val="StyleUnderline"/>
        </w:rPr>
        <w:t>to reinforce expectations that any move to protect industries will trigger similar moves in other countries</w:t>
      </w:r>
      <w:r w:rsidRPr="00132EB0">
        <w:rPr>
          <w:sz w:val="16"/>
        </w:rPr>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132EB0">
        <w:rPr>
          <w:rStyle w:val="StyleUnderline"/>
        </w:rPr>
        <w:t xml:space="preserve">tools of informal governance such as leader pledges, guidance from the Director General, trade policy reviews, and plenary meetings </w:t>
      </w:r>
      <w:r w:rsidRPr="00132EB0">
        <w:rPr>
          <w:rStyle w:val="Emphasis"/>
        </w:rPr>
        <w:t>play a real role</w:t>
      </w:r>
      <w:r w:rsidRPr="00132EB0">
        <w:rPr>
          <w:rStyle w:val="StyleUnderline"/>
        </w:rPr>
        <w:t xml:space="preserve"> within the trade regime</w:t>
      </w:r>
      <w:r w:rsidRPr="00132EB0">
        <w:rPr>
          <w:sz w:val="16"/>
        </w:rPr>
        <w:t xml:space="preserve">. In the absence of sufficiently stringent rules over flexibility measures, compliance alone is insufficient during a global economic crisis. </w:t>
      </w:r>
      <w:r w:rsidRPr="00132EB0">
        <w:rPr>
          <w:rStyle w:val="StyleUnderline"/>
        </w:rPr>
        <w:t xml:space="preserve">These </w:t>
      </w:r>
      <w:r w:rsidRPr="00132EB0">
        <w:rPr>
          <w:rStyle w:val="Emphasis"/>
        </w:rPr>
        <w:t>circumstances</w:t>
      </w:r>
      <w:r w:rsidRPr="00132EB0">
        <w:rPr>
          <w:rStyle w:val="StyleUnderline"/>
        </w:rPr>
        <w:t xml:space="preserve"> trigger </w:t>
      </w:r>
      <w:r w:rsidRPr="00132EB0">
        <w:rPr>
          <w:rStyle w:val="Emphasis"/>
        </w:rPr>
        <w:t>informal mechanisms</w:t>
      </w:r>
      <w:r w:rsidRPr="00132EB0">
        <w:rPr>
          <w:rStyle w:val="StyleUnderline"/>
        </w:rPr>
        <w:t xml:space="preserve"> that complement legal rules to </w:t>
      </w:r>
      <w:r w:rsidRPr="00132EB0">
        <w:rPr>
          <w:rStyle w:val="Emphasis"/>
        </w:rPr>
        <w:t>support cooperation</w:t>
      </w:r>
      <w:r w:rsidRPr="00132EB0">
        <w:rPr>
          <w:sz w:val="16"/>
        </w:rPr>
        <w:t xml:space="preserve">. </w:t>
      </w:r>
      <w:r w:rsidRPr="00132EB0">
        <w:rPr>
          <w:rStyle w:val="StyleUnderline"/>
        </w:rPr>
        <w:t>During widespread crisis, legal enforcement would be inadequate, and informal governance helps to bolster the system</w:t>
      </w:r>
      <w:r w:rsidRPr="00132EB0">
        <w:rPr>
          <w:sz w:val="16"/>
        </w:rPr>
        <w:t xml:space="preserve">.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remedies and tariff hikes within the bound rate—we can offer conclusions about how systemic crises shape country restraint independent of formal institutional constraints. Insofar as </w:t>
      </w:r>
      <w:r w:rsidRPr="00132EB0">
        <w:rPr>
          <w:rStyle w:val="StyleUnderline"/>
        </w:rPr>
        <w:t xml:space="preserve">institutions are generating </w:t>
      </w:r>
      <w:r w:rsidRPr="00132EB0">
        <w:rPr>
          <w:sz w:val="16"/>
        </w:rPr>
        <w:t xml:space="preserve">such </w:t>
      </w:r>
      <w:r w:rsidRPr="00132EB0">
        <w:rPr>
          <w:rStyle w:val="StyleUnderline"/>
        </w:rPr>
        <w:t>restraint</w:t>
      </w:r>
      <w:r w:rsidRPr="00132EB0">
        <w:rPr>
          <w:sz w:val="16"/>
        </w:rPr>
        <w:t xml:space="preserve">, we offer that it is </w:t>
      </w:r>
      <w:r w:rsidRPr="00132EB0">
        <w:rPr>
          <w:rStyle w:val="StyleUnderline"/>
        </w:rPr>
        <w:t>by facilitating informal coordination</w:t>
      </w:r>
      <w:r w:rsidRPr="00132EB0">
        <w:rPr>
          <w:sz w:val="16"/>
        </w:rPr>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132EB0">
        <w:rPr>
          <w:rStyle w:val="StyleUnderline"/>
        </w:rPr>
        <w:t>Rather than reinforcing pressure for protection, pervasive crisis in the global economy is shown to generate countervailing pressure for restraint in response to domestic crisis</w:t>
      </w:r>
      <w:r w:rsidRPr="00132EB0">
        <w:rPr>
          <w:sz w:val="16"/>
        </w:rPr>
        <w:t xml:space="preserve">. In some cases, </w:t>
      </w:r>
      <w:r w:rsidRPr="00132EB0">
        <w:rPr>
          <w:rStyle w:val="Emphasis"/>
        </w:rPr>
        <w:t>hard times bring more, not less, international cooperation</w:t>
      </w:r>
      <w:r w:rsidRPr="00132EB0">
        <w:rPr>
          <w:sz w:val="16"/>
        </w:rPr>
        <w:t xml:space="preserve">. </w:t>
      </w:r>
    </w:p>
    <w:p w14:paraId="50F7CE8F" w14:textId="587C7B32" w:rsidR="002C5234" w:rsidRPr="004D4B29" w:rsidRDefault="002C5234" w:rsidP="002C5234">
      <w:pPr>
        <w:pStyle w:val="Heading4"/>
        <w:rPr>
          <w:rFonts w:cs="Calibri"/>
          <w:color w:val="FF0000"/>
        </w:rPr>
      </w:pPr>
      <w:r w:rsidRPr="004D4B29">
        <w:rPr>
          <w:rFonts w:cs="Calibri"/>
          <w:color w:val="FF0000"/>
          <w:u w:val="single"/>
        </w:rPr>
        <w:t>Austerity</w:t>
      </w:r>
      <w:r w:rsidRPr="004D4B29">
        <w:rPr>
          <w:rFonts w:cs="Calibri"/>
          <w:color w:val="FF0000"/>
        </w:rPr>
        <w:t xml:space="preserve"> – decreased </w:t>
      </w:r>
      <w:r w:rsidRPr="004D4B29">
        <w:rPr>
          <w:rFonts w:cs="Calibri"/>
          <w:color w:val="FF0000"/>
          <w:u w:val="single"/>
        </w:rPr>
        <w:t>military funding</w:t>
      </w:r>
      <w:r w:rsidRPr="004D4B29">
        <w:rPr>
          <w:rFonts w:cs="Calibri"/>
          <w:color w:val="FF0000"/>
        </w:rPr>
        <w:t xml:space="preserve"> and </w:t>
      </w:r>
      <w:r w:rsidRPr="004D4B29">
        <w:rPr>
          <w:rFonts w:cs="Calibri"/>
          <w:color w:val="FF0000"/>
          <w:u w:val="single"/>
        </w:rPr>
        <w:t>conciliatory pressures</w:t>
      </w:r>
    </w:p>
    <w:p w14:paraId="4DBC2009" w14:textId="77777777" w:rsidR="002C5234" w:rsidRPr="004D4B29" w:rsidRDefault="002C5234" w:rsidP="002C5234">
      <w:pPr>
        <w:rPr>
          <w:color w:val="FF0000"/>
        </w:rPr>
      </w:pPr>
      <w:r w:rsidRPr="004D4B29">
        <w:rPr>
          <w:color w:val="FF0000"/>
        </w:rPr>
        <w:t xml:space="preserve">Christopher </w:t>
      </w:r>
      <w:r w:rsidRPr="004D4B29">
        <w:rPr>
          <w:rStyle w:val="Style13ptBold"/>
          <w:color w:val="FF0000"/>
        </w:rPr>
        <w:t>Clary 15</w:t>
      </w:r>
      <w:r w:rsidRPr="004D4B29">
        <w:rPr>
          <w:color w:val="FF0000"/>
        </w:rPr>
        <w:t>. PhD in Political Science from MIT, M.A. in National Security Affairs, Postdoctoral Fellow, Watson Institute for International Studies, Brown University. “Economic Stress and International Cooperation: Evidence from International Rivalries,” April 25</w:t>
      </w:r>
      <w:r w:rsidRPr="004D4B29">
        <w:rPr>
          <w:color w:val="FF0000"/>
          <w:vertAlign w:val="superscript"/>
        </w:rPr>
        <w:t>th</w:t>
      </w:r>
      <w:r w:rsidRPr="004D4B29">
        <w:rPr>
          <w:color w:val="FF0000"/>
        </w:rPr>
        <w:t>, Available Online via SSRN Subscription // Re-Cut Justin</w:t>
      </w:r>
    </w:p>
    <w:p w14:paraId="4525DC2D" w14:textId="77777777" w:rsidR="002C5234" w:rsidRPr="004D4B29" w:rsidRDefault="002C5234" w:rsidP="002C5234">
      <w:pPr>
        <w:rPr>
          <w:color w:val="FF0000"/>
          <w:sz w:val="16"/>
        </w:rPr>
      </w:pPr>
      <w:r w:rsidRPr="004D4B29">
        <w:rPr>
          <w:color w:val="FF0000"/>
          <w:u w:val="single"/>
        </w:rPr>
        <w:t>Do economic downturns generate pressure for diversionary conflict? Or might downturns</w:t>
      </w:r>
      <w:r w:rsidRPr="004D4B29">
        <w:rPr>
          <w:color w:val="FF0000"/>
          <w:sz w:val="16"/>
        </w:rPr>
        <w:t xml:space="preserve"> </w:t>
      </w:r>
      <w:r w:rsidRPr="004D4B29">
        <w:rPr>
          <w:color w:val="FF0000"/>
          <w:u w:val="single"/>
        </w:rPr>
        <w:t>encourage</w:t>
      </w:r>
      <w:r w:rsidRPr="004D4B29">
        <w:rPr>
          <w:color w:val="FF0000"/>
          <w:sz w:val="16"/>
        </w:rPr>
        <w:t xml:space="preserve"> </w:t>
      </w:r>
      <w:r w:rsidRPr="004D4B29">
        <w:rPr>
          <w:color w:val="FF0000"/>
          <w:u w:val="single"/>
        </w:rPr>
        <w:t>austerity</w:t>
      </w:r>
      <w:r w:rsidRPr="004D4B29">
        <w:rPr>
          <w:color w:val="FF0000"/>
          <w:sz w:val="16"/>
        </w:rPr>
        <w:t xml:space="preserve"> </w:t>
      </w:r>
      <w:r w:rsidRPr="004D4B29">
        <w:rPr>
          <w:color w:val="FF0000"/>
          <w:u w:val="single"/>
        </w:rPr>
        <w:t>and economizing behavior in foreign policy</w:t>
      </w:r>
      <w:r w:rsidRPr="004D4B29">
        <w:rPr>
          <w:color w:val="FF0000"/>
          <w:sz w:val="16"/>
        </w:rPr>
        <w:t xml:space="preserve">? </w:t>
      </w:r>
      <w:r w:rsidRPr="004D4B29">
        <w:rPr>
          <w:color w:val="FF0000"/>
          <w:u w:val="single"/>
        </w:rPr>
        <w:t>This paper provides</w:t>
      </w:r>
      <w:r w:rsidRPr="004D4B29">
        <w:rPr>
          <w:color w:val="FF0000"/>
          <w:sz w:val="16"/>
        </w:rPr>
        <w:t xml:space="preserve"> </w:t>
      </w:r>
      <w:r w:rsidRPr="004D4B29">
        <w:rPr>
          <w:rStyle w:val="Emphasis"/>
          <w:color w:val="FF0000"/>
          <w:highlight w:val="green"/>
        </w:rPr>
        <w:t>new ev</w:t>
      </w:r>
      <w:r w:rsidRPr="004D4B29">
        <w:rPr>
          <w:rStyle w:val="Emphasis"/>
          <w:color w:val="FF0000"/>
        </w:rPr>
        <w:t>idence</w:t>
      </w:r>
      <w:r w:rsidRPr="004D4B29">
        <w:rPr>
          <w:color w:val="FF0000"/>
          <w:sz w:val="16"/>
        </w:rPr>
        <w:t xml:space="preserve"> that </w:t>
      </w:r>
      <w:r w:rsidRPr="004D4B29">
        <w:rPr>
          <w:color w:val="FF0000"/>
          <w:u w:val="single"/>
        </w:rPr>
        <w:t xml:space="preserve">economic stress is associated with </w:t>
      </w:r>
      <w:r w:rsidRPr="004D4B29">
        <w:rPr>
          <w:rStyle w:val="Emphasis"/>
          <w:color w:val="FF0000"/>
        </w:rPr>
        <w:t>conciliatory policies</w:t>
      </w:r>
      <w:r w:rsidRPr="004D4B29">
        <w:rPr>
          <w:color w:val="FF0000"/>
          <w:u w:val="single"/>
        </w:rPr>
        <w:t xml:space="preserve"> between strategic rivals</w:t>
      </w:r>
      <w:r w:rsidRPr="004D4B29">
        <w:rPr>
          <w:color w:val="FF0000"/>
          <w:sz w:val="16"/>
        </w:rPr>
        <w:t xml:space="preserve">. </w:t>
      </w:r>
      <w:r w:rsidRPr="004D4B29">
        <w:rPr>
          <w:color w:val="FF0000"/>
          <w:u w:val="single"/>
        </w:rPr>
        <w:t xml:space="preserve">For states that view each other as </w:t>
      </w:r>
      <w:r w:rsidRPr="004D4B29">
        <w:rPr>
          <w:rStyle w:val="Emphasis"/>
          <w:color w:val="FF0000"/>
        </w:rPr>
        <w:t>military threats</w:t>
      </w:r>
      <w:r w:rsidRPr="004D4B29">
        <w:rPr>
          <w:color w:val="FF0000"/>
          <w:sz w:val="16"/>
        </w:rPr>
        <w:t xml:space="preserve">, the </w:t>
      </w:r>
      <w:r w:rsidRPr="004D4B29">
        <w:rPr>
          <w:color w:val="FF0000"/>
          <w:u w:val="single"/>
        </w:rPr>
        <w:t>biggest step</w:t>
      </w:r>
      <w:r w:rsidRPr="004D4B29">
        <w:rPr>
          <w:color w:val="FF0000"/>
          <w:sz w:val="16"/>
        </w:rPr>
        <w:t xml:space="preserve"> possible </w:t>
      </w:r>
      <w:r w:rsidRPr="004D4B29">
        <w:rPr>
          <w:color w:val="FF0000"/>
          <w:u w:val="single"/>
        </w:rPr>
        <w:t>toward</w:t>
      </w:r>
      <w:r w:rsidRPr="004D4B29">
        <w:rPr>
          <w:color w:val="FF0000"/>
          <w:sz w:val="16"/>
        </w:rPr>
        <w:t xml:space="preserve"> bilateral </w:t>
      </w:r>
      <w:r w:rsidRPr="004D4B29">
        <w:rPr>
          <w:color w:val="FF0000"/>
          <w:u w:val="single"/>
        </w:rPr>
        <w:t>cooperation is to terminate</w:t>
      </w:r>
      <w:r w:rsidRPr="004D4B29">
        <w:rPr>
          <w:color w:val="FF0000"/>
          <w:sz w:val="16"/>
        </w:rPr>
        <w:t xml:space="preserve"> the </w:t>
      </w:r>
      <w:r w:rsidRPr="004D4B29">
        <w:rPr>
          <w:color w:val="FF0000"/>
          <w:u w:val="single"/>
        </w:rPr>
        <w:t>rivalry by taking political steps to manage the competition</w:t>
      </w:r>
      <w:r w:rsidRPr="004D4B29">
        <w:rPr>
          <w:color w:val="FF0000"/>
          <w:sz w:val="16"/>
        </w:rPr>
        <w:t xml:space="preserve">. </w:t>
      </w:r>
      <w:r w:rsidRPr="004D4B29">
        <w:rPr>
          <w:color w:val="FF0000"/>
          <w:u w:val="single"/>
        </w:rPr>
        <w:t>Drawing on data from</w:t>
      </w:r>
      <w:r w:rsidRPr="004D4B29">
        <w:rPr>
          <w:color w:val="FF0000"/>
          <w:sz w:val="16"/>
        </w:rPr>
        <w:t xml:space="preserve"> </w:t>
      </w:r>
      <w:r w:rsidRPr="004D4B29">
        <w:rPr>
          <w:rStyle w:val="Emphasis"/>
          <w:color w:val="FF0000"/>
        </w:rPr>
        <w:t>109 distinct rival dyads</w:t>
      </w:r>
      <w:r w:rsidRPr="004D4B29">
        <w:rPr>
          <w:color w:val="FF0000"/>
          <w:sz w:val="16"/>
        </w:rPr>
        <w:t xml:space="preserve"> since 19i9 50, </w:t>
      </w:r>
      <w:r w:rsidRPr="004D4B29">
        <w:rPr>
          <w:rStyle w:val="Emphasis"/>
          <w:color w:val="FF0000"/>
        </w:rPr>
        <w:t>67</w:t>
      </w:r>
      <w:r w:rsidRPr="004D4B29">
        <w:rPr>
          <w:color w:val="FF0000"/>
          <w:sz w:val="16"/>
        </w:rPr>
        <w:t xml:space="preserve"> </w:t>
      </w:r>
      <w:r w:rsidRPr="004D4B29">
        <w:rPr>
          <w:color w:val="FF0000"/>
          <w:u w:val="single"/>
        </w:rPr>
        <w:t>of which terminated</w:t>
      </w:r>
      <w:r w:rsidRPr="004D4B29">
        <w:rPr>
          <w:color w:val="FF0000"/>
          <w:sz w:val="16"/>
        </w:rPr>
        <w:t xml:space="preserve">, the </w:t>
      </w:r>
      <w:r w:rsidRPr="004D4B29">
        <w:rPr>
          <w:color w:val="FF0000"/>
          <w:u w:val="single"/>
        </w:rPr>
        <w:t>evidence suggests rivalries</w:t>
      </w:r>
      <w:r w:rsidRPr="004D4B29">
        <w:rPr>
          <w:color w:val="FF0000"/>
          <w:sz w:val="16"/>
        </w:rPr>
        <w:t xml:space="preserve"> were approximately </w:t>
      </w:r>
      <w:r w:rsidRPr="004D4B29">
        <w:rPr>
          <w:rStyle w:val="Emphasis"/>
          <w:color w:val="FF0000"/>
        </w:rPr>
        <w:t>twice as likely to terminate</w:t>
      </w:r>
      <w:r w:rsidRPr="004D4B29">
        <w:rPr>
          <w:color w:val="FF0000"/>
          <w:sz w:val="16"/>
        </w:rPr>
        <w:t xml:space="preserve"> </w:t>
      </w:r>
      <w:r w:rsidRPr="004D4B29">
        <w:rPr>
          <w:color w:val="FF0000"/>
          <w:u w:val="single"/>
        </w:rPr>
        <w:t>during</w:t>
      </w:r>
      <w:r w:rsidRPr="004D4B29">
        <w:rPr>
          <w:color w:val="FF0000"/>
          <w:sz w:val="16"/>
        </w:rPr>
        <w:t xml:space="preserve"> </w:t>
      </w:r>
      <w:r w:rsidRPr="004D4B29">
        <w:rPr>
          <w:rStyle w:val="Emphasis"/>
          <w:color w:val="FF0000"/>
        </w:rPr>
        <w:t>economic downturns</w:t>
      </w:r>
      <w:r w:rsidRPr="004D4B29">
        <w:rPr>
          <w:color w:val="FF0000"/>
          <w:sz w:val="16"/>
        </w:rPr>
        <w:t xml:space="preserve"> </w:t>
      </w:r>
      <w:r w:rsidRPr="004D4B29">
        <w:rPr>
          <w:color w:val="FF0000"/>
          <w:u w:val="single"/>
        </w:rPr>
        <w:t>than</w:t>
      </w:r>
      <w:r w:rsidRPr="004D4B29">
        <w:rPr>
          <w:color w:val="FF0000"/>
          <w:sz w:val="16"/>
        </w:rPr>
        <w:t xml:space="preserve"> they were </w:t>
      </w:r>
      <w:r w:rsidRPr="004D4B29">
        <w:rPr>
          <w:color w:val="FF0000"/>
          <w:u w:val="single"/>
        </w:rPr>
        <w:t xml:space="preserve">during periods of economic </w:t>
      </w:r>
      <w:r w:rsidRPr="004D4B29">
        <w:rPr>
          <w:rStyle w:val="Emphasis"/>
          <w:color w:val="FF0000"/>
        </w:rPr>
        <w:t>normalcy</w:t>
      </w:r>
      <w:r w:rsidRPr="004D4B29">
        <w:rPr>
          <w:color w:val="FF0000"/>
          <w:sz w:val="16"/>
        </w:rPr>
        <w:t xml:space="preserve">. </w:t>
      </w:r>
      <w:r w:rsidRPr="004D4B29">
        <w:rPr>
          <w:color w:val="FF0000"/>
          <w:u w:val="single"/>
        </w:rPr>
        <w:t xml:space="preserve">This is true controlling for </w:t>
      </w:r>
      <w:proofErr w:type="gramStart"/>
      <w:r w:rsidRPr="004D4B29">
        <w:rPr>
          <w:rStyle w:val="Emphasis"/>
          <w:color w:val="FF0000"/>
        </w:rPr>
        <w:t>all</w:t>
      </w:r>
      <w:r w:rsidRPr="004D4B29">
        <w:rPr>
          <w:color w:val="FF0000"/>
          <w:sz w:val="16"/>
        </w:rPr>
        <w:t xml:space="preserve"> of</w:t>
      </w:r>
      <w:proofErr w:type="gramEnd"/>
      <w:r w:rsidRPr="004D4B29">
        <w:rPr>
          <w:color w:val="FF0000"/>
          <w:sz w:val="16"/>
        </w:rPr>
        <w:t xml:space="preserve"> the </w:t>
      </w:r>
      <w:r w:rsidRPr="004D4B29">
        <w:rPr>
          <w:rStyle w:val="Emphasis"/>
          <w:color w:val="FF0000"/>
        </w:rPr>
        <w:t>main alternative explanations</w:t>
      </w:r>
      <w:r w:rsidRPr="004D4B29">
        <w:rPr>
          <w:color w:val="FF0000"/>
          <w:sz w:val="16"/>
        </w:rPr>
        <w:t xml:space="preserve"> </w:t>
      </w:r>
      <w:r w:rsidRPr="004D4B29">
        <w:rPr>
          <w:color w:val="FF0000"/>
          <w:u w:val="single"/>
        </w:rPr>
        <w:t>for</w:t>
      </w:r>
      <w:r w:rsidRPr="004D4B29">
        <w:rPr>
          <w:color w:val="FF0000"/>
          <w:sz w:val="16"/>
        </w:rPr>
        <w:t xml:space="preserve"> </w:t>
      </w:r>
      <w:r w:rsidRPr="004D4B29">
        <w:rPr>
          <w:color w:val="FF0000"/>
          <w:u w:val="single"/>
        </w:rPr>
        <w:t>peaceful relations</w:t>
      </w:r>
      <w:r w:rsidRPr="004D4B29">
        <w:rPr>
          <w:color w:val="FF0000"/>
          <w:sz w:val="16"/>
        </w:rPr>
        <w:t xml:space="preserve"> between foes (</w:t>
      </w:r>
      <w:r w:rsidRPr="004D4B29">
        <w:rPr>
          <w:rStyle w:val="Emphasis"/>
          <w:color w:val="FF0000"/>
        </w:rPr>
        <w:t>democratic status</w:t>
      </w:r>
      <w:r w:rsidRPr="004D4B29">
        <w:rPr>
          <w:color w:val="FF0000"/>
          <w:sz w:val="16"/>
        </w:rPr>
        <w:t xml:space="preserve">, </w:t>
      </w:r>
      <w:r w:rsidRPr="004D4B29">
        <w:rPr>
          <w:rStyle w:val="Emphasis"/>
          <w:color w:val="FF0000"/>
        </w:rPr>
        <w:t>nuclear weapons possession</w:t>
      </w:r>
      <w:r w:rsidRPr="004D4B29">
        <w:rPr>
          <w:color w:val="FF0000"/>
          <w:sz w:val="16"/>
        </w:rPr>
        <w:t xml:space="preserve">, </w:t>
      </w:r>
      <w:r w:rsidRPr="004D4B29">
        <w:rPr>
          <w:rStyle w:val="Emphasis"/>
          <w:color w:val="FF0000"/>
        </w:rPr>
        <w:t>capability imbalance</w:t>
      </w:r>
      <w:r w:rsidRPr="004D4B29">
        <w:rPr>
          <w:color w:val="FF0000"/>
          <w:sz w:val="16"/>
        </w:rPr>
        <w:t xml:space="preserve">, </w:t>
      </w:r>
      <w:r w:rsidRPr="004D4B29">
        <w:rPr>
          <w:rStyle w:val="Emphasis"/>
          <w:color w:val="FF0000"/>
        </w:rPr>
        <w:t>common enemies</w:t>
      </w:r>
      <w:r w:rsidRPr="004D4B29">
        <w:rPr>
          <w:color w:val="FF0000"/>
          <w:sz w:val="16"/>
        </w:rPr>
        <w:t xml:space="preserve">, and </w:t>
      </w:r>
      <w:r w:rsidRPr="004D4B29">
        <w:rPr>
          <w:rStyle w:val="Emphasis"/>
          <w:color w:val="FF0000"/>
        </w:rPr>
        <w:t>international systemic changes</w:t>
      </w:r>
      <w:r w:rsidRPr="004D4B29">
        <w:rPr>
          <w:color w:val="FF0000"/>
          <w:sz w:val="16"/>
        </w:rPr>
        <w:t xml:space="preserve">), as well as many other possible confounding variables. </w:t>
      </w:r>
      <w:r w:rsidRPr="004D4B29">
        <w:rPr>
          <w:color w:val="FF0000"/>
          <w:u w:val="single"/>
        </w:rPr>
        <w:t>This</w:t>
      </w:r>
      <w:r w:rsidRPr="004D4B29">
        <w:rPr>
          <w:color w:val="FF0000"/>
          <w:sz w:val="16"/>
        </w:rPr>
        <w:t xml:space="preserve"> </w:t>
      </w:r>
      <w:r w:rsidRPr="004D4B29">
        <w:rPr>
          <w:color w:val="FF0000"/>
          <w:u w:val="single"/>
        </w:rPr>
        <w:t xml:space="preserve">research </w:t>
      </w:r>
      <w:r w:rsidRPr="004D4B29">
        <w:rPr>
          <w:color w:val="FF0000"/>
          <w:highlight w:val="green"/>
          <w:u w:val="single"/>
        </w:rPr>
        <w:t>questions</w:t>
      </w:r>
      <w:r w:rsidRPr="004D4B29">
        <w:rPr>
          <w:color w:val="FF0000"/>
          <w:sz w:val="16"/>
        </w:rPr>
        <w:t xml:space="preserve"> existing </w:t>
      </w:r>
      <w:r w:rsidRPr="004D4B29">
        <w:rPr>
          <w:color w:val="FF0000"/>
          <w:u w:val="single"/>
        </w:rPr>
        <w:t xml:space="preserve">theories claiming that economic downturns are associated with </w:t>
      </w:r>
      <w:r w:rsidRPr="004D4B29">
        <w:rPr>
          <w:rStyle w:val="Emphasis"/>
          <w:color w:val="FF0000"/>
          <w:highlight w:val="green"/>
        </w:rPr>
        <w:t>diversionary war</w:t>
      </w:r>
      <w:r w:rsidRPr="004D4B29">
        <w:rPr>
          <w:color w:val="FF0000"/>
          <w:sz w:val="16"/>
        </w:rPr>
        <w:t xml:space="preserve">, </w:t>
      </w:r>
      <w:r w:rsidRPr="004D4B29">
        <w:rPr>
          <w:color w:val="FF0000"/>
          <w:u w:val="single"/>
        </w:rPr>
        <w:t>and</w:t>
      </w:r>
      <w:r w:rsidRPr="004D4B29">
        <w:rPr>
          <w:color w:val="FF0000"/>
          <w:sz w:val="16"/>
        </w:rPr>
        <w:t xml:space="preserve"> </w:t>
      </w:r>
      <w:r w:rsidRPr="004D4B29">
        <w:rPr>
          <w:color w:val="FF0000"/>
          <w:u w:val="single"/>
        </w:rPr>
        <w:t xml:space="preserve">instead argues that in certain circumstances </w:t>
      </w:r>
      <w:r w:rsidRPr="004D4B29">
        <w:rPr>
          <w:rStyle w:val="Emphasis"/>
          <w:color w:val="FF0000"/>
        </w:rPr>
        <w:t>peace</w:t>
      </w:r>
      <w:r w:rsidRPr="004D4B29">
        <w:rPr>
          <w:color w:val="FF0000"/>
          <w:u w:val="single"/>
        </w:rPr>
        <w:t xml:space="preserve"> may </w:t>
      </w:r>
      <w:r w:rsidRPr="004D4B29">
        <w:rPr>
          <w:rStyle w:val="Emphasis"/>
          <w:color w:val="FF0000"/>
        </w:rPr>
        <w:t>result from economic troubles</w:t>
      </w:r>
      <w:r w:rsidRPr="004D4B29">
        <w:rPr>
          <w:color w:val="FF0000"/>
          <w:sz w:val="16"/>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4D4B29">
        <w:rPr>
          <w:color w:val="FF0000"/>
          <w:sz w:val="16"/>
        </w:rPr>
        <w:t>has</w:t>
      </w:r>
      <w:proofErr w:type="gramEnd"/>
      <w:r w:rsidRPr="004D4B29">
        <w:rPr>
          <w:color w:val="FF0000"/>
          <w:sz w:val="16"/>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4D4B29">
        <w:rPr>
          <w:color w:val="FF0000"/>
          <w:sz w:val="16"/>
        </w:rPr>
        <w:t>oth</w:t>
      </w:r>
      <w:proofErr w:type="spellEnd"/>
      <w:r w:rsidRPr="004D4B29">
        <w:rPr>
          <w:color w:val="FF0000"/>
          <w:sz w:val="16"/>
        </w:rPr>
        <w:t xml:space="preserve"> actors view each other as a significant political-military threat and, therefore, an enemy.”2 In other work, Thompson writing with Michael </w:t>
      </w:r>
      <w:proofErr w:type="spellStart"/>
      <w:r w:rsidRPr="004D4B29">
        <w:rPr>
          <w:color w:val="FF0000"/>
          <w:sz w:val="16"/>
        </w:rPr>
        <w:t>Colaresi</w:t>
      </w:r>
      <w:proofErr w:type="spellEnd"/>
      <w:r w:rsidRPr="004D4B29">
        <w:rPr>
          <w:color w:val="FF0000"/>
          <w:sz w:val="16"/>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4D4B29">
        <w:rPr>
          <w:color w:val="FF0000"/>
          <w:u w:val="single"/>
        </w:rPr>
        <w:t>Economic crises lead to conciliatory behavior</w:t>
      </w:r>
      <w:r w:rsidRPr="004D4B29">
        <w:rPr>
          <w:color w:val="FF0000"/>
          <w:sz w:val="16"/>
        </w:rPr>
        <w:t xml:space="preserve"> </w:t>
      </w:r>
      <w:r w:rsidRPr="004D4B29">
        <w:rPr>
          <w:color w:val="FF0000"/>
          <w:u w:val="single"/>
        </w:rPr>
        <w:t>through</w:t>
      </w:r>
      <w:r w:rsidRPr="004D4B29">
        <w:rPr>
          <w:color w:val="FF0000"/>
          <w:sz w:val="16"/>
        </w:rPr>
        <w:t xml:space="preserve"> </w:t>
      </w:r>
      <w:r w:rsidRPr="004D4B29">
        <w:rPr>
          <w:color w:val="FF0000"/>
          <w:u w:val="single"/>
        </w:rPr>
        <w:t>five</w:t>
      </w:r>
      <w:r w:rsidRPr="004D4B29">
        <w:rPr>
          <w:color w:val="FF0000"/>
          <w:sz w:val="16"/>
        </w:rPr>
        <w:t xml:space="preserve"> primary </w:t>
      </w:r>
      <w:r w:rsidRPr="004D4B29">
        <w:rPr>
          <w:color w:val="FF0000"/>
          <w:u w:val="single"/>
        </w:rPr>
        <w:t>channels</w:t>
      </w:r>
      <w:r w:rsidRPr="004D4B29">
        <w:rPr>
          <w:color w:val="FF0000"/>
          <w:sz w:val="16"/>
        </w:rPr>
        <w:t xml:space="preserve">. (1) </w:t>
      </w:r>
      <w:r w:rsidRPr="004D4B29">
        <w:rPr>
          <w:color w:val="FF0000"/>
          <w:u w:val="single"/>
        </w:rPr>
        <w:t xml:space="preserve">Economic crises lead to </w:t>
      </w:r>
      <w:r w:rsidRPr="004D4B29">
        <w:rPr>
          <w:rStyle w:val="Emphasis"/>
          <w:color w:val="FF0000"/>
          <w:highlight w:val="green"/>
        </w:rPr>
        <w:t>austerity pressures</w:t>
      </w:r>
      <w:r w:rsidRPr="004D4B29">
        <w:rPr>
          <w:color w:val="FF0000"/>
          <w:sz w:val="16"/>
        </w:rPr>
        <w:t xml:space="preserve">, </w:t>
      </w:r>
      <w:r w:rsidRPr="004D4B29">
        <w:rPr>
          <w:color w:val="FF0000"/>
          <w:u w:val="single"/>
        </w:rPr>
        <w:t>which</w:t>
      </w:r>
      <w:r w:rsidRPr="004D4B29">
        <w:rPr>
          <w:color w:val="FF0000"/>
          <w:sz w:val="16"/>
        </w:rPr>
        <w:t xml:space="preserve"> in turn </w:t>
      </w:r>
      <w:r w:rsidRPr="004D4B29">
        <w:rPr>
          <w:color w:val="FF0000"/>
          <w:u w:val="single"/>
        </w:rPr>
        <w:t xml:space="preserve">incent leaders to search for ways to </w:t>
      </w:r>
      <w:r w:rsidRPr="004D4B29">
        <w:rPr>
          <w:rStyle w:val="Emphasis"/>
          <w:color w:val="FF0000"/>
          <w:highlight w:val="green"/>
        </w:rPr>
        <w:t>cut defense expenditures</w:t>
      </w:r>
      <w:r w:rsidRPr="004D4B29">
        <w:rPr>
          <w:color w:val="FF0000"/>
          <w:sz w:val="16"/>
        </w:rPr>
        <w:t xml:space="preserve">. (2) </w:t>
      </w:r>
      <w:r w:rsidRPr="004D4B29">
        <w:rPr>
          <w:color w:val="FF0000"/>
          <w:u w:val="single"/>
        </w:rPr>
        <w:t xml:space="preserve">Economic crises also encourage </w:t>
      </w:r>
      <w:r w:rsidRPr="004D4B29">
        <w:rPr>
          <w:rStyle w:val="Emphasis"/>
          <w:color w:val="FF0000"/>
          <w:highlight w:val="green"/>
        </w:rPr>
        <w:t>strategic reassessment</w:t>
      </w:r>
      <w:r w:rsidRPr="004D4B29">
        <w:rPr>
          <w:color w:val="FF0000"/>
          <w:sz w:val="16"/>
        </w:rPr>
        <w:t xml:space="preserve">, </w:t>
      </w:r>
      <w:r w:rsidRPr="004D4B29">
        <w:rPr>
          <w:color w:val="FF0000"/>
          <w:u w:val="single"/>
        </w:rPr>
        <w:t>so</w:t>
      </w:r>
      <w:r w:rsidRPr="004D4B29">
        <w:rPr>
          <w:color w:val="FF0000"/>
          <w:sz w:val="16"/>
        </w:rPr>
        <w:t xml:space="preserve"> that </w:t>
      </w:r>
      <w:r w:rsidRPr="004D4B29">
        <w:rPr>
          <w:color w:val="FF0000"/>
          <w:u w:val="single"/>
        </w:rPr>
        <w:t>leaders can argue to</w:t>
      </w:r>
      <w:r w:rsidRPr="004D4B29">
        <w:rPr>
          <w:color w:val="FF0000"/>
          <w:sz w:val="16"/>
        </w:rPr>
        <w:t xml:space="preserve"> </w:t>
      </w:r>
      <w:r w:rsidRPr="004D4B29">
        <w:rPr>
          <w:color w:val="FF0000"/>
          <w:u w:val="single"/>
        </w:rPr>
        <w:t>their</w:t>
      </w:r>
      <w:r w:rsidRPr="004D4B29">
        <w:rPr>
          <w:color w:val="FF0000"/>
          <w:sz w:val="16"/>
        </w:rPr>
        <w:t xml:space="preserve"> peers and their </w:t>
      </w:r>
      <w:r w:rsidRPr="004D4B29">
        <w:rPr>
          <w:color w:val="FF0000"/>
          <w:u w:val="single"/>
        </w:rPr>
        <w:t>publics</w:t>
      </w:r>
      <w:r w:rsidRPr="004D4B29">
        <w:rPr>
          <w:color w:val="FF0000"/>
          <w:sz w:val="16"/>
        </w:rPr>
        <w:t xml:space="preserve"> </w:t>
      </w:r>
      <w:r w:rsidRPr="004D4B29">
        <w:rPr>
          <w:color w:val="FF0000"/>
          <w:u w:val="single"/>
        </w:rPr>
        <w:t xml:space="preserve">that </w:t>
      </w:r>
      <w:r w:rsidRPr="004D4B29">
        <w:rPr>
          <w:rStyle w:val="Emphasis"/>
          <w:color w:val="FF0000"/>
        </w:rPr>
        <w:t>defense spending can be arrested</w:t>
      </w:r>
      <w:r w:rsidRPr="004D4B29">
        <w:rPr>
          <w:color w:val="FF0000"/>
          <w:sz w:val="16"/>
        </w:rPr>
        <w:t xml:space="preserve"> </w:t>
      </w:r>
      <w:r w:rsidRPr="004D4B29">
        <w:rPr>
          <w:rStyle w:val="Emphasis"/>
          <w:color w:val="FF0000"/>
        </w:rPr>
        <w:t>without endangering the state</w:t>
      </w:r>
      <w:r w:rsidRPr="004D4B29">
        <w:rPr>
          <w:color w:val="FF0000"/>
          <w:sz w:val="16"/>
        </w:rPr>
        <w:t xml:space="preserve">. </w:t>
      </w:r>
      <w:r w:rsidRPr="004D4B29">
        <w:rPr>
          <w:color w:val="FF0000"/>
          <w:u w:val="single"/>
        </w:rPr>
        <w:t>This</w:t>
      </w:r>
      <w:r w:rsidRPr="004D4B29">
        <w:rPr>
          <w:color w:val="FF0000"/>
          <w:sz w:val="16"/>
        </w:rPr>
        <w:t xml:space="preserve"> can </w:t>
      </w:r>
      <w:r w:rsidRPr="004D4B29">
        <w:rPr>
          <w:color w:val="FF0000"/>
          <w:highlight w:val="green"/>
          <w:u w:val="single"/>
        </w:rPr>
        <w:t xml:space="preserve">lead to </w:t>
      </w:r>
      <w:r w:rsidRPr="004D4B29">
        <w:rPr>
          <w:rStyle w:val="Emphasis"/>
          <w:color w:val="FF0000"/>
          <w:highlight w:val="green"/>
        </w:rPr>
        <w:t>threat deflation</w:t>
      </w:r>
      <w:r w:rsidRPr="004D4B29">
        <w:rPr>
          <w:color w:val="FF0000"/>
          <w:sz w:val="16"/>
        </w:rPr>
        <w:t xml:space="preserve">, </w:t>
      </w:r>
      <w:r w:rsidRPr="004D4B29">
        <w:rPr>
          <w:color w:val="FF0000"/>
          <w:u w:val="single"/>
        </w:rPr>
        <w:t>where</w:t>
      </w:r>
      <w:r w:rsidRPr="004D4B29">
        <w:rPr>
          <w:color w:val="FF0000"/>
          <w:sz w:val="16"/>
        </w:rPr>
        <w:t xml:space="preserve"> </w:t>
      </w:r>
      <w:r w:rsidRPr="004D4B29">
        <w:rPr>
          <w:color w:val="FF0000"/>
          <w:u w:val="single"/>
        </w:rPr>
        <w:t>elites</w:t>
      </w:r>
      <w:r w:rsidRPr="004D4B29">
        <w:rPr>
          <w:color w:val="FF0000"/>
          <w:sz w:val="16"/>
        </w:rPr>
        <w:t xml:space="preserve"> attempt to </w:t>
      </w:r>
      <w:r w:rsidRPr="004D4B29">
        <w:rPr>
          <w:rStyle w:val="Emphasis"/>
          <w:color w:val="FF0000"/>
          <w:highlight w:val="green"/>
        </w:rPr>
        <w:t>downplay</w:t>
      </w:r>
      <w:r w:rsidRPr="004D4B29">
        <w:rPr>
          <w:rStyle w:val="Emphasis"/>
          <w:color w:val="FF0000"/>
        </w:rPr>
        <w:t xml:space="preserve"> the </w:t>
      </w:r>
      <w:r w:rsidRPr="004D4B29">
        <w:rPr>
          <w:rStyle w:val="Emphasis"/>
          <w:color w:val="FF0000"/>
          <w:highlight w:val="green"/>
        </w:rPr>
        <w:t xml:space="preserve">seriousness </w:t>
      </w:r>
      <w:r w:rsidRPr="004D4B29">
        <w:rPr>
          <w:rStyle w:val="Emphasis"/>
          <w:color w:val="FF0000"/>
        </w:rPr>
        <w:t>of the threat</w:t>
      </w:r>
      <w:r w:rsidRPr="004D4B29">
        <w:rPr>
          <w:color w:val="FF0000"/>
          <w:sz w:val="16"/>
        </w:rPr>
        <w:t xml:space="preserve"> </w:t>
      </w:r>
      <w:r w:rsidRPr="004D4B29">
        <w:rPr>
          <w:color w:val="FF0000"/>
          <w:u w:val="single"/>
        </w:rPr>
        <w:t>posed by a former rival</w:t>
      </w:r>
      <w:r w:rsidRPr="004D4B29">
        <w:rPr>
          <w:color w:val="FF0000"/>
          <w:sz w:val="16"/>
        </w:rPr>
        <w:t xml:space="preserve">. (3) If a state faces multiple threats, economic crises provoke elites to consider threat prioritization, a process that is postponed during periods of economic normalcy. (4) Economic </w:t>
      </w:r>
      <w:r w:rsidRPr="004D4B29">
        <w:rPr>
          <w:color w:val="FF0000"/>
          <w:highlight w:val="green"/>
          <w:u w:val="single"/>
        </w:rPr>
        <w:t>crises increase</w:t>
      </w:r>
      <w:r w:rsidRPr="004D4B29">
        <w:rPr>
          <w:color w:val="FF0000"/>
          <w:u w:val="single"/>
        </w:rPr>
        <w:t xml:space="preserve"> the </w:t>
      </w:r>
      <w:r w:rsidRPr="004D4B29">
        <w:rPr>
          <w:rStyle w:val="Emphasis"/>
          <w:color w:val="FF0000"/>
        </w:rPr>
        <w:t>political</w:t>
      </w:r>
      <w:r w:rsidRPr="004D4B29">
        <w:rPr>
          <w:color w:val="FF0000"/>
          <w:u w:val="single"/>
        </w:rPr>
        <w:t xml:space="preserve"> and </w:t>
      </w:r>
      <w:r w:rsidRPr="004D4B29">
        <w:rPr>
          <w:rStyle w:val="Emphasis"/>
          <w:color w:val="FF0000"/>
        </w:rPr>
        <w:t>economic benefit</w:t>
      </w:r>
      <w:r w:rsidRPr="004D4B29">
        <w:rPr>
          <w:color w:val="FF0000"/>
          <w:u w:val="single"/>
        </w:rPr>
        <w:t xml:space="preserve"> from </w:t>
      </w:r>
      <w:r w:rsidRPr="004D4B29">
        <w:rPr>
          <w:rStyle w:val="Emphasis"/>
          <w:color w:val="FF0000"/>
        </w:rPr>
        <w:t xml:space="preserve">international economic </w:t>
      </w:r>
      <w:r w:rsidRPr="004D4B29">
        <w:rPr>
          <w:rStyle w:val="Emphasis"/>
          <w:color w:val="FF0000"/>
          <w:highlight w:val="green"/>
        </w:rPr>
        <w:t>cooperation</w:t>
      </w:r>
      <w:r w:rsidRPr="004D4B29">
        <w:rPr>
          <w:color w:val="FF0000"/>
          <w:sz w:val="16"/>
        </w:rPr>
        <w:t xml:space="preserve">. </w:t>
      </w:r>
      <w:r w:rsidRPr="004D4B29">
        <w:rPr>
          <w:color w:val="FF0000"/>
          <w:highlight w:val="green"/>
          <w:u w:val="single"/>
        </w:rPr>
        <w:t xml:space="preserve">Leaders seek </w:t>
      </w:r>
      <w:r w:rsidRPr="004D4B29">
        <w:rPr>
          <w:rStyle w:val="Emphasis"/>
          <w:color w:val="FF0000"/>
        </w:rPr>
        <w:t xml:space="preserve">foreign </w:t>
      </w:r>
      <w:r w:rsidRPr="004D4B29">
        <w:rPr>
          <w:rStyle w:val="Emphasis"/>
          <w:color w:val="FF0000"/>
          <w:highlight w:val="green"/>
        </w:rPr>
        <w:t>aid</w:t>
      </w:r>
      <w:r w:rsidRPr="004D4B29">
        <w:rPr>
          <w:color w:val="FF0000"/>
          <w:sz w:val="16"/>
        </w:rPr>
        <w:t xml:space="preserve">, </w:t>
      </w:r>
      <w:r w:rsidRPr="004D4B29">
        <w:rPr>
          <w:rStyle w:val="Emphasis"/>
          <w:color w:val="FF0000"/>
        </w:rPr>
        <w:t>enhanced trade</w:t>
      </w:r>
      <w:r w:rsidRPr="004D4B29">
        <w:rPr>
          <w:color w:val="FF0000"/>
          <w:sz w:val="16"/>
        </w:rPr>
        <w:t xml:space="preserve">, </w:t>
      </w:r>
      <w:r w:rsidRPr="004D4B29">
        <w:rPr>
          <w:color w:val="FF0000"/>
          <w:u w:val="single"/>
        </w:rPr>
        <w:t>and</w:t>
      </w:r>
      <w:r w:rsidRPr="004D4B29">
        <w:rPr>
          <w:color w:val="FF0000"/>
          <w:sz w:val="16"/>
        </w:rPr>
        <w:t xml:space="preserve"> </w:t>
      </w:r>
      <w:r w:rsidRPr="004D4B29">
        <w:rPr>
          <w:rStyle w:val="Emphasis"/>
          <w:color w:val="FF0000"/>
        </w:rPr>
        <w:t>increased investment</w:t>
      </w:r>
      <w:r w:rsidRPr="004D4B29">
        <w:rPr>
          <w:color w:val="FF0000"/>
          <w:sz w:val="16"/>
        </w:rPr>
        <w:t xml:space="preserve"> </w:t>
      </w:r>
      <w:r w:rsidRPr="004D4B29">
        <w:rPr>
          <w:color w:val="FF0000"/>
          <w:u w:val="single"/>
        </w:rPr>
        <w:t>from</w:t>
      </w:r>
      <w:r w:rsidRPr="004D4B29">
        <w:rPr>
          <w:color w:val="FF0000"/>
          <w:sz w:val="16"/>
        </w:rPr>
        <w:t xml:space="preserve"> </w:t>
      </w:r>
      <w:r w:rsidRPr="004D4B29">
        <w:rPr>
          <w:color w:val="FF0000"/>
          <w:u w:val="single"/>
        </w:rPr>
        <w:t>abroad</w:t>
      </w:r>
      <w:r w:rsidRPr="004D4B29">
        <w:rPr>
          <w:color w:val="FF0000"/>
          <w:sz w:val="16"/>
        </w:rPr>
        <w:t xml:space="preserve"> during periods of economic trouble. This </w:t>
      </w:r>
      <w:r w:rsidRPr="004D4B29">
        <w:rPr>
          <w:color w:val="FF0000"/>
          <w:u w:val="single"/>
        </w:rPr>
        <w:t xml:space="preserve">search is </w:t>
      </w:r>
      <w:r w:rsidRPr="004D4B29">
        <w:rPr>
          <w:rStyle w:val="Emphasis"/>
          <w:color w:val="FF0000"/>
        </w:rPr>
        <w:t>made easier if tensions are reduced</w:t>
      </w:r>
      <w:r w:rsidRPr="004D4B29">
        <w:rPr>
          <w:color w:val="FF0000"/>
          <w:sz w:val="16"/>
        </w:rPr>
        <w:t xml:space="preserve"> with historic rivals. (5) Finally, </w:t>
      </w:r>
      <w:r w:rsidRPr="004D4B29">
        <w:rPr>
          <w:color w:val="FF0000"/>
          <w:u w:val="single"/>
        </w:rPr>
        <w:t>during crises</w:t>
      </w:r>
      <w:r w:rsidRPr="004D4B29">
        <w:rPr>
          <w:color w:val="FF0000"/>
          <w:sz w:val="16"/>
        </w:rPr>
        <w:t xml:space="preserve">, </w:t>
      </w:r>
      <w:r w:rsidRPr="004D4B29">
        <w:rPr>
          <w:color w:val="FF0000"/>
          <w:highlight w:val="green"/>
          <w:u w:val="single"/>
        </w:rPr>
        <w:t>elites</w:t>
      </w:r>
      <w:r w:rsidRPr="004D4B29">
        <w:rPr>
          <w:color w:val="FF0000"/>
          <w:sz w:val="16"/>
        </w:rPr>
        <w:t xml:space="preserve"> are </w:t>
      </w:r>
      <w:r w:rsidRPr="004D4B29">
        <w:rPr>
          <w:color w:val="FF0000"/>
          <w:u w:val="single"/>
        </w:rPr>
        <w:t xml:space="preserve">more prone to </w:t>
      </w:r>
      <w:r w:rsidRPr="004D4B29">
        <w:rPr>
          <w:rStyle w:val="Emphasis"/>
          <w:color w:val="FF0000"/>
          <w:highlight w:val="green"/>
        </w:rPr>
        <w:t>select leaders</w:t>
      </w:r>
      <w:r w:rsidRPr="004D4B29">
        <w:rPr>
          <w:color w:val="FF0000"/>
          <w:sz w:val="16"/>
        </w:rPr>
        <w:t xml:space="preserve"> who are </w:t>
      </w:r>
      <w:r w:rsidRPr="004D4B29">
        <w:rPr>
          <w:color w:val="FF0000"/>
          <w:u w:val="single"/>
        </w:rPr>
        <w:t xml:space="preserve">perceived as </w:t>
      </w:r>
      <w:r w:rsidRPr="004D4B29">
        <w:rPr>
          <w:color w:val="FF0000"/>
          <w:highlight w:val="green"/>
          <w:u w:val="single"/>
        </w:rPr>
        <w:t xml:space="preserve">capable of </w:t>
      </w:r>
      <w:r w:rsidRPr="004D4B29">
        <w:rPr>
          <w:rStyle w:val="Emphasis"/>
          <w:color w:val="FF0000"/>
          <w:highlight w:val="green"/>
        </w:rPr>
        <w:t>resolving</w:t>
      </w:r>
      <w:r w:rsidRPr="004D4B29">
        <w:rPr>
          <w:rStyle w:val="Emphasis"/>
          <w:color w:val="FF0000"/>
        </w:rPr>
        <w:t xml:space="preserve"> economic </w:t>
      </w:r>
      <w:r w:rsidRPr="004D4B29">
        <w:rPr>
          <w:rStyle w:val="Emphasis"/>
          <w:color w:val="FF0000"/>
          <w:highlight w:val="green"/>
        </w:rPr>
        <w:t>difficulties</w:t>
      </w:r>
      <w:r w:rsidRPr="004D4B29">
        <w:rPr>
          <w:color w:val="FF0000"/>
          <w:sz w:val="16"/>
        </w:rPr>
        <w:t xml:space="preserve">, </w:t>
      </w:r>
      <w:r w:rsidRPr="004D4B29">
        <w:rPr>
          <w:color w:val="FF0000"/>
          <w:highlight w:val="green"/>
          <w:u w:val="single"/>
        </w:rPr>
        <w:t>permitting</w:t>
      </w:r>
      <w:r w:rsidRPr="004D4B29">
        <w:rPr>
          <w:color w:val="FF0000"/>
          <w:sz w:val="16"/>
        </w:rPr>
        <w:t xml:space="preserve"> the </w:t>
      </w:r>
      <w:r w:rsidRPr="004D4B29">
        <w:rPr>
          <w:color w:val="FF0000"/>
          <w:u w:val="single"/>
        </w:rPr>
        <w:t xml:space="preserve">emergence of </w:t>
      </w:r>
      <w:r w:rsidRPr="004D4B29">
        <w:rPr>
          <w:color w:val="FF0000"/>
          <w:highlight w:val="green"/>
          <w:u w:val="single"/>
        </w:rPr>
        <w:t xml:space="preserve">leaders who hold </w:t>
      </w:r>
      <w:r w:rsidRPr="004D4B29">
        <w:rPr>
          <w:rStyle w:val="Emphasis"/>
          <w:color w:val="FF0000"/>
          <w:highlight w:val="green"/>
        </w:rPr>
        <w:t>heterodox</w:t>
      </w:r>
      <w:r w:rsidRPr="004D4B29">
        <w:rPr>
          <w:rStyle w:val="Emphasis"/>
          <w:color w:val="FF0000"/>
        </w:rPr>
        <w:t xml:space="preserve"> </w:t>
      </w:r>
      <w:r w:rsidRPr="004D4B29">
        <w:rPr>
          <w:rStyle w:val="Emphasis"/>
          <w:color w:val="FF0000"/>
          <w:highlight w:val="green"/>
        </w:rPr>
        <w:t>fo</w:t>
      </w:r>
      <w:r w:rsidRPr="004D4B29">
        <w:rPr>
          <w:rStyle w:val="Emphasis"/>
          <w:color w:val="FF0000"/>
        </w:rPr>
        <w:t xml:space="preserve">reign </w:t>
      </w:r>
      <w:r w:rsidRPr="004D4B29">
        <w:rPr>
          <w:rStyle w:val="Emphasis"/>
          <w:color w:val="FF0000"/>
          <w:highlight w:val="green"/>
        </w:rPr>
        <w:t>po</w:t>
      </w:r>
      <w:r w:rsidRPr="004D4B29">
        <w:rPr>
          <w:rStyle w:val="Emphasis"/>
          <w:color w:val="FF0000"/>
        </w:rPr>
        <w:t xml:space="preserve">licy </w:t>
      </w:r>
      <w:r w:rsidRPr="004D4B29">
        <w:rPr>
          <w:rStyle w:val="Emphasis"/>
          <w:color w:val="FF0000"/>
          <w:highlight w:val="green"/>
        </w:rPr>
        <w:t>views</w:t>
      </w:r>
      <w:r w:rsidRPr="004D4B29">
        <w:rPr>
          <w:color w:val="FF0000"/>
          <w:sz w:val="16"/>
        </w:rPr>
        <w:t xml:space="preserve">. Collectively, </w:t>
      </w:r>
      <w:r w:rsidRPr="004D4B29">
        <w:rPr>
          <w:color w:val="FF0000"/>
          <w:u w:val="single"/>
        </w:rPr>
        <w:t>these</w:t>
      </w:r>
      <w:r w:rsidRPr="004D4B29">
        <w:rPr>
          <w:color w:val="FF0000"/>
          <w:sz w:val="16"/>
        </w:rPr>
        <w:t xml:space="preserve"> mechanisms </w:t>
      </w:r>
      <w:r w:rsidRPr="004D4B29">
        <w:rPr>
          <w:color w:val="FF0000"/>
          <w:u w:val="single"/>
        </w:rPr>
        <w:t>make it much more likely that a leader will prefer conciliatory policies</w:t>
      </w:r>
      <w:r w:rsidRPr="004D4B29">
        <w:rPr>
          <w:color w:val="FF0000"/>
          <w:sz w:val="16"/>
        </w:rPr>
        <w:t xml:space="preserve"> compared to during periods of economic normalcy. This section reviews this causal logic in greater detail, while also providing historical examples that these mechanisms recur in practice.</w:t>
      </w:r>
    </w:p>
    <w:p w14:paraId="1096E1CB" w14:textId="77777777" w:rsidR="002C5234" w:rsidRDefault="002C5234" w:rsidP="002C5234">
      <w:pPr>
        <w:pStyle w:val="Heading4"/>
      </w:pPr>
      <w:r>
        <w:t xml:space="preserve">No Taiwan </w:t>
      </w:r>
      <w:proofErr w:type="gramStart"/>
      <w:r>
        <w:t>war</w:t>
      </w:r>
      <w:proofErr w:type="gramEnd"/>
      <w:r>
        <w:t xml:space="preserve"> </w:t>
      </w:r>
    </w:p>
    <w:p w14:paraId="0760DC9A" w14:textId="77777777" w:rsidR="002C5234" w:rsidRPr="0006574C" w:rsidRDefault="002C5234" w:rsidP="002C5234">
      <w:r w:rsidRPr="0006574C">
        <w:rPr>
          <w:rStyle w:val="Style13ptBold"/>
        </w:rPr>
        <w:t>Greer 18</w:t>
      </w:r>
      <w:r w:rsidRPr="0006574C">
        <w:t xml:space="preserve"> [T. Greer is a writer and analyst formerly based out of Beijing. His research focuses on the evolution of East Asian strategic thought from the time of </w:t>
      </w:r>
      <w:proofErr w:type="spellStart"/>
      <w:r w:rsidRPr="0006574C">
        <w:t>Sunzi</w:t>
      </w:r>
      <w:proofErr w:type="spellEnd"/>
      <w:r w:rsidRPr="0006574C">
        <w:t xml:space="preserve"> to today. 9/25. "Taiwan Can Win a War </w:t>
      </w:r>
      <w:proofErr w:type="gramStart"/>
      <w:r w:rsidRPr="0006574C">
        <w:t>With</w:t>
      </w:r>
      <w:proofErr w:type="gramEnd"/>
      <w:r w:rsidRPr="0006574C">
        <w:t xml:space="preserve"> China."</w:t>
      </w:r>
      <w:r>
        <w:t xml:space="preserve"> https://foreignpolicy.com/2018/09/25/taiwan-can-win-a-war-with-china/]</w:t>
      </w:r>
    </w:p>
    <w:p w14:paraId="29FBA7BC" w14:textId="77777777" w:rsidR="002C5234" w:rsidRPr="00990B5B" w:rsidRDefault="002C5234" w:rsidP="002C5234">
      <w:pPr>
        <w:rPr>
          <w:sz w:val="16"/>
        </w:rPr>
      </w:pPr>
      <w:r w:rsidRPr="00407D23">
        <w:rPr>
          <w:rStyle w:val="StyleUnderline"/>
          <w:highlight w:val="green"/>
        </w:rPr>
        <w:t>Two</w:t>
      </w:r>
      <w:r w:rsidRPr="00990B5B">
        <w:rPr>
          <w:sz w:val="16"/>
        </w:rPr>
        <w:t xml:space="preserve"> recent </w:t>
      </w:r>
      <w:r w:rsidRPr="00407D23">
        <w:rPr>
          <w:rStyle w:val="Emphasis"/>
          <w:highlight w:val="green"/>
        </w:rPr>
        <w:t>studies</w:t>
      </w:r>
      <w:r w:rsidRPr="00990B5B">
        <w:rPr>
          <w:sz w:val="16"/>
        </w:rPr>
        <w:t xml:space="preserve">, </w:t>
      </w:r>
      <w:r w:rsidRPr="00990B5B">
        <w:rPr>
          <w:rStyle w:val="StyleUnderline"/>
        </w:rPr>
        <w:t>one by</w:t>
      </w:r>
      <w:r w:rsidRPr="00990B5B">
        <w:rPr>
          <w:sz w:val="16"/>
        </w:rPr>
        <w:t xml:space="preserve"> </w:t>
      </w:r>
      <w:r w:rsidRPr="00990B5B">
        <w:rPr>
          <w:rStyle w:val="Emphasis"/>
          <w:sz w:val="26"/>
          <w:szCs w:val="26"/>
        </w:rPr>
        <w:t>Michael Beckley</w:t>
      </w:r>
      <w:r w:rsidRPr="00990B5B">
        <w:rPr>
          <w:sz w:val="16"/>
        </w:rPr>
        <w:t xml:space="preserve">, a political scientist at Tufts University, and the other by Ian Easton, a fellow at the Project 2049 Institute, in his book The Chinese Invasion Threat: Taiwan’s Defense and American Strategy in Asia, </w:t>
      </w:r>
      <w:r w:rsidRPr="00990B5B">
        <w:rPr>
          <w:rStyle w:val="StyleUnderline"/>
        </w:rPr>
        <w:t>provide us with a clearer picture of what a war between Taiwan and the mainland might look like</w:t>
      </w:r>
      <w:r w:rsidRPr="00990B5B">
        <w:rPr>
          <w:sz w:val="16"/>
        </w:rPr>
        <w:t xml:space="preserve">. </w:t>
      </w:r>
      <w:r w:rsidRPr="00407D23">
        <w:rPr>
          <w:rStyle w:val="StyleUnderline"/>
          <w:highlight w:val="green"/>
        </w:rPr>
        <w:t xml:space="preserve">Grounded in </w:t>
      </w:r>
      <w:r w:rsidRPr="00407D23">
        <w:rPr>
          <w:rStyle w:val="Emphasis"/>
          <w:highlight w:val="green"/>
        </w:rPr>
        <w:t>statistics</w:t>
      </w:r>
      <w:r w:rsidRPr="00990B5B">
        <w:rPr>
          <w:sz w:val="16"/>
        </w:rPr>
        <w:t xml:space="preserve">, </w:t>
      </w:r>
      <w:r w:rsidRPr="00990B5B">
        <w:rPr>
          <w:rStyle w:val="StyleUnderline"/>
        </w:rPr>
        <w:t xml:space="preserve">training manuals, and planning </w:t>
      </w:r>
      <w:r w:rsidRPr="00407D23">
        <w:rPr>
          <w:rStyle w:val="Emphasis"/>
          <w:highlight w:val="green"/>
        </w:rPr>
        <w:t>documents from the PLA</w:t>
      </w:r>
      <w:r w:rsidRPr="00990B5B">
        <w:rPr>
          <w:sz w:val="16"/>
        </w:rPr>
        <w:t xml:space="preserve"> </w:t>
      </w:r>
      <w:r w:rsidRPr="00990B5B">
        <w:rPr>
          <w:rStyle w:val="StyleUnderline"/>
        </w:rPr>
        <w:t xml:space="preserve">itself, and informed by </w:t>
      </w:r>
      <w:r w:rsidRPr="00407D23">
        <w:rPr>
          <w:rStyle w:val="Emphasis"/>
          <w:highlight w:val="green"/>
        </w:rPr>
        <w:t>simulations</w:t>
      </w:r>
      <w:r w:rsidRPr="00407D23">
        <w:rPr>
          <w:rStyle w:val="StyleUnderline"/>
          <w:highlight w:val="green"/>
        </w:rPr>
        <w:t xml:space="preserve"> and </w:t>
      </w:r>
      <w:r w:rsidRPr="00407D23">
        <w:rPr>
          <w:rStyle w:val="Emphasis"/>
          <w:highlight w:val="green"/>
        </w:rPr>
        <w:t>studies</w:t>
      </w:r>
      <w:r w:rsidRPr="00990B5B">
        <w:rPr>
          <w:rStyle w:val="StyleUnderline"/>
        </w:rPr>
        <w:t xml:space="preserve"> conducted by both the</w:t>
      </w:r>
      <w:r w:rsidRPr="00990B5B">
        <w:rPr>
          <w:sz w:val="16"/>
        </w:rPr>
        <w:t xml:space="preserve"> U.S. </w:t>
      </w:r>
      <w:r w:rsidRPr="00990B5B">
        <w:rPr>
          <w:rStyle w:val="StyleUnderline"/>
        </w:rPr>
        <w:t>Defense Department and the Taiwanese Ministry of National Defense</w:t>
      </w:r>
      <w:r w:rsidRPr="00990B5B">
        <w:rPr>
          <w:sz w:val="16"/>
        </w:rPr>
        <w:t xml:space="preserve">, this research </w:t>
      </w:r>
      <w:r w:rsidRPr="00407D23">
        <w:rPr>
          <w:rStyle w:val="StyleUnderline"/>
          <w:highlight w:val="green"/>
        </w:rPr>
        <w:t>presents a very different picture</w:t>
      </w:r>
      <w:r w:rsidRPr="00990B5B">
        <w:rPr>
          <w:sz w:val="16"/>
        </w:rPr>
        <w:t xml:space="preserve"> of a cross-strait conflict than that hawked by the party’s official announcements.</w:t>
      </w:r>
    </w:p>
    <w:p w14:paraId="365E9C15" w14:textId="77777777" w:rsidR="002C5234" w:rsidRPr="00990B5B" w:rsidRDefault="002C5234" w:rsidP="002C5234">
      <w:pPr>
        <w:rPr>
          <w:sz w:val="16"/>
        </w:rPr>
      </w:pPr>
      <w:r w:rsidRPr="00990B5B">
        <w:rPr>
          <w:rStyle w:val="StyleUnderline"/>
        </w:rPr>
        <w:t xml:space="preserve">Chinese </w:t>
      </w:r>
      <w:r w:rsidRPr="00407D23">
        <w:rPr>
          <w:rStyle w:val="StyleUnderline"/>
          <w:highlight w:val="green"/>
        </w:rPr>
        <w:t>commanders fear</w:t>
      </w:r>
      <w:r w:rsidRPr="00990B5B">
        <w:rPr>
          <w:rStyle w:val="StyleUnderline"/>
        </w:rPr>
        <w:t xml:space="preserve"> they may be forced into armed contest with </w:t>
      </w:r>
      <w:r w:rsidRPr="00407D23">
        <w:rPr>
          <w:rStyle w:val="StyleUnderline"/>
          <w:highlight w:val="green"/>
        </w:rPr>
        <w:t>an enemy</w:t>
      </w:r>
      <w:r w:rsidRPr="00990B5B">
        <w:rPr>
          <w:rStyle w:val="StyleUnderline"/>
        </w:rPr>
        <w:t xml:space="preserve"> that is </w:t>
      </w:r>
      <w:r w:rsidRPr="00407D23">
        <w:rPr>
          <w:rStyle w:val="StyleUnderline"/>
          <w:highlight w:val="green"/>
        </w:rPr>
        <w:t xml:space="preserve">better </w:t>
      </w:r>
      <w:r w:rsidRPr="00407D23">
        <w:rPr>
          <w:rStyle w:val="Emphasis"/>
          <w:highlight w:val="green"/>
        </w:rPr>
        <w:t>trained</w:t>
      </w:r>
      <w:r w:rsidRPr="00990B5B">
        <w:rPr>
          <w:sz w:val="16"/>
        </w:rPr>
        <w:t xml:space="preserve">, </w:t>
      </w:r>
      <w:r w:rsidRPr="00807014">
        <w:rPr>
          <w:rStyle w:val="StyleUnderline"/>
        </w:rPr>
        <w:t>better</w:t>
      </w:r>
      <w:r w:rsidRPr="00990B5B">
        <w:rPr>
          <w:rStyle w:val="Emphasis"/>
        </w:rPr>
        <w:t xml:space="preserve"> </w:t>
      </w:r>
      <w:r w:rsidRPr="00407D23">
        <w:rPr>
          <w:rStyle w:val="Emphasis"/>
          <w:highlight w:val="green"/>
        </w:rPr>
        <w:t>motivated</w:t>
      </w:r>
      <w:r w:rsidRPr="00407D23">
        <w:rPr>
          <w:rStyle w:val="StyleUnderline"/>
          <w:highlight w:val="green"/>
        </w:rPr>
        <w:t>, and</w:t>
      </w:r>
      <w:r w:rsidRPr="00807014">
        <w:rPr>
          <w:rStyle w:val="StyleUnderline"/>
        </w:rPr>
        <w:t xml:space="preserve"> better</w:t>
      </w:r>
      <w:r w:rsidRPr="00990B5B">
        <w:rPr>
          <w:rStyle w:val="Emphasis"/>
        </w:rPr>
        <w:t xml:space="preserve"> </w:t>
      </w:r>
      <w:r w:rsidRPr="00407D23">
        <w:rPr>
          <w:rStyle w:val="Emphasis"/>
          <w:highlight w:val="green"/>
        </w:rPr>
        <w:t>prepared</w:t>
      </w:r>
      <w:r w:rsidRPr="00990B5B">
        <w:rPr>
          <w:sz w:val="16"/>
        </w:rPr>
        <w:t xml:space="preserve"> for the rigors of warfare than troops the PLA could throw against them. </w:t>
      </w:r>
      <w:r w:rsidRPr="00407D23">
        <w:rPr>
          <w:rStyle w:val="StyleUnderline"/>
          <w:highlight w:val="green"/>
        </w:rPr>
        <w:t>A cross-strait war looks</w:t>
      </w:r>
      <w:r w:rsidRPr="00990B5B">
        <w:rPr>
          <w:rStyle w:val="StyleUnderline"/>
        </w:rPr>
        <w:t xml:space="preserve"> far </w:t>
      </w:r>
      <w:r w:rsidRPr="00407D23">
        <w:rPr>
          <w:rStyle w:val="StyleUnderline"/>
          <w:highlight w:val="green"/>
        </w:rPr>
        <w:t xml:space="preserve">less like an </w:t>
      </w:r>
      <w:r w:rsidRPr="00407D23">
        <w:rPr>
          <w:rStyle w:val="Emphasis"/>
          <w:highlight w:val="green"/>
        </w:rPr>
        <w:t>inevitable victory</w:t>
      </w:r>
      <w:r w:rsidRPr="00990B5B">
        <w:rPr>
          <w:sz w:val="16"/>
        </w:rPr>
        <w:t xml:space="preserve"> for China </w:t>
      </w:r>
      <w:r w:rsidRPr="00407D23">
        <w:rPr>
          <w:rStyle w:val="StyleUnderline"/>
          <w:highlight w:val="green"/>
        </w:rPr>
        <w:t>than</w:t>
      </w:r>
      <w:r w:rsidRPr="00990B5B">
        <w:rPr>
          <w:rStyle w:val="StyleUnderline"/>
        </w:rPr>
        <w:t xml:space="preserve"> it does </w:t>
      </w:r>
      <w:r w:rsidRPr="00407D23">
        <w:rPr>
          <w:rStyle w:val="StyleUnderline"/>
          <w:highlight w:val="green"/>
        </w:rPr>
        <w:t xml:space="preserve">a </w:t>
      </w:r>
      <w:r w:rsidRPr="00407D23">
        <w:rPr>
          <w:rStyle w:val="Emphasis"/>
          <w:highlight w:val="green"/>
        </w:rPr>
        <w:t>staggeringly risky gamble</w:t>
      </w:r>
      <w:r w:rsidRPr="00990B5B">
        <w:rPr>
          <w:sz w:val="16"/>
        </w:rPr>
        <w:t>.</w:t>
      </w:r>
    </w:p>
    <w:p w14:paraId="6696A1BA" w14:textId="77777777" w:rsidR="002C5234" w:rsidRPr="00990B5B" w:rsidRDefault="002C5234" w:rsidP="002C5234">
      <w:pPr>
        <w:rPr>
          <w:sz w:val="16"/>
          <w:szCs w:val="16"/>
        </w:rPr>
      </w:pPr>
      <w:r w:rsidRPr="00990B5B">
        <w:rPr>
          <w:sz w:val="16"/>
          <w:szCs w:val="16"/>
        </w:rPr>
        <w:t>Chinese army documents imagine that this gamble will begin with missiles. For months, the PLA’s Rocket Force will have been preparing this opening salvo; from the second war begins until the day the invasion commences, these missiles will scream toward the Taiwanese coast, with airfields, communication hubs, radar equipment, transportation nodes, and government offices in their sights. Concurrently, party sleeper agents or special forces discreetly ferried across the strait will begin an assassination campaign targeting the president and her Cabinet, other leaders of the Democratic Progressive Party, officials at key bureaucracies, prominent media personalities, important scientists or engineers, and their families. The goal of all this is twofold. In the narrower tactical sense, the PLA hopes to destroy as much of the Taiwanese Air Force on the ground as it can and from that point forward keep things chaotic enough on the ground that the Taiwan’s Air Force cannot sortie fast enough to challenge China’s control of the air. The missile campaign’s second aim is simpler: paralysis. With the president dead, leadership mute, communications down, and transportation impossible, the Taiwanese forces will be left rudderless, demoralized, and disoriented. This “shock and awe” campaign will pave the way for the invasion proper. This invasion will be the largest amphibious operation in human history. Tens of thousands of vessels will be assembled—mostly commandeered from the Chinese merchant marine—to ferry 1 million Chinese troops across the strait, who will arrive in two waves. Their landing will be preceded by a fury of missiles and rockets, launched from the Rocket Force units in Fujian, Chinese Air Force fighter bombers flying in the strait, and the escort fleet itself. Confused, cut off, and overwhelmed, the Taiwanese forces who have survived thus far will soon run out of supplies and be forced to abandon the beaches. Once the beachhead is secured, the process will begin again: With full air superiority, the PLA will have the pick of their targets, Taiwanese command and control will be destroyed, and isolated Taiwanese units will be swept aside by the Chinese army’s advance. Within a week, they will have marched into Taipei; within two weeks they will have implemented a draconian martial law intended to convert the island into the pliant forward operating base the PLA will need to defend against the anticipated Japanese and American counter-campaigns.</w:t>
      </w:r>
    </w:p>
    <w:p w14:paraId="3BC73D14" w14:textId="77777777" w:rsidR="002C5234" w:rsidRPr="00990B5B" w:rsidRDefault="002C5234" w:rsidP="002C5234">
      <w:pPr>
        <w:rPr>
          <w:sz w:val="16"/>
        </w:rPr>
      </w:pPr>
      <w:r w:rsidRPr="00990B5B">
        <w:rPr>
          <w:sz w:val="16"/>
        </w:rPr>
        <w:t xml:space="preserve">This is the best-case scenario for the PLA. But </w:t>
      </w:r>
      <w:r w:rsidRPr="00990B5B">
        <w:rPr>
          <w:rStyle w:val="StyleUnderline"/>
        </w:rPr>
        <w:t xml:space="preserve">an island docile and defeated two weeks after D-Day is not a </w:t>
      </w:r>
      <w:r w:rsidRPr="00990B5B">
        <w:rPr>
          <w:rStyle w:val="Emphasis"/>
        </w:rPr>
        <w:t>guaranteed outcome</w:t>
      </w:r>
      <w:r w:rsidRPr="00990B5B">
        <w:rPr>
          <w:sz w:val="16"/>
        </w:rPr>
        <w:t xml:space="preserve">. </w:t>
      </w:r>
      <w:r w:rsidRPr="00990B5B">
        <w:rPr>
          <w:rStyle w:val="StyleUnderline"/>
        </w:rPr>
        <w:t xml:space="preserve">One of the central hurdles facing the offensive is </w:t>
      </w:r>
      <w:r w:rsidRPr="00990B5B">
        <w:rPr>
          <w:rStyle w:val="Emphasis"/>
        </w:rPr>
        <w:t>surprise</w:t>
      </w:r>
      <w:r w:rsidRPr="00990B5B">
        <w:rPr>
          <w:sz w:val="16"/>
        </w:rPr>
        <w:t xml:space="preserve">. </w:t>
      </w:r>
      <w:r w:rsidRPr="00990B5B">
        <w:rPr>
          <w:rStyle w:val="StyleUnderline"/>
        </w:rPr>
        <w:t>The PLA simply</w:t>
      </w:r>
      <w:r w:rsidRPr="00990B5B">
        <w:rPr>
          <w:sz w:val="16"/>
        </w:rPr>
        <w:t xml:space="preserve"> </w:t>
      </w:r>
      <w:r w:rsidRPr="00990B5B">
        <w:rPr>
          <w:rStyle w:val="Emphasis"/>
        </w:rPr>
        <w:t>will not have it</w:t>
      </w:r>
      <w:r w:rsidRPr="00990B5B">
        <w:rPr>
          <w:sz w:val="16"/>
        </w:rPr>
        <w:t>. The invasion will happen in April or October. Because of the challenges posed by the strait’s weather, a transport fleet can only make it across the strait in one of these two four-week windows. The scale of the invasion will be so large that strategic surprise will not be possible, especially given the extensive mutual penetration of each side by the other’s intelligence agencies.</w:t>
      </w:r>
    </w:p>
    <w:p w14:paraId="657F004E" w14:textId="77777777" w:rsidR="002C5234" w:rsidRPr="00990B5B" w:rsidRDefault="002C5234" w:rsidP="002C5234">
      <w:pPr>
        <w:rPr>
          <w:sz w:val="16"/>
        </w:rPr>
      </w:pPr>
      <w:r w:rsidRPr="00990B5B">
        <w:rPr>
          <w:sz w:val="16"/>
        </w:rPr>
        <w:t xml:space="preserve">Easton estimates that Taiwanese, American, and Japanese </w:t>
      </w:r>
      <w:r w:rsidRPr="00407D23">
        <w:rPr>
          <w:rStyle w:val="StyleUnderline"/>
          <w:highlight w:val="green"/>
        </w:rPr>
        <w:t>leaders will know</w:t>
      </w:r>
      <w:r w:rsidRPr="00990B5B">
        <w:rPr>
          <w:rStyle w:val="StyleUnderline"/>
        </w:rPr>
        <w:t xml:space="preserve"> that the PLA is preparing</w:t>
      </w:r>
      <w:r w:rsidRPr="00990B5B">
        <w:rPr>
          <w:sz w:val="16"/>
        </w:rPr>
        <w:t xml:space="preserve"> for a cross-strait war more than </w:t>
      </w:r>
      <w:r w:rsidRPr="00407D23">
        <w:rPr>
          <w:rStyle w:val="Emphasis"/>
          <w:highlight w:val="green"/>
        </w:rPr>
        <w:t>60 days before</w:t>
      </w:r>
      <w:r w:rsidRPr="00990B5B">
        <w:rPr>
          <w:sz w:val="16"/>
        </w:rPr>
        <w:t xml:space="preserve"> </w:t>
      </w:r>
      <w:r w:rsidRPr="00990B5B">
        <w:rPr>
          <w:rStyle w:val="StyleUnderline"/>
        </w:rPr>
        <w:t>hostilities begin. They will know for</w:t>
      </w:r>
      <w:r w:rsidRPr="00990B5B">
        <w:rPr>
          <w:sz w:val="16"/>
        </w:rPr>
        <w:t xml:space="preserve"> </w:t>
      </w:r>
      <w:r w:rsidRPr="00990B5B">
        <w:rPr>
          <w:rStyle w:val="Emphasis"/>
        </w:rPr>
        <w:t>certain</w:t>
      </w:r>
      <w:r w:rsidRPr="00990B5B">
        <w:rPr>
          <w:sz w:val="16"/>
        </w:rPr>
        <w:t xml:space="preserve"> that an invasion will happen </w:t>
      </w:r>
      <w:r w:rsidRPr="00990B5B">
        <w:rPr>
          <w:rStyle w:val="StyleUnderline"/>
        </w:rPr>
        <w:t xml:space="preserve">more than 30 days before the first missiles are fired. This will give the Taiwanese ample time </w:t>
      </w:r>
      <w:r w:rsidRPr="00407D23">
        <w:rPr>
          <w:rStyle w:val="StyleUnderline"/>
          <w:highlight w:val="green"/>
        </w:rPr>
        <w:t>to move</w:t>
      </w:r>
      <w:r w:rsidRPr="00990B5B">
        <w:rPr>
          <w:sz w:val="16"/>
        </w:rPr>
        <w:t xml:space="preserve"> much of their </w:t>
      </w:r>
      <w:proofErr w:type="gramStart"/>
      <w:r w:rsidRPr="00407D23">
        <w:rPr>
          <w:rStyle w:val="Emphasis"/>
          <w:highlight w:val="green"/>
        </w:rPr>
        <w:t>command and control</w:t>
      </w:r>
      <w:proofErr w:type="gramEnd"/>
      <w:r w:rsidRPr="00990B5B">
        <w:rPr>
          <w:sz w:val="16"/>
        </w:rPr>
        <w:t xml:space="preserve"> infrastructure </w:t>
      </w:r>
      <w:r w:rsidRPr="00990B5B">
        <w:rPr>
          <w:rStyle w:val="StyleUnderline"/>
        </w:rPr>
        <w:t xml:space="preserve">into hardened mountain tunnels, </w:t>
      </w:r>
      <w:r w:rsidRPr="00407D23">
        <w:rPr>
          <w:rStyle w:val="StyleUnderline"/>
          <w:highlight w:val="green"/>
        </w:rPr>
        <w:t>move their</w:t>
      </w:r>
      <w:r w:rsidRPr="00407D23">
        <w:rPr>
          <w:sz w:val="16"/>
          <w:highlight w:val="green"/>
        </w:rPr>
        <w:t xml:space="preserve"> </w:t>
      </w:r>
      <w:r w:rsidRPr="00407D23">
        <w:rPr>
          <w:rStyle w:val="Emphasis"/>
          <w:highlight w:val="green"/>
        </w:rPr>
        <w:t>fleet</w:t>
      </w:r>
      <w:r w:rsidRPr="00990B5B">
        <w:rPr>
          <w:sz w:val="16"/>
        </w:rPr>
        <w:t xml:space="preserve"> out of vulnerable ports, detain suspected agents and intelligence operatives, </w:t>
      </w:r>
      <w:r w:rsidRPr="00407D23">
        <w:rPr>
          <w:rStyle w:val="StyleUnderline"/>
          <w:highlight w:val="green"/>
        </w:rPr>
        <w:t>litter the ocean with</w:t>
      </w:r>
      <w:r w:rsidRPr="00990B5B">
        <w:rPr>
          <w:rStyle w:val="StyleUnderline"/>
        </w:rPr>
        <w:t xml:space="preserve"> sea</w:t>
      </w:r>
      <w:r w:rsidRPr="00990B5B">
        <w:rPr>
          <w:sz w:val="16"/>
        </w:rPr>
        <w:t xml:space="preserve"> </w:t>
      </w:r>
      <w:r w:rsidRPr="00407D23">
        <w:rPr>
          <w:rStyle w:val="Emphasis"/>
          <w:highlight w:val="green"/>
        </w:rPr>
        <w:t>mines</w:t>
      </w:r>
      <w:r w:rsidRPr="00990B5B">
        <w:rPr>
          <w:sz w:val="16"/>
        </w:rPr>
        <w:t xml:space="preserve">, </w:t>
      </w:r>
      <w:r w:rsidRPr="00990B5B">
        <w:rPr>
          <w:rStyle w:val="StyleUnderline"/>
        </w:rPr>
        <w:t xml:space="preserve">disperse and </w:t>
      </w:r>
      <w:r w:rsidRPr="00407D23">
        <w:rPr>
          <w:rStyle w:val="Emphasis"/>
          <w:highlight w:val="green"/>
        </w:rPr>
        <w:t>camouflage</w:t>
      </w:r>
      <w:r w:rsidRPr="00990B5B">
        <w:rPr>
          <w:rStyle w:val="StyleUnderline"/>
        </w:rPr>
        <w:t xml:space="preserve"> army</w:t>
      </w:r>
      <w:r w:rsidRPr="00990B5B">
        <w:rPr>
          <w:sz w:val="16"/>
        </w:rPr>
        <w:t xml:space="preserve"> </w:t>
      </w:r>
      <w:r w:rsidRPr="00407D23">
        <w:rPr>
          <w:rStyle w:val="Emphasis"/>
          <w:highlight w:val="green"/>
        </w:rPr>
        <w:t>units</w:t>
      </w:r>
      <w:r w:rsidRPr="00990B5B">
        <w:rPr>
          <w:sz w:val="16"/>
        </w:rPr>
        <w:t xml:space="preserve"> </w:t>
      </w:r>
      <w:r w:rsidRPr="00990B5B">
        <w:rPr>
          <w:rStyle w:val="StyleUnderline"/>
        </w:rPr>
        <w:t xml:space="preserve">across the country, put the economy on war footing, </w:t>
      </w:r>
      <w:r w:rsidRPr="00407D23">
        <w:rPr>
          <w:rStyle w:val="StyleUnderline"/>
          <w:highlight w:val="green"/>
        </w:rPr>
        <w:t>and distribute weapons</w:t>
      </w:r>
      <w:r w:rsidRPr="00990B5B">
        <w:rPr>
          <w:rStyle w:val="StyleUnderline"/>
        </w:rPr>
        <w:t xml:space="preserve"> to Taiwan’s </w:t>
      </w:r>
      <w:r w:rsidRPr="00990B5B">
        <w:rPr>
          <w:rStyle w:val="Emphasis"/>
        </w:rPr>
        <w:t>2.5 million reservists</w:t>
      </w:r>
      <w:r w:rsidRPr="00990B5B">
        <w:rPr>
          <w:sz w:val="16"/>
        </w:rPr>
        <w:t>.</w:t>
      </w:r>
    </w:p>
    <w:p w14:paraId="543B9A95" w14:textId="77777777" w:rsidR="002C5234" w:rsidRPr="00990B5B" w:rsidRDefault="002C5234" w:rsidP="002C5234">
      <w:pPr>
        <w:rPr>
          <w:sz w:val="16"/>
        </w:rPr>
      </w:pPr>
      <w:r w:rsidRPr="00990B5B">
        <w:rPr>
          <w:sz w:val="16"/>
        </w:rPr>
        <w:t xml:space="preserve">There are only 13 beaches on Taiwan’s western coast that the PLA could possibly land at. Each of these has already been prepared for a potential conflict. Long underground tunnels—complete with hardened, subterranean supply depots—crisscross the landing sites. The berm of each beach has been covered with razor-leaf plants. Chemical treatment plants are common in many beach towns—meaning that </w:t>
      </w:r>
      <w:r w:rsidRPr="00407D23">
        <w:rPr>
          <w:rStyle w:val="Emphasis"/>
          <w:highlight w:val="green"/>
        </w:rPr>
        <w:t>invaders</w:t>
      </w:r>
      <w:r w:rsidRPr="00407D23">
        <w:rPr>
          <w:sz w:val="16"/>
          <w:highlight w:val="green"/>
        </w:rPr>
        <w:t xml:space="preserve"> </w:t>
      </w:r>
      <w:r w:rsidRPr="00407D23">
        <w:rPr>
          <w:rStyle w:val="StyleUnderline"/>
          <w:highlight w:val="green"/>
        </w:rPr>
        <w:t>must prepare for</w:t>
      </w:r>
      <w:r w:rsidRPr="00990B5B">
        <w:rPr>
          <w:rStyle w:val="StyleUnderline"/>
        </w:rPr>
        <w:t xml:space="preserve"> the </w:t>
      </w:r>
      <w:r w:rsidRPr="00407D23">
        <w:rPr>
          <w:rStyle w:val="Emphasis"/>
          <w:highlight w:val="green"/>
        </w:rPr>
        <w:t>clouds of toxic gas</w:t>
      </w:r>
      <w:r w:rsidRPr="00990B5B">
        <w:rPr>
          <w:rStyle w:val="StyleUnderline"/>
        </w:rPr>
        <w:t xml:space="preserve"> any indiscriminate saturation bombing on their part will release. This is how things stand in times of </w:t>
      </w:r>
      <w:r w:rsidRPr="00990B5B">
        <w:rPr>
          <w:rStyle w:val="Emphasis"/>
        </w:rPr>
        <w:t>peace</w:t>
      </w:r>
      <w:r w:rsidRPr="00990B5B">
        <w:rPr>
          <w:sz w:val="16"/>
        </w:rPr>
        <w:t>.</w:t>
      </w:r>
    </w:p>
    <w:p w14:paraId="0DA635B3" w14:textId="77777777" w:rsidR="002C5234" w:rsidRPr="00990B5B" w:rsidRDefault="002C5234" w:rsidP="002C5234">
      <w:pPr>
        <w:rPr>
          <w:rStyle w:val="StyleUnderline"/>
        </w:rPr>
      </w:pPr>
      <w:r w:rsidRPr="00990B5B">
        <w:rPr>
          <w:sz w:val="16"/>
        </w:rPr>
        <w:t xml:space="preserve">As war approaches, </w:t>
      </w:r>
      <w:r w:rsidRPr="00990B5B">
        <w:rPr>
          <w:rStyle w:val="StyleUnderline"/>
        </w:rPr>
        <w:t xml:space="preserve">each beach will be turned into a </w:t>
      </w:r>
      <w:r w:rsidRPr="00990B5B">
        <w:rPr>
          <w:rStyle w:val="Emphasis"/>
        </w:rPr>
        <w:t>workshop of horrors</w:t>
      </w:r>
      <w:r w:rsidRPr="00990B5B">
        <w:rPr>
          <w:sz w:val="16"/>
        </w:rPr>
        <w:t xml:space="preserve">. </w:t>
      </w:r>
      <w:r w:rsidRPr="00990B5B">
        <w:rPr>
          <w:rStyle w:val="StyleUnderline"/>
        </w:rPr>
        <w:t xml:space="preserve">The path from these beaches to the capital has been </w:t>
      </w:r>
      <w:r w:rsidRPr="00990B5B">
        <w:rPr>
          <w:rStyle w:val="Emphasis"/>
        </w:rPr>
        <w:t>painstakingly mapped</w:t>
      </w:r>
      <w:r w:rsidRPr="00990B5B">
        <w:rPr>
          <w:sz w:val="16"/>
        </w:rPr>
        <w:t xml:space="preserve">; once a state of emergency has been declared, each step of the journey will be complicated or booby-trapped. PLA war manuals warn soldiers that skyscrapers and rock outcrops will have steel cords strung between them to entangle helicopters; tunnels, bridges, and overpasses will be rigged with munitions (to be destroyed only at the last possible moment); </w:t>
      </w:r>
      <w:r w:rsidRPr="00990B5B">
        <w:rPr>
          <w:rStyle w:val="StyleUnderline"/>
        </w:rPr>
        <w:t>and building after building in Taiwan’s dense urban core will be transformed into small redoubts meant to drag Chinese units into drawn-out fights over each city street.</w:t>
      </w:r>
    </w:p>
    <w:p w14:paraId="3C66D943" w14:textId="77777777" w:rsidR="002C5234" w:rsidRPr="00990B5B" w:rsidRDefault="002C5234" w:rsidP="002C5234">
      <w:pPr>
        <w:rPr>
          <w:sz w:val="12"/>
          <w:szCs w:val="12"/>
        </w:rPr>
      </w:pPr>
      <w:r w:rsidRPr="00990B5B">
        <w:rPr>
          <w:sz w:val="12"/>
          <w:szCs w:val="12"/>
        </w:rPr>
        <w:t xml:space="preserve">To understand the real strength of these defenses, imagine them as a PLA grunt would experience them. Like most privates, he is a countryside boy from a poor province. He has been told his entire life that Taiwan has been totally and fatally eclipsed by Chinese power. He will be eager to put the separatists in their place. Yet events will not work out as he has imagined. In the weeks leading up to war, he discovers that his older cousin—whose remittances support their grandparents in the Anhui countryside—has lost her job in Shanghai. All wire money transfers from Taipei have stopped, and the millions of Chinese who are employed by Taiwanese companies have had their pay suspended. Our private celebrates the opening of hostilities in </w:t>
      </w:r>
      <w:proofErr w:type="spellStart"/>
      <w:r w:rsidRPr="00990B5B">
        <w:rPr>
          <w:sz w:val="12"/>
          <w:szCs w:val="12"/>
        </w:rPr>
        <w:t>Shanwei</w:t>
      </w:r>
      <w:proofErr w:type="spellEnd"/>
      <w:r w:rsidRPr="00990B5B">
        <w:rPr>
          <w:sz w:val="12"/>
          <w:szCs w:val="12"/>
        </w:rPr>
        <w:t xml:space="preserve">, where he is rushed through a three-week training course on fighting in the fetid and unfamiliar jungles of China’s south. By now, the PLA has put him in a media blackout, but still rumors creep in: Yesterday it was whispered that the 10-hour delay in their train schedule had nothing to do with an overwhelmed transportation system and everything to do with Taiwanese saboteurs. Today’s whispers report that the commander of the 1st Marine Brigade in Zhanjiang was assassinated. Tomorrow, men will wonder if rolling power outages really are just an attempt to save power for the war effort. But by the time he reaches the staging area in Fuzhou, the myth of China’s invincibility has been shattered by more than rumors. The gray ruins of Fuzhou’s PLA offices are his first introduction to the terror of missile attack. Perhaps he takes comfort in the fact that the salvos coming from Taiwan do not seem to match the number of salvos streaking toward it—but abstractions like this can only do so much to shore up broken nerves, and he doesn’t have the time to acclimate himself to the shock. Blast by terrifying blast, his confidence that the Chinese army can keep him safe is chipped away. The last, most terrible salvo comes as he embarks—he is one of the lucky few setting </w:t>
      </w:r>
      <w:proofErr w:type="gramStart"/>
      <w:r w:rsidRPr="00990B5B">
        <w:rPr>
          <w:sz w:val="12"/>
          <w:szCs w:val="12"/>
        </w:rPr>
        <w:t>foot</w:t>
      </w:r>
      <w:proofErr w:type="gramEnd"/>
      <w:r w:rsidRPr="00990B5B">
        <w:rPr>
          <w:sz w:val="12"/>
          <w:szCs w:val="12"/>
        </w:rPr>
        <w:t xml:space="preserve"> on a proper amphibious assault boat, not a civilian vessel converted to war use in the eleventh hour—but this is only the first of many horrors on the waters. Some transports are sunk by Taiwanese torpedoes, released by submarines held in reserve for this day. Airborne Harpoon missiles, fired by F-16s leaving the safety of cavernous, nuclear-proof mountain bunkers for the first time in the war, will destroy others. The greatest casualties, however, will be caused by sea mines. Minefield after minefield must be crossed by every ship in the flotilla, some a harrowing eight miles in width. Seasick thanks to the strait’s rough waves, our grunt can do nothing but pray his ship safely makes it across. As he approaches land, the psychological pressure increases. The first craft to cross the shore will be met, as Easton’s research shows, with a sudden wall of flame springing up from the water from the miles of oil-filled pipeline sunk underneath. As his ship makes it through the fire (he is lucky; others around it are speared or entangled on sea traps) he faces what Easton describes as a mile’s worth of “razor wire nets, hook boards, skin-peeling planks, barbed wire fences, wire obstacles, spike strips, landmines, anti-tank barrier walls, anti-tank obstacles … bamboo spikes, felled trees, truck shipping containers, and junkyard cars.” At this stage, his safety depends largely on whether the Chinese Air Force has been able to able to distinguish between real artillery pieces from the hundreds of decoy targets and dummy equipment PLA manuals believe the Taiwanese Army has created. The odds are against him: As Beckley notes in a study published last fall, in the 1990 to 1991 Gulf War, the 88,500 tons of ordnance dropped by the U.S.-led coalition did not destroy a single Iraqi road-mobile missile launcher. NATO’s 78-day campaign aimed at Serbian air defenses only managed to destroy three of Serbia’s 22 mobile-missile batteries. There is no reason to think that the Chinese Air Force will have a higher success rate when targeting Taiwan’s mobile artillery and missile defense. But if our grunt survives the initial barrages on the beach, he still must fight his way through the main Taiwanese Army groups, 2.5 million armed reservists dispersed in the dense cities and jungles of Taiwan, and miles of mines, booby traps, and debris. This is an enormous thing to ask of a private who has no personal experience with war. It is an even great thing to ask it of a private who naively believed in his own army’s invincibility.</w:t>
      </w:r>
    </w:p>
    <w:p w14:paraId="50A9B2E2" w14:textId="77777777" w:rsidR="002C5234" w:rsidRDefault="002C5234" w:rsidP="002C5234">
      <w:pPr>
        <w:rPr>
          <w:sz w:val="16"/>
        </w:rPr>
      </w:pPr>
      <w:r w:rsidRPr="00990B5B">
        <w:rPr>
          <w:rStyle w:val="StyleUnderline"/>
        </w:rPr>
        <w:t xml:space="preserve">This sketch makes sense of </w:t>
      </w:r>
      <w:r w:rsidRPr="00237959">
        <w:rPr>
          <w:rStyle w:val="StyleUnderline"/>
        </w:rPr>
        <w:t xml:space="preserve">the </w:t>
      </w:r>
      <w:r w:rsidRPr="00237959">
        <w:rPr>
          <w:rStyle w:val="Emphasis"/>
        </w:rPr>
        <w:t>anxiety</w:t>
      </w:r>
      <w:r w:rsidRPr="00990B5B">
        <w:rPr>
          <w:sz w:val="16"/>
        </w:rPr>
        <w:t xml:space="preserve"> </w:t>
      </w:r>
      <w:r w:rsidRPr="00990B5B">
        <w:rPr>
          <w:rStyle w:val="StyleUnderline"/>
        </w:rPr>
        <w:t xml:space="preserve">the </w:t>
      </w:r>
      <w:r w:rsidRPr="00407D23">
        <w:rPr>
          <w:rStyle w:val="StyleUnderline"/>
          <w:highlight w:val="green"/>
        </w:rPr>
        <w:t>PLA officer</w:t>
      </w:r>
      <w:r w:rsidRPr="00990B5B">
        <w:rPr>
          <w:rStyle w:val="StyleUnderline"/>
        </w:rPr>
        <w:t xml:space="preserve"> manuals </w:t>
      </w:r>
      <w:r w:rsidRPr="00237959">
        <w:rPr>
          <w:rStyle w:val="Emphasis"/>
        </w:rPr>
        <w:t>express</w:t>
      </w:r>
      <w:r w:rsidRPr="00990B5B">
        <w:rPr>
          <w:sz w:val="16"/>
        </w:rPr>
        <w:t xml:space="preserve">. </w:t>
      </w:r>
      <w:r w:rsidRPr="00990B5B">
        <w:rPr>
          <w:rStyle w:val="StyleUnderline"/>
        </w:rPr>
        <w:t xml:space="preserve">They </w:t>
      </w:r>
      <w:r w:rsidRPr="00407D23">
        <w:rPr>
          <w:rStyle w:val="StyleUnderline"/>
          <w:highlight w:val="green"/>
        </w:rPr>
        <w:t xml:space="preserve">know war would be a </w:t>
      </w:r>
      <w:r w:rsidRPr="00407D23">
        <w:rPr>
          <w:rStyle w:val="Emphasis"/>
          <w:highlight w:val="green"/>
        </w:rPr>
        <w:t>terrific gamble</w:t>
      </w:r>
      <w:r w:rsidRPr="00407D23">
        <w:rPr>
          <w:sz w:val="16"/>
          <w:highlight w:val="green"/>
        </w:rPr>
        <w:t xml:space="preserve">, </w:t>
      </w:r>
      <w:r w:rsidRPr="00407D23">
        <w:rPr>
          <w:rStyle w:val="StyleUnderline"/>
          <w:highlight w:val="green"/>
        </w:rPr>
        <w:t xml:space="preserve">even if they </w:t>
      </w:r>
      <w:r w:rsidRPr="00407D23">
        <w:rPr>
          <w:rStyle w:val="Emphasis"/>
          <w:highlight w:val="green"/>
        </w:rPr>
        <w:t>only admit it to each other</w:t>
      </w:r>
      <w:r w:rsidRPr="00990B5B">
        <w:rPr>
          <w:sz w:val="16"/>
        </w:rPr>
        <w:t>. Yet it this also makes sense of the party’s violent reactions to even the smallest of arms sales to Taiwan. Their passion betrays their angst. They understand what Western gloom-and-doomsters do not. American analysts use terms like “mature precision-strike regime” and “anti-access and area denial warfare” to describe technological trends that make it extremely difficult to project naval and airpower near enemy shores. Costs favor the defense: It is much cheaper to build a ship-killing missile than it is to build a ship.</w:t>
      </w:r>
    </w:p>
    <w:p w14:paraId="03302DE8" w14:textId="77777777" w:rsidR="00215885" w:rsidRDefault="00215885" w:rsidP="00215885">
      <w:pPr>
        <w:pStyle w:val="Heading4"/>
      </w:pPr>
      <w:r>
        <w:t xml:space="preserve">US will stay out </w:t>
      </w:r>
    </w:p>
    <w:p w14:paraId="6A5DCF55" w14:textId="77777777" w:rsidR="00215885" w:rsidRDefault="00215885" w:rsidP="00215885">
      <w:r w:rsidRPr="0006574C">
        <w:rPr>
          <w:rStyle w:val="Style13ptBold"/>
        </w:rPr>
        <w:t>Metz 2/8</w:t>
      </w:r>
      <w:r w:rsidRPr="0006574C">
        <w:t>/19 [Steven Metz is the author of “Iraq and the Evolution of American Strategy.” His WPR column appears every Friday. You can follow him on Twitter @steven_metz. "How Committed Is the U.S. to Fending Off a War Over Taiwan?"</w:t>
      </w:r>
      <w:r>
        <w:t xml:space="preserve"> https://www.worldpoliticsreview.com/articles/27395/how-committed-is-the-u-s-to-fending-off-a-war-over-taiwan]</w:t>
      </w:r>
    </w:p>
    <w:p w14:paraId="2BE7D69C" w14:textId="77777777" w:rsidR="00215885" w:rsidRPr="004D4B29" w:rsidRDefault="00215885" w:rsidP="00215885">
      <w:pPr>
        <w:rPr>
          <w:rStyle w:val="StyleUnderline"/>
          <w:color w:val="FF0000"/>
        </w:rPr>
      </w:pPr>
      <w:r w:rsidRPr="00C13798">
        <w:rPr>
          <w:rStyle w:val="StyleUnderline"/>
        </w:rPr>
        <w:t xml:space="preserve">But </w:t>
      </w:r>
      <w:r w:rsidRPr="00F532F6">
        <w:rPr>
          <w:rStyle w:val="StyleUnderline"/>
          <w:highlight w:val="cyan"/>
        </w:rPr>
        <w:t xml:space="preserve">would Trump use </w:t>
      </w:r>
      <w:r w:rsidRPr="00F532F6">
        <w:rPr>
          <w:rStyle w:val="Emphasis"/>
          <w:highlight w:val="cyan"/>
        </w:rPr>
        <w:t>military force</w:t>
      </w:r>
      <w:r w:rsidRPr="00C13798">
        <w:rPr>
          <w:sz w:val="16"/>
        </w:rPr>
        <w:t xml:space="preserve"> to defend Taiwan? </w:t>
      </w:r>
      <w:r w:rsidRPr="00F532F6">
        <w:rPr>
          <w:rStyle w:val="StyleUnderline"/>
          <w:highlight w:val="cyan"/>
        </w:rPr>
        <w:t>Even without</w:t>
      </w:r>
      <w:r w:rsidRPr="00C13798">
        <w:rPr>
          <w:rStyle w:val="StyleUnderline"/>
        </w:rPr>
        <w:t xml:space="preserve"> large-scale </w:t>
      </w:r>
      <w:r w:rsidRPr="00F532F6">
        <w:rPr>
          <w:rStyle w:val="StyleUnderline"/>
          <w:highlight w:val="cyan"/>
        </w:rPr>
        <w:t>U.S. involvement</w:t>
      </w:r>
      <w:r w:rsidRPr="00C13798">
        <w:rPr>
          <w:rStyle w:val="StyleUnderline"/>
        </w:rPr>
        <w:t xml:space="preserve">, </w:t>
      </w:r>
      <w:r w:rsidRPr="00F532F6">
        <w:rPr>
          <w:rStyle w:val="StyleUnderline"/>
          <w:highlight w:val="cyan"/>
        </w:rPr>
        <w:t>China might not</w:t>
      </w:r>
      <w:r w:rsidRPr="00C13798">
        <w:rPr>
          <w:rStyle w:val="StyleUnderline"/>
        </w:rPr>
        <w:t xml:space="preserve"> be able to</w:t>
      </w:r>
      <w:r w:rsidRPr="00C13798">
        <w:rPr>
          <w:sz w:val="16"/>
        </w:rPr>
        <w:t xml:space="preserve"> </w:t>
      </w:r>
      <w:r w:rsidRPr="00F532F6">
        <w:rPr>
          <w:rStyle w:val="Emphasis"/>
          <w:highlight w:val="cyan"/>
        </w:rPr>
        <w:t>conquer Taiwan</w:t>
      </w:r>
      <w:r w:rsidRPr="00C13798">
        <w:rPr>
          <w:sz w:val="16"/>
        </w:rPr>
        <w:t xml:space="preserve"> outright. Conventional </w:t>
      </w:r>
      <w:r w:rsidRPr="00C13798">
        <w:rPr>
          <w:rStyle w:val="StyleUnderline"/>
        </w:rPr>
        <w:t xml:space="preserve">military </w:t>
      </w:r>
      <w:r w:rsidRPr="00F532F6">
        <w:rPr>
          <w:rStyle w:val="StyleUnderline"/>
          <w:highlight w:val="cyan"/>
        </w:rPr>
        <w:t>invasions across bodies of water are</w:t>
      </w:r>
      <w:r w:rsidRPr="00F532F6">
        <w:rPr>
          <w:sz w:val="16"/>
          <w:highlight w:val="cyan"/>
        </w:rPr>
        <w:t xml:space="preserve"> </w:t>
      </w:r>
      <w:r w:rsidRPr="00F532F6">
        <w:rPr>
          <w:rStyle w:val="Emphasis"/>
          <w:highlight w:val="cyan"/>
        </w:rPr>
        <w:t>extremely difficult</w:t>
      </w:r>
      <w:r w:rsidRPr="00C13798">
        <w:rPr>
          <w:sz w:val="16"/>
        </w:rPr>
        <w:t xml:space="preserve">. And </w:t>
      </w:r>
      <w:r w:rsidRPr="00C13798">
        <w:rPr>
          <w:rStyle w:val="StyleUnderline"/>
        </w:rPr>
        <w:t>time would not be on Beijing’s</w:t>
      </w:r>
      <w:r w:rsidRPr="00C13798">
        <w:rPr>
          <w:sz w:val="16"/>
        </w:rPr>
        <w:t xml:space="preserve"> </w:t>
      </w:r>
      <w:r w:rsidRPr="00C13798">
        <w:rPr>
          <w:rStyle w:val="Emphasis"/>
        </w:rPr>
        <w:t>side</w:t>
      </w:r>
      <w:r w:rsidRPr="00C13798">
        <w:rPr>
          <w:sz w:val="16"/>
        </w:rPr>
        <w:t xml:space="preserve"> </w:t>
      </w:r>
      <w:r w:rsidRPr="00C13798">
        <w:rPr>
          <w:rStyle w:val="StyleUnderline"/>
        </w:rPr>
        <w:t xml:space="preserve">since any </w:t>
      </w:r>
      <w:r w:rsidRPr="00F532F6">
        <w:rPr>
          <w:rStyle w:val="StyleUnderline"/>
          <w:highlight w:val="cyan"/>
        </w:rPr>
        <w:t xml:space="preserve">invasion would be </w:t>
      </w:r>
      <w:r w:rsidRPr="00C13798">
        <w:rPr>
          <w:rStyle w:val="Emphasis"/>
        </w:rPr>
        <w:t>disruptive</w:t>
      </w:r>
      <w:r w:rsidRPr="00C13798">
        <w:rPr>
          <w:rStyle w:val="StyleUnderline"/>
        </w:rPr>
        <w:t>,</w:t>
      </w:r>
      <w:r w:rsidRPr="00C13798">
        <w:rPr>
          <w:sz w:val="16"/>
        </w:rPr>
        <w:t xml:space="preserve"> </w:t>
      </w:r>
      <w:r w:rsidRPr="00C13798">
        <w:rPr>
          <w:rStyle w:val="StyleUnderline"/>
        </w:rPr>
        <w:t xml:space="preserve">even </w:t>
      </w:r>
      <w:r w:rsidRPr="00F532F6">
        <w:rPr>
          <w:rStyle w:val="StyleUnderline"/>
          <w:highlight w:val="cyan"/>
        </w:rPr>
        <w:t>catastrophic, for</w:t>
      </w:r>
      <w:r w:rsidRPr="00C13798">
        <w:rPr>
          <w:rStyle w:val="StyleUnderline"/>
        </w:rPr>
        <w:t xml:space="preserve"> both </w:t>
      </w:r>
      <w:r w:rsidRPr="00F532F6">
        <w:rPr>
          <w:rStyle w:val="StyleUnderline"/>
          <w:highlight w:val="cyan"/>
        </w:rPr>
        <w:t xml:space="preserve">the </w:t>
      </w:r>
      <w:r w:rsidRPr="00C13798">
        <w:rPr>
          <w:rStyle w:val="StyleUnderline"/>
        </w:rPr>
        <w:t xml:space="preserve">global </w:t>
      </w:r>
      <w:r w:rsidRPr="00F532F6">
        <w:rPr>
          <w:rStyle w:val="Emphasis"/>
          <w:highlight w:val="cyan"/>
        </w:rPr>
        <w:t>economy</w:t>
      </w:r>
      <w:r w:rsidRPr="00F532F6">
        <w:rPr>
          <w:rStyle w:val="StyleUnderline"/>
          <w:highlight w:val="cyan"/>
        </w:rPr>
        <w:t xml:space="preserve"> and</w:t>
      </w:r>
      <w:r w:rsidRPr="00F532F6">
        <w:rPr>
          <w:sz w:val="16"/>
          <w:highlight w:val="cyan"/>
        </w:rPr>
        <w:t xml:space="preserve"> </w:t>
      </w:r>
      <w:r w:rsidRPr="00F532F6">
        <w:rPr>
          <w:rStyle w:val="Emphasis"/>
          <w:highlight w:val="cyan"/>
        </w:rPr>
        <w:t>China</w:t>
      </w:r>
      <w:r w:rsidRPr="004D4B29">
        <w:rPr>
          <w:color w:val="FF0000"/>
          <w:sz w:val="16"/>
        </w:rPr>
        <w:t xml:space="preserve">, </w:t>
      </w:r>
      <w:r w:rsidRPr="004D4B29">
        <w:rPr>
          <w:rStyle w:val="StyleUnderline"/>
          <w:color w:val="FF0000"/>
        </w:rPr>
        <w:t>which depends on exports of manufactured goods and imports of energy and raw materials to sustain its economy.</w:t>
      </w:r>
    </w:p>
    <w:p w14:paraId="7820EA45" w14:textId="77777777" w:rsidR="00215885" w:rsidRPr="004D4B29" w:rsidRDefault="00215885" w:rsidP="00215885">
      <w:pPr>
        <w:rPr>
          <w:color w:val="FF0000"/>
          <w:sz w:val="16"/>
        </w:rPr>
      </w:pPr>
      <w:r w:rsidRPr="004D4B29">
        <w:rPr>
          <w:color w:val="FF0000"/>
          <w:sz w:val="16"/>
        </w:rPr>
        <w:t xml:space="preserve">The United States might respond to a Chinese invasion of Taiwan with long-range military strikes plus standoff air defense, anti-ship, </w:t>
      </w:r>
      <w:proofErr w:type="gramStart"/>
      <w:r w:rsidRPr="004D4B29">
        <w:rPr>
          <w:color w:val="FF0000"/>
          <w:sz w:val="16"/>
        </w:rPr>
        <w:t>space</w:t>
      </w:r>
      <w:proofErr w:type="gramEnd"/>
      <w:r w:rsidRPr="004D4B29">
        <w:rPr>
          <w:color w:val="FF0000"/>
          <w:sz w:val="16"/>
        </w:rPr>
        <w:t xml:space="preserve"> and cyber operations. But “might” is the operative word. U.S. involvement would entail massive risk. </w:t>
      </w:r>
      <w:r w:rsidRPr="004D4B29">
        <w:rPr>
          <w:rStyle w:val="StyleUnderline"/>
          <w:color w:val="FF0000"/>
        </w:rPr>
        <w:t xml:space="preserve">There is the potential that </w:t>
      </w:r>
      <w:r w:rsidRPr="004D4B29">
        <w:rPr>
          <w:rStyle w:val="StyleUnderline"/>
          <w:color w:val="FF0000"/>
          <w:highlight w:val="cyan"/>
        </w:rPr>
        <w:t>Americans might</w:t>
      </w:r>
      <w:r w:rsidRPr="004D4B29">
        <w:rPr>
          <w:rStyle w:val="StyleUnderline"/>
          <w:color w:val="FF0000"/>
        </w:rPr>
        <w:t xml:space="preserve"> simply</w:t>
      </w:r>
      <w:r w:rsidRPr="004D4B29">
        <w:rPr>
          <w:color w:val="FF0000"/>
          <w:sz w:val="16"/>
        </w:rPr>
        <w:t xml:space="preserve"> </w:t>
      </w:r>
      <w:r w:rsidRPr="004D4B29">
        <w:rPr>
          <w:rStyle w:val="Emphasis"/>
          <w:color w:val="FF0000"/>
          <w:highlight w:val="cyan"/>
        </w:rPr>
        <w:t>accept the conquest</w:t>
      </w:r>
      <w:r w:rsidRPr="004D4B29">
        <w:rPr>
          <w:rStyle w:val="StyleUnderline"/>
          <w:color w:val="FF0000"/>
        </w:rPr>
        <w:t xml:space="preserve"> of Taiwan.</w:t>
      </w:r>
    </w:p>
    <w:p w14:paraId="21C863D6" w14:textId="77777777" w:rsidR="00215885" w:rsidRPr="004D4B29" w:rsidRDefault="00215885" w:rsidP="00215885">
      <w:pPr>
        <w:rPr>
          <w:color w:val="FF0000"/>
          <w:sz w:val="16"/>
        </w:rPr>
      </w:pPr>
      <w:r w:rsidRPr="004D4B29">
        <w:rPr>
          <w:rStyle w:val="StyleUnderline"/>
          <w:color w:val="FF0000"/>
        </w:rPr>
        <w:t xml:space="preserve">Things would be </w:t>
      </w:r>
      <w:r w:rsidRPr="004D4B29">
        <w:rPr>
          <w:rStyle w:val="Emphasis"/>
          <w:color w:val="FF0000"/>
        </w:rPr>
        <w:t>even more difficult</w:t>
      </w:r>
      <w:r w:rsidRPr="004D4B29">
        <w:rPr>
          <w:color w:val="FF0000"/>
          <w:sz w:val="16"/>
        </w:rPr>
        <w:t xml:space="preserve"> </w:t>
      </w:r>
      <w:r w:rsidRPr="004D4B29">
        <w:rPr>
          <w:rStyle w:val="StyleUnderline"/>
          <w:color w:val="FF0000"/>
        </w:rPr>
        <w:t xml:space="preserve">for Washington </w:t>
      </w:r>
      <w:r w:rsidRPr="004D4B29">
        <w:rPr>
          <w:rStyle w:val="StyleUnderline"/>
          <w:color w:val="FF0000"/>
          <w:highlight w:val="cyan"/>
        </w:rPr>
        <w:t>if China opted</w:t>
      </w:r>
      <w:r w:rsidRPr="004D4B29">
        <w:rPr>
          <w:rStyle w:val="StyleUnderline"/>
          <w:color w:val="FF0000"/>
        </w:rPr>
        <w:t xml:space="preserve"> for the sort of “</w:t>
      </w:r>
      <w:r w:rsidRPr="004D4B29">
        <w:rPr>
          <w:rStyle w:val="Emphasis"/>
          <w:color w:val="FF0000"/>
          <w:highlight w:val="cyan"/>
        </w:rPr>
        <w:t>gray zone” aggression</w:t>
      </w:r>
      <w:r w:rsidRPr="004D4B29">
        <w:rPr>
          <w:color w:val="FF0000"/>
          <w:sz w:val="16"/>
        </w:rPr>
        <w:t xml:space="preserve"> that Russia has used to weaken Ukraine—avoiding an outright military invasion and relying on other destabilizing methods that combine political, economic, </w:t>
      </w:r>
      <w:proofErr w:type="gramStart"/>
      <w:r w:rsidRPr="004D4B29">
        <w:rPr>
          <w:color w:val="FF0000"/>
          <w:sz w:val="16"/>
        </w:rPr>
        <w:t>military</w:t>
      </w:r>
      <w:proofErr w:type="gramEnd"/>
      <w:r w:rsidRPr="004D4B29">
        <w:rPr>
          <w:color w:val="FF0000"/>
          <w:sz w:val="16"/>
        </w:rPr>
        <w:t xml:space="preserve"> and technological interference </w:t>
      </w:r>
      <w:r w:rsidRPr="004D4B29">
        <w:rPr>
          <w:rStyle w:val="StyleUnderline"/>
          <w:color w:val="FF0000"/>
          <w:highlight w:val="cyan"/>
        </w:rPr>
        <w:t>to avoid</w:t>
      </w:r>
      <w:r w:rsidRPr="004D4B29">
        <w:rPr>
          <w:rStyle w:val="StyleUnderline"/>
          <w:color w:val="FF0000"/>
        </w:rPr>
        <w:t xml:space="preserve"> provoking a devastating </w:t>
      </w:r>
      <w:r w:rsidRPr="004D4B29">
        <w:rPr>
          <w:rStyle w:val="StyleUnderline"/>
          <w:color w:val="FF0000"/>
          <w:highlight w:val="cyan"/>
        </w:rPr>
        <w:t>response from the</w:t>
      </w:r>
      <w:r w:rsidRPr="004D4B29">
        <w:rPr>
          <w:rStyle w:val="StyleUnderline"/>
          <w:color w:val="FF0000"/>
        </w:rPr>
        <w:t xml:space="preserve"> </w:t>
      </w:r>
      <w:r w:rsidRPr="004D4B29">
        <w:rPr>
          <w:rStyle w:val="Emphasis"/>
          <w:color w:val="FF0000"/>
          <w:highlight w:val="cyan"/>
        </w:rPr>
        <w:t>U</w:t>
      </w:r>
      <w:r w:rsidRPr="004D4B29">
        <w:rPr>
          <w:color w:val="FF0000"/>
          <w:sz w:val="16"/>
        </w:rPr>
        <w:t xml:space="preserve">nited </w:t>
      </w:r>
      <w:r w:rsidRPr="004D4B29">
        <w:rPr>
          <w:rStyle w:val="Emphasis"/>
          <w:color w:val="FF0000"/>
          <w:highlight w:val="cyan"/>
        </w:rPr>
        <w:t>S</w:t>
      </w:r>
      <w:r w:rsidRPr="004D4B29">
        <w:rPr>
          <w:color w:val="FF0000"/>
        </w:rPr>
        <w:t>t</w:t>
      </w:r>
      <w:r w:rsidRPr="004D4B29">
        <w:rPr>
          <w:color w:val="FF0000"/>
          <w:sz w:val="16"/>
        </w:rPr>
        <w:t xml:space="preserve">ates. </w:t>
      </w:r>
      <w:r w:rsidRPr="004D4B29">
        <w:rPr>
          <w:rStyle w:val="StyleUnderline"/>
          <w:color w:val="FF0000"/>
          <w:highlight w:val="cyan"/>
        </w:rPr>
        <w:t>This</w:t>
      </w:r>
      <w:r w:rsidRPr="004D4B29">
        <w:rPr>
          <w:rStyle w:val="StyleUnderline"/>
          <w:color w:val="FF0000"/>
        </w:rPr>
        <w:t xml:space="preserve"> </w:t>
      </w:r>
      <w:r w:rsidRPr="004D4B29">
        <w:rPr>
          <w:rStyle w:val="StyleUnderline"/>
          <w:color w:val="FF0000"/>
          <w:highlight w:val="cyan"/>
        </w:rPr>
        <w:t>would be</w:t>
      </w:r>
      <w:r w:rsidRPr="004D4B29">
        <w:rPr>
          <w:rStyle w:val="StyleUnderline"/>
          <w:color w:val="FF0000"/>
        </w:rPr>
        <w:t xml:space="preserve"> particularly </w:t>
      </w:r>
      <w:r w:rsidRPr="004D4B29">
        <w:rPr>
          <w:rStyle w:val="StyleUnderline"/>
          <w:color w:val="FF0000"/>
          <w:highlight w:val="cyan"/>
        </w:rPr>
        <w:t>tricky for Washington</w:t>
      </w:r>
      <w:r w:rsidRPr="004D4B29">
        <w:rPr>
          <w:rStyle w:val="StyleUnderline"/>
          <w:color w:val="FF0000"/>
        </w:rPr>
        <w:t xml:space="preserve"> if China were able to replicate what </w:t>
      </w:r>
      <w:r w:rsidRPr="004D4B29">
        <w:rPr>
          <w:rStyle w:val="Emphasis"/>
          <w:color w:val="FF0000"/>
        </w:rPr>
        <w:t>Russia did in Ukraine</w:t>
      </w:r>
      <w:r w:rsidRPr="004D4B29">
        <w:rPr>
          <w:rStyle w:val="StyleUnderline"/>
          <w:color w:val="FF0000"/>
        </w:rPr>
        <w:t xml:space="preserve"> </w:t>
      </w:r>
      <w:r w:rsidRPr="004D4B29">
        <w:rPr>
          <w:color w:val="FF0000"/>
          <w:sz w:val="16"/>
        </w:rPr>
        <w:t>and find local allies or proxies.</w:t>
      </w:r>
    </w:p>
    <w:p w14:paraId="42047609" w14:textId="77777777" w:rsidR="00400CE6" w:rsidRPr="00400CE6" w:rsidRDefault="00400CE6" w:rsidP="00400CE6"/>
    <w:sectPr w:rsidR="00400CE6" w:rsidRPr="00400C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40230756416"/>
    <w:docVar w:name="VerbatimVersion" w:val="5.1"/>
  </w:docVars>
  <w:rsids>
    <w:rsidRoot w:val="00400CE6"/>
    <w:rsid w:val="000101E9"/>
    <w:rsid w:val="000139A3"/>
    <w:rsid w:val="00080BD6"/>
    <w:rsid w:val="0009245F"/>
    <w:rsid w:val="00100833"/>
    <w:rsid w:val="00104529"/>
    <w:rsid w:val="00105942"/>
    <w:rsid w:val="00107396"/>
    <w:rsid w:val="00144A4C"/>
    <w:rsid w:val="00176AB0"/>
    <w:rsid w:val="00177B7D"/>
    <w:rsid w:val="0018322D"/>
    <w:rsid w:val="001B5776"/>
    <w:rsid w:val="001E527A"/>
    <w:rsid w:val="001F78CE"/>
    <w:rsid w:val="00215885"/>
    <w:rsid w:val="00251FC7"/>
    <w:rsid w:val="002855A7"/>
    <w:rsid w:val="002B146A"/>
    <w:rsid w:val="002B5E17"/>
    <w:rsid w:val="002C5234"/>
    <w:rsid w:val="00315690"/>
    <w:rsid w:val="00316B75"/>
    <w:rsid w:val="00325646"/>
    <w:rsid w:val="003460F2"/>
    <w:rsid w:val="0038158C"/>
    <w:rsid w:val="003902BA"/>
    <w:rsid w:val="003A09E2"/>
    <w:rsid w:val="00400CE6"/>
    <w:rsid w:val="00407037"/>
    <w:rsid w:val="004307C9"/>
    <w:rsid w:val="004605D6"/>
    <w:rsid w:val="004C60E8"/>
    <w:rsid w:val="004D4B29"/>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1609E"/>
    <w:rsid w:val="00722258"/>
    <w:rsid w:val="007243E5"/>
    <w:rsid w:val="00766EA0"/>
    <w:rsid w:val="007A2226"/>
    <w:rsid w:val="007A418C"/>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71A1"/>
    <w:rsid w:val="00B8057C"/>
    <w:rsid w:val="00BD6238"/>
    <w:rsid w:val="00BF593B"/>
    <w:rsid w:val="00BF773A"/>
    <w:rsid w:val="00BF7E81"/>
    <w:rsid w:val="00C13773"/>
    <w:rsid w:val="00C17CC8"/>
    <w:rsid w:val="00C83417"/>
    <w:rsid w:val="00C9604F"/>
    <w:rsid w:val="00CA19AA"/>
    <w:rsid w:val="00CC09DA"/>
    <w:rsid w:val="00CC5298"/>
    <w:rsid w:val="00CD736E"/>
    <w:rsid w:val="00CD798D"/>
    <w:rsid w:val="00CE161E"/>
    <w:rsid w:val="00CF59A8"/>
    <w:rsid w:val="00D325A9"/>
    <w:rsid w:val="00D36A8A"/>
    <w:rsid w:val="00D61409"/>
    <w:rsid w:val="00D6691E"/>
    <w:rsid w:val="00D71170"/>
    <w:rsid w:val="00D83E2F"/>
    <w:rsid w:val="00D857BF"/>
    <w:rsid w:val="00DA1C92"/>
    <w:rsid w:val="00DA25D4"/>
    <w:rsid w:val="00DA6538"/>
    <w:rsid w:val="00E15E75"/>
    <w:rsid w:val="00E5262C"/>
    <w:rsid w:val="00EC7DC4"/>
    <w:rsid w:val="00ED30CF"/>
    <w:rsid w:val="00F176EF"/>
    <w:rsid w:val="00F34C85"/>
    <w:rsid w:val="00F45E10"/>
    <w:rsid w:val="00F6364A"/>
    <w:rsid w:val="00F9113A"/>
    <w:rsid w:val="00F915B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C7324"/>
  <w15:chartTrackingRefBased/>
  <w15:docId w15:val="{1C9B3EF1-FB30-43B3-AF03-CE0059F65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418C"/>
    <w:rPr>
      <w:rFonts w:ascii="Calibri" w:hAnsi="Calibri"/>
    </w:rPr>
  </w:style>
  <w:style w:type="paragraph" w:styleId="Heading1">
    <w:name w:val="heading 1"/>
    <w:aliases w:val="Pocket"/>
    <w:basedOn w:val="Normal"/>
    <w:next w:val="Normal"/>
    <w:link w:val="Heading1Char"/>
    <w:qFormat/>
    <w:rsid w:val="007A41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41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7A41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No Spacing111111,No Spacing4,small space,T,B T, Ch"/>
    <w:basedOn w:val="Normal"/>
    <w:next w:val="Normal"/>
    <w:link w:val="Heading4Char"/>
    <w:uiPriority w:val="3"/>
    <w:unhideWhenUsed/>
    <w:qFormat/>
    <w:rsid w:val="007A41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41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18C"/>
  </w:style>
  <w:style w:type="character" w:customStyle="1" w:styleId="Heading1Char">
    <w:name w:val="Heading 1 Char"/>
    <w:aliases w:val="Pocket Char"/>
    <w:basedOn w:val="DefaultParagraphFont"/>
    <w:link w:val="Heading1"/>
    <w:rsid w:val="007A41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418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1,Text 7 Char, Char Char1,Citation Char,Tag Char Char Char,Bold Cite Char1,Cite 1 Char"/>
    <w:basedOn w:val="DefaultParagraphFont"/>
    <w:link w:val="Heading3"/>
    <w:uiPriority w:val="2"/>
    <w:rsid w:val="007A418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A418C"/>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7A418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A418C"/>
    <w:rPr>
      <w:b/>
      <w:bCs/>
      <w:sz w:val="26"/>
      <w:u w:val="none"/>
    </w:rPr>
  </w:style>
  <w:style w:type="character" w:customStyle="1" w:styleId="StyleUnderline">
    <w:name w:val="Style Underline"/>
    <w:aliases w:val="Underline,Intense Emphasis1,Style Bold Underline,Style,apple-style-span + 6 pt,Bold,Kern at 16 pt,Intense Emphasis11,Intense Emphasis2,HHeading 3 + 12 pt,Cards + Font: 12 pt Char,Bold Cite Char,Citation Char Char Char,ci,c,B,Bo,9.5,S,8."/>
    <w:basedOn w:val="DefaultParagraphFont"/>
    <w:uiPriority w:val="6"/>
    <w:qFormat/>
    <w:rsid w:val="007A418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at Char1,TAG"/>
    <w:basedOn w:val="DefaultParagraphFont"/>
    <w:uiPriority w:val="99"/>
    <w:unhideWhenUsed/>
    <w:rsid w:val="007A418C"/>
    <w:rPr>
      <w:color w:val="auto"/>
      <w:u w:val="none"/>
    </w:rPr>
  </w:style>
  <w:style w:type="character" w:styleId="FollowedHyperlink">
    <w:name w:val="FollowedHyperlink"/>
    <w:basedOn w:val="DefaultParagraphFont"/>
    <w:uiPriority w:val="99"/>
    <w:semiHidden/>
    <w:unhideWhenUsed/>
    <w:rsid w:val="007A418C"/>
    <w:rPr>
      <w:color w:val="auto"/>
      <w:u w:val="none"/>
    </w:rPr>
  </w:style>
  <w:style w:type="paragraph" w:customStyle="1" w:styleId="textbold">
    <w:name w:val="text bold"/>
    <w:basedOn w:val="Normal"/>
    <w:link w:val="Emphasis"/>
    <w:uiPriority w:val="7"/>
    <w:qFormat/>
    <w:rsid w:val="00400CE6"/>
    <w:pPr>
      <w:spacing w:line="254" w:lineRule="auto"/>
      <w:ind w:left="720"/>
      <w:jc w:val="both"/>
    </w:pPr>
    <w:rPr>
      <w:b/>
      <w:iCs/>
      <w:u w:val="single"/>
    </w:rPr>
  </w:style>
  <w:style w:type="paragraph" w:customStyle="1" w:styleId="Emphasis1">
    <w:name w:val="Emphasis1"/>
    <w:basedOn w:val="Normal"/>
    <w:autoRedefine/>
    <w:uiPriority w:val="7"/>
    <w:qFormat/>
    <w:rsid w:val="00400CE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101116">
      <w:bodyDiv w:val="1"/>
      <w:marLeft w:val="0"/>
      <w:marRight w:val="0"/>
      <w:marTop w:val="0"/>
      <w:marBottom w:val="0"/>
      <w:divBdr>
        <w:top w:val="none" w:sz="0" w:space="0" w:color="auto"/>
        <w:left w:val="none" w:sz="0" w:space="0" w:color="auto"/>
        <w:bottom w:val="none" w:sz="0" w:space="0" w:color="auto"/>
        <w:right w:val="none" w:sz="0" w:space="0" w:color="auto"/>
      </w:divBdr>
    </w:div>
    <w:div w:id="2040206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curynews.com/2021/06/04/editorial-why-silicon-valley-needs-endless-frontier-bill/" TargetMode="External"/><Relationship Id="rId13" Type="http://schemas.openxmlformats.org/officeDocument/2006/relationships/hyperlink" Target="https://www.ipcc.ch/sr1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necsi.edu/research/social/pandemics/transition" TargetMode="External"/><Relationship Id="rId12" Type="http://schemas.openxmlformats.org/officeDocument/2006/relationships/hyperlink" Target="https://www.livescience.com/65633-climate-change-dooms-humans-by-2050.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hyperlink" Target="https://www.healthcaredive.com/news/nursing-strikes-can-cause-harm-well-beyond-labor-relations/447627/" TargetMode="External"/><Relationship Id="rId11" Type="http://schemas.openxmlformats.org/officeDocument/2006/relationships/hyperlink" Target="https://www.jstor.org/stable/pdf/2781338.pdf?refreqid=excelsior%3Aca3144a9ae9e4ac65e285f2c67451ffb" TargetMode="External"/><Relationship Id="rId5" Type="http://schemas.openxmlformats.org/officeDocument/2006/relationships/webSettings" Target="webSettings.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www.washingtonpost.com/technology/2021/01/26/tech-unions-explainer/" TargetMode="External"/><Relationship Id="rId4" Type="http://schemas.openxmlformats.org/officeDocument/2006/relationships/settings" Target="settings.xml"/><Relationship Id="rId9" Type="http://schemas.openxmlformats.org/officeDocument/2006/relationships/hyperlink" Target="https://www.supplywisdom.com/resources/the-union-strikes-the-good-the-bad-and-the-ugly/"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15490</Words>
  <Characters>88298</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14</cp:revision>
  <dcterms:created xsi:type="dcterms:W3CDTF">2021-11-05T22:06:00Z</dcterms:created>
  <dcterms:modified xsi:type="dcterms:W3CDTF">2021-11-06T01:30:00Z</dcterms:modified>
</cp:coreProperties>
</file>