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2DEDF" w14:textId="09B69FCD" w:rsidR="00A95652" w:rsidRDefault="00CD5A29" w:rsidP="00CD5A29">
      <w:pPr>
        <w:pStyle w:val="Heading1"/>
      </w:pPr>
      <w:r>
        <w:t xml:space="preserve">1AC v. </w:t>
      </w:r>
      <w:r w:rsidRPr="00CD5A29">
        <w:t>Sophia</w:t>
      </w:r>
      <w:r>
        <w:t xml:space="preserve"> Valley R5</w:t>
      </w:r>
    </w:p>
    <w:p w14:paraId="3E1D36D1" w14:textId="6107F431" w:rsidR="00CD5A29" w:rsidRDefault="00CD5A29" w:rsidP="00CD5A29">
      <w:pPr>
        <w:pStyle w:val="Heading2"/>
      </w:pPr>
      <w:r>
        <w:t>1AC</w:t>
      </w:r>
    </w:p>
    <w:p w14:paraId="092FF15E" w14:textId="36372A84" w:rsidR="00CD5A29" w:rsidRPr="00CD5A29" w:rsidRDefault="00CD5A29" w:rsidP="00CD5A29">
      <w:pPr>
        <w:pStyle w:val="Heading3"/>
      </w:pPr>
      <w:r>
        <w:t>1AC: Advantage</w:t>
      </w:r>
    </w:p>
    <w:p w14:paraId="4DA072F2" w14:textId="77777777" w:rsidR="00CD5A29" w:rsidRDefault="00CD5A29" w:rsidP="00CD5A29">
      <w:pPr>
        <w:pStyle w:val="Heading4"/>
      </w:pPr>
      <w:r>
        <w:t xml:space="preserve">The Advantage is Innovation - </w:t>
      </w:r>
    </w:p>
    <w:p w14:paraId="1F669A43" w14:textId="77777777" w:rsidR="00CD5A29" w:rsidRDefault="00CD5A29" w:rsidP="00CD5A29">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E38C8D8" w14:textId="77777777" w:rsidR="00CD5A29" w:rsidRPr="005B38BB" w:rsidRDefault="00CD5A29" w:rsidP="00CD5A29">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37DCB68" w14:textId="77777777" w:rsidR="00CD5A29" w:rsidRPr="007E660D" w:rsidRDefault="00CD5A29" w:rsidP="00CD5A29">
      <w:pPr>
        <w:rPr>
          <w:sz w:val="16"/>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proofErr w:type="gramStart"/>
      <w:r w:rsidRPr="00195647">
        <w:rPr>
          <w:b/>
          <w:bCs/>
          <w:highlight w:val="green"/>
          <w:u w:val="single"/>
        </w:rPr>
        <w:t>over and over again</w:t>
      </w:r>
      <w:proofErr w:type="gramEnd"/>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BF10C74" w14:textId="77777777" w:rsidR="00CD5A29" w:rsidRDefault="00CD5A29" w:rsidP="00CD5A29">
      <w:pPr>
        <w:pStyle w:val="Heading4"/>
      </w:pPr>
      <w:r>
        <w:t xml:space="preserve">We </w:t>
      </w:r>
      <w:r>
        <w:rPr>
          <w:u w:val="single"/>
        </w:rPr>
        <w:t>control Uniqueness</w:t>
      </w:r>
      <w:r>
        <w:t xml:space="preserve"> – 78% of New Drugs </w:t>
      </w:r>
      <w:r>
        <w:rPr>
          <w:u w:val="single"/>
        </w:rPr>
        <w:t>aren’t innovative</w:t>
      </w:r>
      <w:r>
        <w:t>.</w:t>
      </w:r>
    </w:p>
    <w:p w14:paraId="59779668" w14:textId="77777777" w:rsidR="00CD5A29" w:rsidRPr="008A0F84" w:rsidRDefault="00CD5A29" w:rsidP="00CD5A29">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5BD1EC92" w14:textId="77777777" w:rsidR="00CD5A29" w:rsidRPr="008A0F84" w:rsidRDefault="00CD5A29" w:rsidP="00CD5A29">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CD5A29">
        <w:rPr>
          <w:b/>
          <w:sz w:val="26"/>
          <w:u w:val="single"/>
          <w:bdr w:val="single" w:sz="12" w:space="0" w:color="auto"/>
        </w:rPr>
        <w:t xml:space="preserve">only </w:t>
      </w:r>
      <w:r w:rsidRPr="00195647">
        <w:rPr>
          <w:b/>
          <w:sz w:val="26"/>
          <w:highlight w:val="green"/>
          <w:u w:val="single"/>
          <w:bdr w:val="single" w:sz="12" w:space="0" w:color="auto"/>
        </w:rPr>
        <w:t>a fraction</w:t>
      </w:r>
      <w:r w:rsidRPr="00195647">
        <w:rPr>
          <w:b/>
          <w:sz w:val="26"/>
          <w:highlight w:val="green"/>
          <w:u w:val="single"/>
        </w:rPr>
        <w:t xml:space="preserve"> of</w:t>
      </w:r>
      <w:r w:rsidRPr="00CD5A29">
        <w:rPr>
          <w:b/>
          <w:sz w:val="26"/>
          <w:u w:val="single"/>
        </w:rPr>
        <w:t xml:space="preserve"> new </w:t>
      </w:r>
      <w:r w:rsidRPr="00195647">
        <w:rPr>
          <w:b/>
          <w:sz w:val="26"/>
          <w:highlight w:val="green"/>
          <w:u w:val="single"/>
        </w:rPr>
        <w:t xml:space="preserve">medications </w:t>
      </w:r>
      <w:proofErr w:type="gramStart"/>
      <w:r w:rsidRPr="00195647">
        <w:rPr>
          <w:b/>
          <w:sz w:val="26"/>
          <w:highlight w:val="green"/>
          <w:u w:val="single"/>
        </w:rPr>
        <w:t>are</w:t>
      </w:r>
      <w:proofErr w:type="gramEnd"/>
      <w:r w:rsidRPr="00CD5A29">
        <w:rPr>
          <w:b/>
          <w:sz w:val="26"/>
          <w:u w:val="single"/>
        </w:rPr>
        <w:t xml:space="preserve"> truly </w:t>
      </w:r>
      <w:r w:rsidRPr="00195647">
        <w:rPr>
          <w:b/>
          <w:sz w:val="26"/>
          <w:highlight w:val="green"/>
          <w:u w:val="single"/>
        </w:rPr>
        <w:t>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CD5A29">
        <w:rPr>
          <w:b/>
          <w:sz w:val="26"/>
          <w:u w:val="single"/>
        </w:rPr>
        <w:t>instead</w:t>
      </w:r>
      <w:r w:rsidRPr="008A0F84">
        <w:rPr>
          <w:sz w:val="16"/>
        </w:rPr>
        <w:t xml:space="preserve">, </w:t>
      </w:r>
      <w:r w:rsidRPr="00CD5A29">
        <w:rPr>
          <w:b/>
          <w:sz w:val="26"/>
          <w:u w:val="single"/>
        </w:rPr>
        <w:t xml:space="preserve">drug </w:t>
      </w:r>
      <w:r w:rsidRPr="00195647">
        <w:rPr>
          <w:b/>
          <w:sz w:val="26"/>
          <w:highlight w:val="green"/>
          <w:u w:val="single"/>
        </w:rPr>
        <w:t xml:space="preserve">companies prioritized </w:t>
      </w:r>
      <w:r w:rsidRPr="00CD5A29">
        <w:rPr>
          <w:b/>
          <w:sz w:val="26"/>
          <w:u w:val="single"/>
        </w:rPr>
        <w:t xml:space="preserve">the development of </w:t>
      </w:r>
      <w:r w:rsidRPr="00195647">
        <w:rPr>
          <w:b/>
          <w:sz w:val="26"/>
          <w:highlight w:val="green"/>
          <w:u w:val="single"/>
        </w:rPr>
        <w:t xml:space="preserve">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 xml:space="preserve">78 percent of drug patents were related to drugs </w:t>
      </w:r>
      <w:r w:rsidRPr="00CD5A29">
        <w:rPr>
          <w:b/>
          <w:sz w:val="26"/>
          <w:u w:val="single"/>
          <w:bdr w:val="single" w:sz="12" w:space="0" w:color="auto"/>
        </w:rPr>
        <w:t xml:space="preserve">already </w:t>
      </w:r>
      <w:r w:rsidRPr="00195647">
        <w:rPr>
          <w:b/>
          <w:sz w:val="26"/>
          <w:highlight w:val="green"/>
          <w:u w:val="single"/>
          <w:bdr w:val="single" w:sz="12" w:space="0" w:color="auto"/>
        </w:rPr>
        <w:t>on the market.</w:t>
      </w:r>
      <w:r w:rsidRPr="008A0F84">
        <w:rPr>
          <w:sz w:val="16"/>
        </w:rPr>
        <w:t xml:space="preserve">22 </w:t>
      </w:r>
      <w:r w:rsidRPr="00195647">
        <w:rPr>
          <w:b/>
          <w:sz w:val="26"/>
          <w:highlight w:val="green"/>
          <w:u w:val="single"/>
        </w:rPr>
        <w:t>Instead of</w:t>
      </w:r>
      <w:r w:rsidRPr="00CD5A29">
        <w:rPr>
          <w:b/>
          <w:sz w:val="26"/>
          <w:u w:val="single"/>
        </w:rPr>
        <w:t xml:space="preserve"> investing in </w:t>
      </w:r>
      <w:r w:rsidRPr="00195647">
        <w:rPr>
          <w:b/>
          <w:sz w:val="26"/>
          <w:highlight w:val="green"/>
          <w:u w:val="single"/>
        </w:rPr>
        <w:t>R&amp;</w:t>
      </w:r>
      <w:r w:rsidRPr="00CD5A29">
        <w:rPr>
          <w:b/>
          <w:sz w:val="26"/>
          <w:highlight w:val="green"/>
          <w:u w:val="single"/>
        </w:rPr>
        <w:t xml:space="preserve">D that could lead </w:t>
      </w:r>
      <w:r w:rsidRPr="00195647">
        <w:rPr>
          <w:b/>
          <w:sz w:val="26"/>
          <w:highlight w:val="green"/>
          <w:u w:val="single"/>
        </w:rPr>
        <w:t>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drug companies</w:t>
      </w:r>
      <w:r w:rsidRPr="00CD5A29">
        <w:rPr>
          <w:b/>
          <w:sz w:val="26"/>
          <w:u w:val="single"/>
        </w:rPr>
        <w:t xml:space="preserve"> spend resources </w:t>
      </w:r>
      <w:r w:rsidRPr="00195647">
        <w:rPr>
          <w:b/>
          <w:sz w:val="26"/>
          <w:highlight w:val="green"/>
          <w:u w:val="single"/>
          <w:bdr w:val="single" w:sz="12" w:space="0" w:color="auto"/>
        </w:rPr>
        <w:t>obtain</w:t>
      </w:r>
      <w:r w:rsidRPr="00CD5A29">
        <w:rPr>
          <w:b/>
          <w:sz w:val="26"/>
          <w:u w:val="single"/>
          <w:bdr w:val="single" w:sz="12" w:space="0" w:color="auto"/>
        </w:rPr>
        <w:t xml:space="preserve">ing </w:t>
      </w:r>
      <w:r w:rsidRPr="00195647">
        <w:rPr>
          <w:b/>
          <w:sz w:val="26"/>
          <w:highlight w:val="green"/>
          <w:u w:val="single"/>
          <w:bdr w:val="single" w:sz="12" w:space="0" w:color="auto"/>
        </w:rPr>
        <w:t>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 xml:space="preserve">to </w:t>
      </w:r>
      <w:r w:rsidRPr="00CD5A29">
        <w:rPr>
          <w:b/>
          <w:sz w:val="26"/>
          <w:highlight w:val="green"/>
          <w:u w:val="single"/>
        </w:rPr>
        <w:t>extend patent protectio</w:t>
      </w:r>
      <w:r w:rsidRPr="00195647">
        <w:rPr>
          <w:b/>
          <w:sz w:val="26"/>
          <w:highlight w:val="green"/>
          <w:u w:val="single"/>
        </w:rPr>
        <w:t>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F6D803F" w14:textId="77777777" w:rsidR="00CD5A29" w:rsidRDefault="00CD5A29" w:rsidP="00CD5A2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6DDB73F" w14:textId="77777777" w:rsidR="00CD5A29" w:rsidRPr="00791206" w:rsidRDefault="00CD5A29" w:rsidP="00CD5A2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2CBB4DE" w14:textId="77777777" w:rsidR="00CD5A29" w:rsidRPr="00E974A9" w:rsidRDefault="00CD5A29" w:rsidP="00CD5A29">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195647">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BE67F58" w14:textId="77777777" w:rsidR="00CD5A29" w:rsidRDefault="00CD5A29" w:rsidP="00CD5A29">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4B00C83" w14:textId="77777777" w:rsidR="00CD5A29" w:rsidRPr="00E2724F" w:rsidRDefault="00CD5A29" w:rsidP="00CD5A29">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20DCEA9D" w14:textId="77777777" w:rsidR="00CD5A29" w:rsidRPr="001948D4" w:rsidRDefault="00CD5A29" w:rsidP="00CD5A29">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195647">
        <w:rPr>
          <w:rStyle w:val="StyleUnderline"/>
          <w:highlight w:val="green"/>
        </w:rPr>
        <w:t xml:space="preserve">the </w:t>
      </w:r>
      <w:hyperlink r:id="rId11" w:tgtFrame="_blank" w:history="1">
        <w:r w:rsidRPr="00195647">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195647">
        <w:rPr>
          <w:rStyle w:val="StyleUnderline"/>
          <w:highlight w:val="green"/>
        </w:rPr>
        <w:t xml:space="preserve">represents a </w:t>
      </w:r>
      <w:r w:rsidRPr="00195647">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95647">
        <w:rPr>
          <w:rStyle w:val="Emphasis"/>
          <w:highlight w:val="green"/>
        </w:rPr>
        <w:t>rising</w:t>
      </w:r>
      <w:r w:rsidRPr="003C32B5">
        <w:rPr>
          <w:rStyle w:val="Emphasis"/>
        </w:rPr>
        <w:t xml:space="preserve"> rates</w:t>
      </w:r>
      <w:r w:rsidRPr="003C32B5">
        <w:rPr>
          <w:rStyle w:val="StyleUnderline"/>
        </w:rPr>
        <w:t xml:space="preserve"> of </w:t>
      </w:r>
      <w:r w:rsidRPr="00195647">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195647">
        <w:rPr>
          <w:rStyle w:val="StyleUnderline"/>
          <w:highlight w:val="green"/>
        </w:rPr>
        <w:t xml:space="preserve">may cause </w:t>
      </w:r>
      <w:r w:rsidRPr="00195647">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95647">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95647">
        <w:rPr>
          <w:rStyle w:val="StyleUnderline"/>
          <w:highlight w:val="green"/>
        </w:rPr>
        <w:t>defeat</w:t>
      </w:r>
      <w:r w:rsidRPr="003C32B5">
        <w:rPr>
          <w:sz w:val="16"/>
        </w:rPr>
        <w:t xml:space="preserve"> the </w:t>
      </w:r>
      <w:r w:rsidRPr="00195647">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95647">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95647">
        <w:rPr>
          <w:rStyle w:val="StyleUnderline"/>
          <w:highlight w:val="green"/>
        </w:rPr>
        <w:t xml:space="preserve">development of </w:t>
      </w:r>
      <w:r w:rsidRPr="00195647">
        <w:rPr>
          <w:rStyle w:val="Emphasis"/>
          <w:highlight w:val="green"/>
        </w:rPr>
        <w:t>new</w:t>
      </w:r>
      <w:r w:rsidRPr="003C32B5">
        <w:rPr>
          <w:rStyle w:val="Emphasis"/>
        </w:rPr>
        <w:t xml:space="preserve"> antimicrobial </w:t>
      </w:r>
      <w:r w:rsidRPr="00195647">
        <w:rPr>
          <w:rStyle w:val="Emphasis"/>
          <w:highlight w:val="green"/>
        </w:rPr>
        <w:t>medications</w:t>
      </w:r>
      <w:r w:rsidRPr="003C32B5">
        <w:rPr>
          <w:rStyle w:val="StyleUnderline"/>
        </w:rPr>
        <w:t xml:space="preserve">, </w:t>
      </w:r>
      <w:r w:rsidRPr="00195647">
        <w:rPr>
          <w:rStyle w:val="Emphasis"/>
          <w:highlight w:val="green"/>
        </w:rPr>
        <w:t>vaccines</w:t>
      </w:r>
      <w:r w:rsidRPr="003C32B5">
        <w:rPr>
          <w:rStyle w:val="StyleUnderline"/>
        </w:rPr>
        <w:t xml:space="preserve">, </w:t>
      </w:r>
      <w:r w:rsidRPr="00195647">
        <w:rPr>
          <w:rStyle w:val="StyleUnderline"/>
          <w:highlight w:val="green"/>
        </w:rPr>
        <w:t>and</w:t>
      </w:r>
      <w:r w:rsidRPr="003C32B5">
        <w:rPr>
          <w:rStyle w:val="StyleUnderline"/>
        </w:rPr>
        <w:t xml:space="preserve"> careful </w:t>
      </w:r>
      <w:r w:rsidRPr="00195647">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195647">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195647">
        <w:rPr>
          <w:rStyle w:val="StyleUnderline"/>
          <w:highlight w:val="green"/>
        </w:rPr>
        <w:t>challenges</w:t>
      </w:r>
      <w:r w:rsidRPr="003C32B5">
        <w:rPr>
          <w:rStyle w:val="StyleUnderline"/>
        </w:rPr>
        <w:t xml:space="preserve"> of antimicrobial resistance</w:t>
      </w:r>
      <w:r w:rsidRPr="003C32B5">
        <w:rPr>
          <w:sz w:val="16"/>
        </w:rPr>
        <w:t xml:space="preserve">” </w:t>
      </w:r>
      <w:r w:rsidRPr="00195647">
        <w:rPr>
          <w:rStyle w:val="StyleUnderline"/>
          <w:highlight w:val="green"/>
        </w:rPr>
        <w:t>are</w:t>
      </w:r>
      <w:r w:rsidRPr="003C32B5">
        <w:rPr>
          <w:sz w:val="16"/>
        </w:rPr>
        <w:t xml:space="preserve"> “</w:t>
      </w:r>
      <w:r w:rsidRPr="00195647">
        <w:rPr>
          <w:rStyle w:val="Emphasis"/>
          <w:highlight w:val="green"/>
        </w:rPr>
        <w:t>not insurmountable</w:t>
      </w:r>
      <w:r w:rsidRPr="003C32B5">
        <w:rPr>
          <w:sz w:val="16"/>
        </w:rPr>
        <w:t xml:space="preserve">,” and that </w:t>
      </w:r>
      <w:r w:rsidRPr="003C32B5">
        <w:rPr>
          <w:rStyle w:val="StyleUnderline"/>
        </w:rPr>
        <w:t xml:space="preserve">coordinated </w:t>
      </w:r>
      <w:r w:rsidRPr="00195647">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195647">
        <w:rPr>
          <w:rStyle w:val="Emphasis"/>
          <w:highlight w:val="green"/>
        </w:rPr>
        <w:t>secure the future</w:t>
      </w:r>
      <w:r w:rsidRPr="00195647">
        <w:rPr>
          <w:rStyle w:val="StyleUnderline"/>
          <w:highlight w:val="green"/>
        </w:rPr>
        <w:t xml:space="preserve"> from drug-resistant diseases</w:t>
      </w:r>
      <w:r w:rsidRPr="003C32B5">
        <w:rPr>
          <w:sz w:val="16"/>
        </w:rPr>
        <w:t>.”</w:t>
      </w:r>
    </w:p>
    <w:p w14:paraId="56214799" w14:textId="77777777" w:rsidR="00CD5A29" w:rsidRPr="00E2724F" w:rsidRDefault="00CD5A29" w:rsidP="00CD5A29">
      <w:pPr>
        <w:pStyle w:val="Heading4"/>
      </w:pPr>
      <w:r>
        <w:t xml:space="preserve">Extinction - generic defense doesn’t apply. </w:t>
      </w:r>
    </w:p>
    <w:p w14:paraId="55C4AC1F" w14:textId="77777777" w:rsidR="00CD5A29" w:rsidRPr="00A10F89" w:rsidRDefault="00CD5A29" w:rsidP="00CD5A29">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50BFE8B" w14:textId="77777777" w:rsidR="00CD5A29" w:rsidRPr="00A10F89" w:rsidRDefault="00CD5A29" w:rsidP="00CD5A29">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w:t>
      </w:r>
      <w:r w:rsidRPr="002808A2">
        <w:rPr>
          <w:sz w:val="16"/>
        </w:rPr>
        <w:t xml:space="preserve">organization was slow to declare a public health emergency even after public warnings from Médecins Sans </w:t>
      </w:r>
      <w:proofErr w:type="spellStart"/>
      <w:r w:rsidRPr="002808A2">
        <w:rPr>
          <w:sz w:val="16"/>
        </w:rPr>
        <w:t>Frontières</w:t>
      </w:r>
      <w:proofErr w:type="spellEnd"/>
      <w:r w:rsidRPr="002808A2">
        <w:rPr>
          <w:sz w:val="16"/>
        </w:rPr>
        <w:t xml:space="preserve">, some of whose doctors had already died on the front line. The outbreak killed more than 28,000 people, far more than would have been the case had it been quickly identified. </w:t>
      </w:r>
      <w:r w:rsidRPr="002808A2">
        <w:rPr>
          <w:rStyle w:val="StyleUnderline"/>
          <w:sz w:val="24"/>
        </w:rPr>
        <w:t xml:space="preserve">This isn’t just an issue of bureaucratic incompetence. The </w:t>
      </w:r>
      <w:r w:rsidRPr="002808A2">
        <w:rPr>
          <w:rStyle w:val="StyleUnderline"/>
          <w:b/>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2808A2">
        <w:rPr>
          <w:rStyle w:val="StyleUnderline"/>
          <w:sz w:val="24"/>
        </w:rPr>
        <w:t xml:space="preserve">. </w:t>
      </w:r>
      <w:r w:rsidRPr="002808A2">
        <w:rPr>
          <w:sz w:val="16"/>
        </w:rPr>
        <w:t xml:space="preserve">Stakeholders admit that we need another mechanism, and most experts agree that the world needs </w:t>
      </w:r>
      <w:proofErr w:type="gramStart"/>
      <w:r w:rsidRPr="002808A2">
        <w:rPr>
          <w:sz w:val="16"/>
        </w:rPr>
        <w:t>some kind of emergency</w:t>
      </w:r>
      <w:proofErr w:type="gramEnd"/>
      <w:r w:rsidRPr="002808A2">
        <w:rPr>
          <w:sz w:val="16"/>
        </w:rPr>
        <w:t xml:space="preserve"> response team for dangerous diseases. But no one knows how to set one up amid the dysfunctional global governance structures that presently exist. Maybe they should</w:t>
      </w:r>
      <w:r w:rsidRPr="0010630F">
        <w:rPr>
          <w:sz w:val="16"/>
        </w:rPr>
        <w:t xml:space="preserve">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6831202B" w14:textId="77777777" w:rsidR="00CD5A29" w:rsidRDefault="00CD5A29" w:rsidP="00CD5A29">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FABED42" w14:textId="77777777" w:rsidR="00CD5A29" w:rsidRPr="00CB1B2A" w:rsidRDefault="00CD5A29" w:rsidP="00CD5A29">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1B9DC6F" w14:textId="77777777" w:rsidR="00CD5A29" w:rsidRPr="00CB1B2A" w:rsidRDefault="00CD5A29" w:rsidP="00CD5A29">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95647">
        <w:rPr>
          <w:rStyle w:val="Emphasis"/>
          <w:sz w:val="24"/>
          <w:highlight w:val="green"/>
        </w:rPr>
        <w:t>r</w:t>
      </w:r>
      <w:r w:rsidRPr="00CB1B2A">
        <w:rPr>
          <w:rStyle w:val="Emphasis"/>
          <w:sz w:val="24"/>
        </w:rPr>
        <w:t xml:space="preserve">esearch </w:t>
      </w:r>
      <w:r w:rsidRPr="00195647">
        <w:rPr>
          <w:rStyle w:val="Emphasis"/>
          <w:sz w:val="24"/>
          <w:highlight w:val="green"/>
        </w:rPr>
        <w:t>and d</w:t>
      </w:r>
      <w:r w:rsidRPr="00CB1B2A">
        <w:rPr>
          <w:rStyle w:val="Emphasis"/>
          <w:sz w:val="24"/>
        </w:rPr>
        <w:t>evelopment agenda</w:t>
      </w:r>
      <w:r w:rsidRPr="00CB1B2A">
        <w:rPr>
          <w:sz w:val="16"/>
        </w:rPr>
        <w:t xml:space="preserve"> </w:t>
      </w:r>
      <w:r w:rsidRPr="00195647">
        <w:rPr>
          <w:rStyle w:val="StyleUnderline"/>
          <w:sz w:val="24"/>
          <w:highlight w:val="green"/>
        </w:rPr>
        <w:t>for</w:t>
      </w:r>
      <w:r w:rsidRPr="00CB1B2A">
        <w:rPr>
          <w:sz w:val="16"/>
        </w:rPr>
        <w:t xml:space="preserve"> the </w:t>
      </w:r>
      <w:r w:rsidRPr="00195647">
        <w:rPr>
          <w:rStyle w:val="StyleUnderline"/>
          <w:b/>
          <w:bCs/>
          <w:sz w:val="24"/>
          <w:highlight w:val="green"/>
        </w:rPr>
        <w:t>NTDs</w:t>
      </w:r>
      <w:r w:rsidRPr="00195647">
        <w:rPr>
          <w:rStyle w:val="StyleUnderline"/>
          <w:sz w:val="24"/>
          <w:highlight w:val="green"/>
        </w:rPr>
        <w:t xml:space="preserve"> in the U</w:t>
      </w:r>
      <w:r w:rsidRPr="00CB1B2A">
        <w:rPr>
          <w:rStyle w:val="StyleUnderline"/>
          <w:sz w:val="24"/>
        </w:rPr>
        <w:t xml:space="preserve">nited </w:t>
      </w:r>
      <w:r w:rsidRPr="00195647">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95647">
        <w:rPr>
          <w:rStyle w:val="StyleUnderline"/>
          <w:sz w:val="24"/>
          <w:highlight w:val="green"/>
        </w:rPr>
        <w:t xml:space="preserve">need </w:t>
      </w:r>
      <w:r w:rsidRPr="00195647">
        <w:rPr>
          <w:rStyle w:val="Emphasis"/>
          <w:sz w:val="24"/>
          <w:highlight w:val="green"/>
        </w:rPr>
        <w:t>new</w:t>
      </w:r>
      <w:r w:rsidRPr="00CB1B2A">
        <w:rPr>
          <w:rStyle w:val="Emphasis"/>
          <w:sz w:val="24"/>
        </w:rPr>
        <w:t xml:space="preserve"> and improved </w:t>
      </w:r>
      <w:r w:rsidRPr="00195647">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95647">
        <w:rPr>
          <w:rStyle w:val="StyleUnderline"/>
          <w:sz w:val="24"/>
          <w:highlight w:val="green"/>
        </w:rPr>
        <w:t>NTDs</w:t>
      </w:r>
      <w:r w:rsidRPr="00CB1B2A">
        <w:rPr>
          <w:rStyle w:val="StyleUnderline"/>
          <w:sz w:val="24"/>
        </w:rPr>
        <w:t xml:space="preserve"> are poverty-related diseases, they often </w:t>
      </w:r>
      <w:r w:rsidRPr="00195647">
        <w:rPr>
          <w:rStyle w:val="Emphasis"/>
          <w:sz w:val="24"/>
          <w:highlight w:val="green"/>
        </w:rPr>
        <w:t>fly below the radar</w:t>
      </w:r>
      <w:r w:rsidRPr="00CB1B2A">
        <w:rPr>
          <w:rStyle w:val="StyleUnderline"/>
          <w:sz w:val="24"/>
        </w:rPr>
        <w:t xml:space="preserve"> screen </w:t>
      </w:r>
      <w:r w:rsidRPr="00195647">
        <w:rPr>
          <w:rStyle w:val="StyleUnderline"/>
          <w:sz w:val="24"/>
          <w:highlight w:val="green"/>
        </w:rPr>
        <w:t>of</w:t>
      </w:r>
      <w:r w:rsidRPr="00CB1B2A">
        <w:rPr>
          <w:rStyle w:val="StyleUnderline"/>
          <w:sz w:val="24"/>
        </w:rPr>
        <w:t xml:space="preserve"> the major </w:t>
      </w:r>
      <w:r w:rsidRPr="00195647">
        <w:rPr>
          <w:rStyle w:val="StyleUnderline"/>
          <w:sz w:val="24"/>
          <w:highlight w:val="green"/>
        </w:rPr>
        <w:t>pharma</w:t>
      </w:r>
      <w:r w:rsidRPr="00CB1B2A">
        <w:rPr>
          <w:rStyle w:val="StyleUnderline"/>
          <w:sz w:val="24"/>
        </w:rPr>
        <w:t xml:space="preserve">ceutical </w:t>
      </w:r>
      <w:r w:rsidRPr="00195647">
        <w:rPr>
          <w:rStyle w:val="StyleUnderline"/>
          <w:sz w:val="24"/>
          <w:highlight w:val="green"/>
        </w:rPr>
        <w:t xml:space="preserve">companies and are </w:t>
      </w:r>
      <w:r w:rsidRPr="00195647">
        <w:rPr>
          <w:rStyle w:val="Emphasis"/>
          <w:sz w:val="24"/>
          <w:highlight w:val="green"/>
        </w:rPr>
        <w:t>not prioritized</w:t>
      </w:r>
      <w:r w:rsidRPr="00195647">
        <w:rPr>
          <w:sz w:val="16"/>
          <w:highlight w:val="green"/>
        </w:rPr>
        <w:t xml:space="preserve">. </w:t>
      </w:r>
      <w:r w:rsidRPr="00195647">
        <w:rPr>
          <w:rStyle w:val="StyleUnderline"/>
          <w:sz w:val="24"/>
          <w:highlight w:val="green"/>
        </w:rPr>
        <w:t>Thus,</w:t>
      </w:r>
      <w:r w:rsidRPr="00CB1B2A">
        <w:rPr>
          <w:rStyle w:val="StyleUnderline"/>
          <w:sz w:val="24"/>
        </w:rPr>
        <w:t xml:space="preserve"> the </w:t>
      </w:r>
      <w:r w:rsidRPr="00195647">
        <w:rPr>
          <w:rStyle w:val="StyleUnderline"/>
          <w:sz w:val="24"/>
          <w:highlight w:val="green"/>
        </w:rPr>
        <w:t>drugs</w:t>
      </w:r>
      <w:r w:rsidRPr="00CB1B2A">
        <w:rPr>
          <w:rStyle w:val="StyleUnderline"/>
          <w:sz w:val="24"/>
        </w:rPr>
        <w:t xml:space="preserve"> used to treat these illnesses </w:t>
      </w:r>
      <w:r w:rsidRPr="00195647">
        <w:rPr>
          <w:rStyle w:val="StyleUnderline"/>
          <w:sz w:val="24"/>
          <w:highlight w:val="green"/>
        </w:rPr>
        <w:t xml:space="preserve">are </w:t>
      </w:r>
      <w:r w:rsidRPr="00195647">
        <w:rPr>
          <w:rStyle w:val="Emphasis"/>
          <w:sz w:val="24"/>
          <w:highlight w:val="green"/>
        </w:rPr>
        <w:t>not</w:t>
      </w:r>
      <w:r w:rsidRPr="00CB1B2A">
        <w:rPr>
          <w:rStyle w:val="Emphasis"/>
          <w:sz w:val="24"/>
        </w:rPr>
        <w:t xml:space="preserve"> widely </w:t>
      </w:r>
      <w:r w:rsidRPr="00195647">
        <w:rPr>
          <w:rStyle w:val="Emphasis"/>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95647">
        <w:rPr>
          <w:rStyle w:val="StyleUnderline"/>
          <w:sz w:val="24"/>
          <w:highlight w:val="green"/>
        </w:rPr>
        <w:t xml:space="preserve">the </w:t>
      </w:r>
      <w:proofErr w:type="spellStart"/>
      <w:r w:rsidRPr="00195647">
        <w:rPr>
          <w:rStyle w:val="StyleUnderline"/>
          <w:sz w:val="24"/>
          <w:highlight w:val="green"/>
        </w:rPr>
        <w:t>worlds</w:t>
      </w:r>
      <w:proofErr w:type="spellEnd"/>
      <w:r w:rsidRPr="00195647">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95647">
        <w:rPr>
          <w:rStyle w:val="StyleUnderline"/>
          <w:sz w:val="24"/>
          <w:highlight w:val="green"/>
        </w:rPr>
        <w:t>need</w:t>
      </w:r>
      <w:r w:rsidRPr="00CB1B2A">
        <w:rPr>
          <w:rStyle w:val="StyleUnderline"/>
          <w:sz w:val="24"/>
        </w:rPr>
        <w:t xml:space="preserve"> increasingly </w:t>
      </w:r>
      <w:r w:rsidRPr="00195647">
        <w:rPr>
          <w:rStyle w:val="StyleUnderline"/>
          <w:sz w:val="24"/>
          <w:highlight w:val="green"/>
        </w:rPr>
        <w:t>to recognize the</w:t>
      </w:r>
      <w:r w:rsidRPr="00CB1B2A">
        <w:rPr>
          <w:rStyle w:val="StyleUnderline"/>
          <w:sz w:val="24"/>
        </w:rPr>
        <w:t xml:space="preserve"> hidden </w:t>
      </w:r>
      <w:r w:rsidRPr="00195647">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95647">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5647">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95647">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95647">
        <w:rPr>
          <w:rStyle w:val="Emphasis"/>
          <w:sz w:val="24"/>
          <w:highlight w:val="green"/>
        </w:rPr>
        <w:t>toward</w:t>
      </w:r>
      <w:r w:rsidRPr="00CB1B2A">
        <w:rPr>
          <w:rStyle w:val="Emphasis"/>
          <w:sz w:val="24"/>
        </w:rPr>
        <w:t xml:space="preserve"> </w:t>
      </w:r>
      <w:r w:rsidRPr="00195647">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5647">
        <w:rPr>
          <w:rStyle w:val="StyleUnderline"/>
          <w:sz w:val="24"/>
          <w:highlight w:val="green"/>
        </w:rPr>
        <w:t xml:space="preserve">could result in </w:t>
      </w:r>
      <w:r w:rsidRPr="00195647">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95647">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95647">
        <w:rPr>
          <w:rStyle w:val="Emphasis"/>
          <w:sz w:val="24"/>
          <w:highlight w:val="green"/>
        </w:rPr>
        <w:t>the US government</w:t>
      </w:r>
      <w:r w:rsidRPr="00CB1B2A">
        <w:rPr>
          <w:sz w:val="16"/>
        </w:rPr>
        <w:t xml:space="preserve"> </w:t>
      </w:r>
      <w:r w:rsidRPr="00CB1B2A">
        <w:rPr>
          <w:rStyle w:val="StyleUnderline"/>
          <w:sz w:val="24"/>
        </w:rPr>
        <w:t xml:space="preserve">conducted </w:t>
      </w:r>
      <w:r w:rsidRPr="00195647">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5647">
        <w:rPr>
          <w:rStyle w:val="StyleUnderline"/>
          <w:sz w:val="24"/>
          <w:highlight w:val="green"/>
        </w:rPr>
        <w:t>can</w:t>
      </w:r>
      <w:r w:rsidRPr="00CB1B2A">
        <w:rPr>
          <w:sz w:val="16"/>
        </w:rPr>
        <w:t xml:space="preserve"> be as much as 24% in low- and middle-income countries; (2) implementation of a “grand convergence” in global health through </w:t>
      </w:r>
      <w:r w:rsidRPr="00195647">
        <w:rPr>
          <w:rStyle w:val="Emphasis"/>
          <w:sz w:val="24"/>
          <w:highlight w:val="green"/>
        </w:rPr>
        <w:t>scale-up</w:t>
      </w:r>
      <w:r w:rsidRPr="00CB1B2A">
        <w:rPr>
          <w:rStyle w:val="Emphasis"/>
          <w:sz w:val="24"/>
        </w:rPr>
        <w:t xml:space="preserve"> of </w:t>
      </w:r>
      <w:r w:rsidRPr="00195647">
        <w:rPr>
          <w:rStyle w:val="Emphasis"/>
          <w:sz w:val="24"/>
          <w:highlight w:val="green"/>
        </w:rPr>
        <w:t>health tech</w:t>
      </w:r>
      <w:r w:rsidRPr="00CB1B2A">
        <w:rPr>
          <w:rStyle w:val="Emphasis"/>
          <w:sz w:val="24"/>
        </w:rPr>
        <w:t>nologies</w:t>
      </w:r>
      <w:r w:rsidRPr="00CB1B2A">
        <w:rPr>
          <w:sz w:val="16"/>
        </w:rPr>
        <w:t xml:space="preserve"> </w:t>
      </w:r>
      <w:r w:rsidRPr="00195647">
        <w:rPr>
          <w:rStyle w:val="StyleUnderline"/>
          <w:sz w:val="24"/>
          <w:highlight w:val="green"/>
        </w:rPr>
        <w:t xml:space="preserve">and </w:t>
      </w:r>
      <w:r w:rsidRPr="00195647">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95647">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95647">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195647">
        <w:rPr>
          <w:rStyle w:val="StyleUnderline"/>
          <w:sz w:val="24"/>
          <w:highlight w:val="green"/>
        </w:rPr>
        <w:t>codevelopment</w:t>
      </w:r>
      <w:proofErr w:type="spellEnd"/>
      <w:r w:rsidRPr="00CB1B2A">
        <w:rPr>
          <w:sz w:val="16"/>
        </w:rPr>
        <w:t xml:space="preserve"> of lifesaving vaccines </w:t>
      </w:r>
      <w:r w:rsidRPr="00195647">
        <w:rPr>
          <w:rStyle w:val="StyleUnderline"/>
          <w:sz w:val="24"/>
          <w:highlight w:val="green"/>
        </w:rPr>
        <w:t>between scientists</w:t>
      </w:r>
      <w:r w:rsidRPr="00CB1B2A">
        <w:rPr>
          <w:sz w:val="16"/>
        </w:rPr>
        <w:t xml:space="preserve"> of different nations, but particularly </w:t>
      </w:r>
      <w:r w:rsidRPr="00195647">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95647">
        <w:rPr>
          <w:rStyle w:val="Emphasis"/>
          <w:sz w:val="24"/>
          <w:highlight w:val="green"/>
        </w:rPr>
        <w:t>openly contentious</w:t>
      </w:r>
      <w:r w:rsidRPr="00CB1B2A">
        <w:rPr>
          <w:rStyle w:val="Emphasis"/>
          <w:sz w:val="24"/>
        </w:rPr>
        <w:t xml:space="preserve"> international </w:t>
      </w:r>
      <w:r w:rsidRPr="00195647">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195647">
        <w:rPr>
          <w:rStyle w:val="StyleUnderline"/>
          <w:sz w:val="24"/>
          <w:highlight w:val="green"/>
        </w:rPr>
        <w:t>create</w:t>
      </w:r>
      <w:r w:rsidRPr="00195647">
        <w:rPr>
          <w:sz w:val="16"/>
          <w:highlight w:val="green"/>
        </w:rPr>
        <w:t xml:space="preserve"> </w:t>
      </w:r>
      <w:r w:rsidRPr="00195647">
        <w:rPr>
          <w:rStyle w:val="Emphasis"/>
          <w:sz w:val="24"/>
          <w:highlight w:val="green"/>
        </w:rPr>
        <w:t>new NTD tech</w:t>
      </w:r>
      <w:r w:rsidRPr="00CB1B2A">
        <w:rPr>
          <w:rStyle w:val="Emphasis"/>
          <w:sz w:val="24"/>
        </w:rPr>
        <w:t>nologies</w:t>
      </w:r>
      <w:r w:rsidRPr="00CB1B2A">
        <w:rPr>
          <w:sz w:val="16"/>
        </w:rPr>
        <w:t xml:space="preserve"> </w:t>
      </w:r>
      <w:r w:rsidRPr="00195647">
        <w:rPr>
          <w:rStyle w:val="StyleUnderline"/>
          <w:sz w:val="24"/>
          <w:highlight w:val="green"/>
        </w:rPr>
        <w:t>for</w:t>
      </w:r>
      <w:r w:rsidRPr="00CB1B2A">
        <w:rPr>
          <w:sz w:val="16"/>
        </w:rPr>
        <w:t xml:space="preserve"> some of </w:t>
      </w:r>
      <w:r w:rsidRPr="00195647">
        <w:rPr>
          <w:rStyle w:val="StyleUnderline"/>
          <w:sz w:val="24"/>
          <w:highlight w:val="green"/>
        </w:rPr>
        <w:t>the</w:t>
      </w:r>
      <w:r w:rsidRPr="00195647">
        <w:rPr>
          <w:sz w:val="16"/>
          <w:highlight w:val="green"/>
        </w:rPr>
        <w:t xml:space="preserve"> </w:t>
      </w:r>
      <w:r w:rsidRPr="00195647">
        <w:rPr>
          <w:rStyle w:val="Emphasis"/>
          <w:sz w:val="24"/>
          <w:highlight w:val="green"/>
        </w:rPr>
        <w:t>worst-off</w:t>
      </w:r>
      <w:r w:rsidRPr="00CB1B2A">
        <w:rPr>
          <w:rStyle w:val="Emphasis"/>
          <w:sz w:val="24"/>
        </w:rPr>
        <w:t xml:space="preserve"> </w:t>
      </w:r>
      <w:r w:rsidRPr="00CB1B2A">
        <w:rPr>
          <w:sz w:val="16"/>
        </w:rPr>
        <w:t xml:space="preserve">Muslim-majority </w:t>
      </w:r>
      <w:r w:rsidRPr="00195647">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124A77E7" w14:textId="77777777" w:rsidR="00CD5A29" w:rsidRDefault="00CD5A29" w:rsidP="00CD5A29">
      <w:pPr>
        <w:pStyle w:val="Heading4"/>
      </w:pPr>
      <w:r>
        <w:t>Solves hotspot escalation</w:t>
      </w:r>
    </w:p>
    <w:p w14:paraId="4DE689C5" w14:textId="77777777" w:rsidR="00CD5A29" w:rsidRPr="00CB1B2A" w:rsidRDefault="00CD5A29" w:rsidP="00CD5A29">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04034E4" w14:textId="77777777" w:rsidR="00CD5A29" w:rsidRPr="00CB1B2A" w:rsidRDefault="00CD5A29" w:rsidP="00CD5A29">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95647">
        <w:rPr>
          <w:rStyle w:val="StyleUnderline"/>
          <w:sz w:val="24"/>
          <w:highlight w:val="green"/>
        </w:rPr>
        <w:t xml:space="preserve">Instability from the </w:t>
      </w:r>
      <w:r w:rsidRPr="00195647">
        <w:rPr>
          <w:rStyle w:val="Emphasis"/>
          <w:sz w:val="24"/>
          <w:highlight w:val="green"/>
        </w:rPr>
        <w:t>Middle East</w:t>
      </w:r>
      <w:r w:rsidRPr="00195647">
        <w:rPr>
          <w:rStyle w:val="StyleUnderline"/>
          <w:sz w:val="24"/>
          <w:highlight w:val="green"/>
        </w:rPr>
        <w:t xml:space="preserve">, </w:t>
      </w:r>
      <w:r w:rsidRPr="00195647">
        <w:rPr>
          <w:rStyle w:val="Emphasis"/>
          <w:sz w:val="24"/>
          <w:highlight w:val="green"/>
        </w:rPr>
        <w:t>Caucasus</w:t>
      </w:r>
      <w:r w:rsidRPr="00195647">
        <w:rPr>
          <w:rStyle w:val="StyleUnderline"/>
          <w:sz w:val="24"/>
          <w:highlight w:val="green"/>
        </w:rPr>
        <w:t xml:space="preserve">, </w:t>
      </w:r>
      <w:r w:rsidRPr="00195647">
        <w:rPr>
          <w:rStyle w:val="Emphasis"/>
          <w:sz w:val="24"/>
          <w:highlight w:val="green"/>
        </w:rPr>
        <w:t>Africa</w:t>
      </w:r>
      <w:r w:rsidRPr="00195647">
        <w:rPr>
          <w:rStyle w:val="StyleUnderline"/>
          <w:sz w:val="24"/>
          <w:highlight w:val="green"/>
        </w:rPr>
        <w:t xml:space="preserve">, and </w:t>
      </w:r>
      <w:r w:rsidRPr="00195647">
        <w:rPr>
          <w:rStyle w:val="Emphasis"/>
          <w:sz w:val="24"/>
          <w:highlight w:val="green"/>
        </w:rPr>
        <w:t>Central America</w:t>
      </w:r>
      <w:r w:rsidRPr="00195647">
        <w:rPr>
          <w:rStyle w:val="StyleUnderline"/>
          <w:sz w:val="24"/>
          <w:highlight w:val="green"/>
        </w:rPr>
        <w:t xml:space="preserve"> to </w:t>
      </w:r>
      <w:r w:rsidRPr="00195647">
        <w:rPr>
          <w:rStyle w:val="Emphasis"/>
          <w:sz w:val="24"/>
          <w:highlight w:val="green"/>
        </w:rPr>
        <w:t>Asia</w:t>
      </w:r>
      <w:r w:rsidRPr="00195647">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95647">
        <w:rPr>
          <w:rStyle w:val="StyleUnderline"/>
          <w:sz w:val="24"/>
          <w:highlight w:val="green"/>
        </w:rPr>
        <w:t>in poor provision of</w:t>
      </w:r>
      <w:r w:rsidRPr="00CB1B2A">
        <w:rPr>
          <w:sz w:val="16"/>
        </w:rPr>
        <w:t xml:space="preserve">, or unequal access to essential services, such as water, food, shelter, </w:t>
      </w:r>
      <w:r w:rsidRPr="00195647">
        <w:rPr>
          <w:rStyle w:val="StyleUnderline"/>
          <w:sz w:val="24"/>
          <w:highlight w:val="green"/>
        </w:rPr>
        <w:t>health services</w:t>
      </w:r>
      <w:r w:rsidRPr="00CB1B2A">
        <w:rPr>
          <w:sz w:val="16"/>
        </w:rPr>
        <w:t xml:space="preserve">, education, and economic opportunity, </w:t>
      </w:r>
      <w:r w:rsidRPr="00195647">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95647">
        <w:rPr>
          <w:rStyle w:val="StyleUnderline"/>
          <w:sz w:val="24"/>
          <w:highlight w:val="green"/>
        </w:rPr>
        <w:t>become</w:t>
      </w:r>
      <w:r w:rsidRPr="00CB1B2A">
        <w:rPr>
          <w:sz w:val="16"/>
        </w:rPr>
        <w:t xml:space="preserve"> restless, demonstrate, can become </w:t>
      </w:r>
      <w:r w:rsidRPr="00195647">
        <w:rPr>
          <w:rStyle w:val="StyleUnderline"/>
          <w:sz w:val="24"/>
          <w:highlight w:val="green"/>
        </w:rPr>
        <w:t>violent and overthrow</w:t>
      </w:r>
      <w:r w:rsidRPr="00CB1B2A">
        <w:rPr>
          <w:sz w:val="16"/>
        </w:rPr>
        <w:t xml:space="preserve"> their </w:t>
      </w:r>
      <w:r w:rsidRPr="00195647">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95647">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95647">
        <w:rPr>
          <w:rStyle w:val="StyleUnderline"/>
          <w:sz w:val="24"/>
          <w:highlight w:val="green"/>
        </w:rPr>
        <w:t>save lives, decrease economic losses, reduce the need for</w:t>
      </w:r>
      <w:r w:rsidRPr="00CB1B2A">
        <w:rPr>
          <w:rStyle w:val="StyleUnderline"/>
          <w:sz w:val="24"/>
        </w:rPr>
        <w:t xml:space="preserve"> kinetic </w:t>
      </w:r>
      <w:r w:rsidRPr="00195647">
        <w:rPr>
          <w:rStyle w:val="StyleUnderline"/>
          <w:sz w:val="24"/>
          <w:highlight w:val="green"/>
        </w:rPr>
        <w:t>military op</w:t>
      </w:r>
      <w:r w:rsidRPr="00CB1B2A">
        <w:rPr>
          <w:rStyle w:val="StyleUnderline"/>
          <w:sz w:val="24"/>
        </w:rPr>
        <w:t>eration</w:t>
      </w:r>
      <w:r w:rsidRPr="00195647">
        <w:rPr>
          <w:rStyle w:val="StyleUnderline"/>
          <w:sz w:val="24"/>
          <w:highlight w:val="green"/>
        </w:rPr>
        <w:t>s, increase security cooperation, improve</w:t>
      </w:r>
      <w:r w:rsidRPr="00CB1B2A">
        <w:rPr>
          <w:rStyle w:val="StyleUnderline"/>
          <w:sz w:val="24"/>
        </w:rPr>
        <w:t xml:space="preserve"> diplomatic </w:t>
      </w:r>
      <w:r w:rsidRPr="00195647">
        <w:rPr>
          <w:rStyle w:val="StyleUnderline"/>
          <w:sz w:val="24"/>
          <w:highlight w:val="green"/>
        </w:rPr>
        <w:t>relations</w:t>
      </w:r>
      <w:r w:rsidRPr="00CB1B2A">
        <w:rPr>
          <w:rStyle w:val="StyleUnderline"/>
          <w:sz w:val="24"/>
        </w:rPr>
        <w:t xml:space="preserve">, encourage trade, </w:t>
      </w:r>
      <w:r w:rsidRPr="00195647">
        <w:rPr>
          <w:rStyle w:val="StyleUnderline"/>
          <w:sz w:val="24"/>
          <w:highlight w:val="green"/>
        </w:rPr>
        <w:t xml:space="preserve">and </w:t>
      </w:r>
      <w:r w:rsidRPr="00195647">
        <w:rPr>
          <w:rStyle w:val="Emphasis"/>
          <w:sz w:val="24"/>
          <w:highlight w:val="green"/>
        </w:rPr>
        <w:t xml:space="preserve">create the foundations for </w:t>
      </w:r>
      <w:proofErr w:type="spellStart"/>
      <w:r w:rsidRPr="00195647">
        <w:rPr>
          <w:rStyle w:val="Emphasis"/>
          <w:sz w:val="24"/>
          <w:highlight w:val="green"/>
        </w:rPr>
        <w:t>longterm</w:t>
      </w:r>
      <w:proofErr w:type="spellEnd"/>
      <w:r w:rsidRPr="00195647">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195647">
        <w:rPr>
          <w:rStyle w:val="StyleUnderline"/>
          <w:sz w:val="24"/>
          <w:highlight w:val="green"/>
        </w:rPr>
        <w:t>public health</w:t>
      </w:r>
      <w:r w:rsidRPr="00CB1B2A">
        <w:rPr>
          <w:sz w:val="16"/>
        </w:rPr>
        <w:t xml:space="preserve">, engineering, veterinary medicine, agronomy, and more. Their </w:t>
      </w:r>
      <w:r w:rsidRPr="00195647">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95647">
        <w:rPr>
          <w:rStyle w:val="StyleUnderline"/>
          <w:b/>
          <w:bCs/>
          <w:sz w:val="24"/>
          <w:highlight w:val="green"/>
        </w:rPr>
        <w:t>breeds corruption</w:t>
      </w:r>
      <w:r w:rsidRPr="00CB1B2A">
        <w:rPr>
          <w:rStyle w:val="StyleUnderline"/>
          <w:sz w:val="24"/>
        </w:rPr>
        <w:t xml:space="preserve">, poverty, poor health outcomes, spread of lethal diseases, gross </w:t>
      </w:r>
      <w:r w:rsidRPr="00195647">
        <w:rPr>
          <w:rStyle w:val="StyleUnderline"/>
          <w:b/>
          <w:bCs/>
          <w:sz w:val="24"/>
          <w:highlight w:val="green"/>
        </w:rPr>
        <w:t xml:space="preserve">human rights </w:t>
      </w:r>
      <w:proofErr w:type="gramStart"/>
      <w:r w:rsidRPr="00195647">
        <w:rPr>
          <w:rStyle w:val="StyleUnderline"/>
          <w:b/>
          <w:bCs/>
          <w:sz w:val="24"/>
          <w:highlight w:val="green"/>
        </w:rPr>
        <w:t>abuses</w:t>
      </w:r>
      <w:proofErr w:type="gramEnd"/>
      <w:r w:rsidRPr="00195647">
        <w:rPr>
          <w:rStyle w:val="StyleUnderline"/>
          <w:b/>
          <w:bCs/>
          <w:sz w:val="24"/>
          <w:highlight w:val="green"/>
        </w:rPr>
        <w:t xml:space="preserve"> and conflict</w:t>
      </w:r>
      <w:r w:rsidRPr="001948D4">
        <w:rPr>
          <w:rStyle w:val="StyleUnderline"/>
          <w:b/>
          <w:bCs/>
          <w:sz w:val="24"/>
        </w:rPr>
        <w:t xml:space="preserve">. This we have </w:t>
      </w:r>
      <w:r w:rsidRPr="00195647">
        <w:rPr>
          <w:rStyle w:val="StyleUnderline"/>
          <w:b/>
          <w:bCs/>
          <w:sz w:val="24"/>
          <w:highlight w:val="green"/>
        </w:rPr>
        <w:t>seen</w:t>
      </w:r>
      <w:r w:rsidRPr="001948D4">
        <w:rPr>
          <w:rStyle w:val="StyleUnderline"/>
          <w:b/>
          <w:bCs/>
          <w:sz w:val="24"/>
        </w:rPr>
        <w:t xml:space="preserve"> played out with grim efficiency </w:t>
      </w:r>
      <w:r w:rsidRPr="00195647">
        <w:rPr>
          <w:rStyle w:val="StyleUnderline"/>
          <w:b/>
          <w:bCs/>
          <w:sz w:val="24"/>
          <w:highlight w:val="green"/>
        </w:rPr>
        <w:t>in Afghanistan</w:t>
      </w:r>
      <w:r w:rsidRPr="001948D4">
        <w:rPr>
          <w:rStyle w:val="StyleUnderline"/>
          <w:b/>
          <w:bCs/>
          <w:sz w:val="24"/>
        </w:rPr>
        <w:t xml:space="preserve">, Pakistan, </w:t>
      </w:r>
      <w:r w:rsidRPr="00195647">
        <w:rPr>
          <w:rStyle w:val="StyleUnderline"/>
          <w:b/>
          <w:bCs/>
          <w:sz w:val="24"/>
          <w:highlight w:val="green"/>
        </w:rPr>
        <w:t>Iraq, Syria</w:t>
      </w:r>
      <w:r w:rsidRPr="001948D4">
        <w:rPr>
          <w:rStyle w:val="StyleUnderline"/>
          <w:b/>
          <w:bCs/>
          <w:sz w:val="24"/>
        </w:rPr>
        <w:t xml:space="preserve">, Sudan, Democratic Republic of the </w:t>
      </w:r>
      <w:r w:rsidRPr="00195647">
        <w:rPr>
          <w:rStyle w:val="StyleUnderline"/>
          <w:b/>
          <w:bCs/>
          <w:sz w:val="24"/>
          <w:highlight w:val="green"/>
        </w:rPr>
        <w:t>Congo</w:t>
      </w:r>
      <w:r w:rsidRPr="001948D4">
        <w:rPr>
          <w:rStyle w:val="StyleUnderline"/>
          <w:b/>
          <w:bCs/>
          <w:sz w:val="24"/>
        </w:rPr>
        <w:t xml:space="preserve">, Central African Republic, Libya, Yemen, </w:t>
      </w:r>
      <w:r w:rsidRPr="00195647">
        <w:rPr>
          <w:rStyle w:val="StyleUnderline"/>
          <w:b/>
          <w:bCs/>
          <w:sz w:val="24"/>
          <w:highlight w:val="green"/>
        </w:rPr>
        <w:t>Somalia</w:t>
      </w:r>
      <w:r w:rsidRPr="001948D4">
        <w:rPr>
          <w:rStyle w:val="StyleUnderline"/>
          <w:b/>
          <w:bCs/>
          <w:sz w:val="24"/>
        </w:rPr>
        <w:t xml:space="preserve">, Nigeria, Honduras, </w:t>
      </w:r>
      <w:r w:rsidRPr="00195647">
        <w:rPr>
          <w:rStyle w:val="StyleUnderline"/>
          <w:b/>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95647">
        <w:rPr>
          <w:rStyle w:val="StyleUnderline"/>
          <w:sz w:val="24"/>
          <w:highlight w:val="green"/>
        </w:rPr>
        <w:t>The U</w:t>
      </w:r>
      <w:r w:rsidRPr="00CB1B2A">
        <w:rPr>
          <w:rStyle w:val="StyleUnderline"/>
          <w:sz w:val="24"/>
        </w:rPr>
        <w:t xml:space="preserve">nited </w:t>
      </w:r>
      <w:r w:rsidRPr="00195647">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95647">
        <w:rPr>
          <w:rStyle w:val="StyleUnderline"/>
          <w:sz w:val="24"/>
          <w:highlight w:val="green"/>
        </w:rPr>
        <w:t xml:space="preserve">has an opportunity to </w:t>
      </w:r>
      <w:r w:rsidRPr="00195647">
        <w:rPr>
          <w:rStyle w:val="Emphasis"/>
          <w:sz w:val="24"/>
          <w:highlight w:val="green"/>
        </w:rPr>
        <w:t>exercise</w:t>
      </w:r>
      <w:r w:rsidRPr="00CB1B2A">
        <w:rPr>
          <w:rStyle w:val="Emphasis"/>
          <w:sz w:val="24"/>
        </w:rPr>
        <w:t xml:space="preserve"> its </w:t>
      </w:r>
      <w:r w:rsidRPr="00195647">
        <w:rPr>
          <w:rStyle w:val="Emphasis"/>
          <w:sz w:val="24"/>
          <w:highlight w:val="green"/>
        </w:rPr>
        <w:t>leadership</w:t>
      </w:r>
      <w:r w:rsidRPr="00195647">
        <w:rPr>
          <w:rStyle w:val="StyleUnderline"/>
          <w:sz w:val="24"/>
          <w:highlight w:val="green"/>
        </w:rPr>
        <w:t xml:space="preserve"> and </w:t>
      </w:r>
      <w:r w:rsidRPr="00195647">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7F450B3B" w14:textId="16CCD810" w:rsidR="00C83CAC" w:rsidRPr="00C83CAC" w:rsidRDefault="00CD5A29" w:rsidP="00C83CAC">
      <w:pPr>
        <w:pStyle w:val="Heading3"/>
      </w:pPr>
      <w:r>
        <w:t>1AC: Plan</w:t>
      </w:r>
    </w:p>
    <w:p w14:paraId="792CEA79" w14:textId="77777777" w:rsidR="00CD5A29" w:rsidRDefault="00CD5A29" w:rsidP="00CD5A29">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4B2C1E3D" w14:textId="77777777" w:rsidR="00CD5A29" w:rsidRPr="006C53E1" w:rsidRDefault="00CD5A29" w:rsidP="00CD5A29">
      <w:pPr>
        <w:pStyle w:val="Heading4"/>
      </w:pPr>
      <w:r>
        <w:t xml:space="preserve">The Plan </w:t>
      </w:r>
      <w:r>
        <w:rPr>
          <w:u w:val="single"/>
        </w:rPr>
        <w:t>solves Evergreening</w:t>
      </w:r>
      <w:r>
        <w:t>.</w:t>
      </w:r>
    </w:p>
    <w:p w14:paraId="7690F4C8" w14:textId="77777777" w:rsidR="00CD5A29" w:rsidRPr="005B38BB" w:rsidRDefault="00CD5A29" w:rsidP="00CD5A29">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20B88B4" w14:textId="4B899A94" w:rsidR="00CD5A29" w:rsidRDefault="00CD5A29" w:rsidP="00CD5A29">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w:t>
      </w:r>
      <w:proofErr w:type="gramStart"/>
      <w:r w:rsidRPr="00195647">
        <w:rPr>
          <w:b/>
          <w:bCs/>
          <w:highlight w:val="green"/>
          <w:u w:val="single"/>
        </w:rPr>
        <w:t>all of</w:t>
      </w:r>
      <w:proofErr w:type="gramEnd"/>
      <w:r w:rsidRPr="00195647">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 xml:space="preserve">legislative changes to the FDA’s drug approval </w:t>
      </w:r>
      <w:proofErr w:type="gramStart"/>
      <w:r w:rsidRPr="00195647">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76C8C6A" w14:textId="720A2FAD" w:rsidR="00C83CAC" w:rsidRDefault="00C83CAC" w:rsidP="00C83CAC">
      <w:pPr>
        <w:pStyle w:val="Heading4"/>
      </w:pPr>
      <w:r>
        <w:t xml:space="preserve">The plan requires countries to deliberate </w:t>
      </w:r>
      <w:r>
        <w:t>which is consistent under a standard of consistency with pragmatic deliberation</w:t>
      </w:r>
    </w:p>
    <w:p w14:paraId="78FC0584" w14:textId="77777777" w:rsidR="00C83CAC" w:rsidRPr="0072187F" w:rsidRDefault="00C83CAC" w:rsidP="00CD5A29">
      <w:pPr>
        <w:rPr>
          <w:sz w:val="16"/>
        </w:rPr>
      </w:pPr>
    </w:p>
    <w:p w14:paraId="1E68C972" w14:textId="691C6520" w:rsidR="00CD5A29" w:rsidRDefault="00CD5A29" w:rsidP="00CD5A29">
      <w:pPr>
        <w:pStyle w:val="Heading3"/>
      </w:pPr>
      <w:r>
        <w:t>1AC: Framework</w:t>
      </w:r>
    </w:p>
    <w:p w14:paraId="57827610" w14:textId="77777777" w:rsidR="00C83CAC" w:rsidRPr="0074015B" w:rsidRDefault="00C83CAC" w:rsidP="00C83CAC">
      <w:pPr>
        <w:pStyle w:val="Heading4"/>
        <w:rPr>
          <w:rFonts w:asciiTheme="minorHAnsi" w:hAnsiTheme="minorHAnsi" w:cstheme="minorHAnsi"/>
        </w:rPr>
      </w:pPr>
      <w:bookmarkStart w:id="0" w:name="_Hlk75787883"/>
      <w:r w:rsidRPr="0074015B">
        <w:rPr>
          <w:rFonts w:asciiTheme="minorHAnsi" w:hAnsiTheme="minorHAnsi" w:cstheme="minorHAnsi"/>
        </w:rPr>
        <w:t>The standard is maximizing expected well-being, or hedonistic act utilitarianism.</w:t>
      </w:r>
    </w:p>
    <w:p w14:paraId="42F8351B" w14:textId="77777777" w:rsidR="00C83CAC" w:rsidRPr="0074015B" w:rsidRDefault="00C83CAC" w:rsidP="00C83CAC">
      <w:pPr>
        <w:pStyle w:val="Heading4"/>
        <w:rPr>
          <w:rFonts w:asciiTheme="minorHAnsi" w:hAnsiTheme="minorHAnsi" w:cstheme="minorHAnsi"/>
          <w:bCs/>
          <w:u w:val="single"/>
        </w:rPr>
      </w:pPr>
      <w:r w:rsidRPr="0074015B">
        <w:rPr>
          <w:rFonts w:asciiTheme="minorHAnsi" w:hAnsiTheme="minorHAnsi" w:cstheme="minorHAnsi"/>
        </w:rPr>
        <w:t xml:space="preserve">1] </w:t>
      </w:r>
      <w:r w:rsidRPr="0074015B">
        <w:rPr>
          <w:rFonts w:asciiTheme="minorHAnsi" w:hAnsiTheme="minorHAnsi" w:cstheme="minorHAnsi"/>
          <w:u w:val="single"/>
        </w:rPr>
        <w:t>Neuroscience</w:t>
      </w:r>
      <w:r w:rsidRPr="0074015B">
        <w:rPr>
          <w:rFonts w:asciiTheme="minorHAnsi" w:hAnsiTheme="minorHAnsi" w:cstheme="minorHAnsi"/>
        </w:rPr>
        <w:t xml:space="preserve">- pleasure and pain </w:t>
      </w:r>
      <w:r w:rsidRPr="0074015B">
        <w:rPr>
          <w:rFonts w:asciiTheme="minorHAnsi" w:hAnsiTheme="minorHAnsi" w:cstheme="minorHAnsi"/>
          <w:i/>
        </w:rPr>
        <w:t>are</w:t>
      </w:r>
      <w:r w:rsidRPr="0074015B">
        <w:rPr>
          <w:rFonts w:asciiTheme="minorHAnsi" w:hAnsiTheme="minorHAnsi" w:cstheme="minorHAnsi"/>
        </w:rPr>
        <w:t xml:space="preserve"> intrinsic </w:t>
      </w:r>
      <w:r w:rsidRPr="0074015B">
        <w:rPr>
          <w:rFonts w:asciiTheme="minorHAnsi" w:hAnsiTheme="minorHAnsi" w:cstheme="minorHAnsi"/>
          <w:u w:val="single"/>
        </w:rPr>
        <w:t>value</w:t>
      </w:r>
      <w:r w:rsidRPr="0074015B">
        <w:rPr>
          <w:rFonts w:asciiTheme="minorHAnsi" w:hAnsiTheme="minorHAnsi" w:cstheme="minorHAnsi"/>
        </w:rPr>
        <w:t xml:space="preserve"> and </w:t>
      </w:r>
      <w:r w:rsidRPr="0074015B">
        <w:rPr>
          <w:rFonts w:asciiTheme="minorHAnsi" w:hAnsiTheme="minorHAnsi" w:cstheme="minorHAnsi"/>
          <w:u w:val="single"/>
        </w:rPr>
        <w:t>disvalue</w:t>
      </w:r>
      <w:r w:rsidRPr="0074015B">
        <w:rPr>
          <w:rFonts w:asciiTheme="minorHAnsi" w:hAnsiTheme="minorHAnsi" w:cstheme="minorHAnsi"/>
        </w:rPr>
        <w:t xml:space="preserve"> – everything else </w:t>
      </w:r>
      <w:r w:rsidRPr="0074015B">
        <w:rPr>
          <w:rFonts w:asciiTheme="minorHAnsi" w:hAnsiTheme="minorHAnsi" w:cstheme="minorHAnsi"/>
          <w:iCs w:val="0"/>
          <w:u w:val="single"/>
        </w:rPr>
        <w:t>regresses</w:t>
      </w:r>
      <w:r w:rsidRPr="0074015B">
        <w:rPr>
          <w:rFonts w:asciiTheme="minorHAnsi" w:hAnsiTheme="minorHAnsi" w:cstheme="minorHAnsi"/>
        </w:rPr>
        <w:t>.</w:t>
      </w:r>
    </w:p>
    <w:p w14:paraId="471A18DC" w14:textId="77777777" w:rsidR="00C83CAC" w:rsidRPr="0074015B" w:rsidRDefault="00C83CAC" w:rsidP="00C83CAC">
      <w:pPr>
        <w:rPr>
          <w:rFonts w:asciiTheme="minorHAnsi" w:hAnsiTheme="minorHAnsi" w:cstheme="minorHAnsi"/>
          <w:b/>
          <w:bCs/>
          <w:sz w:val="26"/>
        </w:rPr>
      </w:pPr>
      <w:r w:rsidRPr="0074015B">
        <w:rPr>
          <w:rStyle w:val="Style13ptBold"/>
          <w:rFonts w:asciiTheme="minorHAnsi" w:hAnsiTheme="minorHAnsi" w:cstheme="minorHAnsi"/>
        </w:rPr>
        <w:t xml:space="preserve">Blum et al. 18 </w:t>
      </w:r>
      <w:r w:rsidRPr="005A77BF">
        <w:rPr>
          <w:rFonts w:asciiTheme="minorHAnsi" w:hAnsiTheme="minorHAnsi" w:cstheme="minorHAnsi"/>
          <w:sz w:val="14"/>
          <w:szCs w:val="14"/>
        </w:rPr>
        <w:t xml:space="preserve">[Kenneth Blum, 1Department of Psychiatry, </w:t>
      </w:r>
      <w:proofErr w:type="spellStart"/>
      <w:r w:rsidRPr="005A77BF">
        <w:rPr>
          <w:rFonts w:asciiTheme="minorHAnsi" w:hAnsiTheme="minorHAnsi" w:cstheme="minorHAnsi"/>
          <w:sz w:val="14"/>
          <w:szCs w:val="14"/>
        </w:rPr>
        <w:t>Boonshoft</w:t>
      </w:r>
      <w:proofErr w:type="spellEnd"/>
      <w:r w:rsidRPr="005A77BF">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A77BF">
        <w:rPr>
          <w:rFonts w:asciiTheme="minorHAnsi" w:hAnsiTheme="minorHAnsi" w:cstheme="minorHAnsi"/>
          <w:sz w:val="14"/>
          <w:szCs w:val="14"/>
        </w:rPr>
        <w:t>Geneus</w:t>
      </w:r>
      <w:proofErr w:type="spellEnd"/>
      <w:r w:rsidRPr="005A77BF">
        <w:rPr>
          <w:rFonts w:asciiTheme="minorHAnsi" w:hAnsiTheme="minorHAnsi" w:cstheme="minorHAnsi"/>
          <w:sz w:val="14"/>
          <w:szCs w:val="14"/>
        </w:rPr>
        <w:t xml:space="preserve"> Health LLC, San Antonio, TX, USA 6Department of Addiction Research &amp; Therapy, </w:t>
      </w:r>
      <w:proofErr w:type="spellStart"/>
      <w:r w:rsidRPr="005A77BF">
        <w:rPr>
          <w:rFonts w:asciiTheme="minorHAnsi" w:hAnsiTheme="minorHAnsi" w:cstheme="minorHAnsi"/>
          <w:sz w:val="14"/>
          <w:szCs w:val="14"/>
        </w:rPr>
        <w:t>Nupathways</w:t>
      </w:r>
      <w:proofErr w:type="spellEnd"/>
      <w:r w:rsidRPr="005A77BF">
        <w:rPr>
          <w:rFonts w:asciiTheme="minorHAnsi" w:hAnsiTheme="minorHAnsi" w:cstheme="minorHAnsi"/>
          <w:sz w:val="14"/>
          <w:szCs w:val="14"/>
        </w:rPr>
        <w:t xml:space="preserve"> Inc., </w:t>
      </w:r>
      <w:proofErr w:type="spellStart"/>
      <w:r w:rsidRPr="005A77BF">
        <w:rPr>
          <w:rFonts w:asciiTheme="minorHAnsi" w:hAnsiTheme="minorHAnsi" w:cstheme="minorHAnsi"/>
          <w:sz w:val="14"/>
          <w:szCs w:val="14"/>
        </w:rPr>
        <w:t>Innsbrook</w:t>
      </w:r>
      <w:proofErr w:type="spellEnd"/>
      <w:r w:rsidRPr="005A77BF">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A77BF">
        <w:rPr>
          <w:rFonts w:asciiTheme="minorHAnsi" w:hAnsiTheme="minorHAnsi" w:cstheme="minorHAnsi"/>
          <w:sz w:val="14"/>
          <w:szCs w:val="14"/>
        </w:rPr>
        <w:t>Eötvös</w:t>
      </w:r>
      <w:proofErr w:type="spellEnd"/>
      <w:r w:rsidRPr="005A77BF">
        <w:rPr>
          <w:rFonts w:asciiTheme="minorHAnsi" w:hAnsiTheme="minorHAnsi" w:cstheme="minorHAnsi"/>
          <w:sz w:val="14"/>
          <w:szCs w:val="14"/>
        </w:rPr>
        <w:t xml:space="preserve"> </w:t>
      </w:r>
      <w:proofErr w:type="spellStart"/>
      <w:r w:rsidRPr="005A77BF">
        <w:rPr>
          <w:rFonts w:asciiTheme="minorHAnsi" w:hAnsiTheme="minorHAnsi" w:cstheme="minorHAnsi"/>
          <w:sz w:val="14"/>
          <w:szCs w:val="14"/>
        </w:rPr>
        <w:t>Loránd</w:t>
      </w:r>
      <w:proofErr w:type="spellEnd"/>
      <w:r w:rsidRPr="005A77BF">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5A77BF">
        <w:rPr>
          <w:rFonts w:asciiTheme="minorHAnsi" w:hAnsiTheme="minorHAnsi" w:cstheme="minorHAnsi"/>
          <w:sz w:val="14"/>
          <w:szCs w:val="14"/>
        </w:rPr>
        <w:t>Lederach</w:t>
      </w:r>
      <w:proofErr w:type="spellEnd"/>
      <w:r w:rsidRPr="005A77BF">
        <w:rPr>
          <w:rFonts w:asciiTheme="minorHAnsi" w:hAnsiTheme="minorHAnsi" w:cstheme="minorHAnsi"/>
          <w:sz w:val="14"/>
          <w:szCs w:val="14"/>
        </w:rPr>
        <w:t xml:space="preserve">, PA., USA 12National Human Genome Center at Howard University, Washington, DC., USA, Marjorie </w:t>
      </w:r>
      <w:proofErr w:type="spellStart"/>
      <w:r w:rsidRPr="005A77BF">
        <w:rPr>
          <w:rFonts w:asciiTheme="minorHAnsi" w:hAnsiTheme="minorHAnsi" w:cstheme="minorHAnsi"/>
          <w:sz w:val="14"/>
          <w:szCs w:val="14"/>
        </w:rPr>
        <w:t>Gondré</w:t>
      </w:r>
      <w:proofErr w:type="spellEnd"/>
      <w:r w:rsidRPr="005A77BF">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A77BF">
        <w:rPr>
          <w:rFonts w:asciiTheme="minorHAnsi" w:hAnsiTheme="minorHAnsi" w:cstheme="minorHAnsi"/>
          <w:sz w:val="14"/>
          <w:szCs w:val="14"/>
        </w:rPr>
        <w:t>Modestino</w:t>
      </w:r>
      <w:proofErr w:type="spellEnd"/>
      <w:r w:rsidRPr="005A77BF">
        <w:rPr>
          <w:rFonts w:asciiTheme="minorHAnsi" w:hAnsiTheme="minorHAnsi" w:cstheme="minorHAnsi"/>
          <w:sz w:val="14"/>
          <w:szCs w:val="14"/>
        </w:rPr>
        <w:t xml:space="preserve">, 14Department of Psychology, Curry College, Milton, MA, USA, Rajendra D </w:t>
      </w:r>
      <w:proofErr w:type="spellStart"/>
      <w:r w:rsidRPr="005A77BF">
        <w:rPr>
          <w:rFonts w:asciiTheme="minorHAnsi" w:hAnsiTheme="minorHAnsi" w:cstheme="minorHAnsi"/>
          <w:sz w:val="14"/>
          <w:szCs w:val="14"/>
        </w:rPr>
        <w:t>Badgaiyan</w:t>
      </w:r>
      <w:proofErr w:type="spellEnd"/>
      <w:r w:rsidRPr="005A77BF">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5A77BF">
          <w:rPr>
            <w:rStyle w:val="Hyperlink"/>
            <w:rFonts w:asciiTheme="minorHAnsi" w:hAnsiTheme="minorHAnsi" w:cstheme="minorHAnsi"/>
            <w:sz w:val="14"/>
            <w:szCs w:val="14"/>
          </w:rPr>
          <w:t>https://www.ncbi.nlm.nih.gov/pmc/articles/PMC6446569/</w:t>
        </w:r>
      </w:hyperlink>
      <w:r w:rsidRPr="005A77BF">
        <w:rPr>
          <w:rFonts w:asciiTheme="minorHAnsi" w:hAnsiTheme="minorHAnsi" w:cstheme="minorHAnsi"/>
          <w:sz w:val="14"/>
          <w:szCs w:val="14"/>
        </w:rPr>
        <w:t>] R.S.</w:t>
      </w:r>
    </w:p>
    <w:p w14:paraId="4F3897C6"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b/>
          <w:highlight w:val="green"/>
          <w:u w:val="single"/>
        </w:rPr>
        <w:t>Pleasure</w:t>
      </w:r>
      <w:r w:rsidRPr="0074015B">
        <w:rPr>
          <w:rFonts w:asciiTheme="minorHAnsi" w:hAnsiTheme="minorHAnsi" w:cstheme="minorHAnsi"/>
          <w:u w:val="single"/>
        </w:rPr>
        <w:t xml:space="preserve"> is not only</w:t>
      </w:r>
      <w:r w:rsidRPr="0074015B">
        <w:rPr>
          <w:rFonts w:asciiTheme="minorHAnsi" w:hAnsiTheme="minorHAnsi" w:cstheme="minorHAnsi"/>
          <w:sz w:val="16"/>
        </w:rPr>
        <w:t xml:space="preserve"> one of the three </w:t>
      </w:r>
      <w:r w:rsidRPr="0074015B">
        <w:rPr>
          <w:rFonts w:asciiTheme="minorHAnsi" w:hAnsiTheme="minorHAnsi" w:cstheme="minorHAnsi"/>
          <w:u w:val="single"/>
        </w:rPr>
        <w:t xml:space="preserve">primary reward </w:t>
      </w:r>
      <w:proofErr w:type="gramStart"/>
      <w:r w:rsidRPr="0074015B">
        <w:rPr>
          <w:rFonts w:asciiTheme="minorHAnsi" w:hAnsiTheme="minorHAnsi" w:cstheme="minorHAnsi"/>
          <w:u w:val="single"/>
        </w:rPr>
        <w:t>functions</w:t>
      </w:r>
      <w:proofErr w:type="gramEnd"/>
      <w:r w:rsidRPr="0074015B">
        <w:rPr>
          <w:rFonts w:asciiTheme="minorHAnsi" w:hAnsiTheme="minorHAnsi" w:cstheme="minorHAnsi"/>
          <w:sz w:val="16"/>
        </w:rPr>
        <w:t xml:space="preserve"> but </w:t>
      </w:r>
      <w:r w:rsidRPr="0074015B">
        <w:rPr>
          <w:rFonts w:asciiTheme="minorHAnsi" w:hAnsiTheme="minorHAnsi" w:cstheme="minorHAnsi"/>
          <w:u w:val="single"/>
        </w:rPr>
        <w:t xml:space="preserve">it also </w:t>
      </w:r>
      <w:r w:rsidRPr="0074015B">
        <w:rPr>
          <w:rFonts w:asciiTheme="minorHAnsi" w:hAnsiTheme="minorHAnsi" w:cstheme="minorHAnsi"/>
          <w:b/>
          <w:highlight w:val="green"/>
          <w:u w:val="single"/>
        </w:rPr>
        <w:t>defines reward.</w:t>
      </w:r>
      <w:r w:rsidRPr="0074015B">
        <w:rPr>
          <w:rFonts w:asciiTheme="minorHAnsi" w:hAnsiTheme="minorHAnsi" w:cstheme="minorHAnsi"/>
          <w:sz w:val="16"/>
        </w:rPr>
        <w:t xml:space="preserve"> As homeostasis explains the </w:t>
      </w:r>
      <w:r w:rsidRPr="0074015B">
        <w:rPr>
          <w:rFonts w:asciiTheme="minorHAnsi" w:hAnsiTheme="minorHAnsi" w:cstheme="minorHAnsi"/>
          <w:u w:val="single"/>
        </w:rPr>
        <w:t>functions of</w:t>
      </w:r>
      <w:r w:rsidRPr="0074015B">
        <w:rPr>
          <w:rFonts w:asciiTheme="minorHAnsi" w:hAnsiTheme="minorHAnsi" w:cstheme="minorHAnsi"/>
          <w:sz w:val="16"/>
        </w:rPr>
        <w:t xml:space="preserve"> only a limited number of </w:t>
      </w:r>
      <w:r w:rsidRPr="0074015B">
        <w:rPr>
          <w:rFonts w:asciiTheme="minorHAnsi" w:hAnsiTheme="minorHAnsi" w:cstheme="minorHAnsi"/>
          <w:u w:val="single"/>
        </w:rPr>
        <w:t>rewards, the</w:t>
      </w:r>
      <w:r w:rsidRPr="0074015B">
        <w:rPr>
          <w:rFonts w:asciiTheme="minorHAnsi" w:hAnsiTheme="minorHAnsi" w:cstheme="minorHAnsi"/>
          <w:sz w:val="16"/>
        </w:rPr>
        <w:t xml:space="preserve"> principal </w:t>
      </w:r>
      <w:r w:rsidRPr="0074015B">
        <w:rPr>
          <w:rFonts w:asciiTheme="minorHAnsi" w:hAnsiTheme="minorHAnsi" w:cstheme="minorHAnsi"/>
          <w:highlight w:val="green"/>
          <w:u w:val="single"/>
        </w:rPr>
        <w:t>reason why particular stimuli</w:t>
      </w:r>
      <w:r w:rsidRPr="0074015B">
        <w:rPr>
          <w:rFonts w:asciiTheme="minorHAnsi" w:hAnsiTheme="minorHAnsi" w:cstheme="minorHAnsi"/>
          <w:u w:val="single"/>
        </w:rPr>
        <w:t xml:space="preserve">, objects, events, situations, and activities </w:t>
      </w:r>
      <w:r w:rsidRPr="0074015B">
        <w:rPr>
          <w:rFonts w:asciiTheme="minorHAnsi" w:hAnsiTheme="minorHAnsi" w:cstheme="minorHAnsi"/>
          <w:highlight w:val="green"/>
          <w:u w:val="single"/>
        </w:rPr>
        <w:t>are rewarding</w:t>
      </w:r>
      <w:r w:rsidRPr="0074015B">
        <w:rPr>
          <w:rFonts w:asciiTheme="minorHAnsi" w:hAnsiTheme="minorHAnsi" w:cstheme="minorHAnsi"/>
          <w:sz w:val="16"/>
        </w:rPr>
        <w:t xml:space="preserve"> may be </w:t>
      </w:r>
      <w:r w:rsidRPr="0074015B">
        <w:rPr>
          <w:rFonts w:asciiTheme="minorHAnsi" w:hAnsiTheme="minorHAnsi" w:cstheme="minorHAnsi"/>
          <w:highlight w:val="green"/>
          <w:u w:val="single"/>
        </w:rPr>
        <w:t>due to pleasure.</w:t>
      </w:r>
      <w:r w:rsidRPr="0074015B">
        <w:rPr>
          <w:rFonts w:asciiTheme="minorHAnsi" w:hAnsiTheme="minorHAnsi" w:cstheme="minorHAnsi"/>
          <w:sz w:val="16"/>
        </w:rPr>
        <w:t xml:space="preserve"> This applies </w:t>
      </w:r>
      <w:proofErr w:type="gramStart"/>
      <w:r w:rsidRPr="0074015B">
        <w:rPr>
          <w:rFonts w:asciiTheme="minorHAnsi" w:hAnsiTheme="minorHAnsi" w:cstheme="minorHAnsi"/>
          <w:sz w:val="16"/>
        </w:rPr>
        <w:t>first of all</w:t>
      </w:r>
      <w:proofErr w:type="gramEnd"/>
      <w:r w:rsidRPr="0074015B">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74015B">
        <w:rPr>
          <w:rFonts w:asciiTheme="minorHAnsi" w:hAnsiTheme="minorHAnsi" w:cstheme="minorHAnsi"/>
          <w:u w:val="single"/>
        </w:rPr>
        <w:t>Pleasure, as the primary effect of rewards</w:t>
      </w:r>
      <w:r w:rsidRPr="0074015B">
        <w:rPr>
          <w:rFonts w:asciiTheme="minorHAnsi" w:hAnsiTheme="minorHAnsi" w:cstheme="minorHAnsi"/>
          <w:sz w:val="16"/>
        </w:rPr>
        <w:t xml:space="preserve">, drives the prime reward functions of learning, approach behavior, and decision making and </w:t>
      </w:r>
      <w:r w:rsidRPr="0074015B">
        <w:rPr>
          <w:rFonts w:asciiTheme="minorHAnsi" w:hAnsiTheme="minorHAnsi" w:cstheme="minorHAnsi"/>
          <w:highlight w:val="green"/>
          <w:u w:val="single"/>
        </w:rPr>
        <w:t xml:space="preserve">provides the </w:t>
      </w:r>
      <w:r w:rsidRPr="0074015B">
        <w:rPr>
          <w:rFonts w:asciiTheme="minorHAnsi" w:hAnsiTheme="minorHAnsi" w:cstheme="minorHAnsi"/>
          <w:b/>
          <w:highlight w:val="green"/>
          <w:u w:val="single"/>
        </w:rPr>
        <w:t>basis for hedonic theories</w:t>
      </w:r>
      <w:r w:rsidRPr="0074015B">
        <w:rPr>
          <w:rFonts w:asciiTheme="minorHAnsi" w:hAnsiTheme="minorHAnsi" w:cstheme="minorHAnsi"/>
          <w:highlight w:val="green"/>
          <w:u w:val="single"/>
        </w:rPr>
        <w:t xml:space="preserve"> of reward</w:t>
      </w:r>
      <w:r w:rsidRPr="0074015B">
        <w:rPr>
          <w:rFonts w:asciiTheme="minorHAnsi" w:hAnsiTheme="minorHAnsi" w:cstheme="minorHAnsi"/>
          <w:u w:val="single"/>
        </w:rPr>
        <w:t xml:space="preserve"> function. We are attracted by</w:t>
      </w:r>
      <w:r w:rsidRPr="0074015B">
        <w:rPr>
          <w:rFonts w:asciiTheme="minorHAnsi" w:hAnsiTheme="minorHAnsi" w:cstheme="minorHAnsi"/>
          <w:sz w:val="16"/>
        </w:rPr>
        <w:t xml:space="preserve"> most </w:t>
      </w:r>
      <w:r w:rsidRPr="0074015B">
        <w:rPr>
          <w:rFonts w:asciiTheme="minorHAnsi" w:hAnsiTheme="minorHAnsi" w:cstheme="minorHAnsi"/>
          <w:u w:val="single"/>
        </w:rPr>
        <w:t>rewards and exert intense efforts to obtain them</w:t>
      </w:r>
      <w:r w:rsidRPr="0074015B">
        <w:rPr>
          <w:rFonts w:asciiTheme="minorHAnsi" w:hAnsiTheme="minorHAnsi" w:cstheme="minorHAnsi"/>
          <w:sz w:val="16"/>
        </w:rPr>
        <w:t xml:space="preserve">, just </w:t>
      </w:r>
      <w:r w:rsidRPr="0074015B">
        <w:rPr>
          <w:rFonts w:asciiTheme="minorHAnsi" w:hAnsiTheme="minorHAnsi" w:cstheme="minorHAnsi"/>
          <w:u w:val="single"/>
        </w:rPr>
        <w:t>because they are enjoyable</w:t>
      </w:r>
      <w:r w:rsidRPr="0074015B">
        <w:rPr>
          <w:rFonts w:asciiTheme="minorHAnsi" w:hAnsiTheme="minorHAnsi" w:cstheme="minorHAnsi"/>
          <w:sz w:val="16"/>
        </w:rPr>
        <w:t xml:space="preserve"> [10]. </w:t>
      </w:r>
    </w:p>
    <w:p w14:paraId="49235754"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015B">
        <w:rPr>
          <w:rFonts w:asciiTheme="minorHAnsi" w:hAnsiTheme="minorHAnsi" w:cstheme="minorHAnsi"/>
          <w:u w:val="single"/>
        </w:rPr>
        <w:t>using both humans and detailed invasive brain analysis of animals has discovered some critical ways that the brain processes pleasure</w:t>
      </w:r>
      <w:r w:rsidRPr="0074015B">
        <w:rPr>
          <w:rFonts w:asciiTheme="minorHAnsi" w:hAnsiTheme="minorHAnsi" w:cstheme="minorHAnsi"/>
          <w:sz w:val="16"/>
        </w:rPr>
        <w:t xml:space="preserve"> [14]. </w:t>
      </w:r>
    </w:p>
    <w:p w14:paraId="6BDA0788"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u w:val="single"/>
        </w:rPr>
        <w:t>Pleasure as a hallmark of reward is sufficient for defining a reward</w:t>
      </w:r>
      <w:r w:rsidRPr="0074015B">
        <w:rPr>
          <w:rFonts w:asciiTheme="minorHAnsi" w:hAnsiTheme="minorHAnsi" w:cstheme="minorHAnsi"/>
          <w:sz w:val="16"/>
        </w:rPr>
        <w:t xml:space="preserve">, but it may not be necessary. </w:t>
      </w:r>
      <w:r w:rsidRPr="0074015B">
        <w:rPr>
          <w:rFonts w:asciiTheme="minorHAnsi" w:hAnsiTheme="minorHAnsi" w:cstheme="minorHAnsi"/>
          <w:u w:val="single"/>
        </w:rPr>
        <w:t>A reward may generate positive</w:t>
      </w:r>
      <w:r w:rsidRPr="0074015B">
        <w:rPr>
          <w:rFonts w:asciiTheme="minorHAnsi" w:hAnsiTheme="minorHAnsi" w:cstheme="minorHAnsi"/>
          <w:sz w:val="16"/>
        </w:rPr>
        <w:t xml:space="preserve"> learning and approach </w:t>
      </w:r>
      <w:r w:rsidRPr="0074015B">
        <w:rPr>
          <w:rFonts w:asciiTheme="minorHAnsi" w:hAnsiTheme="minorHAnsi" w:cstheme="minorHAnsi"/>
          <w:u w:val="single"/>
        </w:rPr>
        <w:t>behavior</w:t>
      </w:r>
      <w:r w:rsidRPr="0074015B">
        <w:rPr>
          <w:rFonts w:asciiTheme="minorHAnsi" w:hAnsiTheme="minorHAnsi" w:cstheme="minorHAnsi"/>
          <w:sz w:val="16"/>
        </w:rPr>
        <w:t xml:space="preserve"> simply </w:t>
      </w:r>
      <w:r w:rsidRPr="0074015B">
        <w:rPr>
          <w:rFonts w:asciiTheme="minorHAnsi" w:hAnsiTheme="minorHAnsi" w:cstheme="minorHAnsi"/>
          <w:u w:val="single"/>
        </w:rPr>
        <w:t>because it contains substances that are essential for body function.</w:t>
      </w:r>
      <w:r w:rsidRPr="0074015B">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65FDA54"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Evolutionary theories of pleasure: The love connection BO:D </w:t>
      </w:r>
    </w:p>
    <w:p w14:paraId="46478DF9"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Charles Darwin and other biological scientists that have examined the biological </w:t>
      </w:r>
      <w:r w:rsidRPr="0074015B">
        <w:rPr>
          <w:rFonts w:asciiTheme="minorHAnsi" w:hAnsiTheme="minorHAnsi" w:cstheme="minorHAnsi"/>
          <w:u w:val="single"/>
        </w:rPr>
        <w:t>evolution and its basic principles found</w:t>
      </w:r>
      <w:r w:rsidRPr="0074015B">
        <w:rPr>
          <w:rFonts w:asciiTheme="minorHAnsi" w:hAnsiTheme="minorHAnsi" w:cstheme="minorHAnsi"/>
          <w:sz w:val="16"/>
        </w:rPr>
        <w:t xml:space="preserve"> various </w:t>
      </w:r>
      <w:r w:rsidRPr="0074015B">
        <w:rPr>
          <w:rFonts w:asciiTheme="minorHAnsi" w:hAnsiTheme="minorHAnsi" w:cstheme="minorHAnsi"/>
          <w:u w:val="single"/>
        </w:rPr>
        <w:t>mechanisms that steer behavior and biological development.</w:t>
      </w:r>
      <w:r w:rsidRPr="0074015B">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21E71E8"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It is well established that modern biological theory conjectures that </w:t>
      </w:r>
      <w:r w:rsidRPr="0074015B">
        <w:rPr>
          <w:rFonts w:asciiTheme="minorHAnsi" w:hAnsiTheme="minorHAnsi" w:cstheme="minorHAnsi"/>
          <w:b/>
          <w:highlight w:val="green"/>
          <w:u w:val="single"/>
        </w:rPr>
        <w:t>organisms are</w:t>
      </w:r>
      <w:r w:rsidRPr="0074015B">
        <w:rPr>
          <w:rFonts w:asciiTheme="minorHAnsi" w:hAnsiTheme="minorHAnsi" w:cstheme="minorHAnsi"/>
          <w:u w:val="single"/>
        </w:rPr>
        <w:t xml:space="preserve"> the </w:t>
      </w:r>
      <w:r w:rsidRPr="0074015B">
        <w:rPr>
          <w:rFonts w:asciiTheme="minorHAnsi" w:hAnsiTheme="minorHAnsi" w:cstheme="minorHAnsi"/>
          <w:b/>
          <w:highlight w:val="green"/>
          <w:u w:val="single"/>
        </w:rPr>
        <w:t>result of evolutionary competition.</w:t>
      </w:r>
      <w:r w:rsidRPr="0074015B">
        <w:rPr>
          <w:rFonts w:asciiTheme="minorHAnsi" w:hAnsiTheme="minorHAnsi" w:cstheme="minorHAnsi"/>
          <w:sz w:val="16"/>
        </w:rPr>
        <w:t xml:space="preserve"> In fact, Richard </w:t>
      </w:r>
      <w:r w:rsidRPr="0074015B">
        <w:rPr>
          <w:rFonts w:asciiTheme="minorHAnsi" w:hAnsiTheme="minorHAnsi" w:cstheme="minorHAnsi"/>
          <w:u w:val="single"/>
        </w:rPr>
        <w:t>Dawkins stresses gene survival and propagation as the basic mechanism of life</w:t>
      </w:r>
      <w:r w:rsidRPr="0074015B">
        <w:rPr>
          <w:rFonts w:asciiTheme="minorHAnsi" w:hAnsiTheme="minorHAnsi" w:cstheme="minorHAnsi"/>
          <w:sz w:val="16"/>
        </w:rPr>
        <w:t xml:space="preserve"> [20]. Only genes that lead to </w:t>
      </w:r>
      <w:r w:rsidRPr="0074015B">
        <w:rPr>
          <w:rFonts w:asciiTheme="minorHAnsi" w:hAnsiTheme="minorHAnsi" w:cstheme="minorHAnsi"/>
          <w:u w:val="single"/>
        </w:rPr>
        <w:t>the fittest phenotype will make it.</w:t>
      </w:r>
      <w:r w:rsidRPr="0074015B">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4015B">
        <w:rPr>
          <w:rFonts w:asciiTheme="minorHAnsi" w:hAnsiTheme="minorHAnsi" w:cstheme="minorHAnsi"/>
          <w:u w:val="single"/>
        </w:rPr>
        <w:t xml:space="preserve">the ultimate, distal function of </w:t>
      </w:r>
      <w:r w:rsidRPr="0074015B">
        <w:rPr>
          <w:rFonts w:asciiTheme="minorHAnsi" w:hAnsiTheme="minorHAnsi" w:cstheme="minorHAnsi"/>
          <w:highlight w:val="green"/>
          <w:u w:val="single"/>
        </w:rPr>
        <w:t>rewards</w:t>
      </w:r>
      <w:r w:rsidRPr="0074015B">
        <w:rPr>
          <w:rFonts w:asciiTheme="minorHAnsi" w:hAnsiTheme="minorHAnsi" w:cstheme="minorHAnsi"/>
          <w:u w:val="single"/>
        </w:rPr>
        <w:t xml:space="preserve"> is to </w:t>
      </w:r>
      <w:r w:rsidRPr="0074015B">
        <w:rPr>
          <w:rFonts w:asciiTheme="minorHAnsi" w:hAnsiTheme="minorHAnsi" w:cstheme="minorHAnsi"/>
          <w:highlight w:val="green"/>
          <w:u w:val="single"/>
        </w:rPr>
        <w:t>increase</w:t>
      </w:r>
      <w:r w:rsidRPr="0074015B">
        <w:rPr>
          <w:rFonts w:asciiTheme="minorHAnsi" w:hAnsiTheme="minorHAnsi" w:cstheme="minorHAnsi"/>
          <w:u w:val="single"/>
        </w:rPr>
        <w:t xml:space="preserve"> evolutionary </w:t>
      </w:r>
      <w:r w:rsidRPr="0074015B">
        <w:rPr>
          <w:rFonts w:asciiTheme="minorHAnsi" w:hAnsiTheme="minorHAnsi" w:cstheme="minorHAnsi"/>
          <w:highlight w:val="green"/>
          <w:u w:val="single"/>
        </w:rPr>
        <w:t>fitness</w:t>
      </w:r>
      <w:r w:rsidRPr="0074015B">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504B311" w14:textId="77777777" w:rsidR="00C83CAC" w:rsidRPr="0074015B" w:rsidRDefault="00C83CAC" w:rsidP="00C83CAC">
      <w:pPr>
        <w:rPr>
          <w:rFonts w:asciiTheme="minorHAnsi" w:hAnsiTheme="minorHAnsi" w:cstheme="minorHAnsi"/>
          <w:sz w:val="16"/>
          <w:szCs w:val="16"/>
          <w:u w:val="single"/>
        </w:rPr>
      </w:pPr>
      <w:r w:rsidRPr="0074015B">
        <w:rPr>
          <w:rFonts w:asciiTheme="minorHAnsi" w:hAnsiTheme="minorHAnsi" w:cstheme="minorHAnsi"/>
          <w:u w:val="single"/>
        </w:rPr>
        <w:t>Behavioral reward functions have evolved to help individuals to survive and propagate their genes</w:t>
      </w:r>
      <w:r w:rsidRPr="0074015B">
        <w:rPr>
          <w:rFonts w:asciiTheme="minorHAnsi" w:hAnsiTheme="minorHAnsi" w:cstheme="minorHAnsi"/>
          <w:sz w:val="16"/>
        </w:rPr>
        <w:t xml:space="preserve">. Apparently, </w:t>
      </w:r>
      <w:r w:rsidRPr="0074015B">
        <w:rPr>
          <w:rFonts w:asciiTheme="minorHAnsi" w:hAnsiTheme="minorHAnsi" w:cstheme="minorHAnsi"/>
          <w:u w:val="single"/>
        </w:rPr>
        <w:t>people need to live well and long enough to reproduce.</w:t>
      </w:r>
      <w:r w:rsidRPr="0074015B">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015B">
        <w:rPr>
          <w:rFonts w:asciiTheme="minorHAnsi" w:hAnsiTheme="minorHAnsi" w:cstheme="minorHAnsi"/>
          <w:u w:val="single"/>
        </w:rPr>
        <w:t>any small edge will ultimately result in evolutionary advantage</w:t>
      </w:r>
      <w:r w:rsidRPr="0074015B">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015B">
        <w:rPr>
          <w:rFonts w:asciiTheme="minorHAnsi" w:hAnsiTheme="minorHAnsi" w:cstheme="minorHAnsi"/>
          <w:u w:val="single"/>
        </w:rPr>
        <w:t>Thus the distal reward function in gene propagation and evolutionary fitness defines the proximal reward functions that we see</w:t>
      </w:r>
      <w:r w:rsidRPr="0074015B">
        <w:rPr>
          <w:rFonts w:asciiTheme="minorHAnsi" w:hAnsiTheme="minorHAnsi" w:cstheme="minorHAnsi"/>
          <w:sz w:val="16"/>
        </w:rPr>
        <w:t xml:space="preserve"> in everyday behavior. </w:t>
      </w:r>
      <w:r w:rsidRPr="0074015B">
        <w:rPr>
          <w:rFonts w:asciiTheme="minorHAnsi" w:hAnsiTheme="minorHAnsi" w:cstheme="minorHAnsi"/>
          <w:u w:val="single"/>
        </w:rPr>
        <w:t xml:space="preserve">That is why </w:t>
      </w:r>
      <w:r w:rsidRPr="0074015B">
        <w:rPr>
          <w:rFonts w:asciiTheme="minorHAnsi" w:hAnsiTheme="minorHAnsi" w:cstheme="minorHAnsi"/>
          <w:highlight w:val="green"/>
          <w:u w:val="single"/>
        </w:rPr>
        <w:t>foods, drinks, mates, and offspring are rewarding.</w:t>
      </w:r>
    </w:p>
    <w:p w14:paraId="4056483A"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There have been theories linking pleasure as a required component of health benefits </w:t>
      </w:r>
      <w:proofErr w:type="spellStart"/>
      <w:r w:rsidRPr="0074015B">
        <w:rPr>
          <w:rFonts w:asciiTheme="minorHAnsi" w:hAnsiTheme="minorHAnsi" w:cstheme="minorHAnsi"/>
          <w:sz w:val="16"/>
        </w:rPr>
        <w:t>salutogenesis</w:t>
      </w:r>
      <w:proofErr w:type="spellEnd"/>
      <w:r w:rsidRPr="0074015B">
        <w:rPr>
          <w:rFonts w:asciiTheme="minorHAnsi" w:hAnsiTheme="minorHAnsi" w:cstheme="minorHAnsi"/>
          <w:sz w:val="16"/>
        </w:rPr>
        <w:t>, (</w:t>
      </w:r>
      <w:proofErr w:type="spellStart"/>
      <w:r w:rsidRPr="0074015B">
        <w:rPr>
          <w:rFonts w:asciiTheme="minorHAnsi" w:hAnsiTheme="minorHAnsi" w:cstheme="minorHAnsi"/>
          <w:sz w:val="16"/>
        </w:rPr>
        <w:t>salugenesis</w:t>
      </w:r>
      <w:proofErr w:type="spellEnd"/>
      <w:r w:rsidRPr="0074015B">
        <w:rPr>
          <w:rFonts w:asciiTheme="minorHAnsi" w:hAnsiTheme="minorHAnsi" w:cstheme="minorHAnsi"/>
          <w:sz w:val="16"/>
        </w:rPr>
        <w:t xml:space="preserve">). In essence, under these terms, </w:t>
      </w:r>
      <w:r w:rsidRPr="0074015B">
        <w:rPr>
          <w:rFonts w:asciiTheme="minorHAnsi" w:hAnsiTheme="minorHAnsi" w:cstheme="minorHAnsi"/>
          <w:u w:val="single"/>
        </w:rPr>
        <w:t>pleasure is described as a state or feeling of happiness and satisfaction resulting from an experience that one enjoys.</w:t>
      </w:r>
      <w:r w:rsidRPr="0074015B">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015B">
        <w:rPr>
          <w:rFonts w:asciiTheme="minorHAnsi" w:hAnsiTheme="minorHAnsi" w:cstheme="minorHAnsi"/>
          <w:sz w:val="16"/>
        </w:rPr>
        <w:t>morphinergic</w:t>
      </w:r>
      <w:proofErr w:type="spellEnd"/>
      <w:r w:rsidRPr="0074015B">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015B">
        <w:rPr>
          <w:rFonts w:asciiTheme="minorHAnsi" w:hAnsiTheme="minorHAnsi" w:cstheme="minorHAnsi"/>
          <w:sz w:val="16"/>
        </w:rPr>
        <w:t>hypodopaminergia</w:t>
      </w:r>
      <w:proofErr w:type="spellEnd"/>
      <w:r w:rsidRPr="0074015B">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4015B">
        <w:rPr>
          <w:rFonts w:asciiTheme="minorHAnsi" w:hAnsiTheme="minorHAnsi" w:cstheme="minorHAnsi"/>
          <w:sz w:val="16"/>
        </w:rPr>
        <w:t>Esch</w:t>
      </w:r>
      <w:proofErr w:type="spellEnd"/>
      <w:r w:rsidRPr="0074015B">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91DA3A0"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11B00B4"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Finding happiness is different between apes and humans </w:t>
      </w:r>
    </w:p>
    <w:p w14:paraId="53F6A91E"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015B">
        <w:rPr>
          <w:rFonts w:asciiTheme="minorHAnsi" w:hAnsiTheme="minorHAnsi" w:cstheme="minorHAnsi"/>
          <w:sz w:val="16"/>
        </w:rPr>
        <w:t>all of</w:t>
      </w:r>
      <w:proofErr w:type="gramEnd"/>
      <w:r w:rsidRPr="0074015B">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38C2D8CA"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Remarkably, there are </w:t>
      </w:r>
      <w:r w:rsidRPr="0074015B">
        <w:rPr>
          <w:rFonts w:asciiTheme="minorHAnsi" w:hAnsiTheme="minorHAnsi" w:cstheme="minorHAnsi"/>
          <w:u w:val="single"/>
        </w:rPr>
        <w:t>pathways for ordinary liking and pleasure</w:t>
      </w:r>
      <w:r w:rsidRPr="0074015B">
        <w:rPr>
          <w:rFonts w:asciiTheme="minorHAnsi" w:hAnsiTheme="minorHAnsi" w:cstheme="minorHAnsi"/>
          <w:sz w:val="16"/>
        </w:rPr>
        <w:t xml:space="preserve">, which </w:t>
      </w:r>
      <w:r w:rsidRPr="0074015B">
        <w:rPr>
          <w:rFonts w:asciiTheme="minorHAnsi" w:hAnsiTheme="minorHAnsi" w:cstheme="minorHAnsi"/>
          <w:u w:val="single"/>
        </w:rPr>
        <w:t>are limited in scope</w:t>
      </w:r>
      <w:r w:rsidRPr="0074015B">
        <w:rPr>
          <w:rFonts w:asciiTheme="minorHAnsi" w:hAnsiTheme="minorHAnsi" w:cstheme="minorHAnsi"/>
          <w:sz w:val="16"/>
        </w:rPr>
        <w:t xml:space="preserve"> as described above in this commentary. However, </w:t>
      </w:r>
      <w:r w:rsidRPr="0074015B">
        <w:rPr>
          <w:rFonts w:asciiTheme="minorHAnsi" w:hAnsiTheme="minorHAnsi" w:cstheme="minorHAnsi"/>
          <w:u w:val="single"/>
        </w:rPr>
        <w:t xml:space="preserve">there are </w:t>
      </w:r>
      <w:r w:rsidRPr="0074015B">
        <w:rPr>
          <w:rFonts w:asciiTheme="minorHAnsi" w:hAnsiTheme="minorHAnsi" w:cstheme="minorHAnsi"/>
          <w:b/>
          <w:highlight w:val="green"/>
          <w:u w:val="single"/>
        </w:rPr>
        <w:t>many brain regions</w:t>
      </w:r>
      <w:r w:rsidRPr="0074015B">
        <w:rPr>
          <w:rFonts w:asciiTheme="minorHAnsi" w:hAnsiTheme="minorHAnsi" w:cstheme="minorHAnsi"/>
          <w:sz w:val="16"/>
        </w:rPr>
        <w:t xml:space="preserve">, often termed hot and cold spots, </w:t>
      </w:r>
      <w:r w:rsidRPr="0074015B">
        <w:rPr>
          <w:rFonts w:asciiTheme="minorHAnsi" w:hAnsiTheme="minorHAnsi" w:cstheme="minorHAnsi"/>
          <w:u w:val="single"/>
        </w:rPr>
        <w:t xml:space="preserve">that significantly </w:t>
      </w:r>
      <w:r w:rsidRPr="0074015B">
        <w:rPr>
          <w:rFonts w:asciiTheme="minorHAnsi" w:hAnsiTheme="minorHAnsi" w:cstheme="minorHAnsi"/>
          <w:b/>
          <w:highlight w:val="green"/>
          <w:u w:val="single"/>
        </w:rPr>
        <w:t>modulate</w:t>
      </w:r>
      <w:r w:rsidRPr="0074015B">
        <w:rPr>
          <w:rFonts w:asciiTheme="minorHAnsi" w:hAnsiTheme="minorHAnsi" w:cstheme="minorHAnsi"/>
          <w:sz w:val="16"/>
        </w:rPr>
        <w:t xml:space="preserve"> (increase or decrease) </w:t>
      </w:r>
      <w:r w:rsidRPr="0074015B">
        <w:rPr>
          <w:rFonts w:asciiTheme="minorHAnsi" w:hAnsiTheme="minorHAnsi" w:cstheme="minorHAnsi"/>
          <w:u w:val="single"/>
        </w:rPr>
        <w:t xml:space="preserve">our </w:t>
      </w:r>
      <w:r w:rsidRPr="0074015B">
        <w:rPr>
          <w:rFonts w:asciiTheme="minorHAnsi" w:hAnsiTheme="minorHAnsi" w:cstheme="minorHAnsi"/>
          <w:b/>
          <w:highlight w:val="green"/>
          <w:u w:val="single"/>
        </w:rPr>
        <w:t>pleasure or</w:t>
      </w:r>
      <w:r w:rsidRPr="0074015B">
        <w:rPr>
          <w:rFonts w:asciiTheme="minorHAnsi" w:hAnsiTheme="minorHAnsi" w:cstheme="minorHAnsi"/>
          <w:u w:val="single"/>
        </w:rPr>
        <w:t xml:space="preserve"> even produce</w:t>
      </w:r>
      <w:r w:rsidRPr="0074015B">
        <w:rPr>
          <w:rFonts w:asciiTheme="minorHAnsi" w:hAnsiTheme="minorHAnsi" w:cstheme="minorHAnsi"/>
          <w:b/>
          <w:u w:val="single"/>
        </w:rPr>
        <w:t xml:space="preserve"> </w:t>
      </w:r>
      <w:r w:rsidRPr="0074015B">
        <w:rPr>
          <w:rFonts w:asciiTheme="minorHAnsi" w:hAnsiTheme="minorHAnsi" w:cstheme="minorHAnsi"/>
          <w:b/>
          <w:highlight w:val="green"/>
          <w:u w:val="single"/>
        </w:rPr>
        <w:t>the opposite</w:t>
      </w:r>
      <w:r w:rsidRPr="0074015B">
        <w:rPr>
          <w:rFonts w:asciiTheme="minorHAnsi" w:hAnsiTheme="minorHAnsi" w:cstheme="minorHAnsi"/>
          <w:sz w:val="16"/>
        </w:rPr>
        <w:t xml:space="preserve"> of pleasure— that is </w:t>
      </w:r>
      <w:r w:rsidRPr="0074015B">
        <w:rPr>
          <w:rFonts w:asciiTheme="minorHAnsi" w:hAnsiTheme="minorHAnsi" w:cstheme="minorHAnsi"/>
          <w:u w:val="single"/>
        </w:rPr>
        <w:t>disgust and fear</w:t>
      </w:r>
      <w:r w:rsidRPr="0074015B">
        <w:rPr>
          <w:rFonts w:asciiTheme="minorHAnsi" w:hAnsiTheme="minorHAnsi" w:cstheme="minorHAnsi"/>
          <w:sz w:val="16"/>
        </w:rPr>
        <w:t xml:space="preserve"> [39]. </w:t>
      </w:r>
      <w:r w:rsidRPr="0074015B">
        <w:rPr>
          <w:rFonts w:asciiTheme="minorHAnsi" w:hAnsiTheme="minorHAnsi" w:cstheme="minorHAnsi"/>
          <w:u w:val="single"/>
        </w:rPr>
        <w:t>One</w:t>
      </w:r>
      <w:r w:rsidRPr="0074015B">
        <w:rPr>
          <w:rFonts w:asciiTheme="minorHAnsi" w:hAnsiTheme="minorHAnsi" w:cstheme="minorHAnsi"/>
          <w:sz w:val="16"/>
        </w:rPr>
        <w:t xml:space="preserve"> specific </w:t>
      </w:r>
      <w:r w:rsidRPr="0074015B">
        <w:rPr>
          <w:rFonts w:asciiTheme="minorHAnsi" w:hAnsiTheme="minorHAnsi" w:cstheme="minorHAnsi"/>
          <w:u w:val="single"/>
        </w:rPr>
        <w:t>region</w:t>
      </w:r>
      <w:r w:rsidRPr="0074015B">
        <w:rPr>
          <w:rFonts w:asciiTheme="minorHAnsi" w:hAnsiTheme="minorHAnsi" w:cstheme="minorHAnsi"/>
          <w:sz w:val="16"/>
        </w:rPr>
        <w:t xml:space="preserve"> of the nucleus </w:t>
      </w:r>
      <w:proofErr w:type="spellStart"/>
      <w:r w:rsidRPr="0074015B">
        <w:rPr>
          <w:rFonts w:asciiTheme="minorHAnsi" w:hAnsiTheme="minorHAnsi" w:cstheme="minorHAnsi"/>
          <w:sz w:val="16"/>
        </w:rPr>
        <w:t>accumbens</w:t>
      </w:r>
      <w:proofErr w:type="spellEnd"/>
      <w:r w:rsidRPr="0074015B">
        <w:rPr>
          <w:rFonts w:asciiTheme="minorHAnsi" w:hAnsiTheme="minorHAnsi" w:cstheme="minorHAnsi"/>
          <w:sz w:val="16"/>
        </w:rPr>
        <w:t xml:space="preserve"> </w:t>
      </w:r>
      <w:r w:rsidRPr="0074015B">
        <w:rPr>
          <w:rFonts w:asciiTheme="minorHAnsi" w:hAnsiTheme="minorHAnsi" w:cstheme="minorHAnsi"/>
          <w:u w:val="single"/>
        </w:rPr>
        <w:t xml:space="preserve">is organized like a computer keyboard, with </w:t>
      </w:r>
      <w:proofErr w:type="gramStart"/>
      <w:r w:rsidRPr="0074015B">
        <w:rPr>
          <w:rFonts w:asciiTheme="minorHAnsi" w:hAnsiTheme="minorHAnsi" w:cstheme="minorHAnsi"/>
          <w:u w:val="single"/>
        </w:rPr>
        <w:t>particular stimulus</w:t>
      </w:r>
      <w:proofErr w:type="gramEnd"/>
      <w:r w:rsidRPr="0074015B">
        <w:rPr>
          <w:rFonts w:asciiTheme="minorHAnsi" w:hAnsiTheme="minorHAnsi" w:cstheme="minorHAnsi"/>
          <w:u w:val="single"/>
        </w:rPr>
        <w:t xml:space="preserve"> triggers in rows</w:t>
      </w:r>
      <w:r w:rsidRPr="0074015B">
        <w:rPr>
          <w:rFonts w:asciiTheme="minorHAnsi" w:hAnsiTheme="minorHAnsi" w:cstheme="minorHAnsi"/>
          <w:sz w:val="16"/>
        </w:rPr>
        <w:t xml:space="preserve">— producing an increase and decrease of pleasure and disgust. Moreover, </w:t>
      </w:r>
      <w:r w:rsidRPr="0074015B">
        <w:rPr>
          <w:rFonts w:asciiTheme="minorHAnsi" w:hAnsiTheme="minorHAnsi" w:cstheme="minorHAnsi"/>
          <w:u w:val="single"/>
        </w:rPr>
        <w:t>the cortex has unique roles in the cognitive evaluation of our feelings of pleasure</w:t>
      </w:r>
      <w:r w:rsidRPr="0074015B">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6037EA6"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Desire and reward centers </w:t>
      </w:r>
    </w:p>
    <w:p w14:paraId="6F1E61CC"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It is surprising that many different sources of pleasure activate the same circuits between the </w:t>
      </w:r>
      <w:proofErr w:type="spellStart"/>
      <w:r w:rsidRPr="0074015B">
        <w:rPr>
          <w:rFonts w:asciiTheme="minorHAnsi" w:hAnsiTheme="minorHAnsi" w:cstheme="minorHAnsi"/>
          <w:sz w:val="16"/>
        </w:rPr>
        <w:t>mesocorticolimbic</w:t>
      </w:r>
      <w:proofErr w:type="spellEnd"/>
      <w:r w:rsidRPr="0074015B">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B9AB17D"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4015B">
        <w:rPr>
          <w:rFonts w:asciiTheme="minorHAnsi" w:hAnsiTheme="minorHAnsi" w:cstheme="minorHAnsi"/>
          <w:sz w:val="16"/>
        </w:rPr>
        <w:t>accumbens</w:t>
      </w:r>
      <w:proofErr w:type="spellEnd"/>
      <w:r w:rsidRPr="0074015B">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4015B">
        <w:rPr>
          <w:rFonts w:asciiTheme="minorHAnsi" w:hAnsiTheme="minorHAnsi" w:cstheme="minorHAnsi"/>
          <w:sz w:val="16"/>
        </w:rPr>
        <w:t>accumbens</w:t>
      </w:r>
      <w:proofErr w:type="spellEnd"/>
      <w:r w:rsidRPr="0074015B">
        <w:rPr>
          <w:rFonts w:asciiTheme="minorHAnsi" w:hAnsiTheme="minorHAnsi" w:cstheme="minorHAnsi"/>
          <w:sz w:val="16"/>
        </w:rPr>
        <w:t xml:space="preserve"> (</w:t>
      </w:r>
      <w:proofErr w:type="spellStart"/>
      <w:r w:rsidRPr="0074015B">
        <w:rPr>
          <w:rFonts w:asciiTheme="minorHAnsi" w:hAnsiTheme="minorHAnsi" w:cstheme="minorHAnsi"/>
          <w:sz w:val="16"/>
        </w:rPr>
        <w:t>NAc</w:t>
      </w:r>
      <w:proofErr w:type="spellEnd"/>
      <w:r w:rsidRPr="0074015B">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4015B">
        <w:rPr>
          <w:rFonts w:asciiTheme="minorHAnsi" w:hAnsiTheme="minorHAnsi" w:cstheme="minorHAnsi"/>
          <w:sz w:val="16"/>
        </w:rPr>
        <w:t>NAc</w:t>
      </w:r>
      <w:proofErr w:type="spellEnd"/>
      <w:r w:rsidRPr="0074015B">
        <w:rPr>
          <w:rFonts w:asciiTheme="minorHAnsi" w:hAnsiTheme="minorHAnsi" w:cstheme="minorHAnsi"/>
          <w:sz w:val="16"/>
        </w:rPr>
        <w:t xml:space="preserve"> has spiny neurons that receive dopamine from the VTA and glutamate (a dopamine driver) from the hippocampus, </w:t>
      </w:r>
      <w:proofErr w:type="gramStart"/>
      <w:r w:rsidRPr="0074015B">
        <w:rPr>
          <w:rFonts w:asciiTheme="minorHAnsi" w:hAnsiTheme="minorHAnsi" w:cstheme="minorHAnsi"/>
          <w:sz w:val="16"/>
        </w:rPr>
        <w:t>amygdala</w:t>
      </w:r>
      <w:proofErr w:type="gramEnd"/>
      <w:r w:rsidRPr="0074015B">
        <w:rPr>
          <w:rFonts w:asciiTheme="minorHAnsi" w:hAnsiTheme="minorHAnsi" w:cstheme="minorHAnsi"/>
          <w:sz w:val="16"/>
        </w:rPr>
        <w:t xml:space="preserve"> and medial prefrontal cortex. Subsequently, the </w:t>
      </w:r>
      <w:proofErr w:type="spellStart"/>
      <w:r w:rsidRPr="0074015B">
        <w:rPr>
          <w:rFonts w:asciiTheme="minorHAnsi" w:hAnsiTheme="minorHAnsi" w:cstheme="minorHAnsi"/>
          <w:sz w:val="16"/>
        </w:rPr>
        <w:t>NAc</w:t>
      </w:r>
      <w:proofErr w:type="spellEnd"/>
      <w:r w:rsidRPr="0074015B">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015B">
        <w:rPr>
          <w:rFonts w:asciiTheme="minorHAnsi" w:hAnsiTheme="minorHAnsi" w:cstheme="minorHAnsi"/>
          <w:sz w:val="16"/>
        </w:rPr>
        <w:t>hypodopaminergia</w:t>
      </w:r>
      <w:proofErr w:type="spellEnd"/>
      <w:r w:rsidRPr="0074015B">
        <w:rPr>
          <w:rFonts w:asciiTheme="minorHAnsi" w:hAnsiTheme="minorHAnsi" w:cstheme="minorHAnsi"/>
          <w:sz w:val="16"/>
        </w:rPr>
        <w:t xml:space="preserve"> in the “Brain Reward Cascade” that contribute to addiction and compulsive behaviors [3,6,41]. </w:t>
      </w:r>
    </w:p>
    <w:p w14:paraId="7897F547"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Furthermore, ordinary </w:t>
      </w:r>
      <w:r w:rsidRPr="0074015B">
        <w:rPr>
          <w:rFonts w:asciiTheme="minorHAnsi" w:hAnsiTheme="minorHAnsi" w:cstheme="minorHAnsi"/>
          <w:u w:val="single"/>
        </w:rPr>
        <w:t>“</w:t>
      </w:r>
      <w:r w:rsidRPr="0074015B">
        <w:rPr>
          <w:rFonts w:asciiTheme="minorHAnsi" w:hAnsiTheme="minorHAnsi" w:cstheme="minorHAnsi"/>
          <w:highlight w:val="green"/>
          <w:u w:val="single"/>
        </w:rPr>
        <w:t>liking</w:t>
      </w:r>
      <w:r w:rsidRPr="0074015B">
        <w:rPr>
          <w:rFonts w:asciiTheme="minorHAnsi" w:hAnsiTheme="minorHAnsi" w:cstheme="minorHAnsi"/>
          <w:u w:val="single"/>
        </w:rPr>
        <w:t xml:space="preserve">” of </w:t>
      </w:r>
      <w:r w:rsidRPr="0074015B">
        <w:rPr>
          <w:rFonts w:asciiTheme="minorHAnsi" w:hAnsiTheme="minorHAnsi" w:cstheme="minorHAnsi"/>
          <w:highlight w:val="green"/>
          <w:u w:val="single"/>
        </w:rPr>
        <w:t>something</w:t>
      </w:r>
      <w:r w:rsidRPr="0074015B">
        <w:rPr>
          <w:rFonts w:asciiTheme="minorHAnsi" w:hAnsiTheme="minorHAnsi" w:cstheme="minorHAnsi"/>
          <w:u w:val="single"/>
        </w:rPr>
        <w:t xml:space="preserve">, or pure pleasure, is </w:t>
      </w:r>
      <w:r w:rsidRPr="0074015B">
        <w:rPr>
          <w:rFonts w:asciiTheme="minorHAnsi" w:hAnsiTheme="minorHAnsi" w:cstheme="minorHAnsi"/>
          <w:highlight w:val="green"/>
          <w:u w:val="single"/>
        </w:rPr>
        <w:t>represented by</w:t>
      </w:r>
      <w:r w:rsidRPr="0074015B">
        <w:rPr>
          <w:rFonts w:asciiTheme="minorHAnsi" w:hAnsiTheme="minorHAnsi" w:cstheme="minorHAnsi"/>
          <w:sz w:val="16"/>
        </w:rPr>
        <w:t xml:space="preserve"> small </w:t>
      </w:r>
      <w:r w:rsidRPr="0074015B">
        <w:rPr>
          <w:rFonts w:asciiTheme="minorHAnsi" w:hAnsiTheme="minorHAnsi" w:cstheme="minorHAnsi"/>
          <w:highlight w:val="green"/>
          <w:u w:val="single"/>
        </w:rPr>
        <w:t>regions</w:t>
      </w:r>
      <w:r w:rsidRPr="0074015B">
        <w:rPr>
          <w:rFonts w:asciiTheme="minorHAnsi" w:hAnsiTheme="minorHAnsi" w:cstheme="minorHAnsi"/>
          <w:sz w:val="16"/>
        </w:rPr>
        <w:t xml:space="preserve"> mainly </w:t>
      </w:r>
      <w:r w:rsidRPr="0074015B">
        <w:rPr>
          <w:rFonts w:asciiTheme="minorHAnsi" w:hAnsiTheme="minorHAnsi" w:cstheme="minorHAnsi"/>
          <w:highlight w:val="green"/>
          <w:u w:val="single"/>
        </w:rPr>
        <w:t>in the limbic system</w:t>
      </w:r>
      <w:r w:rsidRPr="0074015B">
        <w:rPr>
          <w:rFonts w:asciiTheme="minorHAnsi" w:hAnsiTheme="minorHAnsi" w:cstheme="minorHAnsi"/>
          <w:sz w:val="16"/>
        </w:rPr>
        <w:t xml:space="preserve"> (old reptilian part of the brain). These may be </w:t>
      </w:r>
      <w:r w:rsidRPr="0074015B">
        <w:rPr>
          <w:rFonts w:asciiTheme="minorHAnsi" w:hAnsiTheme="minorHAnsi" w:cstheme="minorHAnsi"/>
          <w:u w:val="single"/>
        </w:rPr>
        <w:t>part of larger neural circuits.</w:t>
      </w:r>
      <w:r w:rsidRPr="0074015B">
        <w:rPr>
          <w:rFonts w:asciiTheme="minorHAnsi" w:hAnsiTheme="minorHAnsi" w:cstheme="minorHAnsi"/>
          <w:sz w:val="16"/>
        </w:rPr>
        <w:t xml:space="preserve"> In Latin, </w:t>
      </w:r>
      <w:proofErr w:type="spellStart"/>
      <w:r w:rsidRPr="0074015B">
        <w:rPr>
          <w:rFonts w:asciiTheme="minorHAnsi" w:hAnsiTheme="minorHAnsi" w:cstheme="minorHAnsi"/>
          <w:sz w:val="16"/>
        </w:rPr>
        <w:t>hedus</w:t>
      </w:r>
      <w:proofErr w:type="spellEnd"/>
      <w:r w:rsidRPr="0074015B">
        <w:rPr>
          <w:rFonts w:asciiTheme="minorHAnsi" w:hAnsiTheme="minorHAnsi" w:cstheme="minorHAnsi"/>
          <w:sz w:val="16"/>
        </w:rPr>
        <w:t xml:space="preserve"> is the term for “sweet”; and in Greek, </w:t>
      </w:r>
      <w:proofErr w:type="spellStart"/>
      <w:r w:rsidRPr="0074015B">
        <w:rPr>
          <w:rFonts w:asciiTheme="minorHAnsi" w:hAnsiTheme="minorHAnsi" w:cstheme="minorHAnsi"/>
          <w:sz w:val="16"/>
        </w:rPr>
        <w:t>hodone</w:t>
      </w:r>
      <w:proofErr w:type="spellEnd"/>
      <w:r w:rsidRPr="0074015B">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8A9A225"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EBE614D" w14:textId="77777777" w:rsidR="00C83CAC" w:rsidRPr="0074015B" w:rsidRDefault="00C83CAC" w:rsidP="00C83CAC">
      <w:pPr>
        <w:rPr>
          <w:rFonts w:asciiTheme="minorHAnsi" w:hAnsiTheme="minorHAnsi" w:cstheme="minorHAnsi"/>
          <w:sz w:val="16"/>
        </w:rPr>
      </w:pPr>
      <w:proofErr w:type="gramStart"/>
      <w:r w:rsidRPr="0074015B">
        <w:rPr>
          <w:rFonts w:asciiTheme="minorHAnsi" w:hAnsiTheme="minorHAnsi" w:cstheme="minorHAnsi"/>
          <w:sz w:val="16"/>
        </w:rPr>
        <w:t>In an attempt to</w:t>
      </w:r>
      <w:proofErr w:type="gramEnd"/>
      <w:r w:rsidRPr="0074015B">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4015B">
        <w:rPr>
          <w:rFonts w:asciiTheme="minorHAnsi" w:hAnsiTheme="minorHAnsi" w:cstheme="minorHAnsi"/>
          <w:sz w:val="16"/>
        </w:rPr>
        <w:t>a majority of</w:t>
      </w:r>
      <w:proofErr w:type="gramEnd"/>
      <w:r w:rsidRPr="0074015B">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74015B">
        <w:rPr>
          <w:rFonts w:asciiTheme="minorHAnsi" w:hAnsiTheme="minorHAnsi" w:cstheme="minorHAnsi"/>
          <w:sz w:val="16"/>
        </w:rPr>
        <w:t>networks, and</w:t>
      </w:r>
      <w:proofErr w:type="gramEnd"/>
      <w:r w:rsidRPr="0074015B">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8A78431"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4015B">
        <w:rPr>
          <w:rFonts w:asciiTheme="minorHAnsi" w:hAnsiTheme="minorHAnsi" w:cstheme="minorHAnsi"/>
          <w:sz w:val="16"/>
        </w:rPr>
        <w:t>NAc</w:t>
      </w:r>
      <w:proofErr w:type="spellEnd"/>
      <w:r w:rsidRPr="0074015B">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74015B">
        <w:rPr>
          <w:rFonts w:asciiTheme="minorHAnsi" w:hAnsiTheme="minorHAnsi" w:cstheme="minorHAnsi"/>
          <w:sz w:val="16"/>
        </w:rPr>
        <w:t>being considered to be</w:t>
      </w:r>
      <w:proofErr w:type="gramEnd"/>
      <w:r w:rsidRPr="0074015B">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015B">
        <w:rPr>
          <w:rFonts w:asciiTheme="minorHAnsi" w:hAnsiTheme="minorHAnsi" w:cstheme="minorHAnsi"/>
          <w:sz w:val="16"/>
        </w:rPr>
        <w:t>), and</w:t>
      </w:r>
      <w:proofErr w:type="gramEnd"/>
      <w:r w:rsidRPr="0074015B">
        <w:rPr>
          <w:rFonts w:asciiTheme="minorHAnsi" w:hAnsiTheme="minorHAnsi" w:cstheme="minorHAnsi"/>
          <w:sz w:val="16"/>
        </w:rPr>
        <w:t xml:space="preserve"> may have an additive effect on vulnerability to various addictions [48]. In this regard, </w:t>
      </w:r>
      <w:proofErr w:type="spellStart"/>
      <w:r w:rsidRPr="0074015B">
        <w:rPr>
          <w:rFonts w:asciiTheme="minorHAnsi" w:hAnsiTheme="minorHAnsi" w:cstheme="minorHAnsi"/>
          <w:sz w:val="16"/>
        </w:rPr>
        <w:t>Vanyukov</w:t>
      </w:r>
      <w:proofErr w:type="spellEnd"/>
      <w:r w:rsidRPr="0074015B">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D870EA4"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1495DF4"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In essence, although nonhuman primate brains are </w:t>
      </w:r>
      <w:proofErr w:type="gramStart"/>
      <w:r w:rsidRPr="0074015B">
        <w:rPr>
          <w:rFonts w:asciiTheme="minorHAnsi" w:hAnsiTheme="minorHAnsi" w:cstheme="minorHAnsi"/>
          <w:sz w:val="16"/>
        </w:rPr>
        <w:t>similar to</w:t>
      </w:r>
      <w:proofErr w:type="gramEnd"/>
      <w:r w:rsidRPr="0074015B">
        <w:rPr>
          <w:rFonts w:asciiTheme="minorHAnsi" w:hAnsiTheme="minorHAnsi" w:cstheme="minorHAnsi"/>
          <w:sz w:val="16"/>
        </w:rPr>
        <w:t xml:space="preserve"> our own, the disparity between other primates and those of human cognitive abilities tells us that surface similarity is not the whole story. </w:t>
      </w:r>
      <w:r w:rsidRPr="0074015B">
        <w:rPr>
          <w:rFonts w:asciiTheme="minorHAnsi" w:hAnsiTheme="minorHAnsi" w:cstheme="minorHAnsi"/>
          <w:u w:val="single"/>
        </w:rPr>
        <w:t>Sousa et al.</w:t>
      </w:r>
      <w:r w:rsidRPr="0074015B">
        <w:rPr>
          <w:rFonts w:asciiTheme="minorHAnsi" w:hAnsiTheme="minorHAnsi" w:cstheme="minorHAnsi"/>
          <w:sz w:val="16"/>
        </w:rPr>
        <w:t xml:space="preserve"> [50] small case </w:t>
      </w:r>
      <w:r w:rsidRPr="0074015B">
        <w:rPr>
          <w:rFonts w:asciiTheme="minorHAnsi" w:hAnsiTheme="minorHAnsi" w:cstheme="minorHAnsi"/>
          <w:u w:val="single"/>
        </w:rPr>
        <w:t>found various differentially expressed genes, to associate with pleasure related systems.</w:t>
      </w:r>
      <w:r w:rsidRPr="0074015B">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6A63234"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4015B">
        <w:rPr>
          <w:rFonts w:asciiTheme="minorHAnsi" w:hAnsiTheme="minorHAnsi" w:cstheme="minorHAnsi"/>
          <w:sz w:val="16"/>
        </w:rPr>
        <w:t>Nenad</w:t>
      </w:r>
      <w:proofErr w:type="spellEnd"/>
      <w:r w:rsidRPr="0074015B">
        <w:rPr>
          <w:rFonts w:asciiTheme="minorHAnsi" w:hAnsiTheme="minorHAnsi" w:cstheme="minorHAnsi"/>
          <w:sz w:val="16"/>
        </w:rPr>
        <w:t xml:space="preserve"> </w:t>
      </w:r>
      <w:proofErr w:type="spellStart"/>
      <w:r w:rsidRPr="0074015B">
        <w:rPr>
          <w:rFonts w:asciiTheme="minorHAnsi" w:hAnsiTheme="minorHAnsi" w:cstheme="minorHAnsi"/>
          <w:sz w:val="16"/>
        </w:rPr>
        <w:t>Sestan</w:t>
      </w:r>
      <w:proofErr w:type="spellEnd"/>
      <w:r w:rsidRPr="0074015B">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015B">
        <w:rPr>
          <w:rFonts w:asciiTheme="minorHAnsi" w:hAnsiTheme="minorHAnsi" w:cstheme="minorHAnsi"/>
          <w:sz w:val="16"/>
        </w:rPr>
        <w:t>Sestan</w:t>
      </w:r>
      <w:proofErr w:type="spellEnd"/>
      <w:r w:rsidRPr="0074015B">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015B">
        <w:rPr>
          <w:rFonts w:asciiTheme="minorHAnsi" w:hAnsiTheme="minorHAnsi" w:cstheme="minorHAnsi"/>
          <w:highlight w:val="green"/>
          <w:u w:val="single"/>
        </w:rPr>
        <w:t>researchers examined</w:t>
      </w:r>
      <w:r w:rsidRPr="0074015B">
        <w:rPr>
          <w:rFonts w:asciiTheme="minorHAnsi" w:hAnsiTheme="minorHAnsi" w:cstheme="minorHAnsi"/>
          <w:u w:val="single"/>
        </w:rPr>
        <w:t xml:space="preserve"> 247 specimens of </w:t>
      </w:r>
      <w:r w:rsidRPr="0074015B">
        <w:rPr>
          <w:rFonts w:asciiTheme="minorHAnsi" w:hAnsiTheme="minorHAnsi" w:cstheme="minorHAnsi"/>
          <w:highlight w:val="green"/>
          <w:u w:val="single"/>
        </w:rPr>
        <w:t>neural tissue</w:t>
      </w:r>
      <w:r w:rsidRPr="0074015B">
        <w:rPr>
          <w:rFonts w:asciiTheme="minorHAnsi" w:hAnsiTheme="minorHAnsi" w:cstheme="minorHAnsi"/>
          <w:u w:val="single"/>
        </w:rPr>
        <w:t xml:space="preserve"> from six humans, five chimpanzees, and five macaque monkeys.</w:t>
      </w:r>
      <w:r w:rsidRPr="0074015B">
        <w:rPr>
          <w:rFonts w:asciiTheme="minorHAnsi" w:hAnsiTheme="minorHAnsi" w:cstheme="minorHAnsi"/>
          <w:sz w:val="16"/>
        </w:rPr>
        <w:t xml:space="preserve"> Moreover, these </w:t>
      </w:r>
      <w:r w:rsidRPr="0074015B">
        <w:rPr>
          <w:rFonts w:asciiTheme="minorHAnsi" w:hAnsiTheme="minorHAnsi" w:cstheme="minorHAnsi"/>
          <w:u w:val="single"/>
        </w:rPr>
        <w:t>investigators analyzed which genes were turned on or off in 16 regions of the brain.</w:t>
      </w:r>
      <w:r w:rsidRPr="0074015B">
        <w:rPr>
          <w:rFonts w:asciiTheme="minorHAnsi" w:hAnsiTheme="minorHAnsi" w:cstheme="minorHAnsi"/>
          <w:sz w:val="16"/>
        </w:rPr>
        <w:t xml:space="preserve"> While </w:t>
      </w:r>
      <w:r w:rsidRPr="0074015B">
        <w:rPr>
          <w:rFonts w:asciiTheme="minorHAnsi" w:hAnsiTheme="minorHAnsi" w:cstheme="minorHAnsi"/>
          <w:u w:val="single"/>
        </w:rPr>
        <w:t xml:space="preserve">the differences among species were subtle, </w:t>
      </w:r>
      <w:r w:rsidRPr="0074015B">
        <w:rPr>
          <w:rFonts w:asciiTheme="minorHAnsi" w:hAnsiTheme="minorHAnsi" w:cstheme="minorHAnsi"/>
          <w:b/>
          <w:highlight w:val="green"/>
          <w:u w:val="single"/>
        </w:rPr>
        <w:t>there was</w:t>
      </w:r>
      <w:r w:rsidRPr="0074015B">
        <w:rPr>
          <w:rFonts w:asciiTheme="minorHAnsi" w:hAnsiTheme="minorHAnsi" w:cstheme="minorHAnsi"/>
          <w:u w:val="single"/>
        </w:rPr>
        <w:t xml:space="preserve"> a </w:t>
      </w:r>
      <w:r w:rsidRPr="0074015B">
        <w:rPr>
          <w:rFonts w:asciiTheme="minorHAnsi" w:hAnsiTheme="minorHAnsi" w:cstheme="minorHAnsi"/>
          <w:b/>
          <w:highlight w:val="green"/>
          <w:u w:val="single"/>
        </w:rPr>
        <w:t>remarkable contrast in</w:t>
      </w:r>
      <w:r w:rsidRPr="0074015B">
        <w:rPr>
          <w:rFonts w:asciiTheme="minorHAnsi" w:hAnsiTheme="minorHAnsi" w:cstheme="minorHAnsi"/>
          <w:u w:val="single"/>
        </w:rPr>
        <w:t xml:space="preserve"> the</w:t>
      </w:r>
      <w:r w:rsidRPr="0074015B">
        <w:rPr>
          <w:rFonts w:asciiTheme="minorHAnsi" w:hAnsiTheme="minorHAnsi" w:cstheme="minorHAnsi"/>
          <w:b/>
          <w:u w:val="single"/>
        </w:rPr>
        <w:t xml:space="preserve"> </w:t>
      </w:r>
      <w:r w:rsidRPr="0074015B">
        <w:rPr>
          <w:rFonts w:asciiTheme="minorHAnsi" w:hAnsiTheme="minorHAnsi" w:cstheme="minorHAnsi"/>
          <w:b/>
          <w:highlight w:val="green"/>
          <w:u w:val="single"/>
        </w:rPr>
        <w:t>neocortices</w:t>
      </w:r>
      <w:r w:rsidRPr="0074015B">
        <w:rPr>
          <w:rFonts w:asciiTheme="minorHAnsi" w:hAnsiTheme="minorHAnsi" w:cstheme="minorHAnsi"/>
          <w:sz w:val="16"/>
        </w:rPr>
        <w:t xml:space="preserve">, specifically </w:t>
      </w:r>
      <w:r w:rsidRPr="0074015B">
        <w:rPr>
          <w:rFonts w:asciiTheme="minorHAnsi" w:hAnsiTheme="minorHAnsi" w:cstheme="minorHAnsi"/>
          <w:u w:val="single"/>
        </w:rPr>
        <w:t xml:space="preserve">in an </w:t>
      </w:r>
      <w:r w:rsidRPr="0074015B">
        <w:rPr>
          <w:rFonts w:asciiTheme="minorHAnsi" w:hAnsiTheme="minorHAnsi" w:cstheme="minorHAnsi"/>
          <w:highlight w:val="green"/>
          <w:u w:val="single"/>
        </w:rPr>
        <w:t>area of the brain</w:t>
      </w:r>
      <w:r w:rsidRPr="0074015B">
        <w:rPr>
          <w:rFonts w:asciiTheme="minorHAnsi" w:hAnsiTheme="minorHAnsi" w:cstheme="minorHAnsi"/>
          <w:u w:val="single"/>
        </w:rPr>
        <w:t xml:space="preserve"> that is much </w:t>
      </w:r>
      <w:r w:rsidRPr="0074015B">
        <w:rPr>
          <w:rFonts w:asciiTheme="minorHAnsi" w:hAnsiTheme="minorHAnsi" w:cstheme="minorHAnsi"/>
          <w:highlight w:val="green"/>
          <w:u w:val="single"/>
        </w:rPr>
        <w:t>more developed in humans</w:t>
      </w:r>
      <w:r w:rsidRPr="0074015B">
        <w:rPr>
          <w:rFonts w:asciiTheme="minorHAnsi" w:hAnsiTheme="minorHAnsi" w:cstheme="minorHAnsi"/>
          <w:u w:val="single"/>
        </w:rPr>
        <w:t xml:space="preserve"> than in chimpanzees.</w:t>
      </w:r>
      <w:r w:rsidRPr="0074015B">
        <w:rPr>
          <w:rFonts w:asciiTheme="minorHAnsi" w:hAnsiTheme="minorHAnsi" w:cstheme="minorHAnsi"/>
          <w:sz w:val="16"/>
        </w:rPr>
        <w:t xml:space="preserve"> In fact, these researchers found that a gene called </w:t>
      </w:r>
      <w:r w:rsidRPr="0074015B">
        <w:rPr>
          <w:rFonts w:asciiTheme="minorHAnsi" w:hAnsiTheme="minorHAnsi" w:cstheme="minorHAnsi"/>
          <w:u w:val="single"/>
        </w:rPr>
        <w:t xml:space="preserve">tyrosine hydroxylase (TH) for the enzyme, responsible </w:t>
      </w:r>
      <w:proofErr w:type="gramStart"/>
      <w:r w:rsidRPr="0074015B">
        <w:rPr>
          <w:rFonts w:asciiTheme="minorHAnsi" w:hAnsiTheme="minorHAnsi" w:cstheme="minorHAnsi"/>
          <w:u w:val="single"/>
        </w:rPr>
        <w:t>for the production of</w:t>
      </w:r>
      <w:proofErr w:type="gramEnd"/>
      <w:r w:rsidRPr="0074015B">
        <w:rPr>
          <w:rFonts w:asciiTheme="minorHAnsi" w:hAnsiTheme="minorHAnsi" w:cstheme="minorHAnsi"/>
          <w:u w:val="single"/>
        </w:rPr>
        <w:t xml:space="preserve"> dopamine</w:t>
      </w:r>
      <w:r w:rsidRPr="0074015B">
        <w:rPr>
          <w:rFonts w:asciiTheme="minorHAnsi" w:hAnsiTheme="minorHAnsi" w:cstheme="minorHAnsi"/>
          <w:sz w:val="16"/>
        </w:rPr>
        <w:t xml:space="preserve">, was </w:t>
      </w:r>
      <w:r w:rsidRPr="0074015B">
        <w:rPr>
          <w:rFonts w:asciiTheme="minorHAnsi" w:hAnsiTheme="minorHAnsi" w:cstheme="minorHAnsi"/>
          <w:u w:val="single"/>
        </w:rPr>
        <w:t>expressed in the neocortex of humans, but not chimpanzees.</w:t>
      </w:r>
      <w:r w:rsidRPr="0074015B">
        <w:rPr>
          <w:rFonts w:asciiTheme="minorHAnsi" w:hAnsiTheme="minorHAnsi" w:cstheme="minorHAnsi"/>
          <w:sz w:val="16"/>
        </w:rPr>
        <w:t xml:space="preserve"> As discussed earlier, </w:t>
      </w:r>
      <w:r w:rsidRPr="0074015B">
        <w:rPr>
          <w:rFonts w:asciiTheme="minorHAnsi" w:hAnsiTheme="minorHAnsi" w:cstheme="minorHAnsi"/>
          <w:u w:val="single"/>
        </w:rPr>
        <w:t>dopamine is</w:t>
      </w:r>
      <w:r w:rsidRPr="0074015B">
        <w:rPr>
          <w:rFonts w:asciiTheme="minorHAnsi" w:hAnsiTheme="minorHAnsi" w:cstheme="minorHAnsi"/>
          <w:sz w:val="16"/>
        </w:rPr>
        <w:t xml:space="preserve"> best </w:t>
      </w:r>
      <w:r w:rsidRPr="0074015B">
        <w:rPr>
          <w:rFonts w:asciiTheme="minorHAnsi" w:hAnsiTheme="minorHAnsi" w:cstheme="minorHAnsi"/>
          <w:u w:val="single"/>
        </w:rPr>
        <w:t>known for its</w:t>
      </w:r>
      <w:r w:rsidRPr="0074015B">
        <w:rPr>
          <w:rFonts w:asciiTheme="minorHAnsi" w:hAnsiTheme="minorHAnsi" w:cstheme="minorHAnsi"/>
          <w:sz w:val="16"/>
        </w:rPr>
        <w:t xml:space="preserve"> essential </w:t>
      </w:r>
      <w:r w:rsidRPr="0074015B">
        <w:rPr>
          <w:rFonts w:asciiTheme="minorHAnsi" w:hAnsiTheme="minorHAnsi" w:cstheme="minorHAnsi"/>
          <w:u w:val="single"/>
        </w:rPr>
        <w:t>role within the brain’s reward system; the</w:t>
      </w:r>
      <w:r w:rsidRPr="0074015B">
        <w:rPr>
          <w:rFonts w:asciiTheme="minorHAnsi" w:hAnsiTheme="minorHAnsi" w:cstheme="minorHAnsi"/>
          <w:sz w:val="16"/>
        </w:rPr>
        <w:t xml:space="preserve"> very </w:t>
      </w:r>
      <w:r w:rsidRPr="0074015B">
        <w:rPr>
          <w:rFonts w:asciiTheme="minorHAnsi" w:hAnsiTheme="minorHAnsi" w:cstheme="minorHAnsi"/>
          <w:u w:val="single"/>
        </w:rPr>
        <w:t>system that responds to everything from sex, to gambling, to food, and to addictive drugs.</w:t>
      </w:r>
      <w:r w:rsidRPr="0074015B">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74015B">
        <w:rPr>
          <w:rFonts w:asciiTheme="minorHAnsi" w:hAnsiTheme="minorHAnsi" w:cstheme="minorHAnsi"/>
          <w:sz w:val="16"/>
        </w:rPr>
        <w:t>schizophrenia</w:t>
      </w:r>
      <w:proofErr w:type="gramEnd"/>
      <w:r w:rsidRPr="0074015B">
        <w:rPr>
          <w:rFonts w:asciiTheme="minorHAnsi" w:hAnsiTheme="minorHAnsi" w:cstheme="minorHAnsi"/>
          <w:sz w:val="16"/>
        </w:rPr>
        <w:t xml:space="preserve"> and spectrum disorders such as autism and addiction or RDS. </w:t>
      </w:r>
    </w:p>
    <w:p w14:paraId="40E0E98E" w14:textId="77777777" w:rsidR="00C83CAC" w:rsidRPr="0074015B" w:rsidRDefault="00C83CAC" w:rsidP="00C83CAC">
      <w:pPr>
        <w:rPr>
          <w:rFonts w:asciiTheme="minorHAnsi" w:hAnsiTheme="minorHAnsi" w:cstheme="minorHAnsi"/>
          <w:sz w:val="16"/>
        </w:rPr>
      </w:pPr>
      <w:r w:rsidRPr="0074015B">
        <w:rPr>
          <w:rFonts w:asciiTheme="minorHAnsi" w:hAnsiTheme="minorHAnsi" w:cstheme="minorHAnsi"/>
          <w:sz w:val="16"/>
        </w:rPr>
        <w:t xml:space="preserve">Nora Volkow, the director of NIDA, pointed out that one alluring possibility is that the neurotransmitter </w:t>
      </w:r>
      <w:r w:rsidRPr="0074015B">
        <w:rPr>
          <w:rFonts w:asciiTheme="minorHAnsi" w:hAnsiTheme="minorHAnsi" w:cstheme="minorHAnsi"/>
          <w:highlight w:val="green"/>
          <w:u w:val="single"/>
        </w:rPr>
        <w:t>dopamine plays</w:t>
      </w:r>
      <w:r w:rsidRPr="0074015B">
        <w:rPr>
          <w:rFonts w:asciiTheme="minorHAnsi" w:hAnsiTheme="minorHAnsi" w:cstheme="minorHAnsi"/>
          <w:u w:val="single"/>
        </w:rPr>
        <w:t xml:space="preserve"> a substantial </w:t>
      </w:r>
      <w:r w:rsidRPr="0074015B">
        <w:rPr>
          <w:rFonts w:asciiTheme="minorHAnsi" w:hAnsiTheme="minorHAnsi" w:cstheme="minorHAnsi"/>
          <w:highlight w:val="green"/>
          <w:u w:val="single"/>
        </w:rPr>
        <w:t>role in</w:t>
      </w:r>
      <w:r w:rsidRPr="0074015B">
        <w:rPr>
          <w:rFonts w:asciiTheme="minorHAnsi" w:hAnsiTheme="minorHAnsi" w:cstheme="minorHAnsi"/>
          <w:u w:val="single"/>
        </w:rPr>
        <w:t xml:space="preserve"> humans’ </w:t>
      </w:r>
      <w:r w:rsidRPr="0074015B">
        <w:rPr>
          <w:rFonts w:asciiTheme="minorHAnsi" w:hAnsiTheme="minorHAnsi" w:cstheme="minorHAnsi"/>
          <w:highlight w:val="green"/>
          <w:u w:val="single"/>
        </w:rPr>
        <w:t>ability to pursue</w:t>
      </w:r>
      <w:r w:rsidRPr="0074015B">
        <w:rPr>
          <w:rFonts w:asciiTheme="minorHAnsi" w:hAnsiTheme="minorHAnsi" w:cstheme="minorHAnsi"/>
          <w:u w:val="single"/>
        </w:rPr>
        <w:t xml:space="preserve"> various </w:t>
      </w:r>
      <w:r w:rsidRPr="0074015B">
        <w:rPr>
          <w:rFonts w:asciiTheme="minorHAnsi" w:hAnsiTheme="minorHAnsi" w:cstheme="minorHAnsi"/>
          <w:highlight w:val="green"/>
          <w:u w:val="single"/>
        </w:rPr>
        <w:t>rewards that are</w:t>
      </w:r>
      <w:r w:rsidRPr="0074015B">
        <w:rPr>
          <w:rFonts w:asciiTheme="minorHAnsi" w:hAnsiTheme="minorHAnsi" w:cstheme="minorHAnsi"/>
          <w:u w:val="single"/>
        </w:rPr>
        <w:t xml:space="preserve"> perhaps months or even </w:t>
      </w:r>
      <w:r w:rsidRPr="0074015B">
        <w:rPr>
          <w:rFonts w:asciiTheme="minorHAnsi" w:hAnsiTheme="minorHAnsi" w:cstheme="minorHAnsi"/>
          <w:highlight w:val="green"/>
          <w:u w:val="single"/>
        </w:rPr>
        <w:t>years away</w:t>
      </w:r>
      <w:r w:rsidRPr="0074015B">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015B">
        <w:rPr>
          <w:rFonts w:asciiTheme="minorHAnsi" w:hAnsiTheme="minorHAnsi" w:cstheme="minorHAnsi"/>
          <w:sz w:val="16"/>
        </w:rPr>
        <w:t>alterlife</w:t>
      </w:r>
      <w:proofErr w:type="spellEnd"/>
      <w:r w:rsidRPr="0074015B">
        <w:rPr>
          <w:rFonts w:asciiTheme="minorHAnsi" w:hAnsiTheme="minorHAnsi" w:cstheme="minorHAnsi"/>
          <w:sz w:val="16"/>
        </w:rPr>
        <w:t xml:space="preserve">. </w:t>
      </w:r>
      <w:r w:rsidRPr="0074015B">
        <w:rPr>
          <w:rFonts w:asciiTheme="minorHAnsi" w:hAnsiTheme="minorHAnsi" w:cstheme="minorHAnsi"/>
          <w:u w:val="single"/>
        </w:rPr>
        <w:t>This may explain what often motivates people to work for things that have no apparent short-term benefit</w:t>
      </w:r>
      <w:r w:rsidRPr="0074015B">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015B">
        <w:rPr>
          <w:rFonts w:asciiTheme="minorHAnsi" w:hAnsiTheme="minorHAnsi" w:cstheme="minorHAnsi"/>
          <w:sz w:val="16"/>
        </w:rPr>
        <w:t>shilting</w:t>
      </w:r>
      <w:proofErr w:type="spellEnd"/>
      <w:r w:rsidRPr="0074015B">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F6CBF4F" w14:textId="77777777" w:rsidR="00C83CAC" w:rsidRPr="0074015B" w:rsidRDefault="00C83CAC" w:rsidP="00C83CAC">
      <w:pPr>
        <w:pStyle w:val="Heading4"/>
        <w:rPr>
          <w:rFonts w:asciiTheme="minorHAnsi" w:hAnsiTheme="minorHAnsi" w:cstheme="minorHAnsi"/>
        </w:rPr>
      </w:pPr>
      <w:r w:rsidRPr="0074015B">
        <w:rPr>
          <w:rFonts w:asciiTheme="minorHAnsi" w:hAnsiTheme="minorHAnsi" w:cstheme="minorHAnsi"/>
        </w:rPr>
        <w:t xml:space="preserve">2] Actor spec—governments must use util because they </w:t>
      </w:r>
      <w:r w:rsidRPr="0074015B">
        <w:rPr>
          <w:rFonts w:asciiTheme="minorHAnsi" w:hAnsiTheme="minorHAnsi" w:cstheme="minorHAnsi"/>
          <w:u w:val="single"/>
        </w:rPr>
        <w:t>don’t have intentions</w:t>
      </w:r>
      <w:r w:rsidRPr="0074015B">
        <w:rPr>
          <w:rFonts w:asciiTheme="minorHAnsi" w:hAnsiTheme="minorHAnsi" w:cstheme="minorHAnsi"/>
        </w:rPr>
        <w:t xml:space="preserve"> and are </w:t>
      </w:r>
      <w:r w:rsidRPr="0074015B">
        <w:rPr>
          <w:rFonts w:asciiTheme="minorHAnsi" w:hAnsiTheme="minorHAnsi" w:cstheme="minorHAnsi"/>
          <w:u w:val="single"/>
        </w:rPr>
        <w:t>constantly</w:t>
      </w:r>
      <w:r w:rsidRPr="0074015B">
        <w:rPr>
          <w:rFonts w:asciiTheme="minorHAnsi" w:hAnsiTheme="minorHAnsi" w:cstheme="minorHAnsi"/>
        </w:rPr>
        <w:t xml:space="preserve"> dealing with tradeoffs—outweighs since different agents have different obligations—takes out calc indicts since they are empirically denied. </w:t>
      </w:r>
    </w:p>
    <w:p w14:paraId="0CE5A6DD" w14:textId="62D0C86B" w:rsidR="00C83CAC" w:rsidRPr="0074015B" w:rsidRDefault="00C83CAC" w:rsidP="00C83CAC">
      <w:pPr>
        <w:pStyle w:val="Heading4"/>
      </w:pPr>
      <w:r w:rsidRPr="008A3562">
        <w:t>3]</w:t>
      </w:r>
      <w:r w:rsidRPr="00166E8E">
        <w:rPr>
          <w:rFonts w:asciiTheme="minorHAnsi" w:hAnsiTheme="minorHAnsi" w:cstheme="minorHAnsi"/>
          <w:color w:val="FF0000"/>
        </w:rPr>
        <w:t xml:space="preserve"> </w:t>
      </w:r>
      <w:r>
        <w:t>No intent-foresight distinction – if I foresee a consequence, then it becomes part of my deliberation since its intrinsic to my action</w:t>
      </w:r>
      <w:r w:rsidRPr="008A3562">
        <w:t xml:space="preserve"> </w:t>
      </w:r>
    </w:p>
    <w:p w14:paraId="613F13FF" w14:textId="6AE4FC7F" w:rsidR="00C83CAC" w:rsidRPr="0074015B" w:rsidRDefault="00C83CAC" w:rsidP="00C83CAC">
      <w:pPr>
        <w:pStyle w:val="Heading4"/>
        <w:rPr>
          <w:rFonts w:asciiTheme="minorHAnsi" w:hAnsiTheme="minorHAnsi" w:cstheme="minorHAnsi"/>
        </w:rPr>
      </w:pPr>
      <w:r>
        <w:rPr>
          <w:rFonts w:asciiTheme="minorHAnsi" w:hAnsiTheme="minorHAnsi" w:cstheme="minorHAnsi"/>
        </w:rPr>
        <w:t xml:space="preserve">4] </w:t>
      </w:r>
      <w:r w:rsidRPr="0074015B">
        <w:rPr>
          <w:rFonts w:asciiTheme="minorHAnsi" w:hAnsiTheme="minorHAnsi" w:cstheme="minorHAnsi"/>
        </w:rPr>
        <w:t>Impact calc – extinction outweighs</w:t>
      </w:r>
    </w:p>
    <w:p w14:paraId="4BEF01D1" w14:textId="77777777" w:rsidR="00C83CAC" w:rsidRPr="0074015B" w:rsidRDefault="00C83CAC" w:rsidP="00C83CAC">
      <w:pPr>
        <w:pStyle w:val="Heading4"/>
        <w:rPr>
          <w:rFonts w:asciiTheme="minorHAnsi" w:hAnsiTheme="minorHAnsi" w:cstheme="minorHAnsi"/>
        </w:rPr>
      </w:pPr>
      <w:r w:rsidRPr="0074015B">
        <w:rPr>
          <w:rFonts w:asciiTheme="minorHAnsi" w:hAnsiTheme="minorHAnsi" w:cstheme="minorHAnsi"/>
        </w:rPr>
        <w:t xml:space="preserve">A] </w:t>
      </w:r>
      <w:r w:rsidRPr="0074015B">
        <w:rPr>
          <w:rFonts w:asciiTheme="minorHAnsi" w:hAnsiTheme="minorHAnsi" w:cstheme="minorHAnsi"/>
          <w:u w:val="single"/>
        </w:rPr>
        <w:t>Reversibility</w:t>
      </w:r>
      <w:r w:rsidRPr="0074015B">
        <w:rPr>
          <w:rFonts w:asciiTheme="minorHAnsi" w:hAnsiTheme="minorHAnsi" w:cstheme="minorHAnsi"/>
        </w:rPr>
        <w:t>- it forecloses the alternative because we can’t improve society if we are all dead</w:t>
      </w:r>
    </w:p>
    <w:p w14:paraId="2B258326" w14:textId="77777777" w:rsidR="00C83CAC" w:rsidRPr="0074015B" w:rsidRDefault="00C83CAC" w:rsidP="00C83CAC">
      <w:pPr>
        <w:pStyle w:val="Heading4"/>
        <w:rPr>
          <w:rFonts w:asciiTheme="minorHAnsi" w:hAnsiTheme="minorHAnsi" w:cstheme="minorHAnsi"/>
        </w:rPr>
      </w:pPr>
      <w:r w:rsidRPr="0074015B">
        <w:rPr>
          <w:rFonts w:asciiTheme="minorHAnsi" w:hAnsiTheme="minorHAnsi" w:cstheme="minorHAnsi"/>
        </w:rPr>
        <w:t xml:space="preserve">B] </w:t>
      </w:r>
      <w:r w:rsidRPr="0074015B">
        <w:rPr>
          <w:rFonts w:asciiTheme="minorHAnsi" w:hAnsiTheme="minorHAnsi" w:cstheme="minorHAnsi"/>
          <w:u w:val="single"/>
        </w:rPr>
        <w:t>Structural violence</w:t>
      </w:r>
      <w:r w:rsidRPr="0074015B">
        <w:rPr>
          <w:rFonts w:asciiTheme="minorHAnsi" w:hAnsiTheme="minorHAnsi" w:cstheme="minorHAnsi"/>
        </w:rPr>
        <w:t xml:space="preserve">- death causes suffering because people can’t get access to resources and </w:t>
      </w:r>
      <w:proofErr w:type="gramStart"/>
      <w:r w:rsidRPr="0074015B">
        <w:rPr>
          <w:rFonts w:asciiTheme="minorHAnsi" w:hAnsiTheme="minorHAnsi" w:cstheme="minorHAnsi"/>
        </w:rPr>
        <w:t>basic necessities</w:t>
      </w:r>
      <w:proofErr w:type="gramEnd"/>
    </w:p>
    <w:p w14:paraId="59250293" w14:textId="77777777" w:rsidR="00C83CAC" w:rsidRPr="0074015B" w:rsidRDefault="00C83CAC" w:rsidP="00C83CAC">
      <w:pPr>
        <w:pStyle w:val="Heading4"/>
        <w:rPr>
          <w:rFonts w:asciiTheme="minorHAnsi" w:hAnsiTheme="minorHAnsi" w:cstheme="minorHAnsi"/>
        </w:rPr>
      </w:pPr>
      <w:r w:rsidRPr="0074015B">
        <w:rPr>
          <w:rFonts w:asciiTheme="minorHAnsi" w:hAnsiTheme="minorHAnsi" w:cstheme="minorHAnsi"/>
        </w:rPr>
        <w:t xml:space="preserve">C] </w:t>
      </w:r>
      <w:r w:rsidRPr="0074015B">
        <w:rPr>
          <w:rFonts w:asciiTheme="minorHAnsi" w:hAnsiTheme="minorHAnsi" w:cstheme="minorHAnsi"/>
          <w:u w:val="single"/>
        </w:rPr>
        <w:t>Objectivity</w:t>
      </w:r>
      <w:r w:rsidRPr="0074015B">
        <w:rPr>
          <w:rFonts w:asciiTheme="minorHAnsi" w:hAnsiTheme="minorHAnsi" w:cstheme="minorHAnsi"/>
        </w:rPr>
        <w:t>- body count is the most objective way to calculate impacts because comparing suffering is unethical</w:t>
      </w:r>
    </w:p>
    <w:p w14:paraId="7BE09CF6" w14:textId="77777777" w:rsidR="00C83CAC" w:rsidRDefault="00C83CAC" w:rsidP="00C83CAC">
      <w:pPr>
        <w:pStyle w:val="Heading4"/>
        <w:rPr>
          <w:rFonts w:asciiTheme="minorHAnsi" w:hAnsiTheme="minorHAnsi" w:cstheme="minorHAnsi"/>
        </w:rPr>
      </w:pPr>
      <w:r w:rsidRPr="0074015B">
        <w:rPr>
          <w:rFonts w:asciiTheme="minorHAnsi" w:hAnsiTheme="minorHAnsi" w:cstheme="minorHAnsi"/>
        </w:rPr>
        <w:t xml:space="preserve">D] </w:t>
      </w:r>
      <w:r w:rsidRPr="0074015B">
        <w:rPr>
          <w:rFonts w:asciiTheme="minorHAnsi" w:hAnsiTheme="minorHAnsi" w:cstheme="minorHAnsi"/>
          <w:u w:val="single"/>
        </w:rPr>
        <w:t>Uncertainty</w:t>
      </w:r>
      <w:r w:rsidRPr="0074015B">
        <w:rPr>
          <w:rFonts w:asciiTheme="minorHAnsi" w:hAnsiTheme="minorHAnsi" w:cstheme="minorHAnsi"/>
        </w:rPr>
        <w:t>- if we’re unsure about which interpretation of the world is true, we should preserve the world to keep debating about it</w:t>
      </w:r>
    </w:p>
    <w:p w14:paraId="72F28838" w14:textId="77777777" w:rsidR="00C83CAC" w:rsidRPr="008A3562" w:rsidRDefault="00C83CAC" w:rsidP="00C83CAC">
      <w:pPr>
        <w:pStyle w:val="Heading4"/>
        <w:rPr>
          <w:rFonts w:eastAsia="Times New Roman" w:cs="Calibri"/>
        </w:rPr>
      </w:pPr>
      <w:r>
        <w:t xml:space="preserve">E] </w:t>
      </w:r>
      <w:r>
        <w:rPr>
          <w:u w:val="single"/>
        </w:rPr>
        <w:t>Action</w:t>
      </w:r>
      <w:r>
        <w:t xml:space="preserve">- </w:t>
      </w:r>
      <w:r>
        <w:rPr>
          <w:rFonts w:eastAsia="Times New Roman" w:cs="Calibri"/>
        </w:rPr>
        <w:t>a</w:t>
      </w:r>
      <w:r w:rsidRPr="008D552A">
        <w:rPr>
          <w:rFonts w:eastAsia="Times New Roman" w:cs="Calibri"/>
        </w:rPr>
        <w:t>ction under one framework doesn’t preclude action under another. For example if I am a Utilitarian, I can still have an obligation under util, even if the aff is bad under Hobbes. This means that winning a framing issue doesn’t exclude my offense.</w:t>
      </w:r>
    </w:p>
    <w:bookmarkEnd w:id="0"/>
    <w:p w14:paraId="5D60BA1D" w14:textId="44061681" w:rsidR="00C83CAC" w:rsidRDefault="00C83CAC" w:rsidP="00C83CAC">
      <w:pPr>
        <w:pStyle w:val="Heading4"/>
      </w:pPr>
      <w:r>
        <w:t>F</w:t>
      </w:r>
      <w:r w:rsidRPr="00BE38E8">
        <w:t xml:space="preserve">] </w:t>
      </w:r>
      <w:r w:rsidRPr="00DA6A60">
        <w:rPr>
          <w:u w:val="single"/>
        </w:rPr>
        <w:t>Arithmetic</w:t>
      </w:r>
      <w:r w:rsidRPr="00DA6A60">
        <w:t>-</w:t>
      </w:r>
      <w:r w:rsidRPr="00BE38E8">
        <w:t xml:space="preserve"> extinction forecloses trillions of future lives – even if you assign barely assign them value, that’s still immense under any framework</w:t>
      </w:r>
    </w:p>
    <w:p w14:paraId="389A2283" w14:textId="77777777" w:rsidR="002808A2" w:rsidRPr="002808A2" w:rsidRDefault="002808A2" w:rsidP="002808A2"/>
    <w:p w14:paraId="4E79EFA0" w14:textId="38D2D949" w:rsidR="002808A2" w:rsidRDefault="002808A2" w:rsidP="002808A2">
      <w:pPr>
        <w:pStyle w:val="Heading4"/>
      </w:pPr>
      <w:r>
        <w:t xml:space="preserve">5] </w:t>
      </w:r>
      <w:r>
        <w:t xml:space="preserve">Interpretation: The negative must concede the affirmative framework if it is not morally </w:t>
      </w:r>
      <w:r w:rsidR="00391C21">
        <w:t>repugnant,</w:t>
      </w:r>
      <w:r>
        <w:t xml:space="preserve"> and the advocacy is topical and disclosed</w:t>
      </w:r>
    </w:p>
    <w:p w14:paraId="36EABE58" w14:textId="77777777" w:rsidR="002808A2" w:rsidRDefault="002808A2" w:rsidP="002808A2">
      <w:pPr>
        <w:pStyle w:val="Heading4"/>
      </w:pPr>
      <w:r>
        <w:t xml:space="preserve">Violation: it’s preemptive </w:t>
      </w:r>
    </w:p>
    <w:p w14:paraId="6694FB0D" w14:textId="77777777" w:rsidR="002808A2" w:rsidRDefault="002808A2" w:rsidP="002808A2">
      <w:pPr>
        <w:pStyle w:val="Heading4"/>
      </w:pPr>
      <w:r>
        <w:t>Prefer-</w:t>
      </w:r>
    </w:p>
    <w:p w14:paraId="7C700DB1" w14:textId="77777777" w:rsidR="002808A2" w:rsidRDefault="002808A2" w:rsidP="002808A2">
      <w:pPr>
        <w:pStyle w:val="Heading4"/>
      </w:pPr>
      <w:r>
        <w:t xml:space="preserve">1] </w:t>
      </w:r>
      <w:r w:rsidRPr="00677556">
        <w:rPr>
          <w:u w:val="single"/>
        </w:rPr>
        <w:t>Time skew</w:t>
      </w:r>
      <w:r>
        <w:t>- Winning the negative framework moots 6 minutes of 1AC offense – that outweighs on quantifiability and reversibility – I can’t get back time lost and it’s the only way to measure abuse</w:t>
      </w:r>
    </w:p>
    <w:p w14:paraId="71CA35AF" w14:textId="77777777" w:rsidR="002808A2" w:rsidRDefault="002808A2" w:rsidP="002808A2">
      <w:pPr>
        <w:pStyle w:val="Heading4"/>
      </w:pPr>
      <w:r>
        <w:t xml:space="preserve">2] </w:t>
      </w:r>
      <w:r w:rsidRPr="00677556">
        <w:rPr>
          <w:u w:val="single"/>
        </w:rPr>
        <w:t>Topic Ed</w:t>
      </w:r>
      <w:r>
        <w:t>- Every debate would just be a framework debate which means we never get access to core topic lit – that outweighs on time frame – we only have 2 months</w:t>
      </w:r>
    </w:p>
    <w:p w14:paraId="757A7A79" w14:textId="77777777" w:rsidR="002808A2" w:rsidRDefault="002808A2" w:rsidP="002808A2">
      <w:pPr>
        <w:pStyle w:val="Heading4"/>
      </w:pPr>
      <w:r>
        <w:t xml:space="preserve">1ac theory </w:t>
      </w:r>
      <w:proofErr w:type="spellStart"/>
      <w:r>
        <w:t>dtd</w:t>
      </w:r>
      <w:proofErr w:type="spellEnd"/>
      <w:r>
        <w:t xml:space="preserve"> and ci</w:t>
      </w:r>
    </w:p>
    <w:p w14:paraId="76B9768E" w14:textId="77777777" w:rsidR="002808A2" w:rsidRDefault="002808A2" w:rsidP="002808A2">
      <w:pPr>
        <w:pStyle w:val="Heading4"/>
      </w:pPr>
      <w:r>
        <w:t xml:space="preserve">1ac theory no </w:t>
      </w:r>
      <w:proofErr w:type="spellStart"/>
      <w:r>
        <w:t>rvis</w:t>
      </w:r>
      <w:proofErr w:type="spellEnd"/>
    </w:p>
    <w:p w14:paraId="07D69760" w14:textId="77777777" w:rsidR="002808A2" w:rsidRPr="002808A2" w:rsidRDefault="002808A2" w:rsidP="002808A2"/>
    <w:p w14:paraId="01606C0C" w14:textId="5CEE0998" w:rsidR="00CD5A29" w:rsidRDefault="00C83CAC" w:rsidP="00C83CAC">
      <w:pPr>
        <w:pStyle w:val="Heading3"/>
      </w:pPr>
      <w:r>
        <w:t>1AC: Underview</w:t>
      </w:r>
    </w:p>
    <w:p w14:paraId="7250799E" w14:textId="77777777" w:rsidR="00C83CAC" w:rsidRDefault="00C83CAC" w:rsidP="00C83CAC">
      <w:pPr>
        <w:pStyle w:val="Heading4"/>
      </w:pPr>
      <w:r>
        <w:t xml:space="preserve">1] 1AR theory is legit – anything else means </w:t>
      </w:r>
      <w:r w:rsidRPr="002E7A36">
        <w:rPr>
          <w:u w:val="single"/>
        </w:rPr>
        <w:t xml:space="preserve">infinite abuse </w:t>
      </w:r>
      <w:r>
        <w:t xml:space="preserve">– drop the debater, competing interps, no </w:t>
      </w:r>
      <w:proofErr w:type="spellStart"/>
      <w:r>
        <w:t>rvis</w:t>
      </w:r>
      <w:proofErr w:type="spellEnd"/>
      <w:r>
        <w:t xml:space="preserve"> and the highest layer of the round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p>
    <w:p w14:paraId="6F8DD54F" w14:textId="77777777" w:rsidR="00C83CAC" w:rsidRDefault="00C83CAC" w:rsidP="00C83CAC"/>
    <w:p w14:paraId="2F3D344E" w14:textId="0339AD81" w:rsidR="00C83CAC" w:rsidRDefault="00C83CAC" w:rsidP="00C83CAC">
      <w:pPr>
        <w:pStyle w:val="Heading4"/>
      </w:pPr>
      <w:r>
        <w:t>2</w:t>
      </w:r>
      <w:r>
        <w:t>] P and P affirm</w:t>
      </w:r>
    </w:p>
    <w:p w14:paraId="5A0C70DF" w14:textId="77777777" w:rsidR="00C83CAC" w:rsidRDefault="00C83CAC" w:rsidP="00C83CAC">
      <w:pPr>
        <w:pStyle w:val="Heading4"/>
      </w:pPr>
      <w:r>
        <w:t xml:space="preserve">A] </w:t>
      </w:r>
      <w:r w:rsidRPr="005A0D02">
        <w:rPr>
          <w:u w:val="single"/>
        </w:rPr>
        <w:t>Epistemics</w:t>
      </w:r>
      <w:r>
        <w:t xml:space="preserve"> – we wouldn’t be able to start a strand of reasoning since we’d have to question that reason. </w:t>
      </w:r>
    </w:p>
    <w:p w14:paraId="2A53015E" w14:textId="77777777" w:rsidR="00C83CAC" w:rsidRDefault="00C83CAC" w:rsidP="00C83CAC">
      <w:pPr>
        <w:pStyle w:val="Heading4"/>
      </w:pPr>
      <w:r>
        <w:t xml:space="preserve">B] </w:t>
      </w:r>
      <w:r w:rsidRPr="005A0D02">
        <w:rPr>
          <w:u w:val="single"/>
        </w:rPr>
        <w:t>Illogical</w:t>
      </w:r>
      <w:r>
        <w:t xml:space="preserve"> – presuming statements false is illogical since you can’t say things like P and ~P are both wrong. </w:t>
      </w:r>
    </w:p>
    <w:p w14:paraId="59F334BC" w14:textId="61DEFAFE" w:rsidR="00C83CAC" w:rsidRDefault="00C83CAC" w:rsidP="002808A2">
      <w:pPr>
        <w:pStyle w:val="Heading4"/>
      </w:pPr>
      <w:r>
        <w:t xml:space="preserve">C] </w:t>
      </w:r>
      <w:r w:rsidRPr="005A0D02">
        <w:t>Presuming</w:t>
      </w:r>
      <w:r>
        <w:t xml:space="preserve"> obligations is logically safer since it’s better to be supererogatory than fail to meet an obligation.</w:t>
      </w:r>
    </w:p>
    <w:p w14:paraId="32F2EF80" w14:textId="2FACFFF8" w:rsidR="00C83CAC" w:rsidRPr="00C83CAC" w:rsidRDefault="00C83CAC" w:rsidP="00C83CAC"/>
    <w:sectPr w:rsidR="00C83CAC" w:rsidRPr="00C83C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68008644224"/>
    <w:docVar w:name="VerbatimVersion" w:val="5.1"/>
  </w:docVars>
  <w:rsids>
    <w:rsidRoot w:val="00CD5A29"/>
    <w:rsid w:val="000139A3"/>
    <w:rsid w:val="00100833"/>
    <w:rsid w:val="00104529"/>
    <w:rsid w:val="00105942"/>
    <w:rsid w:val="00107396"/>
    <w:rsid w:val="00144A4C"/>
    <w:rsid w:val="00176AB0"/>
    <w:rsid w:val="00177B7D"/>
    <w:rsid w:val="0018322D"/>
    <w:rsid w:val="001B5776"/>
    <w:rsid w:val="001E527A"/>
    <w:rsid w:val="001F78CE"/>
    <w:rsid w:val="00251FC7"/>
    <w:rsid w:val="002808A2"/>
    <w:rsid w:val="002855A7"/>
    <w:rsid w:val="002B146A"/>
    <w:rsid w:val="002B5E17"/>
    <w:rsid w:val="00315690"/>
    <w:rsid w:val="00316B75"/>
    <w:rsid w:val="00325646"/>
    <w:rsid w:val="003460F2"/>
    <w:rsid w:val="0038158C"/>
    <w:rsid w:val="003902BA"/>
    <w:rsid w:val="00391C21"/>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4E53"/>
    <w:rsid w:val="00B4508F"/>
    <w:rsid w:val="00B55AD5"/>
    <w:rsid w:val="00B8057C"/>
    <w:rsid w:val="00BD6238"/>
    <w:rsid w:val="00BF593B"/>
    <w:rsid w:val="00BF773A"/>
    <w:rsid w:val="00BF7E81"/>
    <w:rsid w:val="00C13773"/>
    <w:rsid w:val="00C17CC8"/>
    <w:rsid w:val="00C83417"/>
    <w:rsid w:val="00C83CAC"/>
    <w:rsid w:val="00C9604F"/>
    <w:rsid w:val="00CA19AA"/>
    <w:rsid w:val="00CC5298"/>
    <w:rsid w:val="00CD5A2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D0B92"/>
  <w15:chartTrackingRefBased/>
  <w15:docId w15:val="{AD4C2B82-49D0-4F06-906C-5CE746E4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5A29"/>
    <w:rPr>
      <w:rFonts w:ascii="Calibri" w:hAnsi="Calibri"/>
    </w:rPr>
  </w:style>
  <w:style w:type="paragraph" w:styleId="Heading1">
    <w:name w:val="heading 1"/>
    <w:aliases w:val="Pocket"/>
    <w:basedOn w:val="Normal"/>
    <w:next w:val="Normal"/>
    <w:link w:val="Heading1Char"/>
    <w:qFormat/>
    <w:rsid w:val="00CD5A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5A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5A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CD5A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5A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A29"/>
  </w:style>
  <w:style w:type="character" w:customStyle="1" w:styleId="Heading1Char">
    <w:name w:val="Heading 1 Char"/>
    <w:aliases w:val="Pocket Char"/>
    <w:basedOn w:val="DefaultParagraphFont"/>
    <w:link w:val="Heading1"/>
    <w:rsid w:val="00CD5A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5A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D5A2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CD5A2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CD5A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5A2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S"/>
    <w:basedOn w:val="DefaultParagraphFont"/>
    <w:uiPriority w:val="6"/>
    <w:qFormat/>
    <w:rsid w:val="00CD5A29"/>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D5A29"/>
    <w:rPr>
      <w:color w:val="auto"/>
      <w:u w:val="none"/>
    </w:rPr>
  </w:style>
  <w:style w:type="character" w:styleId="FollowedHyperlink">
    <w:name w:val="FollowedHyperlink"/>
    <w:basedOn w:val="DefaultParagraphFont"/>
    <w:uiPriority w:val="99"/>
    <w:semiHidden/>
    <w:unhideWhenUsed/>
    <w:rsid w:val="00CD5A29"/>
    <w:rPr>
      <w:color w:val="auto"/>
      <w:u w:val="none"/>
    </w:rPr>
  </w:style>
  <w:style w:type="paragraph" w:customStyle="1" w:styleId="textbold">
    <w:name w:val="text bold"/>
    <w:basedOn w:val="Normal"/>
    <w:link w:val="Emphasis"/>
    <w:uiPriority w:val="7"/>
    <w:qFormat/>
    <w:rsid w:val="00CD5A2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19036</Words>
  <Characters>108508</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2021-09-26T14:04:00Z</dcterms:created>
  <dcterms:modified xsi:type="dcterms:W3CDTF">2021-09-26T14:42:00Z</dcterms:modified>
</cp:coreProperties>
</file>