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0F7E0" w14:textId="57B5D4B0" w:rsidR="002E5D95" w:rsidRDefault="002E5D95" w:rsidP="002E5D95">
      <w:pPr>
        <w:pStyle w:val="Heading2"/>
      </w:pPr>
      <w:r>
        <w:t xml:space="preserve">1AC TFA State </w:t>
      </w:r>
      <w:r w:rsidR="00CC1260">
        <w:t>Trips</w:t>
      </w:r>
    </w:p>
    <w:p w14:paraId="59E1F2A9" w14:textId="77777777" w:rsidR="002E5D95" w:rsidRDefault="002E5D95" w:rsidP="002E5D95">
      <w:pPr>
        <w:pStyle w:val="Heading3"/>
        <w:ind w:firstLine="720"/>
      </w:pPr>
      <w:r>
        <w:t>1AC: Plan</w:t>
      </w:r>
    </w:p>
    <w:p w14:paraId="4C2736A1" w14:textId="77777777" w:rsidR="002E5D95" w:rsidRDefault="002E5D95" w:rsidP="002E5D95">
      <w:pPr>
        <w:pStyle w:val="Heading4"/>
      </w:pPr>
      <w:r w:rsidRPr="005A48E1">
        <w:t>Resolved: In a democracy, a free press ought to prioritize objectivity over advocacy.</w:t>
      </w:r>
    </w:p>
    <w:p w14:paraId="17679449" w14:textId="77777777" w:rsidR="002E5D95" w:rsidRPr="005A48E1" w:rsidRDefault="002E5D95" w:rsidP="002E5D95">
      <w:pPr>
        <w:pStyle w:val="Heading4"/>
      </w:pPr>
      <w:r>
        <w:t xml:space="preserve">Objectivity is not the </w:t>
      </w:r>
      <w:r>
        <w:rPr>
          <w:u w:val="single"/>
        </w:rPr>
        <w:t>lack of bias</w:t>
      </w:r>
      <w:r>
        <w:t xml:space="preserve"> but Objectivity of </w:t>
      </w:r>
      <w:r>
        <w:rPr>
          <w:u w:val="single"/>
        </w:rPr>
        <w:t>methodology</w:t>
      </w:r>
      <w:r>
        <w:t xml:space="preserve">. </w:t>
      </w:r>
    </w:p>
    <w:p w14:paraId="7BB0672B" w14:textId="77777777" w:rsidR="002E5D95" w:rsidRPr="005A48E1" w:rsidRDefault="002E5D95" w:rsidP="002E5D95">
      <w:r w:rsidRPr="005A48E1">
        <w:rPr>
          <w:rStyle w:val="Style13ptBold"/>
        </w:rPr>
        <w:t>Jones 9</w:t>
      </w:r>
      <w:r w:rsidRPr="005A48E1">
        <w:t xml:space="preserve"> Alex Jones 9-15-2009 "An Argument Why Journalists Should Not Abandon Objectivity"</w:t>
      </w:r>
      <w:r>
        <w:t xml:space="preserve"> </w:t>
      </w:r>
      <w:hyperlink r:id="rId6"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3972D4BB" w14:textId="77777777" w:rsidR="002E5D95" w:rsidRPr="009B79A5" w:rsidRDefault="002E5D95" w:rsidP="002E5D95">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863AE1">
        <w:rPr>
          <w:rStyle w:val="Emphasis"/>
        </w:rPr>
        <w:t>as the</w:t>
      </w:r>
      <w:r w:rsidRPr="00863AE1">
        <w:rPr>
          <w:rStyle w:val="StyleUnderline"/>
        </w:rPr>
        <w:t xml:space="preserve"> American </w:t>
      </w:r>
      <w:r w:rsidRPr="00863AE1">
        <w:rPr>
          <w:rStyle w:val="Emphasis"/>
        </w:rPr>
        <w:t>journalistic standard was born of</w:t>
      </w:r>
      <w:r w:rsidRPr="00863AE1">
        <w:rPr>
          <w:rStyle w:val="StyleUnderline"/>
        </w:rPr>
        <w:t xml:space="preserve"> a</w:t>
      </w:r>
      <w:r w:rsidRPr="002B1835">
        <w:rPr>
          <w:rStyle w:val="StyleUnderline"/>
        </w:rPr>
        <w:t xml:space="preserve"> </w:t>
      </w:r>
      <w:r w:rsidRPr="002B1835">
        <w:rPr>
          <w:rStyle w:val="Emphasis"/>
          <w:highlight w:val="green"/>
          <w:bdr w:val="single" w:sz="18" w:space="0" w:color="auto"/>
        </w:rPr>
        <w:t xml:space="preserve">desire to have </w:t>
      </w:r>
      <w:r w:rsidRPr="00863AE1">
        <w:rPr>
          <w:rStyle w:val="Emphasis"/>
          <w:bdr w:val="single" w:sz="18" w:space="0" w:color="auto"/>
        </w:rPr>
        <w:t xml:space="preserve">a more </w:t>
      </w:r>
      <w:r w:rsidRPr="002B1835">
        <w:rPr>
          <w:rStyle w:val="Emphasis"/>
          <w:highlight w:val="green"/>
          <w:bdr w:val="single" w:sz="18" w:space="0" w:color="auto"/>
        </w:rPr>
        <w:t xml:space="preserve">scientific </w:t>
      </w:r>
      <w:r w:rsidRPr="00863AE1">
        <w:rPr>
          <w:rStyle w:val="Emphasis"/>
          <w:bdr w:val="single" w:sz="18" w:space="0" w:color="auto"/>
        </w:rPr>
        <w:t xml:space="preserve">way of </w:t>
      </w:r>
      <w:r w:rsidRPr="002B1835">
        <w:rPr>
          <w:rStyle w:val="Emphasis"/>
          <w:highlight w:val="green"/>
          <w:bdr w:val="single" w:sz="18" w:space="0" w:color="auto"/>
        </w:rPr>
        <w:t>approach</w:t>
      </w:r>
      <w:r w:rsidRPr="00863AE1">
        <w:rPr>
          <w:rStyle w:val="Emphasis"/>
          <w:bdr w:val="single" w:sz="18" w:space="0" w:color="auto"/>
        </w:rPr>
        <w:t>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2B1835">
        <w:rPr>
          <w:rStyle w:val="Emphasis"/>
          <w:highlight w:val="green"/>
        </w:rPr>
        <w:t>has to</w:t>
      </w:r>
      <w:proofErr w:type="gramEnd"/>
      <w:r w:rsidRPr="002B1835">
        <w:rPr>
          <w:rStyle w:val="Emphasis"/>
          <w:highlight w:val="green"/>
        </w:rPr>
        <w:t xml:space="preserve">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9B79A5">
        <w:rPr>
          <w:rStyle w:val="Emphasis"/>
        </w:rPr>
        <w:t xml:space="preserve">and challenged </w:t>
      </w:r>
      <w:r w:rsidRPr="002B1835">
        <w:rPr>
          <w:rStyle w:val="Emphasis"/>
          <w:highlight w:val="green"/>
        </w:rPr>
        <w:t xml:space="preserve">by gathering </w:t>
      </w:r>
      <w:r w:rsidRPr="009B79A5">
        <w:rPr>
          <w:rStyle w:val="Emphasis"/>
        </w:rPr>
        <w:t xml:space="preserve">facts and </w:t>
      </w:r>
      <w:r w:rsidRPr="002B1835">
        <w:rPr>
          <w:rStyle w:val="Emphasis"/>
          <w:highlight w:val="green"/>
        </w:rPr>
        <w:t>info</w:t>
      </w:r>
      <w:r w:rsidRPr="009B79A5">
        <w:rPr>
          <w:rStyle w:val="Emphasis"/>
        </w:rPr>
        <w:t xml:space="preserve">rmation </w:t>
      </w:r>
      <w:r w:rsidRPr="002B1835">
        <w:rPr>
          <w:rStyle w:val="Emphasis"/>
          <w:highlight w:val="green"/>
        </w:rPr>
        <w:t xml:space="preserve">that will </w:t>
      </w:r>
      <w:r w:rsidRPr="009B79A5">
        <w:rPr>
          <w:rStyle w:val="Emphasis"/>
        </w:rPr>
        <w:t xml:space="preserve">either </w:t>
      </w:r>
      <w:r w:rsidRPr="002B1835">
        <w:rPr>
          <w:rStyle w:val="Emphasis"/>
          <w:highlight w:val="green"/>
        </w:rPr>
        <w:t xml:space="preserve">support </w:t>
      </w:r>
      <w:r w:rsidRPr="009B79A5">
        <w:rPr>
          <w:rStyle w:val="Emphasis"/>
        </w:rPr>
        <w:t xml:space="preserve">it </w:t>
      </w:r>
      <w:r w:rsidRPr="002B1835">
        <w:rPr>
          <w:rStyle w:val="Emphasis"/>
          <w:highlight w:val="green"/>
        </w:rPr>
        <w:t>or knock it down</w:t>
      </w:r>
      <w:r w:rsidRPr="002B1835">
        <w:rPr>
          <w:sz w:val="16"/>
        </w:rPr>
        <w:t xml:space="preserve">. </w:t>
      </w:r>
      <w:r w:rsidRPr="009B79A5">
        <w:rPr>
          <w:sz w:val="16"/>
        </w:rPr>
        <w:t xml:space="preserve">Often, </w:t>
      </w:r>
      <w:r w:rsidRPr="009B79A5">
        <w:rPr>
          <w:rStyle w:val="Emphasis"/>
        </w:rPr>
        <w:t xml:space="preserve">there is information that does both, and </w:t>
      </w:r>
      <w:r w:rsidRPr="009B79A5">
        <w:rPr>
          <w:sz w:val="16"/>
        </w:rPr>
        <w:t xml:space="preserve">that </w:t>
      </w:r>
      <w:r w:rsidRPr="009B79A5">
        <w:rPr>
          <w:rStyle w:val="Emphasis"/>
        </w:rPr>
        <w:t>ambiguity needs to be reported with</w:t>
      </w:r>
      <w:r w:rsidRPr="009B79A5">
        <w:rPr>
          <w:sz w:val="16"/>
        </w:rPr>
        <w:t xml:space="preserve"> the </w:t>
      </w:r>
      <w:r w:rsidRPr="009B79A5">
        <w:rPr>
          <w:rStyle w:val="Emphasis"/>
        </w:rPr>
        <w:t>same dispassion</w:t>
      </w:r>
      <w:r w:rsidRPr="009B79A5">
        <w:rPr>
          <w:sz w:val="16"/>
        </w:rPr>
        <w:t xml:space="preserve"> with which a scientist would report variations in findings that w</w:t>
      </w:r>
      <w:r w:rsidRPr="002B1835">
        <w:rPr>
          <w:sz w:val="16"/>
        </w:rPr>
        <w:t xml:space="preserve">ere inconclusive. </w:t>
      </w:r>
      <w:r w:rsidRPr="002B1835">
        <w:rPr>
          <w:rStyle w:val="StyleUnderline"/>
        </w:rPr>
        <w:t>If the evidence is inconclusive, then that is—by scientific standards—the truth. But</w:t>
      </w:r>
      <w:r w:rsidRPr="002B1835">
        <w:rPr>
          <w:sz w:val="16"/>
        </w:rPr>
        <w:t xml:space="preserve"> </w:t>
      </w:r>
      <w:r w:rsidRPr="0028344F">
        <w:rPr>
          <w:rStyle w:val="Emphasis"/>
          <w:bdr w:val="single" w:sz="18" w:space="0" w:color="auto"/>
        </w:rPr>
        <w:t xml:space="preserve">journalistic </w:t>
      </w:r>
      <w:r w:rsidRPr="002B1835">
        <w:rPr>
          <w:rStyle w:val="Emphasis"/>
          <w:highlight w:val="green"/>
          <w:bdr w:val="single" w:sz="18" w:space="0" w:color="auto"/>
        </w:rPr>
        <w:t xml:space="preserve">objectivity is an effort to discern a practical truth, not </w:t>
      </w:r>
      <w:r w:rsidRPr="0028344F">
        <w:rPr>
          <w:rStyle w:val="Emphasis"/>
          <w:bdr w:val="single" w:sz="18" w:space="0" w:color="auto"/>
        </w:rPr>
        <w:t xml:space="preserve">an abstract, </w:t>
      </w:r>
      <w:r w:rsidRPr="002B1835">
        <w:rPr>
          <w:rStyle w:val="Emphasis"/>
          <w:highlight w:val="green"/>
          <w:bdr w:val="single" w:sz="18" w:space="0" w:color="auto"/>
        </w:rPr>
        <w:t>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0557EA5F" w14:textId="77777777" w:rsidR="002E5D95" w:rsidRDefault="002E5D95" w:rsidP="002E5D95">
      <w:pPr>
        <w:pStyle w:val="Heading4"/>
      </w:pPr>
      <w:r>
        <w:t xml:space="preserve">Even if objectivity is not </w:t>
      </w:r>
      <w:r>
        <w:rPr>
          <w:u w:val="single"/>
        </w:rPr>
        <w:t>perfectly achievable</w:t>
      </w:r>
      <w:r>
        <w:t xml:space="preserve">, striving for it is </w:t>
      </w:r>
      <w:r>
        <w:rPr>
          <w:u w:val="single"/>
        </w:rPr>
        <w:t>uniquely valuable</w:t>
      </w:r>
      <w:r>
        <w:t>.</w:t>
      </w:r>
    </w:p>
    <w:p w14:paraId="18C6E939" w14:textId="77777777" w:rsidR="002E5D95" w:rsidRPr="00023E93" w:rsidRDefault="002E5D95" w:rsidP="002E5D95">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7"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21EDF7B7" w14:textId="77777777" w:rsidR="002E5D95" w:rsidRDefault="002E5D95" w:rsidP="002E5D95">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7439F7">
        <w:rPr>
          <w:sz w:val="16"/>
        </w:rPr>
        <w:t xml:space="preserve">. </w:t>
      </w:r>
      <w:r w:rsidRPr="007439F7">
        <w:rPr>
          <w:rStyle w:val="Emphasis"/>
        </w:rPr>
        <w:t>To some, objectivity</w:t>
      </w:r>
      <w:r w:rsidRPr="007439F7">
        <w:rPr>
          <w:sz w:val="16"/>
        </w:rPr>
        <w:t xml:space="preserve"> </w:t>
      </w:r>
      <w:r w:rsidRPr="007439F7">
        <w:rPr>
          <w:rStyle w:val="Emphasis"/>
        </w:rPr>
        <w:t>somehow evokes</w:t>
      </w:r>
      <w:r w:rsidRPr="007439F7">
        <w:rPr>
          <w:sz w:val="16"/>
        </w:rPr>
        <w:t xml:space="preserve"> </w:t>
      </w:r>
      <w:r w:rsidRPr="007439F7">
        <w:rPr>
          <w:rStyle w:val="Emphasis"/>
        </w:rPr>
        <w:t>the “legacy” news industry</w:t>
      </w:r>
      <w:r w:rsidRPr="007439F7">
        <w:rPr>
          <w:sz w:val="16"/>
        </w:rPr>
        <w:t xml:space="preserve">, destined to die with it (a demise </w:t>
      </w:r>
      <w:proofErr w:type="gramStart"/>
      <w:r w:rsidRPr="007439F7">
        <w:rPr>
          <w:sz w:val="16"/>
        </w:rPr>
        <w:t>as yet</w:t>
      </w:r>
      <w:proofErr w:type="gramEnd"/>
      <w:r w:rsidRPr="007439F7">
        <w:rPr>
          <w:sz w:val="16"/>
        </w:rPr>
        <w:t xml:space="preserve"> unobserved, if accepted by many as an article of faith). These critics see objectivity as a reactive, stenographic form of journalism, so </w:t>
      </w:r>
      <w:r w:rsidRPr="007439F7">
        <w:rPr>
          <w:rStyle w:val="Emphasis"/>
        </w:rPr>
        <w:t>wedded to “balance</w:t>
      </w:r>
      <w:r w:rsidRPr="007439F7">
        <w:rPr>
          <w:rStyle w:val="StyleUnderline"/>
        </w:rPr>
        <w:t>” that it cannot distinguish between legitimate and lunatic opinion, between scientific truth and trash.</w:t>
      </w:r>
      <w:r w:rsidRPr="007439F7">
        <w:rPr>
          <w:sz w:val="16"/>
        </w:rPr>
        <w:t xml:space="preserve"> </w:t>
      </w:r>
      <w:r w:rsidRPr="007439F7">
        <w:rPr>
          <w:rStyle w:val="Emphasis"/>
        </w:rPr>
        <w:t>Others see objectivity as the calling card of the elite</w:t>
      </w:r>
      <w:r w:rsidRPr="007439F7">
        <w:rPr>
          <w:rStyle w:val="StyleUnderline"/>
        </w:rPr>
        <w:t>, rooted in a belief that “professionals” can so completely cover a complex story that journalists’ voices are all people need to hear</w:t>
      </w:r>
      <w:r w:rsidRPr="007439F7">
        <w:rPr>
          <w:sz w:val="16"/>
        </w:rPr>
        <w:t xml:space="preserve">. Still </w:t>
      </w:r>
      <w:r w:rsidRPr="007439F7">
        <w:rPr>
          <w:rStyle w:val="Emphasis"/>
        </w:rPr>
        <w:t>others believe objectivity</w:t>
      </w:r>
      <w:r w:rsidRPr="007439F7">
        <w:rPr>
          <w:sz w:val="16"/>
        </w:rPr>
        <w:t xml:space="preserve"> </w:t>
      </w:r>
      <w:r w:rsidRPr="007439F7">
        <w:rPr>
          <w:rStyle w:val="StyleUnderline"/>
        </w:rPr>
        <w:t>has never existed at all because perfect objectivity</w:t>
      </w:r>
      <w:r w:rsidRPr="007439F7">
        <w:rPr>
          <w:sz w:val="16"/>
        </w:rPr>
        <w:t xml:space="preserve"> </w:t>
      </w:r>
      <w:r w:rsidRPr="007439F7">
        <w:rPr>
          <w:rStyle w:val="Emphasis"/>
        </w:rPr>
        <w:t>is</w:t>
      </w:r>
      <w:r w:rsidRPr="007439F7">
        <w:rPr>
          <w:sz w:val="16"/>
        </w:rPr>
        <w:t xml:space="preserve"> </w:t>
      </w:r>
      <w:r w:rsidRPr="007439F7">
        <w:rPr>
          <w:rStyle w:val="Emphasis"/>
        </w:rPr>
        <w:t>impossible</w:t>
      </w:r>
      <w:r w:rsidRPr="007439F7">
        <w:rPr>
          <w:sz w:val="16"/>
        </w:rPr>
        <w:t xml:space="preserve">. </w:t>
      </w:r>
      <w:r w:rsidRPr="007439F7">
        <w:rPr>
          <w:rStyle w:val="StyleUnderline"/>
        </w:rPr>
        <w:t>Much like a perfect</w:t>
      </w:r>
      <w:r w:rsidRPr="0070726C">
        <w:rPr>
          <w:rStyle w:val="StyleUnderline"/>
        </w:rPr>
        <w:t xml:space="preserve"> vacuum or a perfect circle, it can be imagined but never really created, so its loss is without cost</w:t>
      </w:r>
      <w:r w:rsidRPr="003F4DFE">
        <w:rPr>
          <w:sz w:val="16"/>
        </w:rPr>
        <w:t xml:space="preserve">. </w:t>
      </w:r>
      <w:r w:rsidRPr="0070726C">
        <w:rPr>
          <w:rStyle w:val="Emphasis"/>
          <w:highlight w:val="green"/>
        </w:rPr>
        <w:t xml:space="preserve">Our </w:t>
      </w:r>
      <w:r w:rsidRPr="00192A6C">
        <w:rPr>
          <w:rStyle w:val="Emphasis"/>
          <w:highlight w:val="green"/>
        </w:rPr>
        <w:t>view is that 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7439F7">
        <w:rPr>
          <w:rStyle w:val="Emphasis"/>
        </w:rPr>
        <w:t>play by the percentages in everything</w:t>
      </w:r>
      <w:r w:rsidRPr="007439F7">
        <w:rPr>
          <w:sz w:val="16"/>
        </w:rPr>
        <w:t xml:space="preserve">. </w:t>
      </w:r>
      <w:r w:rsidRPr="007439F7">
        <w:rPr>
          <w:rStyle w:val="Emphasis"/>
        </w:rPr>
        <w:t>And</w:t>
      </w:r>
      <w:r w:rsidRPr="007439F7">
        <w:rPr>
          <w:sz w:val="16"/>
        </w:rPr>
        <w:t xml:space="preserve"> the </w:t>
      </w:r>
      <w:r w:rsidRPr="007439F7">
        <w:rPr>
          <w:rStyle w:val="Emphasis"/>
        </w:rPr>
        <w:t xml:space="preserve">percentages favoring 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515B4F">
        <w:rPr>
          <w:rStyle w:val="Emphasis"/>
          <w:highlight w:val="green"/>
        </w:rPr>
        <w:t>and 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availa</w:t>
      </w:r>
      <w:r w:rsidRPr="007439F7">
        <w:rPr>
          <w:rStyle w:val="StyleUnderline"/>
        </w:rPr>
        <w:t xml:space="preserve">ble </w:t>
      </w:r>
      <w:r w:rsidRPr="007439F7">
        <w:rPr>
          <w:rStyle w:val="Emphasis"/>
        </w:rPr>
        <w:t>as</w:t>
      </w:r>
      <w:r w:rsidRPr="007439F7">
        <w:rPr>
          <w:rStyle w:val="StyleUnderline"/>
        </w:rPr>
        <w:t xml:space="preserve"> </w:t>
      </w:r>
      <w:r w:rsidRPr="007439F7">
        <w:rPr>
          <w:rStyle w:val="Emphasis"/>
          <w:bdr w:val="single" w:sz="18" w:space="0" w:color="auto"/>
        </w:rPr>
        <w:t>making sure it’s all there</w:t>
      </w:r>
      <w:r w:rsidRPr="007439F7">
        <w:rPr>
          <w:sz w:val="16"/>
        </w:rPr>
        <w:t>. Whether a conflict</w:t>
      </w:r>
      <w:r w:rsidRPr="003F4DFE">
        <w:rPr>
          <w:sz w:val="16"/>
        </w:rPr>
        <w:t xml:space="preserve">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 xml:space="preserve">On breaking stories, journalists carry out another, supremely important role: summarizing the news and the debate at frequent intervals – sometimes minute by minute – for those who cannot </w:t>
      </w:r>
      <w:r w:rsidRPr="007439F7">
        <w:rPr>
          <w:rStyle w:val="StyleUnderline"/>
        </w:rPr>
        <w:t>follow every turn of the story</w:t>
      </w:r>
      <w:r w:rsidRPr="007439F7">
        <w:rPr>
          <w:sz w:val="16"/>
        </w:rPr>
        <w:t xml:space="preserve">. </w:t>
      </w:r>
      <w:r w:rsidRPr="007439F7">
        <w:rPr>
          <w:rStyle w:val="Emphasis"/>
        </w:rPr>
        <w:t>Those who see</w:t>
      </w:r>
      <w:r w:rsidRPr="007439F7">
        <w:rPr>
          <w:sz w:val="16"/>
        </w:rPr>
        <w:t xml:space="preserve"> </w:t>
      </w:r>
      <w:r w:rsidRPr="007439F7">
        <w:rPr>
          <w:rStyle w:val="Emphasis"/>
        </w:rPr>
        <w:t>journalists as elite of “gatekeepers</w:t>
      </w:r>
      <w:r w:rsidRPr="007439F7">
        <w:rPr>
          <w:sz w:val="16"/>
        </w:rPr>
        <w:t xml:space="preserve">” under such circumstances </w:t>
      </w:r>
      <w:r w:rsidRPr="007439F7">
        <w:rPr>
          <w:rStyle w:val="Emphasis"/>
        </w:rPr>
        <w:t>have the picture</w:t>
      </w:r>
      <w:r w:rsidRPr="007439F7">
        <w:rPr>
          <w:sz w:val="16"/>
        </w:rPr>
        <w:t xml:space="preserve"> precisely </w:t>
      </w:r>
      <w:r w:rsidRPr="007439F7">
        <w:rPr>
          <w:rStyle w:val="Emphasis"/>
        </w:rPr>
        <w:t>backward</w:t>
      </w:r>
      <w:r w:rsidRPr="007439F7">
        <w:rPr>
          <w:rStyle w:val="StyleUnderline"/>
        </w:rPr>
        <w:t xml:space="preserve">. It is a far more elite perspective to think that </w:t>
      </w:r>
      <w:proofErr w:type="gramStart"/>
      <w:r w:rsidRPr="007439F7">
        <w:rPr>
          <w:rStyle w:val="StyleUnderline"/>
        </w:rPr>
        <w:t>the majority of</w:t>
      </w:r>
      <w:proofErr w:type="gramEnd"/>
      <w:r w:rsidRPr="007439F7">
        <w:rPr>
          <w:rStyle w:val="StyleUnderline"/>
        </w:rPr>
        <w:t xml:space="preserve"> the world’s population has the time or inclination to follow in detail every story that interests them. It is an</w:t>
      </w:r>
      <w:r w:rsidRPr="00515B4F">
        <w:rPr>
          <w:rStyle w:val="StyleUnderline"/>
        </w:rPr>
        <w:t xml:space="preserve">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515B4F">
        <w:rPr>
          <w:rStyle w:val="Emphasis"/>
          <w:highlight w:val="green"/>
          <w:bdr w:val="single" w:sz="18" w:space="0" w:color="auto"/>
        </w:rPr>
        <w:t xml:space="preserve">fast, </w:t>
      </w:r>
      <w:proofErr w:type="gramStart"/>
      <w:r w:rsidRPr="00515B4F">
        <w:rPr>
          <w:rStyle w:val="Emphasis"/>
          <w:highlight w:val="green"/>
          <w:bdr w:val="single" w:sz="18" w:space="0" w:color="auto"/>
        </w:rPr>
        <w:t>concise</w:t>
      </w:r>
      <w:proofErr w:type="gramEnd"/>
      <w:r w:rsidRPr="00515B4F">
        <w:rPr>
          <w:rStyle w:val="Emphasis"/>
          <w:highlight w:val="green"/>
          <w:bdr w:val="single" w:sz="18" w:space="0" w:color="auto"/>
        </w:rPr>
        <w:t xml:space="preserve"> and 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 xml:space="preserve">Social network users, once they learn of a breaking story, </w:t>
      </w:r>
      <w:r w:rsidRPr="0090003E">
        <w:rPr>
          <w:rStyle w:val="StyleUnderline"/>
        </w:rPr>
        <w:t>massively seek out traditional sources for more information and imagery</w:t>
      </w:r>
      <w:r w:rsidRPr="0090003E">
        <w:rPr>
          <w:sz w:val="16"/>
        </w:rPr>
        <w:t xml:space="preserve">. </w:t>
      </w:r>
      <w:r w:rsidRPr="0090003E">
        <w:rPr>
          <w:rStyle w:val="StyleUnderline"/>
        </w:rPr>
        <w:t xml:space="preserve">What about </w:t>
      </w:r>
      <w:r w:rsidRPr="0090003E">
        <w:rPr>
          <w:rStyle w:val="Emphasis"/>
        </w:rPr>
        <w:t>the claim that covering both sides</w:t>
      </w:r>
      <w:r w:rsidRPr="0090003E">
        <w:rPr>
          <w:rStyle w:val="StyleUnderline"/>
        </w:rPr>
        <w:t xml:space="preserve"> of the story </w:t>
      </w:r>
      <w:r w:rsidRPr="0090003E">
        <w:rPr>
          <w:rStyle w:val="Emphasis"/>
          <w:bdr w:val="single" w:sz="18" w:space="0" w:color="auto"/>
        </w:rPr>
        <w:t>leads objective journalists to equate truth and nonsense</w:t>
      </w:r>
      <w:r w:rsidRPr="00515B4F">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833060">
        <w:rPr>
          <w:rStyle w:val="Emphasis"/>
          <w:highlight w:val="green"/>
        </w:rPr>
        <w:t>Since</w:t>
      </w:r>
      <w:r w:rsidRPr="00833060">
        <w:rPr>
          <w:rStyle w:val="Emphasis"/>
        </w:rPr>
        <w:t xml:space="preserve"> the</w:t>
      </w:r>
      <w:r w:rsidRPr="00833060">
        <w:rPr>
          <w:sz w:val="16"/>
        </w:rPr>
        <w:t xml:space="preserve"> </w:t>
      </w:r>
      <w:r w:rsidRPr="003F4DFE">
        <w:rPr>
          <w:sz w:val="16"/>
        </w:rPr>
        <w:t xml:space="preserve">vast </w:t>
      </w:r>
      <w:r w:rsidRPr="00515B4F">
        <w:rPr>
          <w:rStyle w:val="Emphasis"/>
          <w:highlight w:val="green"/>
        </w:rPr>
        <w:t xml:space="preserve">majority of </w:t>
      </w:r>
      <w:r w:rsidRPr="00833060">
        <w:rPr>
          <w:rStyle w:val="Emphasis"/>
        </w:rPr>
        <w:t xml:space="preserve">the world’s </w:t>
      </w:r>
      <w:r w:rsidRPr="00515B4F">
        <w:rPr>
          <w:rStyle w:val="Emphasis"/>
          <w:highlight w:val="green"/>
        </w:rPr>
        <w:t>scientists</w:t>
      </w:r>
      <w:r w:rsidRPr="003F4DFE">
        <w:rPr>
          <w:sz w:val="16"/>
          <w:highlight w:val="green"/>
        </w:rPr>
        <w:t xml:space="preserve"> </w:t>
      </w:r>
      <w:r w:rsidRPr="00515B4F">
        <w:rPr>
          <w:rStyle w:val="Emphasis"/>
          <w:highlight w:val="green"/>
        </w:rPr>
        <w:t xml:space="preserve">believe </w:t>
      </w:r>
      <w:r w:rsidRPr="00833060">
        <w:rPr>
          <w:rStyle w:val="Emphasis"/>
        </w:rPr>
        <w:t xml:space="preserve">the </w:t>
      </w:r>
      <w:r w:rsidRPr="00515B4F">
        <w:rPr>
          <w:rStyle w:val="Emphasis"/>
          <w:highlight w:val="green"/>
        </w:rPr>
        <w:t>globe is heating</w:t>
      </w:r>
      <w:r w:rsidRPr="00833060">
        <w:rPr>
          <w:rStyle w:val="Emphasis"/>
        </w:rPr>
        <w:t xml:space="preserve"> up, </w:t>
      </w:r>
      <w:r w:rsidRPr="00515B4F">
        <w:rPr>
          <w:rStyle w:val="Emphasis"/>
          <w:highlight w:val="green"/>
          <w:bdr w:val="single" w:sz="18" w:space="0" w:color="auto"/>
        </w:rPr>
        <w:t xml:space="preserve">few </w:t>
      </w:r>
      <w:r w:rsidRPr="00833060">
        <w:rPr>
          <w:rStyle w:val="Emphasis"/>
          <w:bdr w:val="single" w:sz="18" w:space="0" w:color="auto"/>
        </w:rPr>
        <w:t xml:space="preserve">news </w:t>
      </w:r>
      <w:r w:rsidRPr="00515B4F">
        <w:rPr>
          <w:rStyle w:val="Emphasis"/>
          <w:highlight w:val="green"/>
          <w:bdr w:val="single" w:sz="18" w:space="0" w:color="auto"/>
        </w:rPr>
        <w:t xml:space="preserve">stories </w:t>
      </w:r>
      <w:r w:rsidRPr="00833060">
        <w:rPr>
          <w:rStyle w:val="Emphasis"/>
          <w:bdr w:val="single" w:sz="18" w:space="0" w:color="auto"/>
        </w:rPr>
        <w:t xml:space="preserve">on the subject </w:t>
      </w:r>
      <w:r w:rsidRPr="00515B4F">
        <w:rPr>
          <w:rStyle w:val="Emphasis"/>
          <w:highlight w:val="green"/>
          <w:bdr w:val="single" w:sz="18" w:space="0" w:color="auto"/>
        </w:rPr>
        <w:t xml:space="preserve">devote </w:t>
      </w:r>
      <w:r w:rsidRPr="00833060">
        <w:rPr>
          <w:rStyle w:val="Emphasis"/>
          <w:bdr w:val="single" w:sz="18" w:space="0" w:color="auto"/>
        </w:rPr>
        <w:t xml:space="preserve">substantial </w:t>
      </w:r>
      <w:r w:rsidRPr="00515B4F">
        <w:rPr>
          <w:rStyle w:val="Emphasis"/>
          <w:highlight w:val="green"/>
          <w:bdr w:val="single" w:sz="18" w:space="0" w:color="auto"/>
        </w:rPr>
        <w:t xml:space="preserve">space to </w:t>
      </w:r>
      <w:r w:rsidRPr="00833060">
        <w:rPr>
          <w:rStyle w:val="Emphasis"/>
          <w:bdr w:val="single" w:sz="18" w:space="0" w:color="auto"/>
        </w:rPr>
        <w:t xml:space="preserve">those who </w:t>
      </w:r>
      <w:r w:rsidRPr="00515B4F">
        <w:rPr>
          <w:rStyle w:val="Emphasis"/>
          <w:highlight w:val="green"/>
          <w:bdr w:val="single" w:sz="18" w:space="0" w:color="auto"/>
        </w:rPr>
        <w:t>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3F4DFE">
        <w:rPr>
          <w:rStyle w:val="Emphasis"/>
          <w:highlight w:val="green"/>
        </w:rPr>
        <w:t>statements</w:t>
      </w:r>
      <w:r w:rsidRPr="003F4DFE">
        <w:rPr>
          <w:sz w:val="16"/>
          <w:highlight w:val="green"/>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3F4DFE">
        <w:rPr>
          <w:rStyle w:val="Emphasis"/>
          <w:highlight w:val="green"/>
        </w:rPr>
        <w:t>objectivity</w:t>
      </w:r>
      <w:r w:rsidRPr="003F4DFE">
        <w:rPr>
          <w:rStyle w:val="StyleUnderline"/>
          <w:highlight w:val="green"/>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nothing robotic</w:t>
      </w:r>
      <w:r w:rsidRPr="003F4DFE">
        <w:rPr>
          <w:sz w:val="16"/>
          <w:highlight w:val="green"/>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4144F050" w14:textId="77777777" w:rsidR="002E5D95" w:rsidRDefault="002E5D95" w:rsidP="002E5D95">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0CC3F5D2" w14:textId="77777777" w:rsidR="002E5D95" w:rsidRPr="0047477E" w:rsidRDefault="002E5D95" w:rsidP="002E5D95">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8"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54BA3B13" w14:textId="77777777" w:rsidR="002E5D95" w:rsidRPr="00046167" w:rsidRDefault="002E5D95" w:rsidP="002E5D95">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046167">
        <w:rPr>
          <w:rStyle w:val="Emphasis"/>
          <w:highlight w:val="green"/>
        </w:rPr>
        <w:t>The 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046167">
        <w:rPr>
          <w:rStyle w:val="Emphasis"/>
          <w:highlight w:val="green"/>
          <w:bdr w:val="single" w:sz="18" w:space="0" w:color="auto"/>
        </w:rPr>
        <w:t xml:space="preserve">is not </w:t>
      </w:r>
      <w:r w:rsidRPr="00C95555">
        <w:rPr>
          <w:rStyle w:val="Emphasis"/>
          <w:bdr w:val="single" w:sz="18" w:space="0" w:color="auto"/>
        </w:rPr>
        <w:t xml:space="preserve">necessarily </w:t>
      </w:r>
      <w:r w:rsidRPr="00046167">
        <w:rPr>
          <w:rStyle w:val="Emphasis"/>
          <w:highlight w:val="green"/>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046167">
        <w:rPr>
          <w:rStyle w:val="Emphasis"/>
          <w:highlight w:val="green"/>
          <w:bdr w:val="single" w:sz="18" w:space="0" w:color="auto"/>
        </w:rPr>
        <w:t xml:space="preserve">there is only one credible side </w:t>
      </w:r>
      <w:r w:rsidRPr="00C95555">
        <w:rPr>
          <w:rStyle w:val="Emphasis"/>
          <w:bdr w:val="single" w:sz="18" w:space="0" w:color="auto"/>
        </w:rPr>
        <w:t>to a debate</w:t>
      </w:r>
      <w:r w:rsidRPr="00046167">
        <w:rPr>
          <w:sz w:val="16"/>
        </w:rPr>
        <w:t xml:space="preserve">. </w:t>
      </w:r>
      <w:r w:rsidRPr="00046167">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C95555">
        <w:rPr>
          <w:rStyle w:val="Emphasis"/>
        </w:rPr>
        <w:t>Humans evolved</w:t>
      </w:r>
      <w:r w:rsidRPr="00C95555">
        <w:rPr>
          <w:rStyle w:val="StyleUnderline"/>
        </w:rPr>
        <w:t xml:space="preserve"> from apes. You cannot cut taxes by 20 percent and close enough loopholes to be revenue neutral without raising taxes on the middle class. </w:t>
      </w:r>
      <w:r w:rsidRPr="00C95555">
        <w:rPr>
          <w:rStyle w:val="Emphasis"/>
        </w:rPr>
        <w:t>Study</w:t>
      </w:r>
      <w:r w:rsidRPr="00C95555">
        <w:rPr>
          <w:rStyle w:val="StyleUnderline"/>
        </w:rPr>
        <w:t xml:space="preserve"> </w:t>
      </w:r>
      <w:r w:rsidRPr="00C95555">
        <w:rPr>
          <w:rStyle w:val="Emphasis"/>
        </w:rPr>
        <w:t>after</w:t>
      </w:r>
      <w:r w:rsidRPr="00C95555">
        <w:rPr>
          <w:rStyle w:val="StyleUnderline"/>
        </w:rPr>
        <w:t xml:space="preserve"> reputable</w:t>
      </w:r>
      <w:r w:rsidRPr="00046167">
        <w:rPr>
          <w:rStyle w:val="StyleUnderline"/>
        </w:rPr>
        <w:t xml:space="preserve"> </w:t>
      </w:r>
      <w:r w:rsidRPr="00046167">
        <w:rPr>
          <w:rStyle w:val="Emphasis"/>
          <w:highlight w:val="green"/>
        </w:rPr>
        <w:t>study</w:t>
      </w:r>
      <w:r w:rsidRPr="00046167">
        <w:rPr>
          <w:rStyle w:val="StyleUnderline"/>
          <w:highlight w:val="green"/>
        </w:rPr>
        <w:t xml:space="preserve"> </w:t>
      </w:r>
      <w:r w:rsidRPr="00C95555">
        <w:rPr>
          <w:rStyle w:val="Emphasis"/>
        </w:rPr>
        <w:t xml:space="preserve">has </w:t>
      </w:r>
      <w:r w:rsidRPr="00046167">
        <w:rPr>
          <w:rStyle w:val="Emphasis"/>
          <w:highlight w:val="green"/>
        </w:rPr>
        <w:t>shown</w:t>
      </w:r>
      <w:r w:rsidRPr="00046167">
        <w:rPr>
          <w:rStyle w:val="StyleUnderline"/>
          <w:highlight w:val="green"/>
        </w:rPr>
        <w:t xml:space="preserve"> </w:t>
      </w:r>
      <w:r w:rsidRPr="006C65D3">
        <w:rPr>
          <w:rStyle w:val="Emphasis"/>
        </w:rPr>
        <w:t>these</w:t>
      </w:r>
      <w:r w:rsidRPr="006C65D3">
        <w:rPr>
          <w:rStyle w:val="StyleUnderline"/>
        </w:rPr>
        <w:t xml:space="preserve"> </w:t>
      </w:r>
      <w:r w:rsidRPr="006C65D3">
        <w:rPr>
          <w:rStyle w:val="Emphasis"/>
          <w:highlight w:val="green"/>
          <w:bdr w:val="single" w:sz="18" w:space="0" w:color="auto"/>
        </w:rPr>
        <w:t>statements</w:t>
      </w:r>
      <w:r w:rsidRPr="006C65D3">
        <w:rPr>
          <w:rStyle w:val="Emphasis"/>
          <w:bdr w:val="single" w:sz="18" w:space="0" w:color="auto"/>
        </w:rPr>
        <w:t xml:space="preserve"> to be </w:t>
      </w:r>
      <w:r w:rsidRPr="00046167">
        <w:rPr>
          <w:rStyle w:val="Emphasis"/>
          <w:highlight w:val="green"/>
          <w:bdr w:val="single" w:sz="18" w:space="0" w:color="auto"/>
        </w:rPr>
        <w:t>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r w:rsidRPr="006C65D3">
        <w:rPr>
          <w:sz w:val="16"/>
        </w:rPr>
        <w:t>(</w:t>
      </w:r>
      <w:proofErr w:type="gramStart"/>
      <w:r w:rsidRPr="006C65D3">
        <w:rPr>
          <w:sz w:val="16"/>
        </w:rPr>
        <w:t>with the exception of</w:t>
      </w:r>
      <w:proofErr w:type="gramEnd"/>
      <w:r w:rsidRPr="006C65D3">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6C65D3">
        <w:rPr>
          <w:rStyle w:val="StyleUnderline"/>
        </w:rPr>
        <w:t xml:space="preserve">This </w:t>
      </w:r>
      <w:r w:rsidRPr="006C65D3">
        <w:rPr>
          <w:rStyle w:val="Emphasis"/>
        </w:rPr>
        <w:t>false equivalency</w:t>
      </w:r>
      <w:r w:rsidRPr="006C65D3">
        <w:rPr>
          <w:rStyle w:val="StyleUnderline"/>
        </w:rPr>
        <w:t xml:space="preserve">, the effort of the news media to remain at the political center of an argument, no matter the merits or truthfulness of either side of the argument, </w:t>
      </w:r>
      <w:r w:rsidRPr="006C65D3">
        <w:rPr>
          <w:rStyle w:val="Emphasis"/>
        </w:rPr>
        <w:t>is</w:t>
      </w:r>
      <w:r w:rsidRPr="006C65D3">
        <w:rPr>
          <w:rStyle w:val="StyleUnderline"/>
        </w:rPr>
        <w:t xml:space="preserve"> sometimes </w:t>
      </w:r>
      <w:r w:rsidRPr="006C65D3">
        <w:rPr>
          <w:rStyle w:val="Emphasis"/>
        </w:rPr>
        <w:t>labeled as a bias towards objectivity</w:t>
      </w:r>
      <w:r w:rsidRPr="006C65D3">
        <w:rPr>
          <w:sz w:val="16"/>
        </w:rPr>
        <w:t xml:space="preserve">. </w:t>
      </w:r>
      <w:r w:rsidRPr="006C65D3">
        <w:rPr>
          <w:rStyle w:val="Emphasis"/>
          <w:bdr w:val="single" w:sz="18" w:space="0" w:color="auto"/>
        </w:rPr>
        <w:t xml:space="preserve">This is a false and misleading turn of phrase. </w:t>
      </w:r>
      <w:r w:rsidRPr="006C65D3">
        <w:rPr>
          <w:rStyle w:val="StyleUnderline"/>
        </w:rPr>
        <w:t>Journalists</w:t>
      </w:r>
      <w:r w:rsidRPr="00046167">
        <w:rPr>
          <w:rStyle w:val="StyleUnderline"/>
        </w:rPr>
        <w:t xml:space="preserve"> should always exhi</w:t>
      </w:r>
      <w:r w:rsidRPr="006C65D3">
        <w:rPr>
          <w:rStyle w:val="StyleUnderline"/>
        </w:rPr>
        <w:t xml:space="preserve">bit a bias towards objectivity. </w:t>
      </w:r>
      <w:r w:rsidRPr="006C65D3">
        <w:rPr>
          <w:rStyle w:val="Emphasis"/>
        </w:rPr>
        <w:t>Being objective</w:t>
      </w:r>
      <w:r w:rsidRPr="006C65D3">
        <w:rPr>
          <w:rStyle w:val="StyleUnderline"/>
        </w:rPr>
        <w:t xml:space="preserve"> -- dealing with facts or conditions as perceived without distortion by personal feelings -- </w:t>
      </w:r>
      <w:r w:rsidRPr="006C65D3">
        <w:rPr>
          <w:rStyle w:val="Emphasis"/>
        </w:rPr>
        <w:t>is always the goal</w:t>
      </w:r>
      <w:r w:rsidRPr="00046167">
        <w:rPr>
          <w:rStyle w:val="StyleUnderline"/>
        </w:rPr>
        <w:t xml:space="preserve">. </w:t>
      </w:r>
      <w:r w:rsidRPr="006C65D3">
        <w:rPr>
          <w:rStyle w:val="Emphasis"/>
        </w:rPr>
        <w:t xml:space="preserve">The </w:t>
      </w:r>
      <w:r w:rsidRPr="00046167">
        <w:rPr>
          <w:rStyle w:val="Emphasis"/>
          <w:highlight w:val="green"/>
        </w:rPr>
        <w:t xml:space="preserve">trouble 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046167">
        <w:rPr>
          <w:rStyle w:val="Emphasis"/>
          <w:highlight w:val="green"/>
        </w:rPr>
        <w:t>It is 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6C65D3">
        <w:rPr>
          <w:rStyle w:val="Emphasis"/>
        </w:rPr>
        <w:t>after</w:t>
      </w:r>
      <w:r w:rsidRPr="006C65D3">
        <w:rPr>
          <w:sz w:val="16"/>
        </w:rPr>
        <w:t xml:space="preserve"> </w:t>
      </w:r>
      <w:r w:rsidRPr="006C65D3">
        <w:rPr>
          <w:rStyle w:val="StyleUnderline"/>
        </w:rPr>
        <w:t>a</w:t>
      </w:r>
      <w:r w:rsidRPr="006C65D3">
        <w:rPr>
          <w:sz w:val="16"/>
        </w:rPr>
        <w:t xml:space="preserve"> </w:t>
      </w:r>
      <w:r w:rsidRPr="006C65D3">
        <w:rPr>
          <w:rStyle w:val="Emphasis"/>
        </w:rPr>
        <w:t>careful examination</w:t>
      </w:r>
      <w:r w:rsidRPr="006C65D3">
        <w:rPr>
          <w:sz w:val="16"/>
        </w:rPr>
        <w:t xml:space="preserve"> </w:t>
      </w:r>
      <w:r w:rsidRPr="006C65D3">
        <w:rPr>
          <w:rStyle w:val="StyleUnderline"/>
        </w:rPr>
        <w:t>of the facts,</w:t>
      </w:r>
      <w:r w:rsidRPr="00046167">
        <w:rPr>
          <w:sz w:val="16"/>
        </w:rPr>
        <w:t xml:space="preserve"> </w:t>
      </w:r>
      <w:r w:rsidRPr="00046167">
        <w:rPr>
          <w:rStyle w:val="Emphasis"/>
          <w:highlight w:val="green"/>
          <w:bdr w:val="single" w:sz="18" w:space="0" w:color="auto"/>
        </w:rPr>
        <w:t xml:space="preserve">one concludes </w:t>
      </w:r>
      <w:r w:rsidRPr="006C65D3">
        <w:rPr>
          <w:rStyle w:val="Emphasis"/>
          <w:bdr w:val="single" w:sz="18" w:space="0" w:color="auto"/>
        </w:rPr>
        <w:t xml:space="preserve">that the </w:t>
      </w:r>
      <w:r w:rsidRPr="00046167">
        <w:rPr>
          <w:rStyle w:val="Emphasis"/>
          <w:highlight w:val="green"/>
          <w:bdr w:val="single" w:sz="18" w:space="0" w:color="auto"/>
        </w:rPr>
        <w:t xml:space="preserve">truth lies on one side </w:t>
      </w:r>
      <w:r w:rsidRPr="006C65D3">
        <w:rPr>
          <w:rStyle w:val="Emphasis"/>
          <w:bdr w:val="single" w:sz="18" w:space="0" w:color="auto"/>
        </w:rPr>
        <w:t>of the argument.</w:t>
      </w:r>
      <w:r w:rsidRPr="006C65D3">
        <w:rPr>
          <w:sz w:val="16"/>
        </w:rPr>
        <w:t xml:space="preserve"> </w:t>
      </w:r>
      <w:r w:rsidRPr="006C65D3">
        <w:rPr>
          <w:rStyle w:val="StyleUnderline"/>
        </w:rPr>
        <w:t>This is being objective. Examining the facts on their merits and presenting the truth is a journalist’s job. Granted, on many issues there</w:t>
      </w:r>
      <w:r w:rsidRPr="00046167">
        <w:rPr>
          <w:rStyle w:val="StyleUnderline"/>
        </w:rPr>
        <w:t xml:space="preserve"> is legitimate debate and disagreement, but this is not always the case, and the media should not treat every issue as if both sides have equally valid points. </w:t>
      </w:r>
      <w:r w:rsidRPr="006C65D3">
        <w:rPr>
          <w:rStyle w:val="Emphasis"/>
          <w:bdr w:val="single" w:sz="18" w:space="0" w:color="auto"/>
        </w:rPr>
        <w:t xml:space="preserve">The </w:t>
      </w:r>
      <w:r w:rsidRPr="00046167">
        <w:rPr>
          <w:rStyle w:val="Emphasis"/>
          <w:highlight w:val="green"/>
          <w:bdr w:val="single" w:sz="18" w:space="0" w:color="auto"/>
        </w:rPr>
        <w:t>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0779342D" w14:textId="77777777" w:rsidR="002E5D95" w:rsidRDefault="002E5D95" w:rsidP="002E5D95">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4FD367E1" w14:textId="77777777" w:rsidR="002E5D95" w:rsidRPr="00274B44" w:rsidRDefault="002E5D95" w:rsidP="002E5D95">
      <w:r w:rsidRPr="00274B44">
        <w:rPr>
          <w:rStyle w:val="Style13ptBold"/>
        </w:rPr>
        <w:t>Ingram 18</w:t>
      </w:r>
      <w:r w:rsidRPr="00274B44">
        <w:t xml:space="preserve"> Matthew Ingram 6-14-2018 "Advocates are becoming journalists. Is that a good thing?"</w:t>
      </w:r>
      <w:r>
        <w:t xml:space="preserve"> </w:t>
      </w:r>
      <w:hyperlink r:id="rId9"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7C451227" w14:textId="77777777" w:rsidR="002E5D95" w:rsidRPr="006C47CA" w:rsidRDefault="002E5D95" w:rsidP="002E5D95">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So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6C65D3">
        <w:rPr>
          <w:rStyle w:val="Emphasis"/>
        </w:rPr>
        <w:t>even those leading</w:t>
      </w:r>
      <w:r w:rsidRPr="006C65D3">
        <w:rPr>
          <w:sz w:val="16"/>
        </w:rPr>
        <w:t xml:space="preserve"> </w:t>
      </w:r>
      <w:r w:rsidRPr="00842839">
        <w:rPr>
          <w:rStyle w:val="StyleUnderline"/>
        </w:rPr>
        <w:t>the</w:t>
      </w:r>
      <w:r w:rsidRPr="006C47CA">
        <w:rPr>
          <w:sz w:val="16"/>
        </w:rPr>
        <w:t xml:space="preserve"> </w:t>
      </w:r>
      <w:r w:rsidRPr="006C65D3">
        <w:rPr>
          <w:rStyle w:val="Emphasis"/>
        </w:rPr>
        <w:t>new NGO-as-muckraker efforts</w:t>
      </w:r>
      <w:r w:rsidRPr="006C65D3">
        <w:rPr>
          <w:sz w:val="16"/>
        </w:rPr>
        <w:t xml:space="preserve"> </w:t>
      </w:r>
      <w:r w:rsidRPr="006C65D3">
        <w:rPr>
          <w:rStyle w:val="Emphasis"/>
        </w:rPr>
        <w:t>acknowledge</w:t>
      </w:r>
      <w:r w:rsidRPr="006C65D3">
        <w:rPr>
          <w:sz w:val="16"/>
        </w:rPr>
        <w:t xml:space="preserve"> </w:t>
      </w:r>
      <w:r w:rsidRPr="006C65D3">
        <w:rPr>
          <w:rStyle w:val="StyleUnderline"/>
        </w:rPr>
        <w:t>that</w:t>
      </w:r>
      <w:r w:rsidRPr="006C47CA">
        <w:rPr>
          <w:sz w:val="16"/>
        </w:rPr>
        <w:t xml:space="preserve"> </w:t>
      </w:r>
      <w:r w:rsidRPr="006C65D3">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6C65D3">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842839">
        <w:rPr>
          <w:rStyle w:val="Emphasis"/>
          <w:highlight w:val="green"/>
        </w:rPr>
        <w:t xml:space="preserve">we can </w:t>
      </w:r>
      <w:r w:rsidRPr="006C65D3">
        <w:rPr>
          <w:rStyle w:val="Emphasis"/>
        </w:rPr>
        <w:t xml:space="preserve">help </w:t>
      </w:r>
      <w:r w:rsidRPr="00842839">
        <w:rPr>
          <w:rStyle w:val="Emphasis"/>
          <w:highlight w:val="green"/>
        </w:rPr>
        <w:t>supplement</w:t>
      </w:r>
      <w:r w:rsidRPr="006C47CA">
        <w:rPr>
          <w:sz w:val="16"/>
          <w:highlight w:val="green"/>
        </w:rPr>
        <w:t xml:space="preserve"> </w:t>
      </w:r>
      <w:r w:rsidRPr="00842839">
        <w:rPr>
          <w:rStyle w:val="Emphasis"/>
          <w:highlight w:val="green"/>
        </w:rPr>
        <w:t>that work and</w:t>
      </w:r>
      <w:r w:rsidRPr="006C47CA">
        <w:rPr>
          <w:sz w:val="16"/>
          <w:highlight w:val="green"/>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842839">
        <w:rPr>
          <w:rStyle w:val="Emphasis"/>
          <w:highlight w:val="green"/>
        </w:rPr>
        <w:t xml:space="preserve">these groups 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6C65D3">
        <w:rPr>
          <w:rStyle w:val="Emphasis"/>
        </w:rPr>
        <w:t>they</w:t>
      </w:r>
      <w:r w:rsidRPr="006C65D3">
        <w:rPr>
          <w:sz w:val="16"/>
        </w:rPr>
        <w:t xml:space="preserve"> </w:t>
      </w:r>
      <w:r w:rsidRPr="006C65D3">
        <w:rPr>
          <w:rStyle w:val="Emphasis"/>
        </w:rPr>
        <w:t>are advocacy groups</w:t>
      </w:r>
      <w:r w:rsidRPr="006C65D3">
        <w:rPr>
          <w:sz w:val="16"/>
        </w:rPr>
        <w:t xml:space="preserve">, </w:t>
      </w:r>
      <w:r w:rsidRPr="006C65D3">
        <w:rPr>
          <w:rStyle w:val="Emphasis"/>
        </w:rPr>
        <w:t>and</w:t>
      </w:r>
      <w:r w:rsidRPr="006C65D3">
        <w:rPr>
          <w:sz w:val="16"/>
        </w:rPr>
        <w:t xml:space="preserve"> </w:t>
      </w:r>
      <w:r w:rsidRPr="006C65D3">
        <w:rPr>
          <w:rStyle w:val="Emphasis"/>
        </w:rPr>
        <w:t>have an explicit agenda;</w:t>
      </w:r>
      <w:r w:rsidRPr="006C65D3">
        <w:rPr>
          <w:sz w:val="16"/>
        </w:rPr>
        <w:t xml:space="preserve"> </w:t>
      </w:r>
      <w:r w:rsidRPr="006C65D3">
        <w:rPr>
          <w:rStyle w:val="StyleUnderline"/>
        </w:rPr>
        <w:t xml:space="preserve">they’re looking for impact. That agenda </w:t>
      </w:r>
      <w:r w:rsidRPr="006C65D3">
        <w:rPr>
          <w:rStyle w:val="Emphasis"/>
        </w:rPr>
        <w:t>may coincide with the news</w:t>
      </w:r>
      <w:r w:rsidRPr="006C65D3">
        <w:rPr>
          <w:rStyle w:val="StyleUnderline"/>
        </w:rPr>
        <w:t>, and they may use</w:t>
      </w:r>
      <w:r w:rsidRPr="00842839">
        <w:rPr>
          <w:rStyle w:val="StyleUnderline"/>
        </w:rPr>
        <w:t xml:space="preserve"> traditional journalistic techniques to advance it, </w:t>
      </w:r>
      <w:r w:rsidRPr="006C65D3">
        <w:rPr>
          <w:rStyle w:val="Emphasis"/>
        </w:rPr>
        <w:t>but</w:t>
      </w:r>
      <w:r w:rsidRPr="006C65D3">
        <w:rPr>
          <w:rStyle w:val="StyleUnderline"/>
        </w:rPr>
        <w:t xml:space="preserve"> in most </w:t>
      </w:r>
      <w:r w:rsidRPr="006C65D3">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6C65D3">
        <w:rPr>
          <w:rStyle w:val="Emphasis"/>
        </w:rPr>
        <w:t>policy</w:t>
      </w:r>
      <w:proofErr w:type="gramEnd"/>
      <w:r w:rsidRPr="006C65D3">
        <w:rPr>
          <w:rStyle w:val="Emphasis"/>
        </w:rPr>
        <w:t xml:space="preserve"> change</w:t>
      </w:r>
      <w:r w:rsidRPr="006C65D3">
        <w:rPr>
          <w:rStyle w:val="StyleUnderline"/>
        </w:rPr>
        <w:t xml:space="preserve"> or other</w:t>
      </w:r>
      <w:r w:rsidRPr="00842839">
        <w:rPr>
          <w:rStyle w:val="StyleUnderline"/>
        </w:rPr>
        <w:t xml:space="preserve"> action, and </w:t>
      </w:r>
      <w:r w:rsidRPr="00842839">
        <w:rPr>
          <w:rStyle w:val="Emphasis"/>
          <w:highlight w:val="green"/>
          <w:bdr w:val="single" w:sz="18" w:space="0" w:color="auto"/>
        </w:rPr>
        <w:t xml:space="preserve">not information </w:t>
      </w:r>
      <w:r w:rsidRPr="006C65D3">
        <w:rPr>
          <w:rStyle w:val="Emphasis"/>
          <w:bdr w:val="single" w:sz="18" w:space="0" w:color="auto"/>
        </w:rPr>
        <w:t>or the public record</w:t>
      </w:r>
      <w:r w:rsidRPr="006C65D3">
        <w:rPr>
          <w:rStyle w:val="StyleUnderline"/>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time </w:t>
      </w:r>
      <w:r w:rsidRPr="006C65D3">
        <w:rPr>
          <w:rStyle w:val="Emphasis"/>
        </w:rPr>
        <w:t>it’s</w:t>
      </w:r>
      <w:r w:rsidRPr="006C65D3">
        <w:rPr>
          <w:rStyle w:val="StyleUnderline"/>
        </w:rPr>
        <w:t xml:space="preserve"> also </w:t>
      </w:r>
      <w:r w:rsidRPr="006C65D3">
        <w:rPr>
          <w:rStyle w:val="Emphasis"/>
        </w:rPr>
        <w:t>easy to</w:t>
      </w:r>
      <w:r w:rsidRPr="006C65D3">
        <w:rPr>
          <w:rStyle w:val="StyleUnderline"/>
        </w:rPr>
        <w:t xml:space="preserve"> </w:t>
      </w:r>
      <w:r w:rsidRPr="006C65D3">
        <w:rPr>
          <w:rStyle w:val="Emphasis"/>
        </w:rPr>
        <w:t>imagine</w:t>
      </w:r>
      <w:r w:rsidRPr="006C65D3">
        <w:rPr>
          <w:rStyle w:val="StyleUnderline"/>
        </w:rPr>
        <w:t xml:space="preserve"> a </w:t>
      </w:r>
      <w:r w:rsidRPr="006C65D3">
        <w:rPr>
          <w:rStyle w:val="Emphasis"/>
        </w:rPr>
        <w:t xml:space="preserve">world where </w:t>
      </w:r>
      <w:r w:rsidRPr="00842839">
        <w:rPr>
          <w:rStyle w:val="Emphasis"/>
          <w:highlight w:val="green"/>
        </w:rPr>
        <w:t>this causes problems</w:t>
      </w:r>
      <w:r w:rsidRPr="00842839">
        <w:rPr>
          <w:rStyle w:val="StyleUnderline"/>
        </w:rPr>
        <w:t xml:space="preserve">, </w:t>
      </w:r>
      <w:r w:rsidRPr="006C65D3">
        <w:rPr>
          <w:rStyle w:val="Emphasis"/>
        </w:rPr>
        <w:t xml:space="preserve">where </w:t>
      </w:r>
      <w:r w:rsidRPr="006C65D3">
        <w:rPr>
          <w:rStyle w:val="Emphasis"/>
          <w:highlight w:val="green"/>
        </w:rPr>
        <w:t>journalism</w:t>
      </w:r>
      <w:r w:rsidRPr="006C65D3">
        <w:rPr>
          <w:rStyle w:val="Emphasis"/>
        </w:rPr>
        <w:t xml:space="preserve"> could </w:t>
      </w:r>
      <w:r w:rsidRPr="00842839">
        <w:rPr>
          <w:rStyle w:val="Emphasis"/>
          <w:highlight w:val="green"/>
        </w:rPr>
        <w:t xml:space="preserve">become a platform </w:t>
      </w:r>
      <w:r w:rsidRPr="00842839">
        <w:rPr>
          <w:rStyle w:val="Emphasis"/>
          <w:highlight w:val="green"/>
          <w:bdr w:val="single" w:sz="18" w:space="0" w:color="auto"/>
        </w:rPr>
        <w:t xml:space="preserve">for advocacy </w:t>
      </w:r>
      <w:r w:rsidRPr="006C65D3">
        <w:rPr>
          <w:rStyle w:val="Emphasis"/>
          <w:bdr w:val="single" w:sz="18" w:space="0" w:color="auto"/>
        </w:rPr>
        <w:t>purposes and for 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“So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w:t>
      </w:r>
      <w:r w:rsidRPr="006C65D3">
        <w:rPr>
          <w:rStyle w:val="StyleUnderline"/>
        </w:rPr>
        <w:t xml:space="preserve">traditional journalistic lines. For example, Powers says, </w:t>
      </w:r>
      <w:r w:rsidRPr="006C65D3">
        <w:rPr>
          <w:rStyle w:val="Emphasis"/>
        </w:rPr>
        <w:t>Greenpeace’s</w:t>
      </w:r>
      <w:r w:rsidRPr="006C65D3">
        <w:rPr>
          <w:rStyle w:val="StyleUnderline"/>
        </w:rPr>
        <w:t xml:space="preserve"> Unearthed site </w:t>
      </w:r>
      <w:r w:rsidRPr="006C65D3">
        <w:rPr>
          <w:rStyle w:val="Emphasis"/>
        </w:rPr>
        <w:t>did a report</w:t>
      </w:r>
      <w:r w:rsidRPr="006C65D3">
        <w:rPr>
          <w:rStyle w:val="StyleUnderline"/>
        </w:rPr>
        <w:t xml:space="preserve"> on climate change in 2015 and</w:t>
      </w:r>
      <w:r w:rsidRPr="006C47CA">
        <w:rPr>
          <w:rStyle w:val="StyleUnderline"/>
        </w:rPr>
        <w:t xml:space="preserve"> </w:t>
      </w:r>
      <w:r w:rsidRPr="002E7E17">
        <w:rPr>
          <w:rStyle w:val="Emphasis"/>
        </w:rPr>
        <w:t xml:space="preserve">used journalists </w:t>
      </w:r>
      <w:r w:rsidRPr="002E7E17">
        <w:rPr>
          <w:rStyle w:val="Emphasis"/>
          <w:bdr w:val="single" w:sz="18" w:space="0" w:color="auto"/>
        </w:rPr>
        <w:t>who pretended to be executives</w:t>
      </w:r>
      <w:r w:rsidRPr="002E7E17">
        <w:rPr>
          <w:rStyle w:val="StyleUnderline"/>
        </w:rPr>
        <w:t xml:space="preserve"> 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2E7E17">
        <w:rPr>
          <w:rStyle w:val="Emphasis"/>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2E7E17">
        <w:rPr>
          <w:rStyle w:val="Emphasis"/>
          <w:highlight w:val="green"/>
        </w:rPr>
        <w:t>risk</w:t>
      </w:r>
      <w:r w:rsidRPr="002E7E17">
        <w:rPr>
          <w:rStyle w:val="StyleUnderline"/>
        </w:rPr>
        <w:t xml:space="preserve"> </w:t>
      </w:r>
      <w:r w:rsidRPr="006C47CA">
        <w:rPr>
          <w:rStyle w:val="StyleUnderline"/>
        </w:rPr>
        <w:t xml:space="preserve">that the </w:t>
      </w:r>
      <w:r w:rsidRPr="006C47CA">
        <w:rPr>
          <w:rStyle w:val="Emphasis"/>
          <w:highlight w:val="green"/>
        </w:rPr>
        <w:t xml:space="preserve">advocacy </w:t>
      </w:r>
      <w:r w:rsidRPr="002E7E17">
        <w:rPr>
          <w:rStyle w:val="Emphasis"/>
        </w:rPr>
        <w:t xml:space="preserve">element will </w:t>
      </w:r>
      <w:r w:rsidRPr="006C47CA">
        <w:rPr>
          <w:rStyle w:val="Emphasis"/>
          <w:highlight w:val="green"/>
        </w:rPr>
        <w:t>outweigh the journalist</w:t>
      </w:r>
      <w:r w:rsidRPr="002E7E17">
        <w:rPr>
          <w:rStyle w:val="Emphasis"/>
        </w:rPr>
        <w:t>ic aspect</w:t>
      </w:r>
      <w:r w:rsidRPr="006C47CA">
        <w:rPr>
          <w:sz w:val="16"/>
        </w:rPr>
        <w:t xml:space="preserve">. I think in the long run that could </w:t>
      </w:r>
      <w:proofErr w:type="gramStart"/>
      <w:r w:rsidRPr="006C47CA">
        <w:rPr>
          <w:sz w:val="16"/>
        </w:rPr>
        <w:t xml:space="preserve">actually </w:t>
      </w:r>
      <w:r w:rsidRPr="006C47CA">
        <w:rPr>
          <w:rStyle w:val="Emphasis"/>
          <w:highlight w:val="green"/>
        </w:rPr>
        <w:t>work</w:t>
      </w:r>
      <w:proofErr w:type="gramEnd"/>
      <w:r w:rsidRPr="006C47CA">
        <w:rPr>
          <w:rStyle w:val="Emphasis"/>
          <w:highlight w:val="green"/>
        </w:rPr>
        <w:t xml:space="preserve"> to </w:t>
      </w:r>
      <w:r w:rsidRPr="002E7E17">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2E7E17">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misstated the 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cases it’s done </w:t>
      </w:r>
      <w:proofErr w:type="gramStart"/>
      <w:r w:rsidRPr="006C47CA">
        <w:rPr>
          <w:sz w:val="16"/>
        </w:rPr>
        <w:t>in order to</w:t>
      </w:r>
      <w:proofErr w:type="gramEnd"/>
      <w:r w:rsidRPr="006C47CA">
        <w:rPr>
          <w:sz w:val="16"/>
        </w:rPr>
        <w:t xml:space="preserve">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2E7E17">
        <w:rPr>
          <w:rStyle w:val="Emphasis"/>
        </w:rPr>
        <w:t>become intertwined with NGOs</w:t>
      </w:r>
      <w:r w:rsidRPr="002E7E17">
        <w:rPr>
          <w:rStyle w:val="StyleUnderline"/>
        </w:rPr>
        <w:t xml:space="preserve"> or advocacy groups</w:t>
      </w:r>
      <w:r w:rsidRPr="006C47CA">
        <w:rPr>
          <w:rStyle w:val="StyleUnderline"/>
        </w:rPr>
        <w:t xml:space="preserve"> </w:t>
      </w:r>
      <w:r w:rsidRPr="006C47CA">
        <w:rPr>
          <w:rStyle w:val="Emphasis"/>
          <w:highlight w:val="green"/>
          <w:bdr w:val="single" w:sz="18" w:space="0" w:color="auto"/>
        </w:rPr>
        <w:t xml:space="preserve">won’t devote </w:t>
      </w:r>
      <w:r w:rsidRPr="002E7E17">
        <w:rPr>
          <w:rStyle w:val="Emphasis"/>
          <w:bdr w:val="single" w:sz="18" w:space="0" w:color="auto"/>
        </w:rPr>
        <w:t xml:space="preserve">the same kind of </w:t>
      </w:r>
      <w:r w:rsidRPr="006C47CA">
        <w:rPr>
          <w:rStyle w:val="Emphasis"/>
          <w:highlight w:val="green"/>
          <w:bdr w:val="single" w:sz="18" w:space="0" w:color="auto"/>
        </w:rPr>
        <w:t xml:space="preserve">scrutiny to </w:t>
      </w:r>
      <w:r w:rsidRPr="002E7E17">
        <w:rPr>
          <w:rStyle w:val="Emphasis"/>
          <w:bdr w:val="single" w:sz="18" w:space="0" w:color="auto"/>
        </w:rPr>
        <w:t xml:space="preserve">those </w:t>
      </w:r>
      <w:r w:rsidRPr="006C47CA">
        <w:rPr>
          <w:rStyle w:val="Emphasis"/>
          <w:highlight w:val="green"/>
          <w:bdr w:val="single" w:sz="18" w:space="0" w:color="auto"/>
        </w:rPr>
        <w:t xml:space="preserve">groups as </w:t>
      </w:r>
      <w:r w:rsidRPr="002E7E17">
        <w:rPr>
          <w:rStyle w:val="Emphasis"/>
          <w:bdr w:val="single" w:sz="18" w:space="0" w:color="auto"/>
        </w:rPr>
        <w:t xml:space="preserve">they would </w:t>
      </w:r>
      <w:r w:rsidRPr="006C47CA">
        <w:rPr>
          <w:rStyle w:val="Emphasis"/>
          <w:highlight w:val="green"/>
          <w:bdr w:val="single" w:sz="18" w:space="0" w:color="auto"/>
        </w:rPr>
        <w:t>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00D66632" w14:textId="77777777" w:rsidR="002E5D95" w:rsidRDefault="002E5D95" w:rsidP="002E5D95">
      <w:pPr>
        <w:pStyle w:val="Heading3"/>
      </w:pPr>
      <w:r>
        <w:t>1AC: Democracy</w:t>
      </w:r>
    </w:p>
    <w:p w14:paraId="3C1B41BD" w14:textId="77777777" w:rsidR="002E5D95" w:rsidRDefault="002E5D95" w:rsidP="002E5D95">
      <w:pPr>
        <w:pStyle w:val="Heading4"/>
      </w:pPr>
      <w:r>
        <w:t>Advantage 1 is Democracy</w:t>
      </w:r>
    </w:p>
    <w:p w14:paraId="7CB5C4A0" w14:textId="77777777" w:rsidR="002E5D95" w:rsidRDefault="002E5D95" w:rsidP="002E5D95">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6445390A" w14:textId="77777777" w:rsidR="002E5D95" w:rsidRPr="00043E3A" w:rsidRDefault="002E5D95" w:rsidP="002E5D95">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4EAA2BD8" w14:textId="77777777" w:rsidR="002E5D95" w:rsidRPr="00656601" w:rsidRDefault="002E5D95" w:rsidP="002E5D95">
      <w:pPr>
        <w:rPr>
          <w:sz w:val="16"/>
        </w:rPr>
      </w:pPr>
      <w:r w:rsidRPr="00EA0BEC">
        <w:rPr>
          <w:rStyle w:val="StyleUnderline"/>
        </w:rPr>
        <w:t xml:space="preserve">What is news commercialization? UNESCO (1980:152) alluded to the commercialization of news when it wrote: </w:t>
      </w:r>
      <w:r w:rsidRPr="00250CC3">
        <w:rPr>
          <w:rStyle w:val="Emphasis"/>
        </w:rPr>
        <w:t xml:space="preserve">The </w:t>
      </w:r>
      <w:r w:rsidRPr="00EA0BEC">
        <w:rPr>
          <w:rStyle w:val="Emphasis"/>
          <w:highlight w:val="green"/>
        </w:rPr>
        <w:t>news has become commercial product</w:t>
      </w:r>
      <w:r w:rsidRPr="00EA0BEC">
        <w:rPr>
          <w:rStyle w:val="StyleUnderline"/>
        </w:rPr>
        <w:t xml:space="preserve">... </w:t>
      </w:r>
      <w:r w:rsidRPr="00250CC3">
        <w:rPr>
          <w:rStyle w:val="Emphasis"/>
        </w:rPr>
        <w:t xml:space="preserve">important </w:t>
      </w:r>
      <w:r w:rsidRPr="00EA0BEC">
        <w:rPr>
          <w:rStyle w:val="Emphasis"/>
          <w:highlight w:val="green"/>
        </w:rPr>
        <w:t>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pushed aside by</w:t>
      </w:r>
      <w:r w:rsidRPr="00250CC3">
        <w:rPr>
          <w:rStyle w:val="Emphasis"/>
          <w:bdr w:val="single" w:sz="18" w:space="0" w:color="auto"/>
        </w:rPr>
        <w:t xml:space="preserve"> unimportant, even </w:t>
      </w:r>
      <w:r w:rsidRPr="00EA0BEC">
        <w:rPr>
          <w:rStyle w:val="Emphasis"/>
          <w:highlight w:val="green"/>
          <w:bdr w:val="single" w:sz="18" w:space="0" w:color="auto"/>
        </w:rPr>
        <w:t>trivial news 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News is</w:t>
      </w:r>
      <w:r w:rsidRPr="00EA0BEC">
        <w:rPr>
          <w:rStyle w:val="StyleUnderline"/>
          <w:highlight w:val="green"/>
        </w:rPr>
        <w:t xml:space="preserve"> </w:t>
      </w:r>
      <w:r w:rsidRPr="00EA0BEC">
        <w:rPr>
          <w:rStyle w:val="StyleUnderline"/>
        </w:rPr>
        <w:t xml:space="preserve">no longer about reporting timely occurrences or events, it is </w:t>
      </w:r>
      <w:r w:rsidRPr="00250CC3">
        <w:rPr>
          <w:rStyle w:val="StyleUnderline"/>
        </w:rPr>
        <w:t xml:space="preserve">now about </w:t>
      </w:r>
      <w:r w:rsidRPr="00250CC3">
        <w:rPr>
          <w:rStyle w:val="Emphasis"/>
        </w:rPr>
        <w:t>packaged</w:t>
      </w:r>
      <w:r w:rsidRPr="00250CC3">
        <w:rPr>
          <w:rStyle w:val="StyleUnderline"/>
        </w:rPr>
        <w:t xml:space="preserve"> </w:t>
      </w:r>
      <w:r w:rsidRPr="00250CC3">
        <w:rPr>
          <w:rStyle w:val="Emphasis"/>
          <w:bdr w:val="single" w:sz="18" w:space="0" w:color="auto"/>
        </w:rPr>
        <w:t>broadcast or reports</w:t>
      </w:r>
      <w:r w:rsidRPr="00250CC3">
        <w:rPr>
          <w:rStyle w:val="StyleUnderline"/>
        </w:rPr>
        <w:t xml:space="preserve"> sponsore</w:t>
      </w:r>
      <w:r w:rsidRPr="00EA0BEC">
        <w:rPr>
          <w:rStyle w:val="StyleUnderline"/>
        </w:rPr>
        <w:t xml:space="preserv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 xml:space="preserve">news commercialization as "a phenomenon </w:t>
      </w:r>
      <w:r w:rsidRPr="0035172C">
        <w:rPr>
          <w:rStyle w:val="Emphasis"/>
        </w:rPr>
        <w:t>whereby</w:t>
      </w:r>
      <w:r w:rsidRPr="00EA0BEC">
        <w:rPr>
          <w:rStyle w:val="Emphasis"/>
        </w:rPr>
        <w:t xml:space="preserve">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w:t>
      </w:r>
      <w:r w:rsidRPr="0035172C">
        <w:rPr>
          <w:rStyle w:val="Emphasis"/>
        </w:rPr>
        <w:t>ing</w:t>
      </w:r>
      <w:r w:rsidRPr="0035172C">
        <w:rPr>
          <w:rStyle w:val="StyleUnderline"/>
        </w:rPr>
        <w:t xml:space="preserve"> </w:t>
      </w:r>
      <w:r w:rsidRPr="0035172C">
        <w:rPr>
          <w:rStyle w:val="Emphasis"/>
        </w:rPr>
        <w:t xml:space="preserve">the </w:t>
      </w:r>
      <w:r w:rsidRPr="00656601">
        <w:rPr>
          <w:rStyle w:val="Emphasis"/>
          <w:highlight w:val="green"/>
        </w:rPr>
        <w:t xml:space="preserve">audience </w:t>
      </w:r>
      <w:r w:rsidRPr="0035172C">
        <w:rPr>
          <w:rStyle w:val="Emphasis"/>
        </w:rPr>
        <w:t xml:space="preserve">the </w:t>
      </w:r>
      <w:r w:rsidRPr="00656601">
        <w:rPr>
          <w:rStyle w:val="Emphasis"/>
          <w:highlight w:val="green"/>
        </w:rPr>
        <w:t xml:space="preserve">impression </w:t>
      </w:r>
      <w:r w:rsidRPr="0035172C">
        <w:rPr>
          <w:rStyle w:val="Emphasis"/>
          <w:bdr w:val="single" w:sz="18" w:space="0" w:color="auto"/>
        </w:rPr>
        <w:t xml:space="preserve">that </w:t>
      </w:r>
      <w:r w:rsidRPr="00656601">
        <w:rPr>
          <w:rStyle w:val="Emphasis"/>
          <w:highlight w:val="green"/>
          <w:bdr w:val="single" w:sz="18" w:space="0" w:color="auto"/>
        </w:rPr>
        <w:t xml:space="preserve">news is </w:t>
      </w:r>
      <w:r w:rsidRPr="00354965">
        <w:rPr>
          <w:rStyle w:val="Emphasis"/>
          <w:bdr w:val="single" w:sz="18" w:space="0" w:color="auto"/>
        </w:rPr>
        <w:t xml:space="preserve">fair, </w:t>
      </w:r>
      <w:r w:rsidRPr="00656601">
        <w:rPr>
          <w:rStyle w:val="Emphasis"/>
          <w:highlight w:val="green"/>
          <w:bdr w:val="single" w:sz="18" w:space="0" w:color="auto"/>
        </w:rPr>
        <w:t xml:space="preserve">objective and </w:t>
      </w:r>
      <w:r w:rsidRPr="00354965">
        <w:rPr>
          <w:rStyle w:val="Emphasis"/>
          <w:bdr w:val="single" w:sz="18" w:space="0" w:color="auto"/>
        </w:rPr>
        <w:t xml:space="preserve">socially </w:t>
      </w:r>
      <w:r w:rsidRPr="00656601">
        <w:rPr>
          <w:rStyle w:val="Emphasis"/>
          <w:highlight w:val="green"/>
          <w:bdr w:val="single" w:sz="18" w:space="0" w:color="auto"/>
        </w:rPr>
        <w:t>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EA0BEC">
        <w:rPr>
          <w:rStyle w:val="Emphasis"/>
          <w:highlight w:val="green"/>
        </w:rPr>
        <w:t xml:space="preserve">News </w:t>
      </w:r>
      <w:r w:rsidRPr="0058350C">
        <w:rPr>
          <w:rStyle w:val="Emphasis"/>
        </w:rPr>
        <w:t xml:space="preserve">commercialization </w:t>
      </w:r>
      <w:r w:rsidRPr="00EE2021">
        <w:rPr>
          <w:rStyle w:val="Emphasis"/>
        </w:rPr>
        <w:t>operates at</w:t>
      </w:r>
      <w:r w:rsidRPr="00EE2021">
        <w:rPr>
          <w:sz w:val="16"/>
        </w:rPr>
        <w:t xml:space="preserve"> two levels in Nigeria: At </w:t>
      </w:r>
      <w:r w:rsidRPr="00EE2021">
        <w:rPr>
          <w:rStyle w:val="Emphasis"/>
        </w:rPr>
        <w:t>the institutional level</w:t>
      </w:r>
      <w:r w:rsidRPr="00EE2021">
        <w:rPr>
          <w:sz w:val="16"/>
        </w:rPr>
        <w:t xml:space="preserve">, </w:t>
      </w:r>
      <w:r w:rsidRPr="00EE2021">
        <w:rPr>
          <w:rStyle w:val="Emphasis"/>
        </w:rPr>
        <w:t>where</w:t>
      </w:r>
      <w:r w:rsidRPr="00EE2021">
        <w:rPr>
          <w:rStyle w:val="StyleUnderline"/>
        </w:rPr>
        <w:t xml:space="preserve"> </w:t>
      </w:r>
      <w:r w:rsidRPr="00656601">
        <w:rPr>
          <w:rStyle w:val="Emphasis"/>
          <w:highlight w:val="green"/>
        </w:rPr>
        <w:t xml:space="preserve">charges </w:t>
      </w:r>
      <w:r w:rsidRPr="0058350C">
        <w:rPr>
          <w:rStyle w:val="Emphasis"/>
        </w:rPr>
        <w:t xml:space="preserve">are `officially' </w:t>
      </w:r>
      <w:r w:rsidRPr="00EE2021">
        <w:rPr>
          <w:rStyle w:val="Emphasis"/>
        </w:rPr>
        <w:t xml:space="preserve">placed </w:t>
      </w:r>
      <w:r w:rsidRPr="00EE2021">
        <w:rPr>
          <w:rStyle w:val="Emphasis"/>
          <w:bdr w:val="single" w:sz="18" w:space="0" w:color="auto"/>
        </w:rPr>
        <w:t xml:space="preserve">for </w:t>
      </w:r>
      <w:r w:rsidRPr="00656601">
        <w:rPr>
          <w:rStyle w:val="Emphasis"/>
          <w:highlight w:val="green"/>
          <w:bdr w:val="single" w:sz="18" w:space="0" w:color="auto"/>
        </w:rPr>
        <w:t xml:space="preserve">sponsored </w:t>
      </w:r>
      <w:r w:rsidRPr="00EE2021">
        <w:rPr>
          <w:rStyle w:val="Emphasis"/>
          <w:bdr w:val="single" w:sz="18" w:space="0" w:color="auto"/>
        </w:rPr>
        <w:t xml:space="preserve">news </w:t>
      </w:r>
      <w:proofErr w:type="spellStart"/>
      <w:r w:rsidRPr="0058350C">
        <w:rPr>
          <w:rStyle w:val="Emphasis"/>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EE2021">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w:t>
      </w:r>
      <w:r w:rsidRPr="00EE2021">
        <w:rPr>
          <w:rStyle w:val="Emphasis"/>
        </w:rPr>
        <w:t>be concerned not with profits but</w:t>
      </w:r>
      <w:r w:rsidRPr="00EE2021">
        <w:rPr>
          <w:rStyle w:val="StyleUnderline"/>
        </w:rPr>
        <w:t xml:space="preserve"> rather </w:t>
      </w:r>
      <w:r w:rsidRPr="00EE2021">
        <w:rPr>
          <w:rStyle w:val="Emphasis"/>
        </w:rPr>
        <w:t xml:space="preserve">with </w:t>
      </w:r>
      <w:r w:rsidRPr="00EE2021">
        <w:rPr>
          <w:rStyle w:val="Emphasis"/>
          <w:highlight w:val="green"/>
        </w:rPr>
        <w:t>report</w:t>
      </w:r>
      <w:r w:rsidRPr="00EE2021">
        <w:rPr>
          <w:rStyle w:val="Emphasis"/>
        </w:rPr>
        <w:t xml:space="preserve">ing </w:t>
      </w:r>
      <w:r w:rsidRPr="00EE2021">
        <w:rPr>
          <w:rStyle w:val="Emphasis"/>
          <w:highlight w:val="green"/>
        </w:rPr>
        <w:t>the</w:t>
      </w:r>
      <w:r w:rsidRPr="00EE2021">
        <w:rPr>
          <w:rStyle w:val="Emphasis"/>
        </w:rPr>
        <w:t xml:space="preserve"> news as </w:t>
      </w:r>
      <w:r w:rsidRPr="00656601">
        <w:rPr>
          <w:rStyle w:val="Emphasis"/>
          <w:highlight w:val="green"/>
        </w:rPr>
        <w:t>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7160D6EE" w14:textId="77777777" w:rsidR="002E5D95" w:rsidRPr="00C2725B" w:rsidRDefault="002E5D95" w:rsidP="002E5D95">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2B226405" w14:textId="77777777" w:rsidR="002E5D95" w:rsidRPr="00D258BD" w:rsidRDefault="002E5D95" w:rsidP="002E5D95">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6163DB85" w14:textId="77777777" w:rsidR="002E5D95" w:rsidRPr="002034E6" w:rsidRDefault="002E5D95" w:rsidP="002E5D95">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656601">
        <w:rPr>
          <w:rStyle w:val="Emphasis"/>
          <w:highlight w:val="green"/>
          <w:bdr w:val="single" w:sz="18" w:space="0" w:color="auto"/>
        </w:rPr>
        <w:t>A THREAT TO SUSTAINABLE DEVELOPMENT</w:t>
      </w:r>
      <w:r w:rsidRPr="00656601">
        <w:rPr>
          <w:rStyle w:val="StyleUnderline"/>
          <w:highlight w:val="green"/>
        </w:rPr>
        <w:t xml:space="preserve"> </w:t>
      </w:r>
      <w:r w:rsidRPr="00EE2021">
        <w:rPr>
          <w:rStyle w:val="Emphasis"/>
        </w:rPr>
        <w:t>News is no longer news</w:t>
      </w:r>
      <w:r w:rsidRPr="00EE2021">
        <w:rPr>
          <w:rStyle w:val="StyleUnderline"/>
        </w:rPr>
        <w:t>, as it is only those</w:t>
      </w:r>
      <w:r w:rsidRPr="00656601">
        <w:rPr>
          <w:rStyle w:val="StyleUnderline"/>
        </w:rPr>
        <w:t xml:space="preserv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w:t>
      </w:r>
      <w:r w:rsidRPr="00ED5D88">
        <w:rPr>
          <w:rStyle w:val="Emphasis"/>
        </w:rPr>
        <w:t xml:space="preserve">be an </w:t>
      </w:r>
      <w:r w:rsidRPr="002034E6">
        <w:rPr>
          <w:rStyle w:val="Emphasis"/>
          <w:highlight w:val="green"/>
        </w:rPr>
        <w:t xml:space="preserve">index of socio-political life </w:t>
      </w:r>
      <w:r w:rsidRPr="00ED5D88">
        <w:rPr>
          <w:rStyle w:val="Emphasis"/>
        </w:rPr>
        <w:t xml:space="preserve">of the people, </w:t>
      </w:r>
      <w:r w:rsidRPr="002034E6">
        <w:rPr>
          <w:rStyle w:val="Emphasis"/>
          <w:highlight w:val="green"/>
          <w:bdr w:val="single" w:sz="18" w:space="0" w:color="auto"/>
        </w:rPr>
        <w:t>but reverse is the case</w:t>
      </w:r>
      <w:r w:rsidRPr="002034E6">
        <w:rPr>
          <w:sz w:val="16"/>
        </w:rPr>
        <w:t xml:space="preserve">. </w:t>
      </w:r>
      <w:r w:rsidRPr="00656601">
        <w:rPr>
          <w:rStyle w:val="StyleUnderline"/>
        </w:rPr>
        <w:t xml:space="preserve">News </w:t>
      </w:r>
      <w:proofErr w:type="spellStart"/>
      <w:r w:rsidRPr="00656601">
        <w:rPr>
          <w:rStyle w:val="Emphasis"/>
          <w:highlight w:val="green"/>
        </w:rPr>
        <w:t>commercialisation</w:t>
      </w:r>
      <w:proofErr w:type="spellEnd"/>
      <w:r w:rsidRPr="00656601">
        <w:rPr>
          <w:rStyle w:val="StyleUnderline"/>
          <w:highlight w:val="green"/>
        </w:rPr>
        <w:t xml:space="preserve"> </w:t>
      </w:r>
      <w:r w:rsidRPr="00656601">
        <w:rPr>
          <w:rStyle w:val="StyleUnderline"/>
        </w:rPr>
        <w:t xml:space="preserve">has </w:t>
      </w:r>
      <w:r w:rsidRPr="00ED5D88">
        <w:rPr>
          <w:rStyle w:val="Emphasis"/>
        </w:rPr>
        <w:t>made the media to mortgage</w:t>
      </w:r>
      <w:r w:rsidRPr="00ED5D88">
        <w:rPr>
          <w:rStyle w:val="StyleUnderline"/>
        </w:rPr>
        <w:t xml:space="preserve"> </w:t>
      </w:r>
      <w:r w:rsidRPr="00656601">
        <w:rPr>
          <w:rStyle w:val="StyleUnderline"/>
        </w:rPr>
        <w:t xml:space="preserve">their consciences and </w:t>
      </w:r>
      <w:r w:rsidRPr="00ED5D88">
        <w:rPr>
          <w:rStyle w:val="Emphasis"/>
        </w:rPr>
        <w:t>professional ethics</w:t>
      </w:r>
      <w:r w:rsidRPr="00ED5D88">
        <w:rPr>
          <w:rStyle w:val="StyleUnderline"/>
        </w:rPr>
        <w:t xml:space="preserve">, </w:t>
      </w:r>
      <w:r w:rsidRPr="00ED5D88">
        <w:rPr>
          <w:rStyle w:val="Emphasis"/>
          <w:highlight w:val="green"/>
          <w:bdr w:val="single" w:sz="18" w:space="0" w:color="auto"/>
        </w:rPr>
        <w:t>for political patronage</w:t>
      </w:r>
      <w:r w:rsidRPr="00ED5D88">
        <w:rPr>
          <w:rStyle w:val="Emphasis"/>
          <w:bdr w:val="single" w:sz="18" w:space="0" w:color="auto"/>
        </w:rPr>
        <w:t xml:space="preserve"> and appointments</w:t>
      </w:r>
      <w:r w:rsidRPr="00ED5D88">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false shade to the 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ED5D88">
        <w:rPr>
          <w:rStyle w:val="Emphasis"/>
        </w:rPr>
        <w:t xml:space="preserve">it becomes </w:t>
      </w:r>
      <w:r w:rsidRPr="002034E6">
        <w:rPr>
          <w:rStyle w:val="Emphasis"/>
          <w:highlight w:val="green"/>
        </w:rPr>
        <w:t>difficult for</w:t>
      </w:r>
      <w:r w:rsidRPr="002034E6">
        <w:rPr>
          <w:rStyle w:val="StyleUnderline"/>
          <w:highlight w:val="green"/>
        </w:rPr>
        <w:t xml:space="preserve"> </w:t>
      </w:r>
      <w:r w:rsidRPr="00190FF8">
        <w:rPr>
          <w:rStyle w:val="Emphasis"/>
          <w:highlight w:val="green"/>
        </w:rPr>
        <w:t xml:space="preserve">the poor </w:t>
      </w:r>
      <w:r w:rsidRPr="00ED5D88">
        <w:rPr>
          <w:rStyle w:val="Emphasis"/>
        </w:rPr>
        <w:t>and illiterate</w:t>
      </w:r>
      <w:r w:rsidRPr="00ED5D88">
        <w:rPr>
          <w:rStyle w:val="StyleUnderline"/>
        </w:rPr>
        <w:t xml:space="preserve"> </w:t>
      </w:r>
      <w:r w:rsidRPr="00ED5D88">
        <w:rPr>
          <w:rStyle w:val="Emphasis"/>
        </w:rPr>
        <w:t>people</w:t>
      </w:r>
      <w:r w:rsidRPr="00ED5D88">
        <w:rPr>
          <w:rStyle w:val="StyleUnderline"/>
        </w:rPr>
        <w:t xml:space="preserve"> </w:t>
      </w:r>
      <w:r w:rsidRPr="00190FF8">
        <w:rPr>
          <w:rStyle w:val="Emphasis"/>
          <w:highlight w:val="green"/>
        </w:rPr>
        <w:t xml:space="preserve">who </w:t>
      </w:r>
      <w:r w:rsidRPr="00ED5D88">
        <w:rPr>
          <w:rStyle w:val="Emphasis"/>
        </w:rPr>
        <w:t>are</w:t>
      </w:r>
      <w:r w:rsidRPr="00ED5D88">
        <w:rPr>
          <w:rStyle w:val="StyleUnderline"/>
        </w:rPr>
        <w:t xml:space="preserve"> </w:t>
      </w:r>
      <w:r w:rsidRPr="002034E6">
        <w:rPr>
          <w:rStyle w:val="StyleUnderline"/>
        </w:rPr>
        <w:t xml:space="preserve">constantly </w:t>
      </w:r>
      <w:r w:rsidRPr="002034E6">
        <w:rPr>
          <w:rStyle w:val="Emphasis"/>
          <w:highlight w:val="green"/>
        </w:rPr>
        <w:t>seek</w:t>
      </w:r>
      <w:r w:rsidRPr="00ED5D88">
        <w:rPr>
          <w:rStyle w:val="Emphasis"/>
        </w:rPr>
        <w:t>ing</w:t>
      </w:r>
      <w:r w:rsidRPr="00ED5D88">
        <w:rPr>
          <w:rStyle w:val="StyleUnderline"/>
        </w:rPr>
        <w:t xml:space="preserve"> </w:t>
      </w:r>
      <w:r w:rsidRPr="002034E6">
        <w:rPr>
          <w:rStyle w:val="StyleUnderline"/>
        </w:rPr>
        <w:t xml:space="preserve">new </w:t>
      </w:r>
      <w:r w:rsidRPr="00ED5D88">
        <w:rPr>
          <w:rStyle w:val="Emphasis"/>
        </w:rPr>
        <w:t xml:space="preserve">ways to make </w:t>
      </w:r>
      <w:r w:rsidRPr="002034E6">
        <w:rPr>
          <w:rStyle w:val="Emphasis"/>
          <w:highlight w:val="green"/>
        </w:rPr>
        <w:t>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034E6">
        <w:rPr>
          <w:rStyle w:val="StyleUnderline"/>
        </w:rPr>
        <w:t xml:space="preserve">of their opinions, </w:t>
      </w:r>
      <w:r w:rsidRPr="00ED5D88">
        <w:rPr>
          <w:rStyle w:val="Emphasis"/>
        </w:rPr>
        <w:t>needs</w:t>
      </w:r>
      <w:r w:rsidRPr="002034E6">
        <w:rPr>
          <w:rStyle w:val="StyleUnderline"/>
        </w:rPr>
        <w:t xml:space="preserve">, grievances and most importantly, make themselves communicatively interactive, </w:t>
      </w:r>
      <w:r w:rsidRPr="00ED5D88">
        <w:rPr>
          <w:rStyle w:val="Emphasis"/>
          <w:bdr w:val="single" w:sz="18" w:space="0" w:color="auto"/>
        </w:rPr>
        <w:t xml:space="preserve">are </w:t>
      </w:r>
      <w:r w:rsidRPr="002034E6">
        <w:rPr>
          <w:rStyle w:val="Emphasis"/>
          <w:highlight w:val="green"/>
          <w:bdr w:val="single" w:sz="18" w:space="0" w:color="auto"/>
        </w:rPr>
        <w:t>denied of their rights</w:t>
      </w:r>
      <w:r w:rsidRPr="002034E6">
        <w:rPr>
          <w:rStyle w:val="StyleUnderline"/>
          <w:highlight w:val="green"/>
        </w:rPr>
        <w:t xml:space="preserve"> </w:t>
      </w:r>
      <w:r w:rsidRPr="00ED5D88">
        <w:rPr>
          <w:rStyle w:val="Emphasis"/>
        </w:rPr>
        <w:t xml:space="preserve">because they </w:t>
      </w:r>
      <w:r w:rsidRPr="00190FF8">
        <w:rPr>
          <w:rStyle w:val="Emphasis"/>
          <w:highlight w:val="green"/>
        </w:rPr>
        <w:t xml:space="preserve">cannot afford </w:t>
      </w:r>
      <w:r w:rsidRPr="00ED5D88">
        <w:rPr>
          <w:rStyle w:val="Emphasis"/>
        </w:rPr>
        <w:t xml:space="preserve">to pay </w:t>
      </w:r>
      <w:r w:rsidRPr="00ED5D88">
        <w:rPr>
          <w:rStyle w:val="Emphasis"/>
          <w:highlight w:val="green"/>
        </w:rPr>
        <w:t xml:space="preserve">what the rich </w:t>
      </w:r>
      <w:r w:rsidRPr="00ED5D88">
        <w:rPr>
          <w:rStyle w:val="Emphasis"/>
        </w:rPr>
        <w:t xml:space="preserve">people </w:t>
      </w:r>
      <w:r w:rsidRPr="00190FF8">
        <w:rPr>
          <w:rStyle w:val="Emphasis"/>
          <w:highlight w:val="green"/>
        </w:rPr>
        <w:t>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ED5D88">
        <w:rPr>
          <w:rStyle w:val="Emphasis"/>
        </w:rPr>
        <w:t>impacts</w:t>
      </w:r>
      <w:r w:rsidRPr="00ED5D88">
        <w:rPr>
          <w:sz w:val="16"/>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are: a. it has</w:t>
      </w:r>
      <w:r w:rsidRPr="002034E6">
        <w:rPr>
          <w:sz w:val="16"/>
        </w:rPr>
        <w:t xml:space="preserve"> </w:t>
      </w:r>
      <w:r w:rsidRPr="00ED5D88">
        <w:rPr>
          <w:rStyle w:val="Emphasis"/>
        </w:rPr>
        <w:t xml:space="preserve">given birth to a situation whereby </w:t>
      </w:r>
      <w:r w:rsidRPr="002034E6">
        <w:rPr>
          <w:rStyle w:val="Emphasis"/>
          <w:highlight w:val="green"/>
        </w:rPr>
        <w:t xml:space="preserve">news is </w:t>
      </w:r>
      <w:r w:rsidRPr="00ED5D88">
        <w:rPr>
          <w:rStyle w:val="Emphasis"/>
        </w:rPr>
        <w:t xml:space="preserve">narrowly </w:t>
      </w:r>
      <w:r w:rsidRPr="002034E6">
        <w:rPr>
          <w:rStyle w:val="Emphasis"/>
          <w:highlight w:val="green"/>
        </w:rPr>
        <w:t xml:space="preserve">defined against the </w:t>
      </w:r>
      <w:r w:rsidRPr="002034E6">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censorship and gate keeping</w:t>
      </w:r>
      <w:r w:rsidRPr="002034E6">
        <w:rPr>
          <w:rStyle w:val="StyleUnderline"/>
          <w:highlight w:val="green"/>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w:t>
      </w:r>
      <w:r w:rsidRPr="00ED5D88">
        <w:rPr>
          <w:rStyle w:val="StyleUnderline"/>
        </w:rPr>
        <w:t xml:space="preserve">news </w:t>
      </w:r>
      <w:proofErr w:type="spellStart"/>
      <w:r w:rsidRPr="00ED5D88">
        <w:rPr>
          <w:rStyle w:val="StyleUnderline"/>
        </w:rPr>
        <w:t>commercialisation</w:t>
      </w:r>
      <w:proofErr w:type="spellEnd"/>
      <w:r w:rsidRPr="00ED5D88">
        <w:rPr>
          <w:rStyle w:val="StyleUnderline"/>
        </w:rPr>
        <w:t xml:space="preserve"> policy has made journalists to lose credibility because, </w:t>
      </w:r>
      <w:r w:rsidRPr="00ED5D88">
        <w:rPr>
          <w:rStyle w:val="Emphasis"/>
        </w:rPr>
        <w:t>it is</w:t>
      </w:r>
      <w:r w:rsidRPr="00ED5D88">
        <w:rPr>
          <w:rStyle w:val="StyleUnderline"/>
        </w:rPr>
        <w:t xml:space="preserve"> now </w:t>
      </w:r>
      <w:r w:rsidRPr="00ED5D88">
        <w:rPr>
          <w:rStyle w:val="Emphasis"/>
        </w:rPr>
        <w:t>believed</w:t>
      </w:r>
      <w:r w:rsidRPr="00ED5D88">
        <w:rPr>
          <w:rStyle w:val="StyleUnderline"/>
        </w:rPr>
        <w:t xml:space="preserve"> that</w:t>
      </w:r>
      <w:r w:rsidRPr="002034E6">
        <w:rPr>
          <w:rStyle w:val="StyleUnderline"/>
        </w:rPr>
        <w:t xml:space="preserve"> </w:t>
      </w:r>
      <w:r w:rsidRPr="002034E6">
        <w:rPr>
          <w:rStyle w:val="Emphasis"/>
          <w:highlight w:val="green"/>
        </w:rPr>
        <w:t xml:space="preserve">they pay attention to </w:t>
      </w:r>
      <w:r w:rsidRPr="00ED5D88">
        <w:rPr>
          <w:rStyle w:val="Emphasis"/>
        </w:rPr>
        <w:t xml:space="preserve">the wealthy </w:t>
      </w:r>
      <w:r w:rsidRPr="002034E6">
        <w:rPr>
          <w:rStyle w:val="Emphasis"/>
          <w:highlight w:val="green"/>
        </w:rPr>
        <w:t xml:space="preserve">people </w:t>
      </w:r>
      <w:r w:rsidRPr="002034E6">
        <w:rPr>
          <w:rStyle w:val="Emphasis"/>
          <w:highlight w:val="green"/>
          <w:bdr w:val="single" w:sz="18" w:space="0" w:color="auto"/>
        </w:rPr>
        <w:t xml:space="preserve">who </w:t>
      </w:r>
      <w:r w:rsidRPr="00ED5D88">
        <w:rPr>
          <w:rStyle w:val="Emphasis"/>
          <w:bdr w:val="single" w:sz="18" w:space="0" w:color="auto"/>
        </w:rPr>
        <w:t xml:space="preserve">can </w:t>
      </w:r>
      <w:r w:rsidRPr="002034E6">
        <w:rPr>
          <w:rStyle w:val="Emphasis"/>
          <w:highlight w:val="green"/>
          <w:bdr w:val="single" w:sz="18" w:space="0" w:color="auto"/>
        </w:rPr>
        <w:t xml:space="preserve">pay </w:t>
      </w:r>
      <w:r w:rsidRPr="00ED5D88">
        <w:rPr>
          <w:rStyle w:val="Emphasis"/>
          <w:bdr w:val="single" w:sz="18" w:space="0" w:color="auto"/>
        </w:rPr>
        <w:t>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4EE97700" w14:textId="77777777" w:rsidR="002E5D95" w:rsidRDefault="002E5D95" w:rsidP="002E5D95">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 Proves the aff is consistent under pragmatic deliberation because it fosters communal discussions.</w:t>
      </w:r>
    </w:p>
    <w:p w14:paraId="6D87143D" w14:textId="77777777" w:rsidR="002E5D95" w:rsidRDefault="002E5D95" w:rsidP="002E5D95">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72204ECF" w14:textId="77777777" w:rsidR="002E5D95" w:rsidRPr="00190FF8" w:rsidRDefault="002E5D95" w:rsidP="002E5D95">
      <w:pPr>
        <w:rPr>
          <w:sz w:val="16"/>
        </w:rPr>
      </w:pPr>
      <w:r w:rsidRPr="0090003E">
        <w:rPr>
          <w:rStyle w:val="Emphasis"/>
          <w:bdr w:val="single" w:sz="18" w:space="0" w:color="auto"/>
        </w:rPr>
        <w:t>OBJECTIVE JOURNALISM BUILDS DEMOCRACY</w:t>
      </w:r>
      <w:r w:rsidRPr="0090003E">
        <w:rPr>
          <w:sz w:val="16"/>
        </w:rPr>
        <w:t xml:space="preserve"> </w:t>
      </w:r>
      <w:r w:rsidRPr="002034E6">
        <w:rPr>
          <w:rStyle w:val="Emphasis"/>
          <w:highlight w:val="green"/>
        </w:rPr>
        <w:t xml:space="preserve">Journalism </w:t>
      </w:r>
      <w:r w:rsidRPr="00833060">
        <w:rPr>
          <w:rStyle w:val="Emphasis"/>
        </w:rPr>
        <w:t xml:space="preserve">has a lot to </w:t>
      </w:r>
      <w:r w:rsidRPr="002034E6">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journalist should 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375F1D">
        <w:rPr>
          <w:rStyle w:val="Emphasis"/>
          <w:highlight w:val="green"/>
          <w:bdr w:val="single" w:sz="18" w:space="0" w:color="auto"/>
        </w:rPr>
        <w:t>it 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w:t>
      </w:r>
      <w:r w:rsidRPr="00BD502F">
        <w:rPr>
          <w:rStyle w:val="StyleUnderline"/>
        </w:rPr>
        <w:t>and most moral persons in the community.</w:t>
      </w:r>
      <w:r w:rsidRPr="00BD502F">
        <w:rPr>
          <w:sz w:val="16"/>
        </w:rPr>
        <w:t xml:space="preserve"> </w:t>
      </w:r>
      <w:r w:rsidRPr="00BD502F">
        <w:rPr>
          <w:rStyle w:val="Emphasis"/>
        </w:rPr>
        <w:t>If journalism is to serve humanity</w:t>
      </w:r>
      <w:r w:rsidRPr="00BD502F">
        <w:rPr>
          <w:sz w:val="16"/>
        </w:rPr>
        <w:t xml:space="preserve">, </w:t>
      </w:r>
      <w:r w:rsidRPr="00BD502F">
        <w:rPr>
          <w:rStyle w:val="Emphasis"/>
          <w:bdr w:val="single" w:sz="18" w:space="0" w:color="auto"/>
        </w:rPr>
        <w:t>then the</w:t>
      </w:r>
      <w:r w:rsidRPr="00833060">
        <w:rPr>
          <w:rStyle w:val="Emphasis"/>
          <w:bdr w:val="single" w:sz="18" w:space="0" w:color="auto"/>
        </w:rPr>
        <w:t xml:space="preserv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BD502F">
        <w:rPr>
          <w:rStyle w:val="Emphasis"/>
          <w:highlight w:val="green"/>
        </w:rPr>
        <w:t>creat</w:t>
      </w:r>
      <w:r w:rsidRPr="00BD502F">
        <w:rPr>
          <w:rStyle w:val="Emphasis"/>
        </w:rPr>
        <w:t xml:space="preserve">ing a </w:t>
      </w:r>
      <w:r w:rsidRPr="00BD502F">
        <w:rPr>
          <w:rStyle w:val="Emphasis"/>
          <w:bdr w:val="single" w:sz="18" w:space="0" w:color="auto"/>
        </w:rPr>
        <w:t>platform for public dialogue</w:t>
      </w:r>
      <w:r w:rsidRPr="00BD502F">
        <w:rPr>
          <w:rStyle w:val="Emphasis"/>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BD502F">
        <w:rPr>
          <w:rStyle w:val="Emphasis"/>
          <w:bdr w:val="single" w:sz="18" w:space="0" w:color="auto"/>
        </w:rPr>
        <w:t>values</w:t>
      </w:r>
      <w:proofErr w:type="gramEnd"/>
      <w:r w:rsidRPr="00BD502F">
        <w:rPr>
          <w:rStyle w:val="Emphasis"/>
          <w:bdr w:val="single" w:sz="18" w:space="0" w:color="auto"/>
        </w:rPr>
        <w:t xml:space="preserve"> and </w:t>
      </w:r>
      <w:r w:rsidRPr="00375F1D">
        <w:rPr>
          <w:rStyle w:val="Emphasis"/>
          <w:highlight w:val="green"/>
          <w:bdr w:val="single" w:sz="18" w:space="0" w:color="auto"/>
        </w:rPr>
        <w:t xml:space="preserve">perspectives on </w:t>
      </w:r>
      <w:r w:rsidRPr="00833060">
        <w:rPr>
          <w:rStyle w:val="Emphasis"/>
          <w:bdr w:val="single" w:sz="18" w:space="0" w:color="auto"/>
        </w:rPr>
        <w:t xml:space="preserve">public </w:t>
      </w:r>
      <w:r w:rsidRPr="00375F1D">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should enable individuals to re-interpret </w:t>
      </w:r>
      <w:r w:rsidRPr="00833060">
        <w:rPr>
          <w:rStyle w:val="Emphasis"/>
        </w:rPr>
        <w:t>their social experiences</w:t>
      </w:r>
      <w:r w:rsidRPr="00833060">
        <w:rPr>
          <w:rStyle w:val="StyleUnderline"/>
        </w:rPr>
        <w:t xml:space="preserve"> </w:t>
      </w:r>
      <w:r w:rsidRPr="00BD502F">
        <w:rPr>
          <w:rStyle w:val="Emphasis"/>
        </w:rPr>
        <w:t>and question</w:t>
      </w:r>
      <w:r w:rsidRPr="00BD502F">
        <w:rPr>
          <w:rStyle w:val="StyleUnderline"/>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BD502F">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w:t>
      </w:r>
      <w:r w:rsidRPr="00BD502F">
        <w:rPr>
          <w:rStyle w:val="StyleUnderline"/>
        </w:rPr>
        <w:t xml:space="preserve">it will </w:t>
      </w:r>
      <w:r w:rsidRPr="00BD502F">
        <w:rPr>
          <w:rStyle w:val="Emphasis"/>
        </w:rPr>
        <w:t>give subordinate classes</w:t>
      </w:r>
      <w:r w:rsidRPr="00BD502F">
        <w:rPr>
          <w:rStyle w:val="StyleUnderline"/>
        </w:rPr>
        <w:t xml:space="preserve"> </w:t>
      </w:r>
      <w:r w:rsidRPr="00BD502F">
        <w:rPr>
          <w:rStyle w:val="Emphasis"/>
        </w:rPr>
        <w:t xml:space="preserve">increased access to ideas </w:t>
      </w:r>
      <w:r w:rsidRPr="00BD502F">
        <w:rPr>
          <w:rStyle w:val="StyleUnderline"/>
        </w:rPr>
        <w:t xml:space="preserve">and arguments </w:t>
      </w:r>
      <w:r w:rsidRPr="00BD502F">
        <w:rPr>
          <w:rStyle w:val="Emphasis"/>
        </w:rPr>
        <w:t>opposing ideological representation</w:t>
      </w:r>
      <w:r w:rsidRPr="00BD502F">
        <w:rPr>
          <w:rStyle w:val="StyleUnderline"/>
        </w:rPr>
        <w:t xml:space="preserve"> that legitimate their subordination and ena</w:t>
      </w:r>
      <w:r w:rsidRPr="00C532F5">
        <w:rPr>
          <w:rStyle w:val="StyleUnderline"/>
        </w:rPr>
        <w:t>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C532F5">
        <w:rPr>
          <w:rStyle w:val="Emphasis"/>
          <w:highlight w:val="green"/>
        </w:rPr>
        <w:t xml:space="preserve">have </w:t>
      </w:r>
      <w:r w:rsidRPr="00327AF7">
        <w:rPr>
          <w:rStyle w:val="Emphasis"/>
        </w:rPr>
        <w:t xml:space="preserve">a role to play </w:t>
      </w:r>
      <w:r w:rsidRPr="00BD502F">
        <w:rPr>
          <w:rStyle w:val="Emphasis"/>
        </w:rPr>
        <w:t>in the democratic process</w:t>
      </w:r>
      <w:r w:rsidRPr="00BD502F">
        <w:rPr>
          <w:rStyle w:val="StyleUnderline"/>
        </w:rPr>
        <w:t>, by</w:t>
      </w:r>
      <w:r w:rsidRPr="00C532F5">
        <w:rPr>
          <w:rStyle w:val="StyleUnderline"/>
        </w:rPr>
        <w:t xml:space="preserve"> </w:t>
      </w:r>
      <w:r w:rsidRPr="00C532F5">
        <w:rPr>
          <w:rStyle w:val="Emphasis"/>
          <w:highlight w:val="green"/>
        </w:rPr>
        <w:t>creat</w:t>
      </w:r>
      <w:r w:rsidRPr="00327AF7">
        <w:rPr>
          <w:rStyle w:val="Emphasis"/>
        </w:rPr>
        <w:t xml:space="preserve">ing </w:t>
      </w:r>
      <w:r w:rsidRPr="00C532F5">
        <w:rPr>
          <w:rStyle w:val="Emphasis"/>
          <w:highlight w:val="green"/>
        </w:rPr>
        <w:t xml:space="preserve">an 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w:t>
      </w:r>
      <w:r w:rsidRPr="008D7D2A">
        <w:rPr>
          <w:rStyle w:val="StyleUnderline"/>
        </w:rPr>
        <w:t xml:space="preserve">engineering, it is for emancipation and empowerment, </w:t>
      </w:r>
      <w:r w:rsidRPr="008D7D2A">
        <w:rPr>
          <w:rStyle w:val="Emphasis"/>
        </w:rPr>
        <w:t>giving people</w:t>
      </w:r>
      <w:r w:rsidRPr="008D7D2A">
        <w:rPr>
          <w:rStyle w:val="StyleUnderline"/>
        </w:rPr>
        <w:t xml:space="preserve"> the </w:t>
      </w:r>
      <w:r w:rsidRPr="008D7D2A">
        <w:rPr>
          <w:rStyle w:val="Emphasis"/>
        </w:rPr>
        <w:t>right to define</w:t>
      </w:r>
      <w:r w:rsidRPr="008D7D2A">
        <w:rPr>
          <w:rStyle w:val="StyleUnderline"/>
        </w:rPr>
        <w:t xml:space="preserve"> their </w:t>
      </w:r>
      <w:r w:rsidRPr="008D7D2A">
        <w:rPr>
          <w:rStyle w:val="Emphasis"/>
        </w:rPr>
        <w:t>normative vision of the world</w:t>
      </w:r>
      <w:r w:rsidRPr="008D7D2A">
        <w:rPr>
          <w:rStyle w:val="StyleUnderline"/>
        </w:rPr>
        <w:t xml:space="preserve"> and their place in it through access</w:t>
      </w:r>
      <w:r w:rsidRPr="00C532F5">
        <w:rPr>
          <w:rStyle w:val="StyleUnderline"/>
        </w:rPr>
        <w:t xml:space="preserve">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w:t>
      </w:r>
      <w:r w:rsidRPr="00EC3F73">
        <w:rPr>
          <w:sz w:val="16"/>
        </w:rPr>
        <w:t xml:space="preserve">NBC (2002, p.74) notes that </w:t>
      </w:r>
      <w:r w:rsidRPr="00EC3F73">
        <w:rPr>
          <w:rStyle w:val="Emphasis"/>
        </w:rPr>
        <w:t xml:space="preserve">broadcasting </w:t>
      </w:r>
      <w:r w:rsidRPr="00EC3F73">
        <w:rPr>
          <w:rStyle w:val="Emphasis"/>
          <w:bdr w:val="single" w:sz="18" w:space="0" w:color="auto"/>
        </w:rPr>
        <w:t>is regarded as the oxygen of democracy</w:t>
      </w:r>
      <w:r w:rsidRPr="00EC3F73">
        <w:rPr>
          <w:sz w:val="16"/>
        </w:rPr>
        <w:t xml:space="preserve">. </w:t>
      </w:r>
      <w:proofErr w:type="spellStart"/>
      <w:r w:rsidRPr="00EC3F73">
        <w:rPr>
          <w:rStyle w:val="StyleUnderline"/>
        </w:rPr>
        <w:t>Ogor</w:t>
      </w:r>
      <w:proofErr w:type="spellEnd"/>
      <w:r w:rsidRPr="00EC3F73">
        <w:rPr>
          <w:rStyle w:val="StyleUnderline"/>
        </w:rPr>
        <w:t xml:space="preserve"> further notes that it is the responsibility of the broadcast media to help increase</w:t>
      </w:r>
      <w:r w:rsidRPr="00327AF7">
        <w:rPr>
          <w:rStyle w:val="StyleUnderline"/>
        </w:rPr>
        <w:t xml:space="preserv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8D7D2A">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the 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8D7D2A">
        <w:rPr>
          <w:rStyle w:val="Emphasis"/>
          <w:bdr w:val="single" w:sz="18" w:space="0" w:color="auto"/>
        </w:rPr>
        <w:t xml:space="preserve">equity, </w:t>
      </w:r>
      <w:r w:rsidRPr="0029146C">
        <w:rPr>
          <w:rStyle w:val="Emphasis"/>
          <w:highlight w:val="green"/>
          <w:bdr w:val="single" w:sz="18" w:space="0" w:color="auto"/>
        </w:rPr>
        <w:t>truth</w:t>
      </w:r>
      <w:r w:rsidRPr="008D7D2A">
        <w:rPr>
          <w:rStyle w:val="Emphasis"/>
          <w:bdr w:val="single" w:sz="18" w:space="0" w:color="auto"/>
        </w:rPr>
        <w:t>,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5C7C55B5" w14:textId="77777777" w:rsidR="002E5D95" w:rsidRDefault="002E5D95" w:rsidP="002E5D95">
      <w:pPr>
        <w:pStyle w:val="Heading4"/>
      </w:pPr>
      <w:r>
        <w:t xml:space="preserve">Studies prove Perception of Corporate-Media Ties </w:t>
      </w:r>
      <w:r>
        <w:rPr>
          <w:u w:val="single"/>
        </w:rPr>
        <w:t>hurts</w:t>
      </w:r>
      <w:r>
        <w:t xml:space="preserve"> News Credibility. </w:t>
      </w:r>
    </w:p>
    <w:p w14:paraId="28F0D9FF" w14:textId="77777777" w:rsidR="002E5D95" w:rsidRPr="00201021" w:rsidRDefault="002E5D95" w:rsidP="002E5D95">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3AE7CBED" w14:textId="77777777" w:rsidR="002E5D95" w:rsidRPr="00D57C4C" w:rsidRDefault="002E5D95" w:rsidP="002E5D95">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tilt away from objectivity and balance in reporting</w:t>
      </w:r>
      <w:r w:rsidRPr="0029146C">
        <w:rPr>
          <w:rStyle w:val="StyleUnderline"/>
        </w:rPr>
        <w:t>.</w:t>
      </w:r>
      <w:r w:rsidRPr="00D57C4C">
        <w:rPr>
          <w:sz w:val="16"/>
        </w:rPr>
        <w:t xml:space="preserve"> </w:t>
      </w:r>
      <w:r w:rsidRPr="00D57C4C">
        <w:rPr>
          <w:rStyle w:val="StyleUnderline"/>
        </w:rPr>
        <w:t xml:space="preserve">The </w:t>
      </w:r>
      <w:r w:rsidRPr="00D57C4C">
        <w:rPr>
          <w:rStyle w:val="Emphasis"/>
          <w:highlight w:val="green"/>
        </w:rPr>
        <w:t>media</w:t>
      </w:r>
      <w:r w:rsidRPr="00D57C4C">
        <w:rPr>
          <w:rStyle w:val="StyleUnderline"/>
          <w:highlight w:val="green"/>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D57C4C">
        <w:rPr>
          <w:rStyle w:val="Emphasis"/>
          <w:highlight w:val="green"/>
        </w:rPr>
        <w:t>have</w:t>
      </w:r>
      <w:r w:rsidRPr="00D57C4C">
        <w:rPr>
          <w:rStyle w:val="StyleUnderline"/>
          <w:highlight w:val="green"/>
        </w:rPr>
        <w:t xml:space="preserve"> </w:t>
      </w:r>
      <w:r w:rsidRPr="00D57C4C">
        <w:rPr>
          <w:rStyle w:val="Emphasis"/>
          <w:highlight w:val="green"/>
          <w:bdr w:val="single" w:sz="18" w:space="0" w:color="auto"/>
        </w:rPr>
        <w:t>lost their 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integrity of the mass media enterprise 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w:t>
      </w:r>
      <w:proofErr w:type="spellStart"/>
      <w:r w:rsidRPr="00D57C4C">
        <w:rPr>
          <w:sz w:val="12"/>
          <w:szCs w:val="12"/>
        </w:rPr>
        <w:t>payed</w:t>
      </w:r>
      <w:proofErr w:type="spellEnd"/>
      <w:r w:rsidRPr="00D57C4C">
        <w:rPr>
          <w:sz w:val="12"/>
          <w:szCs w:val="12"/>
        </w:rPr>
        <w:t xml:space="preserve">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Therefore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Therefore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46.7%</w:t>
      </w:r>
      <w:r w:rsidRPr="00EC3F73">
        <w:rPr>
          <w:rStyle w:val="Emphasis"/>
        </w:rPr>
        <w:t>)</w:t>
      </w:r>
      <w:r w:rsidRPr="00EC3F73">
        <w:rPr>
          <w:rStyle w:val="StyleUnderline"/>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0CFBDC8D" w14:textId="77777777" w:rsidR="002E5D95" w:rsidRDefault="002E5D95" w:rsidP="002E5D95">
      <w:pPr>
        <w:pStyle w:val="Heading4"/>
      </w:pPr>
      <w:r>
        <w:t xml:space="preserve">Accountability is critical to a </w:t>
      </w:r>
      <w:r>
        <w:rPr>
          <w:u w:val="single"/>
        </w:rPr>
        <w:t>functioning democracy</w:t>
      </w:r>
      <w:r>
        <w:t xml:space="preserve"> – specifically by an Objective Press.</w:t>
      </w:r>
    </w:p>
    <w:p w14:paraId="3548BFBA" w14:textId="77777777" w:rsidR="002E5D95" w:rsidRPr="000905E1" w:rsidRDefault="002E5D95" w:rsidP="002E5D95">
      <w:r w:rsidRPr="000905E1">
        <w:rPr>
          <w:rStyle w:val="Style13ptBold"/>
        </w:rPr>
        <w:t>Hamilton and Krosnick 20</w:t>
      </w:r>
      <w:r>
        <w:t xml:space="preserve"> </w:t>
      </w:r>
      <w:hyperlink r:id="rId10" w:history="1">
        <w:r w:rsidRPr="000905E1">
          <w:rPr>
            <w:rStyle w:val="Hyperlink"/>
          </w:rPr>
          <w:t>James Hamilton</w:t>
        </w:r>
      </w:hyperlink>
      <w:r w:rsidRPr="000905E1">
        <w:t> and </w:t>
      </w:r>
      <w:hyperlink r:id="rId11" w:history="1">
        <w:r w:rsidRPr="000905E1">
          <w:rPr>
            <w:rStyle w:val="Hyperlink"/>
          </w:rPr>
          <w:t>Jon Krosnick</w:t>
        </w:r>
      </w:hyperlink>
      <w:r>
        <w:t xml:space="preserve"> </w:t>
      </w:r>
      <w:r w:rsidRPr="000905E1">
        <w:t xml:space="preserve">2-27-2020 "Stanford researchers discuss journalism and democracy in lead up to Super Tuesday" </w:t>
      </w:r>
      <w:hyperlink r:id="rId12"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42F00661" w14:textId="77777777" w:rsidR="002E5D95" w:rsidRPr="00705AC6" w:rsidRDefault="002E5D95" w:rsidP="002E5D95">
      <w:pPr>
        <w:rPr>
          <w:rStyle w:val="StyleUnderline"/>
        </w:rPr>
      </w:pPr>
      <w:r w:rsidRPr="00AF75C4">
        <w:rPr>
          <w:rStyle w:val="Emphasis"/>
        </w:rPr>
        <w:t xml:space="preserve">How </w:t>
      </w:r>
      <w:r w:rsidRPr="00AF75C4">
        <w:rPr>
          <w:rStyle w:val="Emphasis"/>
          <w:highlight w:val="green"/>
        </w:rPr>
        <w:t>important</w:t>
      </w:r>
      <w:r w:rsidRPr="00AF75C4">
        <w:rPr>
          <w:rStyle w:val="Emphasis"/>
        </w:rPr>
        <w:t xml:space="preserve"> is an </w:t>
      </w:r>
      <w:r w:rsidRPr="00705AC6">
        <w:rPr>
          <w:rStyle w:val="Emphasis"/>
          <w:highlight w:val="green"/>
        </w:rPr>
        <w:t xml:space="preserve">objective media for a </w:t>
      </w:r>
      <w:r w:rsidRPr="00AF75C4">
        <w:rPr>
          <w:rStyle w:val="Emphasis"/>
        </w:rPr>
        <w:t xml:space="preserve">functioning </w:t>
      </w:r>
      <w:r w:rsidRPr="00705AC6">
        <w:rPr>
          <w:rStyle w:val="Emphasis"/>
          <w:highlight w:val="green"/>
        </w:rPr>
        <w:t>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attacks by politicians on the credibility of</w:t>
      </w:r>
      <w:r w:rsidRPr="00705AC6">
        <w:rPr>
          <w:sz w:val="16"/>
          <w:highlight w:val="green"/>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705AC6">
        <w:rPr>
          <w:rStyle w:val="Emphasis"/>
          <w:highlight w:val="green"/>
        </w:rPr>
        <w:t>have been 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705AC6">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7C1FBF">
        <w:rPr>
          <w:rStyle w:val="Emphasis"/>
        </w:rPr>
        <w:t>during</w:t>
      </w:r>
      <w:r w:rsidRPr="007C1FBF">
        <w:rPr>
          <w:rStyle w:val="StyleUnderline"/>
        </w:rPr>
        <w:t xml:space="preserve"> President Richard </w:t>
      </w:r>
      <w:r w:rsidRPr="007C1FBF">
        <w:rPr>
          <w:rStyle w:val="Emphasis"/>
        </w:rPr>
        <w:t>Nixon’s administration</w:t>
      </w:r>
      <w:r w:rsidRPr="007C1FBF">
        <w:rPr>
          <w:rStyle w:val="StyleUnderline"/>
        </w:rPr>
        <w:t>, especially</w:t>
      </w:r>
      <w:r w:rsidRPr="00705AC6">
        <w:rPr>
          <w:rStyle w:val="StyleUnderline"/>
        </w:rPr>
        <w:t xml:space="preserve"> by Vice President Spiro Agnew, were frequent and virulent</w:t>
      </w:r>
      <w:r w:rsidRPr="00705AC6">
        <w:rPr>
          <w:sz w:val="16"/>
        </w:rPr>
        <w:t xml:space="preserve">. Krosnick: </w:t>
      </w:r>
      <w:r w:rsidRPr="00705AC6">
        <w:rPr>
          <w:rStyle w:val="Emphasis"/>
          <w:highlight w:val="green"/>
        </w:rPr>
        <w:t xml:space="preserve">In </w:t>
      </w:r>
      <w:r w:rsidRPr="007C1FBF">
        <w:rPr>
          <w:rStyle w:val="Emphasis"/>
        </w:rPr>
        <w:t>recent years, we have seen a collapse of the notion that</w:t>
      </w:r>
      <w:r w:rsidRPr="007C1FBF">
        <w:rPr>
          <w:sz w:val="16"/>
        </w:rPr>
        <w:t xml:space="preserve"> </w:t>
      </w:r>
      <w:r w:rsidRPr="007C1FBF">
        <w:rPr>
          <w:rStyle w:val="Emphasis"/>
        </w:rPr>
        <w:t>politically relevant facts can</w:t>
      </w:r>
      <w:r w:rsidRPr="00AF75C4">
        <w:rPr>
          <w:rStyle w:val="Emphasis"/>
        </w:rPr>
        <w:t xml:space="preserve"> be discerned by news professionals</w:t>
      </w:r>
      <w:r w:rsidRPr="00AF75C4">
        <w:rPr>
          <w:sz w:val="16"/>
        </w:rPr>
        <w:t xml:space="preserve">, </w:t>
      </w:r>
      <w:r w:rsidRPr="00AF75C4">
        <w:rPr>
          <w:rStyle w:val="Emphasis"/>
        </w:rPr>
        <w:t>leaving</w:t>
      </w:r>
      <w:r w:rsidRPr="00AF75C4">
        <w:rPr>
          <w:sz w:val="16"/>
        </w:rPr>
        <w:t xml:space="preserve"> </w:t>
      </w:r>
      <w:r w:rsidRPr="00AF75C4">
        <w:rPr>
          <w:rStyle w:val="Emphasis"/>
          <w:highlight w:val="green"/>
        </w:rPr>
        <w:t>voters uncertain</w:t>
      </w:r>
      <w:r w:rsidRPr="00AF75C4">
        <w:rPr>
          <w:rStyle w:val="Emphasis"/>
        </w:rPr>
        <w:t xml:space="preserve"> about </w:t>
      </w:r>
      <w:r w:rsidRPr="007C1FBF">
        <w:rPr>
          <w:rStyle w:val="Emphasis"/>
        </w:rPr>
        <w:t xml:space="preserve">whether the </w:t>
      </w:r>
      <w:r w:rsidRPr="007C1FBF">
        <w:rPr>
          <w:rStyle w:val="Emphasis"/>
          <w:highlight w:val="green"/>
        </w:rPr>
        <w:t>messages</w:t>
      </w:r>
      <w:r w:rsidRPr="00AF75C4">
        <w:rPr>
          <w:rStyle w:val="Emphasis"/>
          <w:highlight w:val="green"/>
        </w:rPr>
        <w:t xml:space="preserve"> communicated</w:t>
      </w:r>
      <w:r w:rsidRPr="00AF75C4">
        <w:rPr>
          <w:sz w:val="16"/>
        </w:rPr>
        <w:t xml:space="preserve"> by those</w:t>
      </w:r>
      <w:r w:rsidRPr="00705AC6">
        <w:rPr>
          <w:sz w:val="16"/>
        </w:rPr>
        <w:t xml:space="preserv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C1FBF">
        <w:rPr>
          <w:rStyle w:val="Emphasis"/>
        </w:rPr>
        <w:t>Social media has allowed</w:t>
      </w:r>
      <w:r w:rsidRPr="007C1FBF">
        <w:rPr>
          <w:sz w:val="16"/>
        </w:rPr>
        <w:t xml:space="preserve"> </w:t>
      </w:r>
      <w:r w:rsidRPr="007C1FBF">
        <w:rPr>
          <w:rStyle w:val="Emphasis"/>
        </w:rPr>
        <w:t>individuals</w:t>
      </w:r>
      <w:r w:rsidRPr="007C1FBF">
        <w:rPr>
          <w:sz w:val="16"/>
        </w:rPr>
        <w:t xml:space="preserve"> and small organizations </w:t>
      </w:r>
      <w:r w:rsidRPr="007C1FBF">
        <w:rPr>
          <w:rStyle w:val="Emphasis"/>
        </w:rPr>
        <w:t>to disseminate messages</w:t>
      </w:r>
      <w:r w:rsidRPr="007C1FBF">
        <w:rPr>
          <w:sz w:val="16"/>
        </w:rPr>
        <w:t xml:space="preserve"> (perhaps accurate, perhaps false) </w:t>
      </w:r>
      <w:r w:rsidRPr="007C1FBF">
        <w:rPr>
          <w:rStyle w:val="Emphasis"/>
          <w:bdr w:val="single" w:sz="18" w:space="0" w:color="auto"/>
        </w:rPr>
        <w:t>directly to voters, unmediated by major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705AC6">
        <w:rPr>
          <w:rStyle w:val="Emphasis"/>
          <w:highlight w:val="green"/>
        </w:rPr>
        <w:t xml:space="preserve">because </w:t>
      </w:r>
      <w:r w:rsidRPr="00863AE1">
        <w:rPr>
          <w:rStyle w:val="Emphasis"/>
        </w:rPr>
        <w:t xml:space="preserve">different </w:t>
      </w:r>
      <w:r w:rsidRPr="00705AC6">
        <w:rPr>
          <w:rStyle w:val="Emphasis"/>
          <w:highlight w:val="green"/>
        </w:rPr>
        <w:t xml:space="preserve">news </w:t>
      </w:r>
      <w:r w:rsidRPr="00863AE1">
        <w:rPr>
          <w:rStyle w:val="Emphasis"/>
        </w:rPr>
        <w:t xml:space="preserve">sources are </w:t>
      </w:r>
      <w:r w:rsidRPr="00705AC6">
        <w:rPr>
          <w:rStyle w:val="Emphasis"/>
          <w:highlight w:val="green"/>
        </w:rPr>
        <w:t>disseminat</w:t>
      </w:r>
      <w:r w:rsidRPr="00863AE1">
        <w:rPr>
          <w:rStyle w:val="Emphasis"/>
        </w:rPr>
        <w:t xml:space="preserve">ing </w:t>
      </w:r>
      <w:r w:rsidRPr="00705AC6">
        <w:rPr>
          <w:rStyle w:val="Emphasis"/>
          <w:highlight w:val="green"/>
        </w:rPr>
        <w:t>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will </w:t>
      </w:r>
      <w:r w:rsidRPr="00705AC6">
        <w:rPr>
          <w:rStyle w:val="StyleUnderline"/>
        </w:rPr>
        <w:t xml:space="preserve">now </w:t>
      </w:r>
      <w:r w:rsidRPr="00705AC6">
        <w:rPr>
          <w:rStyle w:val="Emphasis"/>
          <w:highlight w:val="green"/>
          <w:bdr w:val="single" w:sz="18" w:space="0" w:color="auto"/>
        </w:rPr>
        <w:t>end up with more disparate views of reality</w:t>
      </w:r>
      <w:r w:rsidRPr="00705AC6">
        <w:rPr>
          <w:rStyle w:val="StyleUnderline"/>
          <w:highlight w:val="green"/>
        </w:rPr>
        <w:t xml:space="preserve"> </w:t>
      </w:r>
      <w:r w:rsidRPr="00705AC6">
        <w:rPr>
          <w:rStyle w:val="StyleUnderline"/>
        </w:rPr>
        <w:t>than was the case decades ago.</w:t>
      </w:r>
    </w:p>
    <w:p w14:paraId="0D319FD7" w14:textId="77777777" w:rsidR="002E5D95" w:rsidRDefault="002E5D95" w:rsidP="002E5D95">
      <w:pPr>
        <w:pStyle w:val="Heading4"/>
      </w:pPr>
      <w:r>
        <w:t xml:space="preserve">Democracy solves </w:t>
      </w:r>
      <w:r>
        <w:rPr>
          <w:u w:val="single"/>
        </w:rPr>
        <w:t>every existential threat</w:t>
      </w:r>
      <w:r>
        <w:t>.</w:t>
      </w:r>
    </w:p>
    <w:p w14:paraId="43CDC476" w14:textId="77777777" w:rsidR="002E5D95" w:rsidRPr="00970852" w:rsidRDefault="002E5D95" w:rsidP="002E5D95">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47F6B60A" w14:textId="77777777" w:rsidR="002E5D95" w:rsidRDefault="002E5D95" w:rsidP="002E5D95">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5EB268EF" w14:textId="77777777" w:rsidR="002E5D95" w:rsidRPr="00635356" w:rsidRDefault="002E5D95" w:rsidP="002E5D95">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D7087B7" w14:textId="77777777" w:rsidR="002E5D95" w:rsidRPr="001E0213" w:rsidRDefault="002E5D95" w:rsidP="002E5D95">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3"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4"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5"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1137116" w14:textId="77777777" w:rsidR="002E5D95" w:rsidRDefault="002E5D95" w:rsidP="002E5D95">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8"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41E651B4" w14:textId="77777777" w:rsidR="002E5D95" w:rsidRDefault="002E5D95" w:rsidP="002E5D95">
      <w:pPr>
        <w:pStyle w:val="Heading3"/>
      </w:pPr>
      <w:r>
        <w:t>1AC: Definitions</w:t>
      </w:r>
    </w:p>
    <w:p w14:paraId="3BD931C5" w14:textId="77777777" w:rsidR="002E5D95" w:rsidRPr="002E5D95" w:rsidRDefault="002E5D95" w:rsidP="002E5D95">
      <w:pPr>
        <w:rPr>
          <w:sz w:val="8"/>
          <w:szCs w:val="8"/>
        </w:rPr>
      </w:pPr>
      <w:r w:rsidRPr="002E5D95">
        <w:rPr>
          <w:sz w:val="8"/>
          <w:szCs w:val="8"/>
        </w:rPr>
        <w:t>“</w:t>
      </w:r>
      <w:r w:rsidRPr="002E5D95">
        <w:rPr>
          <w:rStyle w:val="Emphasis"/>
          <w:sz w:val="8"/>
          <w:szCs w:val="8"/>
          <w:highlight w:val="green"/>
        </w:rPr>
        <w:t>in</w:t>
      </w:r>
      <w:r w:rsidRPr="002E5D95">
        <w:rPr>
          <w:sz w:val="8"/>
          <w:szCs w:val="8"/>
        </w:rPr>
        <w:t>” is “</w:t>
      </w:r>
      <w:r w:rsidRPr="002E5D95">
        <w:rPr>
          <w:rStyle w:val="Emphasis"/>
          <w:sz w:val="8"/>
          <w:szCs w:val="8"/>
          <w:highlight w:val="green"/>
        </w:rPr>
        <w:t>expressing the situation of something that is or appears to be enclosed or surrounded by something else</w:t>
      </w:r>
      <w:r w:rsidRPr="002E5D95">
        <w:rPr>
          <w:sz w:val="8"/>
          <w:szCs w:val="8"/>
        </w:rPr>
        <w:t>” – Google – https://www.google.com/search?q=in+definition&amp;rlz=1C1CHBF_enUS877US877&amp;oq=in+definition&amp;aqs=chrome.0.69i59j69i61l3.1320j0j7&amp;sourceid=chrome&amp;ie=UTF-8 //Xu]</w:t>
      </w:r>
    </w:p>
    <w:p w14:paraId="16572211" w14:textId="77777777" w:rsidR="002E5D95" w:rsidRPr="002E5D95" w:rsidRDefault="002E5D95" w:rsidP="002E5D95">
      <w:pPr>
        <w:rPr>
          <w:sz w:val="8"/>
          <w:szCs w:val="8"/>
        </w:rPr>
      </w:pPr>
      <w:r w:rsidRPr="002E5D95">
        <w:rPr>
          <w:sz w:val="8"/>
          <w:szCs w:val="8"/>
        </w:rPr>
        <w:t>“</w:t>
      </w:r>
      <w:r w:rsidRPr="002E5D95">
        <w:rPr>
          <w:rStyle w:val="Emphasis"/>
          <w:sz w:val="8"/>
          <w:szCs w:val="8"/>
          <w:highlight w:val="green"/>
        </w:rPr>
        <w:t>a</w:t>
      </w:r>
      <w:r w:rsidRPr="002E5D95">
        <w:rPr>
          <w:sz w:val="8"/>
          <w:szCs w:val="8"/>
        </w:rPr>
        <w:t>” is “</w:t>
      </w:r>
      <w:r w:rsidRPr="002E5D95">
        <w:rPr>
          <w:rStyle w:val="Emphasis"/>
          <w:sz w:val="8"/>
          <w:szCs w:val="8"/>
          <w:highlight w:val="green"/>
        </w:rPr>
        <w:t>used as a function word before singular nouns when the referent is unspecified</w:t>
      </w:r>
      <w:r w:rsidRPr="002E5D95">
        <w:rPr>
          <w:sz w:val="8"/>
          <w:szCs w:val="8"/>
        </w:rPr>
        <w:t>” – Merriam Webster – https://www.merriam-webster.com/dictionary/a //Xu]</w:t>
      </w:r>
    </w:p>
    <w:p w14:paraId="27C2B54D" w14:textId="77777777" w:rsidR="002E5D95" w:rsidRPr="002E5D95" w:rsidRDefault="002E5D95" w:rsidP="002E5D95">
      <w:pPr>
        <w:pStyle w:val="Heading4"/>
        <w:rPr>
          <w:sz w:val="8"/>
          <w:szCs w:val="8"/>
        </w:rPr>
      </w:pPr>
      <w:r w:rsidRPr="002E5D95">
        <w:rPr>
          <w:sz w:val="8"/>
          <w:szCs w:val="8"/>
        </w:rPr>
        <w:t xml:space="preserve">Democracy </w:t>
      </w:r>
    </w:p>
    <w:p w14:paraId="73B21D9E" w14:textId="77777777" w:rsidR="002E5D95" w:rsidRPr="002E5D95" w:rsidRDefault="002E5D95" w:rsidP="002E5D95">
      <w:pPr>
        <w:rPr>
          <w:sz w:val="8"/>
          <w:szCs w:val="8"/>
        </w:rPr>
      </w:pPr>
      <w:r w:rsidRPr="002E5D95">
        <w:rPr>
          <w:rStyle w:val="Style13ptBold"/>
          <w:sz w:val="8"/>
          <w:szCs w:val="8"/>
        </w:rPr>
        <w:t>Webster</w:t>
      </w:r>
      <w:r w:rsidRPr="002E5D95">
        <w:rPr>
          <w:sz w:val="8"/>
          <w:szCs w:val="8"/>
        </w:rPr>
        <w:t>. Democracy. Merriam Webster. https://www.merriam-webster.com/dictionary/democracy</w:t>
      </w:r>
    </w:p>
    <w:p w14:paraId="13271DA7" w14:textId="77777777" w:rsidR="002E5D95" w:rsidRPr="002E5D95" w:rsidRDefault="002E5D95" w:rsidP="002E5D95">
      <w:pPr>
        <w:rPr>
          <w:sz w:val="8"/>
          <w:szCs w:val="8"/>
        </w:rPr>
      </w:pPr>
      <w:r w:rsidRPr="002E5D95">
        <w:rPr>
          <w:sz w:val="8"/>
          <w:szCs w:val="8"/>
        </w:rPr>
        <w:t>Definition of democracy</w:t>
      </w:r>
    </w:p>
    <w:p w14:paraId="5EA94ED5" w14:textId="77777777" w:rsidR="002E5D95" w:rsidRPr="002E5D95" w:rsidRDefault="002E5D95" w:rsidP="002E5D95">
      <w:pPr>
        <w:rPr>
          <w:rStyle w:val="StyleUnderline"/>
          <w:sz w:val="8"/>
          <w:szCs w:val="8"/>
        </w:rPr>
      </w:pPr>
      <w:r w:rsidRPr="002E5D95">
        <w:rPr>
          <w:sz w:val="8"/>
          <w:szCs w:val="8"/>
        </w:rPr>
        <w:t>1a</w:t>
      </w:r>
      <w:r w:rsidRPr="002E5D95">
        <w:rPr>
          <w:sz w:val="8"/>
          <w:szCs w:val="8"/>
          <w:highlight w:val="green"/>
        </w:rPr>
        <w:t xml:space="preserve">: </w:t>
      </w:r>
      <w:r w:rsidRPr="002E5D95">
        <w:rPr>
          <w:rStyle w:val="StyleUnderline"/>
          <w:sz w:val="8"/>
          <w:szCs w:val="8"/>
          <w:highlight w:val="green"/>
        </w:rPr>
        <w:t>government by the people</w:t>
      </w:r>
    </w:p>
    <w:p w14:paraId="20421FF1" w14:textId="77777777" w:rsidR="002E5D95" w:rsidRPr="002E5D95" w:rsidRDefault="002E5D95" w:rsidP="002E5D95">
      <w:pPr>
        <w:rPr>
          <w:rStyle w:val="StyleUnderline"/>
          <w:sz w:val="8"/>
          <w:szCs w:val="8"/>
        </w:rPr>
      </w:pPr>
      <w:proofErr w:type="gramStart"/>
      <w:r w:rsidRPr="002E5D95">
        <w:rPr>
          <w:sz w:val="8"/>
          <w:szCs w:val="8"/>
        </w:rPr>
        <w:t>especially :</w:t>
      </w:r>
      <w:proofErr w:type="gramEnd"/>
      <w:r w:rsidRPr="002E5D95">
        <w:rPr>
          <w:sz w:val="8"/>
          <w:szCs w:val="8"/>
        </w:rPr>
        <w:t xml:space="preserve"> </w:t>
      </w:r>
      <w:r w:rsidRPr="002E5D95">
        <w:rPr>
          <w:rStyle w:val="StyleUnderline"/>
          <w:sz w:val="8"/>
          <w:szCs w:val="8"/>
          <w:highlight w:val="green"/>
        </w:rPr>
        <w:t>rule of the majority</w:t>
      </w:r>
    </w:p>
    <w:p w14:paraId="23D01CDF" w14:textId="77777777" w:rsidR="002E5D95" w:rsidRPr="002E5D95" w:rsidRDefault="002E5D95" w:rsidP="002E5D95">
      <w:pPr>
        <w:rPr>
          <w:rStyle w:val="StyleUnderline"/>
          <w:sz w:val="8"/>
          <w:szCs w:val="8"/>
        </w:rPr>
      </w:pPr>
      <w:r w:rsidRPr="002E5D95">
        <w:rPr>
          <w:sz w:val="8"/>
          <w:szCs w:val="8"/>
        </w:rPr>
        <w:t xml:space="preserve">b: a government in which the supreme </w:t>
      </w:r>
      <w:r w:rsidRPr="002E5D95">
        <w:rPr>
          <w:rStyle w:val="StyleUnderline"/>
          <w:sz w:val="8"/>
          <w:szCs w:val="8"/>
          <w:highlight w:val="green"/>
        </w:rPr>
        <w:t>power</w:t>
      </w:r>
      <w:r w:rsidRPr="002E5D95">
        <w:rPr>
          <w:rStyle w:val="StyleUnderline"/>
          <w:sz w:val="8"/>
          <w:szCs w:val="8"/>
        </w:rPr>
        <w:t xml:space="preserve"> is vested </w:t>
      </w:r>
      <w:r w:rsidRPr="002E5D95">
        <w:rPr>
          <w:rStyle w:val="StyleUnderline"/>
          <w:sz w:val="8"/>
          <w:szCs w:val="8"/>
          <w:highlight w:val="green"/>
        </w:rPr>
        <w:t>in the people and</w:t>
      </w:r>
      <w:r w:rsidRPr="002E5D95">
        <w:rPr>
          <w:rStyle w:val="StyleUnderline"/>
          <w:sz w:val="8"/>
          <w:szCs w:val="8"/>
        </w:rPr>
        <w:t xml:space="preserve"> </w:t>
      </w:r>
      <w:r w:rsidRPr="002E5D95">
        <w:rPr>
          <w:rStyle w:val="StyleUnderline"/>
          <w:sz w:val="8"/>
          <w:szCs w:val="8"/>
          <w:highlight w:val="green"/>
        </w:rPr>
        <w:t>exercised by them directly</w:t>
      </w:r>
      <w:r w:rsidRPr="002E5D95">
        <w:rPr>
          <w:rStyle w:val="StyleUnderline"/>
          <w:sz w:val="8"/>
          <w:szCs w:val="8"/>
        </w:rPr>
        <w:t xml:space="preserve"> or indirectly through a system of representation usually involving periodically held free elections</w:t>
      </w:r>
    </w:p>
    <w:p w14:paraId="01F052F5" w14:textId="77777777" w:rsidR="002E5D95" w:rsidRPr="002E5D95" w:rsidRDefault="002E5D95" w:rsidP="002E5D95">
      <w:pPr>
        <w:rPr>
          <w:sz w:val="8"/>
          <w:szCs w:val="8"/>
        </w:rPr>
      </w:pPr>
      <w:r w:rsidRPr="002E5D95">
        <w:rPr>
          <w:sz w:val="8"/>
          <w:szCs w:val="8"/>
        </w:rPr>
        <w:t>2: a political unit that has a democratic government</w:t>
      </w:r>
    </w:p>
    <w:p w14:paraId="7BAB4077" w14:textId="77777777" w:rsidR="002E5D95" w:rsidRPr="002E5D95" w:rsidRDefault="002E5D95" w:rsidP="002E5D95">
      <w:pPr>
        <w:pStyle w:val="Heading4"/>
        <w:rPr>
          <w:sz w:val="8"/>
          <w:szCs w:val="8"/>
        </w:rPr>
      </w:pPr>
      <w:r w:rsidRPr="002E5D95">
        <w:rPr>
          <w:sz w:val="8"/>
          <w:szCs w:val="8"/>
        </w:rPr>
        <w:t>Free press</w:t>
      </w:r>
    </w:p>
    <w:p w14:paraId="73D50FAA" w14:textId="77777777" w:rsidR="002E5D95" w:rsidRPr="002E5D95" w:rsidRDefault="002E5D95" w:rsidP="002E5D95">
      <w:pPr>
        <w:rPr>
          <w:sz w:val="8"/>
          <w:szCs w:val="8"/>
        </w:rPr>
      </w:pPr>
      <w:r w:rsidRPr="002E5D95">
        <w:rPr>
          <w:rStyle w:val="Style13ptBold"/>
          <w:sz w:val="8"/>
          <w:szCs w:val="8"/>
        </w:rPr>
        <w:t>Dictionary.com</w:t>
      </w:r>
      <w:r w:rsidRPr="002E5D95">
        <w:rPr>
          <w:sz w:val="8"/>
          <w:szCs w:val="8"/>
        </w:rPr>
        <w:t>. https://www.dictionary.com/browse/free-press</w:t>
      </w:r>
    </w:p>
    <w:p w14:paraId="4FC6D608" w14:textId="77777777" w:rsidR="002E5D95" w:rsidRPr="002E5D95" w:rsidRDefault="002E5D95" w:rsidP="002E5D95">
      <w:pPr>
        <w:rPr>
          <w:rStyle w:val="StyleUnderline"/>
          <w:sz w:val="8"/>
          <w:szCs w:val="8"/>
        </w:rPr>
      </w:pPr>
      <w:r w:rsidRPr="002E5D95">
        <w:rPr>
          <w:rStyle w:val="StyleUnderline"/>
          <w:sz w:val="8"/>
          <w:szCs w:val="8"/>
        </w:rPr>
        <w:t xml:space="preserve">a body of book publishers, news </w:t>
      </w:r>
      <w:r w:rsidRPr="002E5D95">
        <w:rPr>
          <w:rStyle w:val="StyleUnderline"/>
          <w:sz w:val="8"/>
          <w:szCs w:val="8"/>
          <w:highlight w:val="green"/>
        </w:rPr>
        <w:t>media</w:t>
      </w:r>
      <w:r w:rsidRPr="002E5D95">
        <w:rPr>
          <w:rStyle w:val="StyleUnderline"/>
          <w:sz w:val="8"/>
          <w:szCs w:val="8"/>
        </w:rPr>
        <w:t xml:space="preserve">, etc., </w:t>
      </w:r>
      <w:r w:rsidRPr="002E5D95">
        <w:rPr>
          <w:rStyle w:val="StyleUnderline"/>
          <w:sz w:val="8"/>
          <w:szCs w:val="8"/>
          <w:highlight w:val="green"/>
        </w:rPr>
        <w:t>not controlled or restricted by government censorship</w:t>
      </w:r>
      <w:r w:rsidRPr="002E5D95">
        <w:rPr>
          <w:rStyle w:val="StyleUnderline"/>
          <w:sz w:val="8"/>
          <w:szCs w:val="8"/>
        </w:rPr>
        <w:t xml:space="preserve"> in political or ideological matters.</w:t>
      </w:r>
    </w:p>
    <w:p w14:paraId="1A0DD2B1" w14:textId="77777777" w:rsidR="002E5D95" w:rsidRPr="002E5D95" w:rsidRDefault="002E5D95" w:rsidP="002E5D95">
      <w:pPr>
        <w:pStyle w:val="Heading4"/>
        <w:rPr>
          <w:sz w:val="8"/>
          <w:szCs w:val="8"/>
        </w:rPr>
      </w:pPr>
      <w:r w:rsidRPr="002E5D95">
        <w:rPr>
          <w:sz w:val="8"/>
          <w:szCs w:val="8"/>
        </w:rPr>
        <w:t xml:space="preserve">Ought </w:t>
      </w:r>
    </w:p>
    <w:p w14:paraId="1F58855A" w14:textId="77777777" w:rsidR="002E5D95" w:rsidRPr="002E5D95" w:rsidRDefault="002E5D95" w:rsidP="002E5D95">
      <w:pPr>
        <w:rPr>
          <w:rStyle w:val="StyleUnderline"/>
          <w:sz w:val="8"/>
          <w:szCs w:val="8"/>
        </w:rPr>
      </w:pPr>
      <w:r w:rsidRPr="002E5D95">
        <w:rPr>
          <w:rStyle w:val="Style13ptBold"/>
          <w:sz w:val="8"/>
          <w:szCs w:val="8"/>
        </w:rPr>
        <w:t>Dictionary.com</w:t>
      </w:r>
      <w:r w:rsidRPr="002E5D95">
        <w:rPr>
          <w:sz w:val="8"/>
          <w:szCs w:val="8"/>
        </w:rPr>
        <w:t>. https://www.dictionary.com/browse/ought</w:t>
      </w:r>
    </w:p>
    <w:p w14:paraId="22009840" w14:textId="77777777" w:rsidR="002E5D95" w:rsidRPr="002E5D95" w:rsidRDefault="002E5D95" w:rsidP="002E5D95">
      <w:pPr>
        <w:rPr>
          <w:rStyle w:val="StyleUnderline"/>
          <w:sz w:val="8"/>
          <w:szCs w:val="8"/>
        </w:rPr>
      </w:pPr>
      <w:r w:rsidRPr="002E5D95">
        <w:rPr>
          <w:rStyle w:val="StyleUnderline"/>
          <w:sz w:val="8"/>
          <w:szCs w:val="8"/>
        </w:rPr>
        <w:t>(</w:t>
      </w:r>
      <w:proofErr w:type="gramStart"/>
      <w:r w:rsidRPr="002E5D95">
        <w:rPr>
          <w:rStyle w:val="StyleUnderline"/>
          <w:sz w:val="8"/>
          <w:szCs w:val="8"/>
        </w:rPr>
        <w:t>used</w:t>
      </w:r>
      <w:proofErr w:type="gramEnd"/>
      <w:r w:rsidRPr="002E5D95">
        <w:rPr>
          <w:rStyle w:val="StyleUnderline"/>
          <w:sz w:val="8"/>
          <w:szCs w:val="8"/>
        </w:rPr>
        <w:t xml:space="preserve"> to express </w:t>
      </w:r>
      <w:r w:rsidRPr="002E5D95">
        <w:rPr>
          <w:rStyle w:val="StyleUnderline"/>
          <w:sz w:val="8"/>
          <w:szCs w:val="8"/>
          <w:highlight w:val="green"/>
        </w:rPr>
        <w:t>duty or moral obligation):</w:t>
      </w:r>
    </w:p>
    <w:p w14:paraId="0BDD9ED4" w14:textId="77777777" w:rsidR="002E5D95" w:rsidRPr="002E5D95" w:rsidRDefault="002E5D95" w:rsidP="002E5D95">
      <w:pPr>
        <w:rPr>
          <w:rStyle w:val="StyleUnderline"/>
          <w:b/>
          <w:sz w:val="8"/>
          <w:szCs w:val="8"/>
          <w:u w:val="none"/>
        </w:rPr>
      </w:pPr>
      <w:r w:rsidRPr="002E5D95">
        <w:rPr>
          <w:sz w:val="8"/>
          <w:szCs w:val="8"/>
        </w:rPr>
        <w:t>“to” is “used as a function word to indicate movement or an action or condition suggestive of movement toward a place, person, or thing reached” – Merriam Webster – https://www.merriam-webster.com/dictionary/to //Xu]</w:t>
      </w:r>
    </w:p>
    <w:p w14:paraId="5022DABF" w14:textId="77777777" w:rsidR="002E5D95" w:rsidRPr="002E5D95" w:rsidRDefault="002E5D95" w:rsidP="002E5D95">
      <w:pPr>
        <w:pStyle w:val="Heading4"/>
        <w:rPr>
          <w:sz w:val="8"/>
          <w:szCs w:val="8"/>
        </w:rPr>
      </w:pPr>
      <w:r w:rsidRPr="002E5D95">
        <w:rPr>
          <w:sz w:val="8"/>
          <w:szCs w:val="8"/>
        </w:rPr>
        <w:t xml:space="preserve">Prioritize </w:t>
      </w:r>
    </w:p>
    <w:p w14:paraId="642E9FE9" w14:textId="77777777" w:rsidR="002E5D95" w:rsidRPr="002E5D95" w:rsidRDefault="002E5D95" w:rsidP="002E5D95">
      <w:pPr>
        <w:rPr>
          <w:sz w:val="8"/>
          <w:szCs w:val="8"/>
        </w:rPr>
      </w:pPr>
      <w:proofErr w:type="spellStart"/>
      <w:r w:rsidRPr="002E5D95">
        <w:rPr>
          <w:rStyle w:val="Style13ptBold"/>
          <w:sz w:val="8"/>
          <w:szCs w:val="8"/>
        </w:rPr>
        <w:t>Lexico</w:t>
      </w:r>
      <w:proofErr w:type="spellEnd"/>
      <w:r w:rsidRPr="002E5D95">
        <w:rPr>
          <w:sz w:val="8"/>
          <w:szCs w:val="8"/>
        </w:rPr>
        <w:t xml:space="preserve">. Oxford </w:t>
      </w:r>
      <w:proofErr w:type="spellStart"/>
      <w:r w:rsidRPr="002E5D95">
        <w:rPr>
          <w:sz w:val="8"/>
          <w:szCs w:val="8"/>
        </w:rPr>
        <w:t>Lexico</w:t>
      </w:r>
      <w:proofErr w:type="spellEnd"/>
      <w:r w:rsidRPr="002E5D95">
        <w:rPr>
          <w:sz w:val="8"/>
          <w:szCs w:val="8"/>
        </w:rPr>
        <w:t>. https://www.lexico.com/en/definition/prioritize</w:t>
      </w:r>
    </w:p>
    <w:p w14:paraId="6BB99545" w14:textId="77777777" w:rsidR="002E5D95" w:rsidRPr="002E5D95" w:rsidRDefault="002E5D95" w:rsidP="002E5D95">
      <w:pPr>
        <w:rPr>
          <w:rStyle w:val="StyleUnderline"/>
          <w:sz w:val="8"/>
          <w:szCs w:val="8"/>
        </w:rPr>
      </w:pPr>
      <w:r w:rsidRPr="002E5D95">
        <w:rPr>
          <w:rStyle w:val="StyleUnderline"/>
          <w:sz w:val="8"/>
          <w:szCs w:val="8"/>
          <w:highlight w:val="green"/>
        </w:rPr>
        <w:t>designate</w:t>
      </w:r>
      <w:r w:rsidRPr="002E5D95">
        <w:rPr>
          <w:rStyle w:val="StyleUnderline"/>
          <w:sz w:val="8"/>
          <w:szCs w:val="8"/>
        </w:rPr>
        <w:t xml:space="preserve"> or treat (something) </w:t>
      </w:r>
      <w:r w:rsidRPr="002E5D95">
        <w:rPr>
          <w:rStyle w:val="StyleUnderline"/>
          <w:sz w:val="8"/>
          <w:szCs w:val="8"/>
          <w:highlight w:val="green"/>
        </w:rPr>
        <w:t>as more important</w:t>
      </w:r>
      <w:r w:rsidRPr="002E5D95">
        <w:rPr>
          <w:rStyle w:val="StyleUnderline"/>
          <w:sz w:val="8"/>
          <w:szCs w:val="8"/>
        </w:rPr>
        <w:t xml:space="preserve"> than other things.</w:t>
      </w:r>
    </w:p>
    <w:p w14:paraId="49A059EC" w14:textId="77777777" w:rsidR="002E5D95" w:rsidRPr="002E5D95" w:rsidRDefault="002E5D95" w:rsidP="002E5D95">
      <w:pPr>
        <w:pStyle w:val="Heading4"/>
        <w:rPr>
          <w:sz w:val="8"/>
          <w:szCs w:val="8"/>
        </w:rPr>
      </w:pPr>
      <w:r w:rsidRPr="002E5D95">
        <w:rPr>
          <w:sz w:val="8"/>
          <w:szCs w:val="8"/>
        </w:rPr>
        <w:t>Over</w:t>
      </w:r>
    </w:p>
    <w:p w14:paraId="27A69544" w14:textId="77777777" w:rsidR="002E5D95" w:rsidRPr="002E5D95" w:rsidRDefault="002E5D95" w:rsidP="002E5D95">
      <w:pPr>
        <w:rPr>
          <w:rStyle w:val="StyleUnderline"/>
          <w:sz w:val="8"/>
          <w:szCs w:val="8"/>
          <w:u w:val="none"/>
        </w:rPr>
      </w:pPr>
      <w:proofErr w:type="spellStart"/>
      <w:r w:rsidRPr="002E5D95">
        <w:rPr>
          <w:rStyle w:val="Style13ptBold"/>
          <w:sz w:val="8"/>
          <w:szCs w:val="8"/>
        </w:rPr>
        <w:t>Lexico</w:t>
      </w:r>
      <w:proofErr w:type="spellEnd"/>
      <w:r w:rsidRPr="002E5D95">
        <w:rPr>
          <w:sz w:val="8"/>
          <w:szCs w:val="8"/>
        </w:rPr>
        <w:t xml:space="preserve">. Oxford </w:t>
      </w:r>
      <w:proofErr w:type="spellStart"/>
      <w:r w:rsidRPr="002E5D95">
        <w:rPr>
          <w:sz w:val="8"/>
          <w:szCs w:val="8"/>
        </w:rPr>
        <w:t>Lexico</w:t>
      </w:r>
      <w:proofErr w:type="spellEnd"/>
      <w:r w:rsidRPr="002E5D95">
        <w:rPr>
          <w:sz w:val="8"/>
          <w:szCs w:val="8"/>
        </w:rPr>
        <w:t>. https://www.lexico.com/en/definition/over</w:t>
      </w:r>
    </w:p>
    <w:p w14:paraId="3CB92613" w14:textId="77777777" w:rsidR="002E5D95" w:rsidRPr="002E5D95" w:rsidRDefault="002E5D95" w:rsidP="002E5D95">
      <w:pPr>
        <w:rPr>
          <w:rStyle w:val="StyleUnderline"/>
          <w:sz w:val="8"/>
          <w:szCs w:val="8"/>
        </w:rPr>
      </w:pPr>
      <w:r w:rsidRPr="002E5D95">
        <w:rPr>
          <w:rStyle w:val="StyleUnderline"/>
          <w:sz w:val="8"/>
          <w:szCs w:val="8"/>
        </w:rPr>
        <w:t>2.</w:t>
      </w:r>
      <w:r w:rsidRPr="002E5D95">
        <w:rPr>
          <w:rStyle w:val="StyleUnderline"/>
          <w:sz w:val="8"/>
          <w:szCs w:val="8"/>
          <w:highlight w:val="green"/>
        </w:rPr>
        <w:t>3Expressing preferenc</w:t>
      </w:r>
      <w:r w:rsidRPr="002E5D95">
        <w:rPr>
          <w:rStyle w:val="StyleUnderline"/>
          <w:sz w:val="8"/>
          <w:szCs w:val="8"/>
        </w:rPr>
        <w:t>e.</w:t>
      </w:r>
    </w:p>
    <w:p w14:paraId="25F66E9C" w14:textId="77777777" w:rsidR="002E5D95" w:rsidRPr="002E5D95" w:rsidRDefault="002E5D95" w:rsidP="002E5D95">
      <w:pPr>
        <w:pStyle w:val="Heading4"/>
        <w:rPr>
          <w:sz w:val="8"/>
          <w:szCs w:val="8"/>
        </w:rPr>
      </w:pPr>
      <w:r w:rsidRPr="002E5D95">
        <w:rPr>
          <w:sz w:val="8"/>
          <w:szCs w:val="8"/>
        </w:rPr>
        <w:t xml:space="preserve">Advocacy </w:t>
      </w:r>
    </w:p>
    <w:p w14:paraId="79FE29FD" w14:textId="77777777" w:rsidR="002E5D95" w:rsidRPr="002E5D95" w:rsidRDefault="002E5D95" w:rsidP="002E5D95">
      <w:pPr>
        <w:rPr>
          <w:rStyle w:val="StyleUnderline"/>
          <w:sz w:val="8"/>
          <w:szCs w:val="8"/>
          <w:u w:val="none"/>
        </w:rPr>
      </w:pPr>
      <w:proofErr w:type="spellStart"/>
      <w:r w:rsidRPr="002E5D95">
        <w:rPr>
          <w:rStyle w:val="Style13ptBold"/>
          <w:sz w:val="8"/>
          <w:szCs w:val="8"/>
        </w:rPr>
        <w:t>Lexico</w:t>
      </w:r>
      <w:proofErr w:type="spellEnd"/>
      <w:r w:rsidRPr="002E5D95">
        <w:rPr>
          <w:sz w:val="8"/>
          <w:szCs w:val="8"/>
        </w:rPr>
        <w:t xml:space="preserve">. Oxford </w:t>
      </w:r>
      <w:proofErr w:type="spellStart"/>
      <w:r w:rsidRPr="002E5D95">
        <w:rPr>
          <w:sz w:val="8"/>
          <w:szCs w:val="8"/>
        </w:rPr>
        <w:t>Lexico</w:t>
      </w:r>
      <w:proofErr w:type="spellEnd"/>
      <w:r w:rsidRPr="002E5D95">
        <w:rPr>
          <w:sz w:val="8"/>
          <w:szCs w:val="8"/>
        </w:rPr>
        <w:t>. https://www.lexico.com/en/definition/advocacy</w:t>
      </w:r>
    </w:p>
    <w:p w14:paraId="269DCE84" w14:textId="77777777" w:rsidR="002E5D95" w:rsidRPr="002E5D95" w:rsidRDefault="002E5D95" w:rsidP="002E5D95">
      <w:pPr>
        <w:rPr>
          <w:b/>
          <w:sz w:val="8"/>
          <w:szCs w:val="8"/>
          <w:u w:val="single"/>
        </w:rPr>
      </w:pPr>
      <w:r w:rsidRPr="002E5D95">
        <w:rPr>
          <w:rStyle w:val="StyleUnderline"/>
          <w:sz w:val="8"/>
          <w:szCs w:val="8"/>
          <w:highlight w:val="green"/>
        </w:rPr>
        <w:t>Public</w:t>
      </w:r>
      <w:r w:rsidRPr="002E5D95">
        <w:rPr>
          <w:rStyle w:val="StyleUnderline"/>
          <w:sz w:val="8"/>
          <w:szCs w:val="8"/>
        </w:rPr>
        <w:t xml:space="preserve"> </w:t>
      </w:r>
      <w:r w:rsidRPr="002E5D95">
        <w:rPr>
          <w:rStyle w:val="StyleUnderline"/>
          <w:sz w:val="8"/>
          <w:szCs w:val="8"/>
          <w:highlight w:val="green"/>
        </w:rPr>
        <w:t>support</w:t>
      </w:r>
      <w:r w:rsidRPr="002E5D95">
        <w:rPr>
          <w:rStyle w:val="StyleUnderline"/>
          <w:sz w:val="8"/>
          <w:szCs w:val="8"/>
        </w:rPr>
        <w:t xml:space="preserve"> for or </w:t>
      </w:r>
      <w:r w:rsidRPr="002E5D95">
        <w:rPr>
          <w:rStyle w:val="StyleUnderline"/>
          <w:sz w:val="8"/>
          <w:szCs w:val="8"/>
          <w:highlight w:val="green"/>
        </w:rPr>
        <w:t>recommendation of a particular cause or policy.</w:t>
      </w:r>
    </w:p>
    <w:p w14:paraId="0F085E52" w14:textId="77777777" w:rsidR="002E5D95" w:rsidRPr="00E90499" w:rsidRDefault="002E5D95" w:rsidP="002E5D95"/>
    <w:p w14:paraId="4F172463" w14:textId="77777777" w:rsidR="002E5D95" w:rsidRDefault="002E5D95" w:rsidP="002E5D95">
      <w:pPr>
        <w:pStyle w:val="Heading3"/>
      </w:pPr>
      <w:r>
        <w:t>1AC: Framework</w:t>
      </w:r>
    </w:p>
    <w:p w14:paraId="45DBD76F" w14:textId="77777777" w:rsidR="002E5D95" w:rsidRPr="00192D33" w:rsidRDefault="002E5D95" w:rsidP="002E5D95">
      <w:pPr>
        <w:pStyle w:val="Heading4"/>
      </w:pPr>
      <w:r>
        <w:t>The standard is maximizing expected well-being, or hedonistic act utilitarianism.</w:t>
      </w:r>
    </w:p>
    <w:p w14:paraId="1DE4A5A0" w14:textId="77777777" w:rsidR="002E5D95" w:rsidRPr="00A3034A" w:rsidRDefault="002E5D95" w:rsidP="002E5D95">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7B2BEF8" w14:textId="77777777" w:rsidR="002E5D95" w:rsidRPr="00192D33" w:rsidRDefault="002E5D95" w:rsidP="002E5D95">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F5513BF" w14:textId="77777777" w:rsidR="002E5D95" w:rsidRPr="00470C63" w:rsidRDefault="002E5D95" w:rsidP="002E5D95">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E3768F" w14:textId="77777777" w:rsidR="002E5D95" w:rsidRDefault="002E5D95" w:rsidP="002E5D95">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A47FC33" w14:textId="77777777" w:rsidR="002E5D95" w:rsidRDefault="002E5D95" w:rsidP="002E5D95">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1718AF85" w14:textId="77777777" w:rsidR="00A531AD" w:rsidRPr="00F72822" w:rsidRDefault="00CC1260" w:rsidP="00A531AD">
      <w:pPr>
        <w:pStyle w:val="Heading4"/>
        <w:rPr>
          <w:rFonts w:cs="Calibri"/>
        </w:rPr>
      </w:pPr>
      <w:r w:rsidRPr="00C10EF3">
        <w:t xml:space="preserve">4] </w:t>
      </w:r>
      <w:r w:rsidR="00A531AD" w:rsidRPr="00C10EF3">
        <w:t>The</w:t>
      </w:r>
      <w:r w:rsidR="00A531AD" w:rsidRPr="00F72822">
        <w:rPr>
          <w:rFonts w:cs="Calibri"/>
        </w:rPr>
        <w:t xml:space="preserve"> rules of logic claim that the only time a statement is invalid is if the antecedent is true, but the consequent is false.  </w:t>
      </w:r>
    </w:p>
    <w:p w14:paraId="29125084" w14:textId="6C4E26D1" w:rsidR="00A531AD" w:rsidRDefault="00A531AD" w:rsidP="00A531AD">
      <w:r w:rsidRPr="00C10EF3">
        <w:rPr>
          <w:rStyle w:val="Style13ptBold"/>
        </w:rPr>
        <w:t>SEP</w:t>
      </w:r>
      <w:r>
        <w:t xml:space="preserve"> [Stanford Encyclopedia of Philosophy.] “An Introduction to Philosophy.” Stanford University. </w:t>
      </w:r>
      <w:hyperlink r:id="rId20" w:history="1">
        <w:r>
          <w:rPr>
            <w:rStyle w:val="Hyperlink"/>
          </w:rPr>
          <w:t>https://web.stanford.edu/~bobonich/dictionary/dictionary.html</w:t>
        </w:r>
      </w:hyperlink>
      <w:r>
        <w:t xml:space="preserve"> TG</w:t>
      </w:r>
    </w:p>
    <w:p w14:paraId="3EA7B191" w14:textId="77777777" w:rsidR="00A531AD" w:rsidRPr="0083660B" w:rsidRDefault="00A531AD" w:rsidP="00A531AD">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7F2722">
        <w:rPr>
          <w:rStyle w:val="StyleUnderline"/>
          <w:highlight w:val="green"/>
        </w:rPr>
        <w:t xml:space="preserve">A </w:t>
      </w:r>
      <w:proofErr w:type="gramStart"/>
      <w:r w:rsidRPr="007F2722">
        <w:rPr>
          <w:rStyle w:val="StyleUnderline"/>
          <w:highlight w:val="green"/>
        </w:rPr>
        <w:t>conditional asserts</w:t>
      </w:r>
      <w:proofErr w:type="gramEnd"/>
      <w:r w:rsidRPr="007F2722">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7F2722">
        <w:rPr>
          <w:rStyle w:val="StyleUnderline"/>
          <w:highlight w:val="green"/>
        </w:rPr>
        <w:t>true antecedent and</w:t>
      </w:r>
      <w:r w:rsidRPr="0083660B">
        <w:rPr>
          <w:rStyle w:val="StyleUnderline"/>
        </w:rPr>
        <w:t xml:space="preserve"> a </w:t>
      </w:r>
      <w:r w:rsidRPr="007F2722">
        <w:rPr>
          <w:rStyle w:val="StyleUnderline"/>
          <w:highlight w:val="green"/>
        </w:rPr>
        <w:t>false consequent must be false</w:t>
      </w:r>
      <w:r w:rsidRPr="0083660B">
        <w:rPr>
          <w:rStyle w:val="StyleUnderline"/>
        </w:rPr>
        <w:t xml:space="preserve">.  </w:t>
      </w:r>
      <w:r w:rsidRPr="007F2722">
        <w:rPr>
          <w:rStyle w:val="StyleUnderline"/>
          <w:highlight w:val="green"/>
        </w:rPr>
        <w:t>For any other combination</w:t>
      </w:r>
      <w:r w:rsidRPr="0083660B">
        <w:rPr>
          <w:rStyle w:val="StyleUnderline"/>
        </w:rPr>
        <w:t xml:space="preserve"> of true and false antecedents and consequents, </w:t>
      </w:r>
      <w:r w:rsidRPr="007F2722">
        <w:rPr>
          <w:rStyle w:val="StyleUnderline"/>
          <w:highlight w:val="green"/>
        </w:rPr>
        <w:t>the conditional</w:t>
      </w:r>
      <w:r w:rsidRPr="0083660B">
        <w:rPr>
          <w:rStyle w:val="StyleUnderline"/>
        </w:rPr>
        <w:t xml:space="preserve"> </w:t>
      </w:r>
      <w:r w:rsidRPr="002F3C9D">
        <w:rPr>
          <w:rStyle w:val="StyleUnderline"/>
        </w:rPr>
        <w:t xml:space="preserve">statement </w:t>
      </w:r>
      <w:r w:rsidRPr="007F2722">
        <w:rPr>
          <w:rStyle w:val="StyleUnderline"/>
          <w:highlight w:val="green"/>
        </w:rPr>
        <w:t>is true</w:t>
      </w:r>
      <w:r w:rsidRPr="0083660B">
        <w:rPr>
          <w:rStyle w:val="StyleUnderline"/>
        </w:rPr>
        <w:t>.</w:t>
      </w:r>
    </w:p>
    <w:p w14:paraId="66A32FD4" w14:textId="77777777" w:rsidR="002E5D95" w:rsidRDefault="002E5D95" w:rsidP="002E5D95">
      <w:pPr>
        <w:pStyle w:val="Heading4"/>
      </w:pPr>
    </w:p>
    <w:p w14:paraId="1D6EC929" w14:textId="77777777" w:rsidR="002E5D95" w:rsidRPr="0074015B" w:rsidRDefault="002E5D95" w:rsidP="002E5D95">
      <w:pPr>
        <w:pStyle w:val="Heading4"/>
        <w:rPr>
          <w:rFonts w:asciiTheme="minorHAnsi" w:hAnsiTheme="minorHAnsi" w:cstheme="minorHAnsi"/>
        </w:rPr>
      </w:pPr>
      <w:r w:rsidRPr="0074015B">
        <w:rPr>
          <w:rFonts w:asciiTheme="minorHAnsi" w:hAnsiTheme="minorHAnsi" w:cstheme="minorHAnsi"/>
        </w:rPr>
        <w:t>Impact calc – extinction outweighs</w:t>
      </w:r>
    </w:p>
    <w:p w14:paraId="3E27E803" w14:textId="77777777" w:rsidR="002E5D95" w:rsidRPr="0074015B" w:rsidRDefault="002E5D95" w:rsidP="002E5D95">
      <w:pPr>
        <w:pStyle w:val="Heading4"/>
        <w:rPr>
          <w:rFonts w:asciiTheme="minorHAnsi" w:hAnsiTheme="minorHAnsi" w:cstheme="minorHAnsi"/>
        </w:rPr>
      </w:pPr>
      <w:r w:rsidRPr="0074015B">
        <w:rPr>
          <w:rFonts w:asciiTheme="minorHAnsi" w:hAnsiTheme="minorHAnsi" w:cstheme="minorHAnsi"/>
        </w:rPr>
        <w:t xml:space="preserve">A] </w:t>
      </w:r>
      <w:r w:rsidRPr="0074015B">
        <w:rPr>
          <w:rFonts w:asciiTheme="minorHAnsi" w:hAnsiTheme="minorHAnsi" w:cstheme="minorHAnsi"/>
          <w:u w:val="single"/>
        </w:rPr>
        <w:t>Reversibility</w:t>
      </w:r>
      <w:r w:rsidRPr="0074015B">
        <w:rPr>
          <w:rFonts w:asciiTheme="minorHAnsi" w:hAnsiTheme="minorHAnsi" w:cstheme="minorHAnsi"/>
        </w:rPr>
        <w:t>- it forecloses the alternative because we can’t improve society if we are all dead</w:t>
      </w:r>
    </w:p>
    <w:p w14:paraId="1BFC84D2" w14:textId="77777777" w:rsidR="002E5D95" w:rsidRPr="0074015B" w:rsidRDefault="002E5D95" w:rsidP="002E5D95">
      <w:pPr>
        <w:pStyle w:val="Heading4"/>
        <w:rPr>
          <w:rFonts w:asciiTheme="minorHAnsi" w:hAnsiTheme="minorHAnsi" w:cstheme="minorHAnsi"/>
        </w:rPr>
      </w:pPr>
      <w:r w:rsidRPr="0074015B">
        <w:rPr>
          <w:rFonts w:asciiTheme="minorHAnsi" w:hAnsiTheme="minorHAnsi" w:cstheme="minorHAnsi"/>
        </w:rPr>
        <w:t xml:space="preserve">B] </w:t>
      </w:r>
      <w:r w:rsidRPr="0074015B">
        <w:rPr>
          <w:rFonts w:asciiTheme="minorHAnsi" w:hAnsiTheme="minorHAnsi" w:cstheme="minorHAnsi"/>
          <w:u w:val="single"/>
        </w:rPr>
        <w:t>Structural violence</w:t>
      </w:r>
      <w:r w:rsidRPr="0074015B">
        <w:rPr>
          <w:rFonts w:asciiTheme="minorHAnsi" w:hAnsiTheme="minorHAnsi" w:cstheme="minorHAnsi"/>
        </w:rPr>
        <w:t xml:space="preserve">- death causes suffering because people can’t get access to resources and </w:t>
      </w:r>
      <w:proofErr w:type="gramStart"/>
      <w:r w:rsidRPr="0074015B">
        <w:rPr>
          <w:rFonts w:asciiTheme="minorHAnsi" w:hAnsiTheme="minorHAnsi" w:cstheme="minorHAnsi"/>
        </w:rPr>
        <w:t>basic necessities</w:t>
      </w:r>
      <w:proofErr w:type="gramEnd"/>
    </w:p>
    <w:p w14:paraId="41803BF0" w14:textId="77777777" w:rsidR="002E5D95" w:rsidRPr="0074015B" w:rsidRDefault="002E5D95" w:rsidP="002E5D95">
      <w:pPr>
        <w:pStyle w:val="Heading4"/>
        <w:rPr>
          <w:rFonts w:asciiTheme="minorHAnsi" w:hAnsiTheme="minorHAnsi" w:cstheme="minorHAnsi"/>
        </w:rPr>
      </w:pPr>
      <w:r w:rsidRPr="0074015B">
        <w:rPr>
          <w:rFonts w:asciiTheme="minorHAnsi" w:hAnsiTheme="minorHAnsi" w:cstheme="minorHAnsi"/>
        </w:rPr>
        <w:t xml:space="preserve">C] </w:t>
      </w:r>
      <w:r w:rsidRPr="0074015B">
        <w:rPr>
          <w:rFonts w:asciiTheme="minorHAnsi" w:hAnsiTheme="minorHAnsi" w:cstheme="minorHAnsi"/>
          <w:u w:val="single"/>
        </w:rPr>
        <w:t>Objectivity</w:t>
      </w:r>
      <w:r w:rsidRPr="0074015B">
        <w:rPr>
          <w:rFonts w:asciiTheme="minorHAnsi" w:hAnsiTheme="minorHAnsi" w:cstheme="minorHAnsi"/>
        </w:rPr>
        <w:t>- body count is the most objective way to calculate impacts because comparing suffering is unethical</w:t>
      </w:r>
    </w:p>
    <w:p w14:paraId="6F88433F" w14:textId="77777777" w:rsidR="002E5D95" w:rsidRDefault="002E5D95" w:rsidP="002E5D95">
      <w:pPr>
        <w:pStyle w:val="Heading4"/>
        <w:rPr>
          <w:rFonts w:asciiTheme="minorHAnsi" w:hAnsiTheme="minorHAnsi" w:cstheme="minorHAnsi"/>
        </w:rPr>
      </w:pPr>
      <w:r w:rsidRPr="0074015B">
        <w:rPr>
          <w:rFonts w:asciiTheme="minorHAnsi" w:hAnsiTheme="minorHAnsi" w:cstheme="minorHAnsi"/>
        </w:rPr>
        <w:t xml:space="preserve">D] </w:t>
      </w:r>
      <w:r w:rsidRPr="0074015B">
        <w:rPr>
          <w:rFonts w:asciiTheme="minorHAnsi" w:hAnsiTheme="minorHAnsi" w:cstheme="minorHAnsi"/>
          <w:u w:val="single"/>
        </w:rPr>
        <w:t>Uncertainty</w:t>
      </w:r>
      <w:r w:rsidRPr="0074015B">
        <w:rPr>
          <w:rFonts w:asciiTheme="minorHAnsi" w:hAnsiTheme="minorHAnsi" w:cstheme="minorHAnsi"/>
        </w:rPr>
        <w:t>- if we’re unsure</w:t>
      </w:r>
      <w:r>
        <w:rPr>
          <w:rFonts w:asciiTheme="minorHAnsi" w:hAnsiTheme="minorHAnsi" w:cstheme="minorHAnsi"/>
        </w:rPr>
        <w:t xml:space="preserve"> that an</w:t>
      </w:r>
      <w:r w:rsidRPr="0074015B">
        <w:rPr>
          <w:rFonts w:asciiTheme="minorHAnsi" w:hAnsiTheme="minorHAnsi" w:cstheme="minorHAnsi"/>
        </w:rPr>
        <w:t xml:space="preserve"> interpretation of the world is true, we should preserve the world to keep debating </w:t>
      </w:r>
    </w:p>
    <w:p w14:paraId="5988B8A7" w14:textId="77777777" w:rsidR="002E5D95" w:rsidRPr="008A3562" w:rsidRDefault="002E5D95" w:rsidP="002E5D95">
      <w:pPr>
        <w:pStyle w:val="Heading4"/>
        <w:rPr>
          <w:rFonts w:eastAsia="Times New Roman" w:cs="Calibri"/>
        </w:rPr>
      </w:pPr>
      <w:r>
        <w:t xml:space="preserve">E] </w:t>
      </w:r>
      <w:r>
        <w:rPr>
          <w:u w:val="single"/>
        </w:rPr>
        <w:t>Action</w:t>
      </w:r>
      <w:r>
        <w:t xml:space="preserve">- </w:t>
      </w:r>
      <w:r>
        <w:rPr>
          <w:rFonts w:eastAsia="Times New Roman" w:cs="Calibri"/>
        </w:rPr>
        <w:t>a</w:t>
      </w:r>
      <w:r w:rsidRPr="008D552A">
        <w:rPr>
          <w:rFonts w:eastAsia="Times New Roman" w:cs="Calibri"/>
        </w:rPr>
        <w:t>ction under one framework doesn’t preclude action under another. For example if I am a Utilitarian, I can still have an obligation under util, even if the aff is bad under Hobbes. This means that winning a framing issue doesn’t exclude offense.</w:t>
      </w:r>
    </w:p>
    <w:p w14:paraId="6D20C6BE" w14:textId="77777777" w:rsidR="002E5D95" w:rsidRPr="00BE38E8" w:rsidRDefault="002E5D95" w:rsidP="002E5D95">
      <w:pPr>
        <w:pStyle w:val="Heading4"/>
      </w:pPr>
      <w:r>
        <w:t>F</w:t>
      </w:r>
      <w:r w:rsidRPr="00BE38E8">
        <w:t xml:space="preserve">] </w:t>
      </w:r>
      <w:r w:rsidRPr="00DA6A60">
        <w:rPr>
          <w:u w:val="single"/>
        </w:rPr>
        <w:t>Arithmetic</w:t>
      </w:r>
      <w:r w:rsidRPr="00DA6A60">
        <w:t>-</w:t>
      </w:r>
      <w:r w:rsidRPr="00BE38E8">
        <w:t xml:space="preserve"> extinction forecloses trillions of future lives – even if you assign barely assign them value, that’s still immense under any framework</w:t>
      </w:r>
    </w:p>
    <w:p w14:paraId="1D754C54" w14:textId="77777777" w:rsidR="002E5D95" w:rsidRDefault="002E5D95" w:rsidP="002E5D95">
      <w:pPr>
        <w:pStyle w:val="Heading3"/>
      </w:pPr>
      <w:r>
        <w:t>1AC: Underview</w:t>
      </w:r>
    </w:p>
    <w:p w14:paraId="37FDFC2C" w14:textId="77777777" w:rsidR="002E5D95" w:rsidRDefault="002E5D95" w:rsidP="002E5D95">
      <w:pPr>
        <w:pStyle w:val="Heading4"/>
      </w:pPr>
      <w:r>
        <w:t xml:space="preserve">1] 1AR theory is legit—anything else means </w:t>
      </w:r>
      <w:r w:rsidRPr="002E7A36">
        <w:rPr>
          <w:u w:val="single"/>
        </w:rPr>
        <w:t>infinite abuse</w:t>
      </w:r>
      <w:r w:rsidRPr="001F5C60">
        <w:t>—</w:t>
      </w:r>
      <w:r>
        <w:t xml:space="preserve">drop the debater, competing interps, highest layer—1AR is </w:t>
      </w:r>
      <w:r>
        <w:rPr>
          <w:u w:val="single"/>
        </w:rPr>
        <w:t>too short</w:t>
      </w:r>
      <w:r w:rsidRPr="003975FD">
        <w:t xml:space="preserve"> to</w:t>
      </w:r>
      <w:r>
        <w:t xml:space="preserve"> make up for the time trade-off—no RVIs or 2NR theory and paradigm issues– 6 min 2NR means they can </w:t>
      </w:r>
      <w:r w:rsidRPr="00313957">
        <w:rPr>
          <w:u w:val="single"/>
        </w:rPr>
        <w:t>brute force</w:t>
      </w:r>
      <w:r>
        <w:t xml:space="preserve"> me every time</w:t>
      </w:r>
      <w:r w:rsidRPr="005218FF">
        <w:t>.</w:t>
      </w:r>
      <w:r>
        <w:t xml:space="preserve">  </w:t>
      </w:r>
    </w:p>
    <w:p w14:paraId="25BFECAB" w14:textId="77777777" w:rsidR="002E5D95" w:rsidRPr="00E90499" w:rsidRDefault="002E5D95" w:rsidP="002E5D95"/>
    <w:p w14:paraId="4EE716F0" w14:textId="7DEC25F6" w:rsidR="002E5D95" w:rsidRDefault="002E5D95" w:rsidP="002E5D95">
      <w:pPr>
        <w:pStyle w:val="Heading4"/>
      </w:pPr>
      <w:r>
        <w:t xml:space="preserve">2] Reasonability on 1NC theory with the brightline of link and impact turn ground – there are infinite bidirectional interps that I can never meet – the </w:t>
      </w:r>
      <w:r w:rsidR="008B4E56">
        <w:t>four-minute</w:t>
      </w:r>
      <w:r>
        <w:t xml:space="preserve"> 1AR doesn’t have enough time to line by line every argument, make offense, and go for substance.</w:t>
      </w:r>
    </w:p>
    <w:p w14:paraId="1267E595" w14:textId="77777777" w:rsidR="002E5D95" w:rsidRDefault="002E5D95" w:rsidP="002E5D95"/>
    <w:p w14:paraId="41157EAC" w14:textId="77777777" w:rsidR="002E5D95" w:rsidRDefault="002E5D95" w:rsidP="002E5D95">
      <w:pPr>
        <w:pStyle w:val="Heading4"/>
      </w:pPr>
      <w:r>
        <w:t xml:space="preserve">3] Reject Neg RVIs – </w:t>
      </w:r>
    </w:p>
    <w:p w14:paraId="2DF82DA1" w14:textId="390B3884" w:rsidR="002E5D95" w:rsidRDefault="002E5D95" w:rsidP="002E5D95">
      <w:pPr>
        <w:pStyle w:val="Heading4"/>
      </w:pPr>
      <w:r>
        <w:t xml:space="preserve">1] </w:t>
      </w:r>
      <w:r w:rsidRPr="00066DF6">
        <w:rPr>
          <w:u w:val="single"/>
        </w:rPr>
        <w:t>Clash</w:t>
      </w:r>
      <w:r>
        <w:t xml:space="preserve"> – Forces the </w:t>
      </w:r>
      <w:r w:rsidR="00116387">
        <w:t>aff</w:t>
      </w:r>
      <w:r>
        <w:t xml:space="preserve"> to go all-in on Theory which kills substance education</w:t>
      </w:r>
    </w:p>
    <w:p w14:paraId="53EA468A" w14:textId="48346BAE" w:rsidR="002E5D95" w:rsidRDefault="002E5D95" w:rsidP="002E5D95">
      <w:pPr>
        <w:pStyle w:val="Heading4"/>
      </w:pPr>
      <w:r>
        <w:t xml:space="preserve">2] </w:t>
      </w:r>
      <w:r w:rsidRPr="00066DF6">
        <w:rPr>
          <w:u w:val="single"/>
        </w:rPr>
        <w:t>Baiting</w:t>
      </w:r>
      <w:r>
        <w:t xml:space="preserve"> – Encourages baiting theory since the </w:t>
      </w:r>
      <w:r w:rsidR="00116387">
        <w:t>neg</w:t>
      </w:r>
      <w:r>
        <w:t xml:space="preserve"> will purposely be abusive</w:t>
      </w:r>
    </w:p>
    <w:p w14:paraId="02D56576" w14:textId="2B89A151" w:rsidR="002E5D95" w:rsidRDefault="002E5D95" w:rsidP="002E5D95">
      <w:pPr>
        <w:pStyle w:val="Heading4"/>
      </w:pPr>
      <w:r>
        <w:t xml:space="preserve">3] </w:t>
      </w:r>
      <w:r w:rsidRPr="00066DF6">
        <w:rPr>
          <w:u w:val="single"/>
        </w:rPr>
        <w:t>Illogical</w:t>
      </w:r>
      <w:r>
        <w:t xml:space="preserve"> – you shouldn’t win for not being abusive</w:t>
      </w:r>
    </w:p>
    <w:p w14:paraId="1759EDD2" w14:textId="1004B2A4" w:rsidR="002E5D95" w:rsidRDefault="002E5D95" w:rsidP="002E5D95">
      <w:pPr>
        <w:pStyle w:val="Heading4"/>
      </w:pPr>
      <w:r>
        <w:t xml:space="preserve">4] </w:t>
      </w:r>
      <w:r w:rsidRPr="00066DF6">
        <w:rPr>
          <w:u w:val="single"/>
        </w:rPr>
        <w:t>Chilling Effect</w:t>
      </w:r>
      <w:r>
        <w:t xml:space="preserve"> – People will be too scared to read theory because they could lose to a better theory debater on an RVI</w:t>
      </w:r>
    </w:p>
    <w:p w14:paraId="14824C82" w14:textId="59F56F7B" w:rsidR="002E5D95" w:rsidRDefault="002E5D95" w:rsidP="002E5D95">
      <w:pPr>
        <w:pStyle w:val="Heading4"/>
      </w:pPr>
      <w:r>
        <w:t xml:space="preserve">5] </w:t>
      </w:r>
      <w:r w:rsidRPr="00066DF6">
        <w:rPr>
          <w:u w:val="single"/>
        </w:rPr>
        <w:t>Norm-setting</w:t>
      </w:r>
      <w:r>
        <w:t xml:space="preserve"> – I shouldn’t be forced to keep advocating for a bad norm if I realize it’s bad in the middle of the round</w:t>
      </w:r>
    </w:p>
    <w:p w14:paraId="3EF91756" w14:textId="407BEDDA" w:rsidR="002E5D95" w:rsidRDefault="002E5D95" w:rsidP="002E5D95">
      <w:pPr>
        <w:pStyle w:val="Heading4"/>
      </w:pPr>
      <w:r>
        <w:t xml:space="preserve">6] </w:t>
      </w:r>
      <w:r>
        <w:rPr>
          <w:u w:val="single"/>
        </w:rPr>
        <w:t>Flexibility</w:t>
      </w:r>
      <w:r>
        <w:t xml:space="preserve"> – Every debate would become a theory debate with RVI’s because it forces me to go for it in the rebuttal which causes substance crowd out</w:t>
      </w:r>
    </w:p>
    <w:p w14:paraId="2F31C576" w14:textId="730B73ED" w:rsidR="002E5D95" w:rsidRDefault="002E5D95" w:rsidP="008B4E56"/>
    <w:p w14:paraId="1CF15BAB" w14:textId="4084B09F" w:rsidR="00A95652" w:rsidRPr="002E5D95" w:rsidRDefault="00A95652" w:rsidP="002E5D95"/>
    <w:sectPr w:rsidR="00A95652" w:rsidRPr="002E5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013933510368"/>
    <w:docVar w:name="VerbatimVersion" w:val="5.1"/>
  </w:docVars>
  <w:rsids>
    <w:rsidRoot w:val="002E5D95"/>
    <w:rsid w:val="00001AF6"/>
    <w:rsid w:val="000139A3"/>
    <w:rsid w:val="00100833"/>
    <w:rsid w:val="00104529"/>
    <w:rsid w:val="00105942"/>
    <w:rsid w:val="00107396"/>
    <w:rsid w:val="00116387"/>
    <w:rsid w:val="00144A4C"/>
    <w:rsid w:val="00176AB0"/>
    <w:rsid w:val="00177B7D"/>
    <w:rsid w:val="0018322D"/>
    <w:rsid w:val="001B5776"/>
    <w:rsid w:val="001E527A"/>
    <w:rsid w:val="001F78CE"/>
    <w:rsid w:val="00251FC7"/>
    <w:rsid w:val="002855A7"/>
    <w:rsid w:val="002B146A"/>
    <w:rsid w:val="002B5E17"/>
    <w:rsid w:val="002E5D95"/>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7E64"/>
    <w:rsid w:val="008B3ECB"/>
    <w:rsid w:val="008B4E56"/>
    <w:rsid w:val="008B4E85"/>
    <w:rsid w:val="008C1B2E"/>
    <w:rsid w:val="0091627E"/>
    <w:rsid w:val="0097032B"/>
    <w:rsid w:val="009D2EAD"/>
    <w:rsid w:val="009D54B2"/>
    <w:rsid w:val="009E1922"/>
    <w:rsid w:val="009F7ED2"/>
    <w:rsid w:val="00A3025D"/>
    <w:rsid w:val="00A531AD"/>
    <w:rsid w:val="00A93661"/>
    <w:rsid w:val="00A95652"/>
    <w:rsid w:val="00AC0AB8"/>
    <w:rsid w:val="00B33C6D"/>
    <w:rsid w:val="00B4508F"/>
    <w:rsid w:val="00B55AD5"/>
    <w:rsid w:val="00B8057C"/>
    <w:rsid w:val="00BD6238"/>
    <w:rsid w:val="00BF593B"/>
    <w:rsid w:val="00BF773A"/>
    <w:rsid w:val="00BF7E81"/>
    <w:rsid w:val="00C10EF3"/>
    <w:rsid w:val="00C13773"/>
    <w:rsid w:val="00C17CC8"/>
    <w:rsid w:val="00C83417"/>
    <w:rsid w:val="00C9604F"/>
    <w:rsid w:val="00CA19AA"/>
    <w:rsid w:val="00CC1260"/>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453A0"/>
  <w15:chartTrackingRefBased/>
  <w15:docId w15:val="{3690CFFA-9A47-497E-BCAB-509241808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5D95"/>
    <w:rPr>
      <w:rFonts w:ascii="Calibri" w:hAnsi="Calibri" w:cs="Calibri"/>
    </w:rPr>
  </w:style>
  <w:style w:type="paragraph" w:styleId="Heading1">
    <w:name w:val="heading 1"/>
    <w:aliases w:val="Pocket"/>
    <w:basedOn w:val="Normal"/>
    <w:next w:val="Normal"/>
    <w:link w:val="Heading1Char"/>
    <w:qFormat/>
    <w:rsid w:val="002E5D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5D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5D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2E5D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2E5D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5D95"/>
  </w:style>
  <w:style w:type="character" w:customStyle="1" w:styleId="Heading1Char">
    <w:name w:val="Heading 1 Char"/>
    <w:aliases w:val="Pocket Char"/>
    <w:basedOn w:val="DefaultParagraphFont"/>
    <w:link w:val="Heading1"/>
    <w:rsid w:val="002E5D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5D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E5D9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2E5D9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2E5D9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5D95"/>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2E5D95"/>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2E5D95"/>
    <w:rPr>
      <w:color w:val="auto"/>
      <w:u w:val="none"/>
    </w:rPr>
  </w:style>
  <w:style w:type="character" w:styleId="FollowedHyperlink">
    <w:name w:val="FollowedHyperlink"/>
    <w:basedOn w:val="DefaultParagraphFont"/>
    <w:uiPriority w:val="99"/>
    <w:semiHidden/>
    <w:unhideWhenUsed/>
    <w:rsid w:val="002E5D95"/>
    <w:rPr>
      <w:color w:val="auto"/>
      <w:u w:val="none"/>
    </w:rPr>
  </w:style>
  <w:style w:type="character" w:styleId="UnresolvedMention">
    <w:name w:val="Unresolved Mention"/>
    <w:basedOn w:val="DefaultParagraphFont"/>
    <w:uiPriority w:val="99"/>
    <w:semiHidden/>
    <w:unhideWhenUsed/>
    <w:rsid w:val="002E5D95"/>
    <w:rPr>
      <w:color w:val="605E5C"/>
      <w:shd w:val="clear" w:color="auto" w:fill="E1DFDD"/>
    </w:rPr>
  </w:style>
  <w:style w:type="paragraph" w:customStyle="1" w:styleId="textbold">
    <w:name w:val="text bold"/>
    <w:basedOn w:val="Normal"/>
    <w:link w:val="Emphasis"/>
    <w:uiPriority w:val="7"/>
    <w:qFormat/>
    <w:rsid w:val="002E5D95"/>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2E5D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2E5D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5D95"/>
    <w:rPr>
      <w:rFonts w:ascii="Lucida Grande" w:hAnsi="Lucida Grande" w:cs="Lucida Grande"/>
      <w:sz w:val="24"/>
    </w:rPr>
  </w:style>
  <w:style w:type="paragraph" w:styleId="ListParagraph">
    <w:name w:val="List Paragraph"/>
    <w:aliases w:val="6 font"/>
    <w:basedOn w:val="Normal"/>
    <w:uiPriority w:val="99"/>
    <w:unhideWhenUsed/>
    <w:qFormat/>
    <w:rsid w:val="002E5D95"/>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2E5D9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mondreams.org/views/2012/10/25/objectivity-does-not-mean-neutrality-danger-false-equivalency-media" TargetMode="External"/><Relationship Id="rId13" Type="http://schemas.openxmlformats.org/officeDocument/2006/relationships/hyperlink" Target="http://www.psr.org/"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eb.archive.org/web/20130129094105/http://www.ethicaljournalismnetwork.org/2013/journalism%E2%80%99s-era-of-change-but-objectivity-still-plays-a-critical-role/" TargetMode="External"/><Relationship Id="rId12" Type="http://schemas.openxmlformats.org/officeDocument/2006/relationships/hyperlink" Target="https://news.stanford.edu/2020/02/27/journalism-and-democracy/" TargetMode="External"/><Relationship Id="rId17" Type="http://schemas.openxmlformats.org/officeDocument/2006/relationships/hyperlink" Target="http://climate.envsci.rutgers.edu/pdf/RobockToonSAD.pdf" TargetMode="Externa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web.stanford.edu/~bobonich/dictionary/dictionary.html" TargetMode="External"/><Relationship Id="rId1" Type="http://schemas.openxmlformats.org/officeDocument/2006/relationships/customXml" Target="../customXml/item1.xml"/><Relationship Id="rId6" Type="http://schemas.openxmlformats.org/officeDocument/2006/relationships/hyperlink" Target="https://niemanreports.org/articles/an-argument-why-journalists-should-not-abandon-objectivity/" TargetMode="External"/><Relationship Id="rId11" Type="http://schemas.openxmlformats.org/officeDocument/2006/relationships/hyperlink" Target="https://profiles.stanford.edu/jon-krosnick" TargetMode="Externa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10" Type="http://schemas.openxmlformats.org/officeDocument/2006/relationships/hyperlink" Target="https://profiles.stanford.edu/james-hamilton"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cjr.org/analysis/advocates-journalism.php" TargetMode="External"/><Relationship Id="rId14" Type="http://schemas.openxmlformats.org/officeDocument/2006/relationships/hyperlink" Target="http://www.nucleardarkness.or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74</TotalTime>
  <Pages>1</Pages>
  <Words>16145</Words>
  <Characters>92029</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7</cp:revision>
  <dcterms:created xsi:type="dcterms:W3CDTF">2022-03-12T02:49:00Z</dcterms:created>
  <dcterms:modified xsi:type="dcterms:W3CDTF">2022-03-12T04:14:00Z</dcterms:modified>
</cp:coreProperties>
</file>