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6959D" w14:textId="3EB1526C" w:rsidR="00294573" w:rsidRDefault="00047F8F" w:rsidP="00294573">
      <w:pPr>
        <w:pStyle w:val="Heading2"/>
      </w:pPr>
      <w:r>
        <w:t>1AC TFA State Round 4</w:t>
      </w:r>
    </w:p>
    <w:p w14:paraId="1E766EEB" w14:textId="77777777" w:rsidR="00294573" w:rsidRDefault="00294573" w:rsidP="00277C64">
      <w:pPr>
        <w:pStyle w:val="Heading3"/>
        <w:ind w:firstLine="720"/>
      </w:pPr>
      <w:r>
        <w:t>1AC: Plan</w:t>
      </w:r>
    </w:p>
    <w:p w14:paraId="408A00C4" w14:textId="6B1D532C" w:rsidR="00294573" w:rsidRDefault="00294573" w:rsidP="00294573">
      <w:pPr>
        <w:pStyle w:val="Heading4"/>
      </w:pPr>
      <w:r w:rsidRPr="005A48E1">
        <w:t>Resolved: In a democracy, a free press ought to prioritize objectivity over advocacy.</w:t>
      </w:r>
    </w:p>
    <w:p w14:paraId="094C3F6A" w14:textId="77777777" w:rsidR="00294573" w:rsidRPr="005A48E1" w:rsidRDefault="00294573" w:rsidP="00294573">
      <w:pPr>
        <w:pStyle w:val="Heading4"/>
      </w:pPr>
      <w:r>
        <w:t xml:space="preserve">Objectivity is not the </w:t>
      </w:r>
      <w:r>
        <w:rPr>
          <w:u w:val="single"/>
        </w:rPr>
        <w:t>lack of bias</w:t>
      </w:r>
      <w:r>
        <w:t xml:space="preserve"> but Objectivity of </w:t>
      </w:r>
      <w:r>
        <w:rPr>
          <w:u w:val="single"/>
        </w:rPr>
        <w:t>methodology</w:t>
      </w:r>
      <w:r>
        <w:t xml:space="preserve">. </w:t>
      </w:r>
    </w:p>
    <w:p w14:paraId="4D2981AD" w14:textId="77777777" w:rsidR="00294573" w:rsidRPr="005A48E1" w:rsidRDefault="00294573" w:rsidP="00294573">
      <w:r w:rsidRPr="005A48E1">
        <w:rPr>
          <w:rStyle w:val="Style13ptBold"/>
        </w:rPr>
        <w:t>Jones 9</w:t>
      </w:r>
      <w:r w:rsidRPr="005A48E1">
        <w:t xml:space="preserve"> Alex Jones 9-15-2009 "An Argument Why Journalists Should Not Abandon Objectivity"</w:t>
      </w:r>
      <w:r>
        <w:t xml:space="preserve"> </w:t>
      </w:r>
      <w:hyperlink r:id="rId6" w:history="1">
        <w:r w:rsidRPr="00FF66E4">
          <w:rPr>
            <w:rStyle w:val="Hyperlink"/>
          </w:rPr>
          <w:t>https://niemanreports.org/articles/an-argument-why-journalists-should-not-abandon-objectivity/</w:t>
        </w:r>
      </w:hyperlink>
      <w:r>
        <w:t xml:space="preserve"> (</w:t>
      </w:r>
      <w:r w:rsidRPr="005A48E1">
        <w:t>Alex S. Jones, a 1982 Nieman Fellow, is director of the Joan Shorenstein Center on the Press, Politics and Public Policy at Harvard University.</w:t>
      </w:r>
      <w:r>
        <w:t xml:space="preserve">)//Elmer </w:t>
      </w:r>
    </w:p>
    <w:p w14:paraId="4C609E37" w14:textId="77777777" w:rsidR="00294573" w:rsidRPr="009B79A5" w:rsidRDefault="00294573" w:rsidP="00294573">
      <w:pPr>
        <w:rPr>
          <w:sz w:val="16"/>
        </w:rPr>
      </w:pPr>
      <w:r w:rsidRPr="002B1835">
        <w:rPr>
          <w:sz w:val="16"/>
        </w:rPr>
        <w:t xml:space="preserve">In their book “The Elements of Journalism: What </w:t>
      </w:r>
      <w:proofErr w:type="spellStart"/>
      <w:r w:rsidRPr="002B1835">
        <w:rPr>
          <w:sz w:val="16"/>
        </w:rPr>
        <w:t>Newspeople</w:t>
      </w:r>
      <w:proofErr w:type="spellEnd"/>
      <w:r w:rsidRPr="002B1835">
        <w:rPr>
          <w:sz w:val="16"/>
        </w:rPr>
        <w:t xml:space="preserve"> Should Know and the Public Should Expect,” </w:t>
      </w:r>
      <w:r w:rsidRPr="002B1835">
        <w:rPr>
          <w:rStyle w:val="StyleUnderline"/>
        </w:rPr>
        <w:t>Bill Kovach and Tom Rosenstiel, describe what they call “</w:t>
      </w:r>
      <w:r w:rsidRPr="002B1835">
        <w:rPr>
          <w:rStyle w:val="Emphasis"/>
          <w:highlight w:val="green"/>
        </w:rPr>
        <w:t>the lost meaning of objectivity</w:t>
      </w:r>
      <w:proofErr w:type="gramStart"/>
      <w:r w:rsidRPr="002B1835">
        <w:rPr>
          <w:rStyle w:val="StyleUnderline"/>
        </w:rPr>
        <w:t>.”…</w:t>
      </w:r>
      <w:proofErr w:type="gramEnd"/>
      <w:r w:rsidRPr="002B1835">
        <w:rPr>
          <w:sz w:val="16"/>
        </w:rPr>
        <w:t xml:space="preserve"> As [they] point out, “In the original concept, in other words, </w:t>
      </w:r>
      <w:r w:rsidRPr="002B1835">
        <w:rPr>
          <w:rStyle w:val="Emphasis"/>
          <w:highlight w:val="green"/>
          <w:bdr w:val="single" w:sz="18" w:space="0" w:color="auto"/>
        </w:rPr>
        <w:t>the method is objective, not the journalist</w:t>
      </w:r>
      <w:r w:rsidRPr="002B1835">
        <w:rPr>
          <w:sz w:val="16"/>
        </w:rPr>
        <w:t xml:space="preserve">.” It was because </w:t>
      </w:r>
      <w:r w:rsidRPr="002B1835">
        <w:rPr>
          <w:rStyle w:val="StyleUnderline"/>
        </w:rPr>
        <w:t xml:space="preserve">journalists inevitably arrived with bias that they needed objectivity as a discipline to test that bias against the evidence </w:t>
      </w:r>
      <w:proofErr w:type="gramStart"/>
      <w:r w:rsidRPr="002B1835">
        <w:rPr>
          <w:rStyle w:val="StyleUnderline"/>
        </w:rPr>
        <w:t>so as to</w:t>
      </w:r>
      <w:proofErr w:type="gramEnd"/>
      <w:r w:rsidRPr="002B1835">
        <w:rPr>
          <w:rStyle w:val="StyleUnderline"/>
        </w:rPr>
        <w:t xml:space="preserve"> produce journalism that would be closer to truth.</w:t>
      </w:r>
      <w:r w:rsidRPr="002B1835">
        <w:rPr>
          <w:sz w:val="16"/>
        </w:rPr>
        <w:t xml:space="preserve"> They argue that </w:t>
      </w:r>
      <w:r w:rsidRPr="002B1835">
        <w:rPr>
          <w:rStyle w:val="StyleUnderline"/>
        </w:rPr>
        <w:t xml:space="preserve">the quickening of </w:t>
      </w:r>
      <w:r w:rsidRPr="002B1835">
        <w:rPr>
          <w:rStyle w:val="Emphasis"/>
          <w:highlight w:val="green"/>
        </w:rPr>
        <w:t>objectivity</w:t>
      </w:r>
      <w:r w:rsidRPr="002B1835">
        <w:rPr>
          <w:rStyle w:val="StyleUnderline"/>
          <w:highlight w:val="green"/>
        </w:rPr>
        <w:t xml:space="preserve"> </w:t>
      </w:r>
      <w:r w:rsidRPr="00863AE1">
        <w:rPr>
          <w:rStyle w:val="Emphasis"/>
        </w:rPr>
        <w:t>as the</w:t>
      </w:r>
      <w:r w:rsidRPr="00863AE1">
        <w:rPr>
          <w:rStyle w:val="StyleUnderline"/>
        </w:rPr>
        <w:t xml:space="preserve"> American </w:t>
      </w:r>
      <w:r w:rsidRPr="00863AE1">
        <w:rPr>
          <w:rStyle w:val="Emphasis"/>
        </w:rPr>
        <w:t>journalistic standard was born of</w:t>
      </w:r>
      <w:r w:rsidRPr="00863AE1">
        <w:rPr>
          <w:rStyle w:val="StyleUnderline"/>
        </w:rPr>
        <w:t xml:space="preserve"> a</w:t>
      </w:r>
      <w:r w:rsidRPr="002B1835">
        <w:rPr>
          <w:rStyle w:val="StyleUnderline"/>
        </w:rPr>
        <w:t xml:space="preserve"> </w:t>
      </w:r>
      <w:r w:rsidRPr="002B1835">
        <w:rPr>
          <w:rStyle w:val="Emphasis"/>
          <w:highlight w:val="green"/>
          <w:bdr w:val="single" w:sz="18" w:space="0" w:color="auto"/>
        </w:rPr>
        <w:t xml:space="preserve">desire to have </w:t>
      </w:r>
      <w:r w:rsidRPr="00863AE1">
        <w:rPr>
          <w:rStyle w:val="Emphasis"/>
          <w:bdr w:val="single" w:sz="18" w:space="0" w:color="auto"/>
        </w:rPr>
        <w:t xml:space="preserve">a more </w:t>
      </w:r>
      <w:r w:rsidRPr="002B1835">
        <w:rPr>
          <w:rStyle w:val="Emphasis"/>
          <w:highlight w:val="green"/>
          <w:bdr w:val="single" w:sz="18" w:space="0" w:color="auto"/>
        </w:rPr>
        <w:t xml:space="preserve">scientific </w:t>
      </w:r>
      <w:r w:rsidRPr="00863AE1">
        <w:rPr>
          <w:rStyle w:val="Emphasis"/>
          <w:bdr w:val="single" w:sz="18" w:space="0" w:color="auto"/>
        </w:rPr>
        <w:t xml:space="preserve">way of </w:t>
      </w:r>
      <w:r w:rsidRPr="002B1835">
        <w:rPr>
          <w:rStyle w:val="Emphasis"/>
          <w:highlight w:val="green"/>
          <w:bdr w:val="single" w:sz="18" w:space="0" w:color="auto"/>
        </w:rPr>
        <w:t>approach</w:t>
      </w:r>
      <w:r w:rsidRPr="00863AE1">
        <w:rPr>
          <w:rStyle w:val="Emphasis"/>
          <w:bdr w:val="single" w:sz="18" w:space="0" w:color="auto"/>
        </w:rPr>
        <w:t>ing news</w:t>
      </w:r>
      <w:r w:rsidRPr="002B1835">
        <w:rPr>
          <w:rStyle w:val="StyleUnderline"/>
        </w:rPr>
        <w:t xml:space="preserve">. The nation’s faith in science was surging, and the scientific method seemed suited to journalism. </w:t>
      </w:r>
      <w:r w:rsidRPr="002B1835">
        <w:rPr>
          <w:sz w:val="16"/>
        </w:rPr>
        <w:t xml:space="preserve">Scientists begin their research with assumptions. They have expectations of what will happen, but they don’t know what will happen. They have, in other words, their own opinions and beliefs—their point of view or even bias—about what is likely the truth, and they do their research to test those assumptions. </w:t>
      </w:r>
      <w:r w:rsidRPr="002B1835">
        <w:rPr>
          <w:rStyle w:val="Emphasis"/>
          <w:highlight w:val="green"/>
        </w:rPr>
        <w:t>Their objective, scientific inquiry</w:t>
      </w:r>
      <w:r w:rsidRPr="002B1835">
        <w:rPr>
          <w:rStyle w:val="StyleUnderline"/>
          <w:highlight w:val="green"/>
        </w:rPr>
        <w:t xml:space="preserve"> </w:t>
      </w:r>
      <w:r w:rsidRPr="002B1835">
        <w:rPr>
          <w:rStyle w:val="StyleUnderline"/>
        </w:rPr>
        <w:t xml:space="preserve">is not one that is without bias, but one in which bias </w:t>
      </w:r>
      <w:proofErr w:type="gramStart"/>
      <w:r w:rsidRPr="002B1835">
        <w:rPr>
          <w:rStyle w:val="Emphasis"/>
          <w:highlight w:val="green"/>
        </w:rPr>
        <w:t>has to</w:t>
      </w:r>
      <w:proofErr w:type="gramEnd"/>
      <w:r w:rsidRPr="002B1835">
        <w:rPr>
          <w:rStyle w:val="Emphasis"/>
          <w:highlight w:val="green"/>
        </w:rPr>
        <w:t xml:space="preserve"> stand up to evidence and results</w:t>
      </w:r>
      <w:r w:rsidRPr="002B1835">
        <w:rPr>
          <w:sz w:val="16"/>
        </w:rPr>
        <w:t xml:space="preserve">. </w:t>
      </w:r>
      <w:r w:rsidRPr="002B1835">
        <w:rPr>
          <w:u w:val="single"/>
        </w:rPr>
        <w:t xml:space="preserve">This is the </w:t>
      </w:r>
      <w:r w:rsidRPr="002B1835">
        <w:rPr>
          <w:rStyle w:val="Emphasis"/>
          <w:highlight w:val="green"/>
        </w:rPr>
        <w:t>sensible and realistic approach</w:t>
      </w:r>
      <w:r w:rsidRPr="002B1835">
        <w:rPr>
          <w:highlight w:val="green"/>
          <w:u w:val="single"/>
        </w:rPr>
        <w:t xml:space="preserve"> </w:t>
      </w:r>
      <w:r w:rsidRPr="002B1835">
        <w:rPr>
          <w:u w:val="single"/>
        </w:rPr>
        <w:t xml:space="preserve">to objectivity </w:t>
      </w:r>
      <w:r w:rsidRPr="002B1835">
        <w:rPr>
          <w:rStyle w:val="Emphasis"/>
          <w:highlight w:val="green"/>
        </w:rPr>
        <w:t xml:space="preserve">that might be termed </w:t>
      </w:r>
      <w:r w:rsidRPr="002B1835">
        <w:rPr>
          <w:rStyle w:val="Emphasis"/>
          <w:highlight w:val="green"/>
          <w:bdr w:val="single" w:sz="18" w:space="0" w:color="auto"/>
        </w:rPr>
        <w:t>genuine objectivity</w:t>
      </w:r>
      <w:r w:rsidRPr="002B1835">
        <w:rPr>
          <w:u w:val="single"/>
        </w:rPr>
        <w:t xml:space="preserve">. It begins with the assumption that </w:t>
      </w:r>
      <w:r w:rsidRPr="002B1835">
        <w:rPr>
          <w:rStyle w:val="Emphasis"/>
          <w:highlight w:val="green"/>
        </w:rPr>
        <w:t>journalists have bias</w:t>
      </w:r>
      <w:r w:rsidRPr="002B1835">
        <w:rPr>
          <w:u w:val="single"/>
        </w:rPr>
        <w:t xml:space="preserve">, </w:t>
      </w:r>
      <w:r w:rsidRPr="002B1835">
        <w:rPr>
          <w:rStyle w:val="Emphasis"/>
          <w:highlight w:val="green"/>
        </w:rPr>
        <w:t>and</w:t>
      </w:r>
      <w:r w:rsidRPr="002B1835">
        <w:rPr>
          <w:highlight w:val="green"/>
          <w:u w:val="single"/>
        </w:rPr>
        <w:t xml:space="preserve"> </w:t>
      </w:r>
      <w:r w:rsidRPr="002B1835">
        <w:rPr>
          <w:u w:val="single"/>
        </w:rPr>
        <w:t xml:space="preserve">that their </w:t>
      </w:r>
      <w:r w:rsidRPr="002B1835">
        <w:rPr>
          <w:rStyle w:val="Emphasis"/>
          <w:highlight w:val="green"/>
        </w:rPr>
        <w:t xml:space="preserve">bias </w:t>
      </w:r>
      <w:proofErr w:type="gramStart"/>
      <w:r w:rsidRPr="002B1835">
        <w:rPr>
          <w:rStyle w:val="Emphasis"/>
          <w:highlight w:val="green"/>
        </w:rPr>
        <w:t>has to</w:t>
      </w:r>
      <w:proofErr w:type="gramEnd"/>
      <w:r w:rsidRPr="002B1835">
        <w:rPr>
          <w:rStyle w:val="Emphasis"/>
          <w:highlight w:val="green"/>
        </w:rPr>
        <w:t xml:space="preserve"> be tested </w:t>
      </w:r>
      <w:r w:rsidRPr="009B79A5">
        <w:rPr>
          <w:rStyle w:val="Emphasis"/>
        </w:rPr>
        <w:t xml:space="preserve">and challenged </w:t>
      </w:r>
      <w:r w:rsidRPr="002B1835">
        <w:rPr>
          <w:rStyle w:val="Emphasis"/>
          <w:highlight w:val="green"/>
        </w:rPr>
        <w:t xml:space="preserve">by gathering </w:t>
      </w:r>
      <w:r w:rsidRPr="009B79A5">
        <w:rPr>
          <w:rStyle w:val="Emphasis"/>
        </w:rPr>
        <w:t xml:space="preserve">facts and </w:t>
      </w:r>
      <w:r w:rsidRPr="002B1835">
        <w:rPr>
          <w:rStyle w:val="Emphasis"/>
          <w:highlight w:val="green"/>
        </w:rPr>
        <w:t>info</w:t>
      </w:r>
      <w:r w:rsidRPr="009B79A5">
        <w:rPr>
          <w:rStyle w:val="Emphasis"/>
        </w:rPr>
        <w:t xml:space="preserve">rmation </w:t>
      </w:r>
      <w:r w:rsidRPr="002B1835">
        <w:rPr>
          <w:rStyle w:val="Emphasis"/>
          <w:highlight w:val="green"/>
        </w:rPr>
        <w:t xml:space="preserve">that will </w:t>
      </w:r>
      <w:r w:rsidRPr="009B79A5">
        <w:rPr>
          <w:rStyle w:val="Emphasis"/>
        </w:rPr>
        <w:t xml:space="preserve">either </w:t>
      </w:r>
      <w:r w:rsidRPr="002B1835">
        <w:rPr>
          <w:rStyle w:val="Emphasis"/>
          <w:highlight w:val="green"/>
        </w:rPr>
        <w:t xml:space="preserve">support </w:t>
      </w:r>
      <w:r w:rsidRPr="009B79A5">
        <w:rPr>
          <w:rStyle w:val="Emphasis"/>
        </w:rPr>
        <w:t xml:space="preserve">it </w:t>
      </w:r>
      <w:r w:rsidRPr="002B1835">
        <w:rPr>
          <w:rStyle w:val="Emphasis"/>
          <w:highlight w:val="green"/>
        </w:rPr>
        <w:t>or knock it down</w:t>
      </w:r>
      <w:r w:rsidRPr="002B1835">
        <w:rPr>
          <w:sz w:val="16"/>
        </w:rPr>
        <w:t xml:space="preserve">. </w:t>
      </w:r>
      <w:r w:rsidRPr="009B79A5">
        <w:rPr>
          <w:sz w:val="16"/>
        </w:rPr>
        <w:t xml:space="preserve">Often, </w:t>
      </w:r>
      <w:r w:rsidRPr="009B79A5">
        <w:rPr>
          <w:rStyle w:val="Emphasis"/>
        </w:rPr>
        <w:t xml:space="preserve">there is information that does both, and </w:t>
      </w:r>
      <w:r w:rsidRPr="009B79A5">
        <w:rPr>
          <w:sz w:val="16"/>
        </w:rPr>
        <w:t xml:space="preserve">that </w:t>
      </w:r>
      <w:r w:rsidRPr="009B79A5">
        <w:rPr>
          <w:rStyle w:val="Emphasis"/>
        </w:rPr>
        <w:t>ambiguity needs to be reported with</w:t>
      </w:r>
      <w:r w:rsidRPr="009B79A5">
        <w:rPr>
          <w:sz w:val="16"/>
        </w:rPr>
        <w:t xml:space="preserve"> the </w:t>
      </w:r>
      <w:r w:rsidRPr="009B79A5">
        <w:rPr>
          <w:rStyle w:val="Emphasis"/>
        </w:rPr>
        <w:t>same dispassion</w:t>
      </w:r>
      <w:r w:rsidRPr="009B79A5">
        <w:rPr>
          <w:sz w:val="16"/>
        </w:rPr>
        <w:t xml:space="preserve"> with which a scientist would report variations in findings that w</w:t>
      </w:r>
      <w:r w:rsidRPr="002B1835">
        <w:rPr>
          <w:sz w:val="16"/>
        </w:rPr>
        <w:t xml:space="preserve">ere inconclusive. </w:t>
      </w:r>
      <w:r w:rsidRPr="002B1835">
        <w:rPr>
          <w:rStyle w:val="StyleUnderline"/>
        </w:rPr>
        <w:t>If the evidence is inconclusive, then that is—by scientific standards—the truth. But</w:t>
      </w:r>
      <w:r w:rsidRPr="002B1835">
        <w:rPr>
          <w:sz w:val="16"/>
        </w:rPr>
        <w:t xml:space="preserve"> </w:t>
      </w:r>
      <w:r w:rsidRPr="0028344F">
        <w:rPr>
          <w:rStyle w:val="Emphasis"/>
          <w:bdr w:val="single" w:sz="18" w:space="0" w:color="auto"/>
        </w:rPr>
        <w:t xml:space="preserve">journalistic </w:t>
      </w:r>
      <w:r w:rsidRPr="002B1835">
        <w:rPr>
          <w:rStyle w:val="Emphasis"/>
          <w:highlight w:val="green"/>
          <w:bdr w:val="single" w:sz="18" w:space="0" w:color="auto"/>
        </w:rPr>
        <w:t xml:space="preserve">objectivity is an effort to discern a practical truth, not </w:t>
      </w:r>
      <w:r w:rsidRPr="0028344F">
        <w:rPr>
          <w:rStyle w:val="Emphasis"/>
          <w:bdr w:val="single" w:sz="18" w:space="0" w:color="auto"/>
        </w:rPr>
        <w:t xml:space="preserve">an abstract, </w:t>
      </w:r>
      <w:r w:rsidRPr="002B1835">
        <w:rPr>
          <w:rStyle w:val="Emphasis"/>
          <w:highlight w:val="green"/>
          <w:bdr w:val="single" w:sz="18" w:space="0" w:color="auto"/>
        </w:rPr>
        <w:t>perfect truth.</w:t>
      </w:r>
      <w:r w:rsidRPr="002B1835">
        <w:rPr>
          <w:sz w:val="16"/>
        </w:rPr>
        <w:t xml:space="preserve"> Reporters seeking genuine objectivity search out the best truth possible from the evidence that the reporter, in good faith, can find. To discredit objectivity because it is impossible to arrive at perfect truth is akin to dismissing trial by jury because it isn’t perfect in its judgments.</w:t>
      </w:r>
    </w:p>
    <w:p w14:paraId="31A2920D" w14:textId="77777777" w:rsidR="00294573" w:rsidRDefault="00294573" w:rsidP="00294573">
      <w:pPr>
        <w:pStyle w:val="Heading4"/>
      </w:pPr>
      <w:r>
        <w:t xml:space="preserve">Even if objectivity is not </w:t>
      </w:r>
      <w:r>
        <w:rPr>
          <w:u w:val="single"/>
        </w:rPr>
        <w:t>perfectly achievable</w:t>
      </w:r>
      <w:r>
        <w:t xml:space="preserve">, striving for it is </w:t>
      </w:r>
      <w:r>
        <w:rPr>
          <w:u w:val="single"/>
        </w:rPr>
        <w:t>uniquely valuable</w:t>
      </w:r>
      <w:r>
        <w:t>.</w:t>
      </w:r>
    </w:p>
    <w:p w14:paraId="44C9D00B" w14:textId="77777777" w:rsidR="00294573" w:rsidRPr="00023E93" w:rsidRDefault="00294573" w:rsidP="00294573">
      <w:r w:rsidRPr="00023E93">
        <w:rPr>
          <w:rStyle w:val="Style13ptBold"/>
        </w:rPr>
        <w:t xml:space="preserve">White 13 </w:t>
      </w:r>
      <w:r w:rsidRPr="00023E93">
        <w:t>Aidan White 1-15-2013 "</w:t>
      </w:r>
      <w:r w:rsidRPr="00515B4F">
        <w:t>Journalism’s Era of Change, but Objectivity Still Plays a Critical Role</w:t>
      </w:r>
      <w:r w:rsidRPr="00023E93">
        <w:t>"</w:t>
      </w:r>
      <w:r>
        <w:t xml:space="preserve"> </w:t>
      </w:r>
      <w:hyperlink r:id="rId7" w:history="1">
        <w:r w:rsidRPr="005B68BD">
          <w:rPr>
            <w:rStyle w:val="Hyperlink"/>
          </w:rPr>
          <w:t>https://web.archive.org/web/20130129094105/http://www.ethicaljournalismnetwork.org/2013/journalism%E2%80%99s-era-of-change-but-objectivity-still-plays-a-critical-role/</w:t>
        </w:r>
      </w:hyperlink>
      <w:r>
        <w:t xml:space="preserve"> (Founder of the Ethical Journalism Network)//Elmer </w:t>
      </w:r>
    </w:p>
    <w:p w14:paraId="0D3F0F3D" w14:textId="77777777" w:rsidR="00294573" w:rsidRDefault="00294573" w:rsidP="00294573">
      <w:pPr>
        <w:rPr>
          <w:rStyle w:val="StyleUnderline"/>
        </w:rPr>
      </w:pPr>
      <w:r w:rsidRPr="0070726C">
        <w:rPr>
          <w:rStyle w:val="StyleUnderline"/>
        </w:rPr>
        <w:t xml:space="preserve">That everyone understands objectivity differently makes it a dangerously fuzzy concept, easy </w:t>
      </w:r>
      <w:proofErr w:type="gramStart"/>
      <w:r w:rsidRPr="0070726C">
        <w:rPr>
          <w:rStyle w:val="StyleUnderline"/>
        </w:rPr>
        <w:t>road kill</w:t>
      </w:r>
      <w:proofErr w:type="gramEnd"/>
      <w:r w:rsidRPr="0070726C">
        <w:rPr>
          <w:rStyle w:val="StyleUnderline"/>
        </w:rPr>
        <w:t xml:space="preserve"> in the rush to new journalistic techniques</w:t>
      </w:r>
      <w:r w:rsidRPr="003F4DFE">
        <w:rPr>
          <w:sz w:val="16"/>
        </w:rPr>
        <w:t xml:space="preserve">. </w:t>
      </w:r>
      <w:r w:rsidRPr="0070726C">
        <w:rPr>
          <w:rStyle w:val="StyleUnderline"/>
        </w:rPr>
        <w:t xml:space="preserve">We dismiss it at our peril. At heart, </w:t>
      </w:r>
      <w:r w:rsidRPr="0070726C">
        <w:rPr>
          <w:rStyle w:val="Emphasis"/>
          <w:highlight w:val="green"/>
        </w:rPr>
        <w:t xml:space="preserve">objective journalism </w:t>
      </w:r>
      <w:r w:rsidRPr="00192A6C">
        <w:rPr>
          <w:rStyle w:val="Emphasis"/>
        </w:rPr>
        <w:t>sets out</w:t>
      </w:r>
      <w:r w:rsidRPr="00192A6C">
        <w:rPr>
          <w:rStyle w:val="StyleUnderline"/>
        </w:rPr>
        <w:t xml:space="preserve"> </w:t>
      </w:r>
      <w:r w:rsidRPr="00192A6C">
        <w:rPr>
          <w:rStyle w:val="Emphasis"/>
        </w:rPr>
        <w:t xml:space="preserve">to </w:t>
      </w:r>
      <w:r w:rsidRPr="0070726C">
        <w:rPr>
          <w:rStyle w:val="Emphasis"/>
          <w:highlight w:val="green"/>
        </w:rPr>
        <w:t>establish</w:t>
      </w:r>
      <w:r w:rsidRPr="0070726C">
        <w:rPr>
          <w:rStyle w:val="StyleUnderline"/>
          <w:highlight w:val="green"/>
        </w:rPr>
        <w:t xml:space="preserve"> </w:t>
      </w:r>
      <w:r w:rsidRPr="0070726C">
        <w:rPr>
          <w:rStyle w:val="StyleUnderline"/>
        </w:rPr>
        <w:t xml:space="preserve">the </w:t>
      </w:r>
      <w:r w:rsidRPr="0070726C">
        <w:rPr>
          <w:rStyle w:val="Emphasis"/>
          <w:highlight w:val="green"/>
          <w:bdr w:val="single" w:sz="18" w:space="0" w:color="auto"/>
        </w:rPr>
        <w:t>facts</w:t>
      </w:r>
      <w:r w:rsidRPr="00192A6C">
        <w:rPr>
          <w:rStyle w:val="StyleUnderline"/>
        </w:rPr>
        <w:t xml:space="preserve"> </w:t>
      </w:r>
      <w:r w:rsidRPr="0070726C">
        <w:rPr>
          <w:rStyle w:val="StyleUnderline"/>
        </w:rPr>
        <w:t xml:space="preserve">about a situation, </w:t>
      </w:r>
      <w:r w:rsidRPr="0070726C">
        <w:rPr>
          <w:rStyle w:val="Emphasis"/>
          <w:highlight w:val="green"/>
          <w:bdr w:val="single" w:sz="18" w:space="0" w:color="auto"/>
        </w:rPr>
        <w:t>report fairly the range of opinion</w:t>
      </w:r>
      <w:r w:rsidRPr="0070726C">
        <w:rPr>
          <w:rStyle w:val="StyleUnderline"/>
          <w:highlight w:val="green"/>
        </w:rPr>
        <w:t xml:space="preserve"> </w:t>
      </w:r>
      <w:r w:rsidRPr="0070726C">
        <w:rPr>
          <w:rStyle w:val="StyleUnderline"/>
        </w:rPr>
        <w:t xml:space="preserve">around it </w:t>
      </w:r>
      <w:r w:rsidRPr="00192A6C">
        <w:rPr>
          <w:rStyle w:val="Emphasis"/>
          <w:highlight w:val="green"/>
        </w:rPr>
        <w:t>and</w:t>
      </w:r>
      <w:r w:rsidRPr="00192A6C">
        <w:rPr>
          <w:rStyle w:val="StyleUnderline"/>
          <w:highlight w:val="green"/>
        </w:rPr>
        <w:t xml:space="preserve"> </w:t>
      </w:r>
      <w:r w:rsidRPr="00192A6C">
        <w:rPr>
          <w:rStyle w:val="Emphasis"/>
          <w:highlight w:val="green"/>
        </w:rPr>
        <w:t>take</w:t>
      </w:r>
      <w:r w:rsidRPr="00192A6C">
        <w:rPr>
          <w:rStyle w:val="Emphasis"/>
        </w:rPr>
        <w:t xml:space="preserve"> a first cut at </w:t>
      </w:r>
      <w:r w:rsidRPr="00192A6C">
        <w:rPr>
          <w:rStyle w:val="Emphasis"/>
          <w:highlight w:val="green"/>
        </w:rPr>
        <w:t xml:space="preserve">what arguments </w:t>
      </w:r>
      <w:r w:rsidRPr="00192A6C">
        <w:rPr>
          <w:rStyle w:val="Emphasis"/>
          <w:highlight w:val="green"/>
          <w:bdr w:val="single" w:sz="18" w:space="0" w:color="auto"/>
        </w:rPr>
        <w:t xml:space="preserve">are the </w:t>
      </w:r>
      <w:r w:rsidRPr="00192A6C">
        <w:rPr>
          <w:rStyle w:val="Emphasis"/>
          <w:bdr w:val="single" w:sz="18" w:space="0" w:color="auto"/>
        </w:rPr>
        <w:t xml:space="preserve">most </w:t>
      </w:r>
      <w:r w:rsidRPr="0070726C">
        <w:rPr>
          <w:rStyle w:val="Emphasis"/>
          <w:highlight w:val="green"/>
          <w:bdr w:val="single" w:sz="18" w:space="0" w:color="auto"/>
        </w:rPr>
        <w:t>reasonable</w:t>
      </w:r>
      <w:r w:rsidRPr="003F4DFE">
        <w:rPr>
          <w:sz w:val="16"/>
        </w:rPr>
        <w:t xml:space="preserve">. To keep the presentation rigorous, </w:t>
      </w:r>
      <w:r w:rsidRPr="0070726C">
        <w:rPr>
          <w:rStyle w:val="StyleUnderline"/>
        </w:rPr>
        <w:t>journalists should have professional reporting and editing skills (be they staff or independent journalists, paid or unpaid).</w:t>
      </w:r>
      <w:r w:rsidRPr="003F4DFE">
        <w:rPr>
          <w:sz w:val="16"/>
        </w:rPr>
        <w:t xml:space="preserve"> </w:t>
      </w:r>
      <w:r w:rsidRPr="0070726C">
        <w:rPr>
          <w:rStyle w:val="StyleUnderline"/>
        </w:rPr>
        <w:t>To show their commitment to balance, journalists should keep their personal opinions to themselves.</w:t>
      </w:r>
      <w:r w:rsidRPr="003F4DFE">
        <w:rPr>
          <w:sz w:val="16"/>
        </w:rPr>
        <w:t xml:space="preserve"> It’s a simple enough concept, distillable to “unbiased journalism,” “trusted reporting” or in the view of some, simply “journalism.” Add to that “customer service.” </w:t>
      </w:r>
      <w:r w:rsidRPr="0070726C">
        <w:rPr>
          <w:rStyle w:val="StyleUnderline"/>
        </w:rPr>
        <w:t xml:space="preserve">The news consumer needs faith that there’s somewhere to go quickly for the basic facts that business, </w:t>
      </w:r>
      <w:proofErr w:type="gramStart"/>
      <w:r w:rsidRPr="0070726C">
        <w:rPr>
          <w:rStyle w:val="StyleUnderline"/>
        </w:rPr>
        <w:t>politics</w:t>
      </w:r>
      <w:proofErr w:type="gramEnd"/>
      <w:r w:rsidRPr="0070726C">
        <w:rPr>
          <w:rStyle w:val="StyleUnderline"/>
        </w:rPr>
        <w:t xml:space="preserve"> and personal safety depend on. Is Gadhafi dead? Is the oil well still leaking? How close to the Fukushima reactor can I safely go?</w:t>
      </w:r>
      <w:r w:rsidRPr="003F4DFE">
        <w:rPr>
          <w:sz w:val="16"/>
        </w:rPr>
        <w:t xml:space="preserve"> It seems a no-brainer that </w:t>
      </w:r>
      <w:r w:rsidRPr="0070726C">
        <w:rPr>
          <w:rStyle w:val="StyleUnderline"/>
        </w:rPr>
        <w:t>there’s a value to established, reliable voices on the things that matter most — experienced in sorting out contradictions, wary of sloppiness and hoaxes and not pushing a personal objective</w:t>
      </w:r>
      <w:r w:rsidRPr="003F4DFE">
        <w:rPr>
          <w:sz w:val="16"/>
        </w:rPr>
        <w:t xml:space="preserve">. </w:t>
      </w:r>
      <w:r w:rsidRPr="0070726C">
        <w:rPr>
          <w:rStyle w:val="StyleUnderline"/>
        </w:rPr>
        <w:t>Yet attach the word “objective” to the concept, and confusion ensues</w:t>
      </w:r>
      <w:r w:rsidRPr="007439F7">
        <w:rPr>
          <w:sz w:val="16"/>
        </w:rPr>
        <w:t xml:space="preserve">. </w:t>
      </w:r>
      <w:r w:rsidRPr="007439F7">
        <w:rPr>
          <w:rStyle w:val="Emphasis"/>
        </w:rPr>
        <w:t>To some, objectivity</w:t>
      </w:r>
      <w:r w:rsidRPr="007439F7">
        <w:rPr>
          <w:sz w:val="16"/>
        </w:rPr>
        <w:t xml:space="preserve"> </w:t>
      </w:r>
      <w:r w:rsidRPr="007439F7">
        <w:rPr>
          <w:rStyle w:val="Emphasis"/>
        </w:rPr>
        <w:t>somehow evokes</w:t>
      </w:r>
      <w:r w:rsidRPr="007439F7">
        <w:rPr>
          <w:sz w:val="16"/>
        </w:rPr>
        <w:t xml:space="preserve"> </w:t>
      </w:r>
      <w:r w:rsidRPr="007439F7">
        <w:rPr>
          <w:rStyle w:val="Emphasis"/>
        </w:rPr>
        <w:t>the “legacy” news industry</w:t>
      </w:r>
      <w:r w:rsidRPr="007439F7">
        <w:rPr>
          <w:sz w:val="16"/>
        </w:rPr>
        <w:t xml:space="preserve">, destined to die with it (a demise </w:t>
      </w:r>
      <w:proofErr w:type="gramStart"/>
      <w:r w:rsidRPr="007439F7">
        <w:rPr>
          <w:sz w:val="16"/>
        </w:rPr>
        <w:t>as yet</w:t>
      </w:r>
      <w:proofErr w:type="gramEnd"/>
      <w:r w:rsidRPr="007439F7">
        <w:rPr>
          <w:sz w:val="16"/>
        </w:rPr>
        <w:t xml:space="preserve"> unobserved, if accepted by many as an article of faith). These critics see objectivity as a reactive, stenographic form of journalism, so </w:t>
      </w:r>
      <w:r w:rsidRPr="007439F7">
        <w:rPr>
          <w:rStyle w:val="Emphasis"/>
        </w:rPr>
        <w:t>wedded to “balance</w:t>
      </w:r>
      <w:r w:rsidRPr="007439F7">
        <w:rPr>
          <w:rStyle w:val="StyleUnderline"/>
        </w:rPr>
        <w:t>” that it cannot distinguish between legitimate and lunatic opinion, between scientific truth and trash.</w:t>
      </w:r>
      <w:r w:rsidRPr="007439F7">
        <w:rPr>
          <w:sz w:val="16"/>
        </w:rPr>
        <w:t xml:space="preserve"> </w:t>
      </w:r>
      <w:r w:rsidRPr="007439F7">
        <w:rPr>
          <w:rStyle w:val="Emphasis"/>
        </w:rPr>
        <w:t>Others see objectivity as the calling card of the elite</w:t>
      </w:r>
      <w:r w:rsidRPr="007439F7">
        <w:rPr>
          <w:rStyle w:val="StyleUnderline"/>
        </w:rPr>
        <w:t>, rooted in a belief that “professionals” can so completely cover a complex story that journalists’ voices are all people need to hear</w:t>
      </w:r>
      <w:r w:rsidRPr="007439F7">
        <w:rPr>
          <w:sz w:val="16"/>
        </w:rPr>
        <w:t xml:space="preserve">. Still </w:t>
      </w:r>
      <w:r w:rsidRPr="007439F7">
        <w:rPr>
          <w:rStyle w:val="Emphasis"/>
        </w:rPr>
        <w:t>others believe objectivity</w:t>
      </w:r>
      <w:r w:rsidRPr="007439F7">
        <w:rPr>
          <w:sz w:val="16"/>
        </w:rPr>
        <w:t xml:space="preserve"> </w:t>
      </w:r>
      <w:r w:rsidRPr="007439F7">
        <w:rPr>
          <w:rStyle w:val="StyleUnderline"/>
        </w:rPr>
        <w:t>has never existed at all because perfect objectivity</w:t>
      </w:r>
      <w:r w:rsidRPr="007439F7">
        <w:rPr>
          <w:sz w:val="16"/>
        </w:rPr>
        <w:t xml:space="preserve"> </w:t>
      </w:r>
      <w:r w:rsidRPr="007439F7">
        <w:rPr>
          <w:rStyle w:val="Emphasis"/>
        </w:rPr>
        <w:t>is</w:t>
      </w:r>
      <w:r w:rsidRPr="007439F7">
        <w:rPr>
          <w:sz w:val="16"/>
        </w:rPr>
        <w:t xml:space="preserve"> </w:t>
      </w:r>
      <w:r w:rsidRPr="007439F7">
        <w:rPr>
          <w:rStyle w:val="Emphasis"/>
        </w:rPr>
        <w:t>impossible</w:t>
      </w:r>
      <w:r w:rsidRPr="007439F7">
        <w:rPr>
          <w:sz w:val="16"/>
        </w:rPr>
        <w:t xml:space="preserve">. </w:t>
      </w:r>
      <w:r w:rsidRPr="007439F7">
        <w:rPr>
          <w:rStyle w:val="StyleUnderline"/>
        </w:rPr>
        <w:t>Much like a perfect</w:t>
      </w:r>
      <w:r w:rsidRPr="0070726C">
        <w:rPr>
          <w:rStyle w:val="StyleUnderline"/>
        </w:rPr>
        <w:t xml:space="preserve"> vacuum or a perfect circle, it can be imagined but never really created, so its loss is without cost</w:t>
      </w:r>
      <w:r w:rsidRPr="003F4DFE">
        <w:rPr>
          <w:sz w:val="16"/>
        </w:rPr>
        <w:t xml:space="preserve">. </w:t>
      </w:r>
      <w:r w:rsidRPr="0070726C">
        <w:rPr>
          <w:rStyle w:val="Emphasis"/>
          <w:highlight w:val="green"/>
        </w:rPr>
        <w:t xml:space="preserve">Our </w:t>
      </w:r>
      <w:r w:rsidRPr="00192A6C">
        <w:rPr>
          <w:rStyle w:val="Emphasis"/>
          <w:highlight w:val="green"/>
        </w:rPr>
        <w:t>view is that objectivity</w:t>
      </w:r>
      <w:r w:rsidRPr="00192A6C">
        <w:rPr>
          <w:sz w:val="16"/>
        </w:rPr>
        <w:t xml:space="preserve">, </w:t>
      </w:r>
      <w:r w:rsidRPr="00192A6C">
        <w:rPr>
          <w:rStyle w:val="Emphasis"/>
          <w:bdr w:val="single" w:sz="18" w:space="0" w:color="auto"/>
        </w:rPr>
        <w:t>far from a device of old media or the elite</w:t>
      </w:r>
      <w:r w:rsidRPr="00192A6C">
        <w:rPr>
          <w:sz w:val="16"/>
        </w:rPr>
        <w:t xml:space="preserve">, </w:t>
      </w:r>
      <w:r w:rsidRPr="00192A6C">
        <w:rPr>
          <w:rStyle w:val="Emphasis"/>
          <w:highlight w:val="green"/>
        </w:rPr>
        <w:t>is</w:t>
      </w:r>
      <w:r w:rsidRPr="00192A6C">
        <w:rPr>
          <w:sz w:val="16"/>
        </w:rPr>
        <w:t xml:space="preserve"> the</w:t>
      </w:r>
      <w:r w:rsidRPr="003F4DFE">
        <w:rPr>
          <w:sz w:val="16"/>
        </w:rPr>
        <w:t xml:space="preserve"> </w:t>
      </w:r>
      <w:r w:rsidRPr="0070726C">
        <w:rPr>
          <w:rStyle w:val="Emphasis"/>
          <w:highlight w:val="green"/>
        </w:rPr>
        <w:t>key to</w:t>
      </w:r>
      <w:r w:rsidRPr="00192A6C">
        <w:rPr>
          <w:rStyle w:val="Emphasis"/>
        </w:rPr>
        <w:t xml:space="preserve"> deeply </w:t>
      </w:r>
      <w:r w:rsidRPr="0070726C">
        <w:rPr>
          <w:rStyle w:val="Emphasis"/>
          <w:highlight w:val="green"/>
        </w:rPr>
        <w:t xml:space="preserve">democratic </w:t>
      </w:r>
      <w:r w:rsidRPr="00192A6C">
        <w:rPr>
          <w:rStyle w:val="Emphasis"/>
        </w:rPr>
        <w:t xml:space="preserve">news </w:t>
      </w:r>
      <w:r w:rsidRPr="0070726C">
        <w:rPr>
          <w:rStyle w:val="Emphasis"/>
          <w:highlight w:val="green"/>
        </w:rPr>
        <w:t>media</w:t>
      </w:r>
      <w:r w:rsidRPr="003F4DFE">
        <w:rPr>
          <w:sz w:val="16"/>
          <w:highlight w:val="green"/>
        </w:rPr>
        <w:t xml:space="preserve"> </w:t>
      </w:r>
      <w:r w:rsidRPr="0070726C">
        <w:rPr>
          <w:rStyle w:val="StyleUnderline"/>
        </w:rPr>
        <w:t xml:space="preserve">now and in the future. It can </w:t>
      </w:r>
      <w:r w:rsidRPr="0070726C">
        <w:rPr>
          <w:rStyle w:val="Emphasis"/>
          <w:highlight w:val="green"/>
        </w:rPr>
        <w:t xml:space="preserve">reliably serve </w:t>
      </w:r>
      <w:r w:rsidRPr="00192A6C">
        <w:rPr>
          <w:rStyle w:val="Emphasis"/>
        </w:rPr>
        <w:t xml:space="preserve">both </w:t>
      </w:r>
      <w:r w:rsidRPr="0070726C">
        <w:rPr>
          <w:rStyle w:val="Emphasis"/>
          <w:highlight w:val="green"/>
        </w:rPr>
        <w:t>traditional</w:t>
      </w:r>
      <w:r w:rsidRPr="00192A6C">
        <w:rPr>
          <w:rStyle w:val="Emphasis"/>
        </w:rPr>
        <w:t xml:space="preserve"> journalism </w:t>
      </w:r>
      <w:r w:rsidRPr="0070726C">
        <w:rPr>
          <w:rStyle w:val="Emphasis"/>
          <w:highlight w:val="green"/>
        </w:rPr>
        <w:t>and new models</w:t>
      </w:r>
      <w:r w:rsidRPr="0070726C">
        <w:rPr>
          <w:rStyle w:val="StyleUnderline"/>
        </w:rPr>
        <w:t xml:space="preserve">, including the most open-sourced processes for gathering and analyzing news. </w:t>
      </w:r>
      <w:r w:rsidRPr="00192A6C">
        <w:rPr>
          <w:rStyle w:val="Emphasis"/>
        </w:rPr>
        <w:t>Perfect objectivity is</w:t>
      </w:r>
      <w:r w:rsidRPr="00192A6C">
        <w:rPr>
          <w:rStyle w:val="StyleUnderline"/>
        </w:rPr>
        <w:t xml:space="preserve"> indeed </w:t>
      </w:r>
      <w:r w:rsidRPr="00192A6C">
        <w:rPr>
          <w:rStyle w:val="Emphasis"/>
        </w:rPr>
        <w:t>hard to imagine</w:t>
      </w:r>
      <w:r w:rsidRPr="003F4DFE">
        <w:rPr>
          <w:sz w:val="16"/>
        </w:rPr>
        <w:t>. (</w:t>
      </w:r>
      <w:r w:rsidRPr="00515B4F">
        <w:rPr>
          <w:rStyle w:val="StyleUnderline"/>
        </w:rPr>
        <w:t>We mean it in the sense of presenting all sides of an issue, not of determining a single, objective truth.) The very act of deciding what angles of a story to cover is inherently subjective, notes Gilles Gauthier of Laval University</w:t>
      </w:r>
      <w:r w:rsidRPr="003F4DFE">
        <w:rPr>
          <w:sz w:val="16"/>
        </w:rPr>
        <w:t xml:space="preserve">. Where and how to point the camera comes from personal instinct and feelings, not mathematical formulas. </w:t>
      </w:r>
      <w:r w:rsidRPr="00515B4F">
        <w:rPr>
          <w:rStyle w:val="StyleUnderline"/>
        </w:rPr>
        <w:t xml:space="preserve">Getting </w:t>
      </w:r>
      <w:r w:rsidRPr="00192A6C">
        <w:rPr>
          <w:rStyle w:val="StyleUnderline"/>
        </w:rPr>
        <w:t>“</w:t>
      </w:r>
      <w:r w:rsidRPr="00515B4F">
        <w:rPr>
          <w:rStyle w:val="StyleUnderline"/>
        </w:rPr>
        <w:t>both sides of the story” can leave journalists satisfied they’ve done a good day’s work when even more valid third and fourth sides remain unexplored</w:t>
      </w:r>
      <w:r w:rsidRPr="003F4DFE">
        <w:rPr>
          <w:sz w:val="16"/>
        </w:rPr>
        <w:t xml:space="preserve">. Yet we live with a system of courts that is not perfectly just and we accept rides in cars from people who are not perfect drivers. </w:t>
      </w:r>
      <w:r w:rsidRPr="00192A6C">
        <w:rPr>
          <w:rStyle w:val="Emphasis"/>
        </w:rPr>
        <w:t xml:space="preserve">We </w:t>
      </w:r>
      <w:r w:rsidRPr="007439F7">
        <w:rPr>
          <w:rStyle w:val="Emphasis"/>
        </w:rPr>
        <w:t>play by the percentages in everything</w:t>
      </w:r>
      <w:r w:rsidRPr="007439F7">
        <w:rPr>
          <w:sz w:val="16"/>
        </w:rPr>
        <w:t xml:space="preserve">. </w:t>
      </w:r>
      <w:r w:rsidRPr="007439F7">
        <w:rPr>
          <w:rStyle w:val="Emphasis"/>
        </w:rPr>
        <w:t>And</w:t>
      </w:r>
      <w:r w:rsidRPr="007439F7">
        <w:rPr>
          <w:sz w:val="16"/>
        </w:rPr>
        <w:t xml:space="preserve"> the </w:t>
      </w:r>
      <w:r w:rsidRPr="007439F7">
        <w:rPr>
          <w:rStyle w:val="Emphasis"/>
        </w:rPr>
        <w:t xml:space="preserve">percentages favoring objective journalism </w:t>
      </w:r>
      <w:r w:rsidRPr="008B495F">
        <w:rPr>
          <w:rStyle w:val="Emphasis"/>
        </w:rPr>
        <w:t>have</w:t>
      </w:r>
      <w:r w:rsidRPr="008B495F">
        <w:rPr>
          <w:sz w:val="16"/>
        </w:rPr>
        <w:t xml:space="preserve"> </w:t>
      </w:r>
      <w:proofErr w:type="gramStart"/>
      <w:r w:rsidRPr="008B495F">
        <w:rPr>
          <w:sz w:val="16"/>
        </w:rPr>
        <w:t xml:space="preserve">actually </w:t>
      </w:r>
      <w:r w:rsidRPr="008B495F">
        <w:rPr>
          <w:rStyle w:val="Emphasis"/>
        </w:rPr>
        <w:t>increased</w:t>
      </w:r>
      <w:proofErr w:type="gramEnd"/>
      <w:r w:rsidRPr="008B495F">
        <w:rPr>
          <w:sz w:val="16"/>
        </w:rPr>
        <w:t xml:space="preserve"> </w:t>
      </w:r>
      <w:r w:rsidRPr="003F4DFE">
        <w:rPr>
          <w:sz w:val="16"/>
        </w:rPr>
        <w:t xml:space="preserve">in the past couple of decades. For those who believe objective reporting is a worthy concept but a problem in practice, </w:t>
      </w:r>
      <w:r w:rsidRPr="008B495F">
        <w:rPr>
          <w:rStyle w:val="Emphasis"/>
        </w:rPr>
        <w:t xml:space="preserve">crowdsourcing and </w:t>
      </w:r>
      <w:r w:rsidRPr="00515B4F">
        <w:rPr>
          <w:rStyle w:val="Emphasis"/>
          <w:highlight w:val="green"/>
        </w:rPr>
        <w:t>social networks</w:t>
      </w:r>
      <w:r w:rsidRPr="003F4DFE">
        <w:rPr>
          <w:sz w:val="16"/>
          <w:highlight w:val="green"/>
        </w:rPr>
        <w:t xml:space="preserve"> </w:t>
      </w:r>
      <w:r w:rsidRPr="00515B4F">
        <w:rPr>
          <w:rStyle w:val="StyleUnderline"/>
        </w:rPr>
        <w:t>now</w:t>
      </w:r>
      <w:r w:rsidRPr="003F4DFE">
        <w:rPr>
          <w:sz w:val="16"/>
        </w:rPr>
        <w:t xml:space="preserve"> </w:t>
      </w:r>
      <w:r w:rsidRPr="00515B4F">
        <w:rPr>
          <w:rStyle w:val="Emphasis"/>
          <w:highlight w:val="green"/>
          <w:bdr w:val="single" w:sz="18" w:space="0" w:color="auto"/>
        </w:rPr>
        <w:t xml:space="preserve">make it </w:t>
      </w:r>
      <w:r w:rsidRPr="008B495F">
        <w:rPr>
          <w:rStyle w:val="Emphasis"/>
          <w:bdr w:val="single" w:sz="18" w:space="0" w:color="auto"/>
        </w:rPr>
        <w:t xml:space="preserve">more </w:t>
      </w:r>
      <w:r w:rsidRPr="00515B4F">
        <w:rPr>
          <w:rStyle w:val="Emphasis"/>
          <w:highlight w:val="green"/>
          <w:bdr w:val="single" w:sz="18" w:space="0" w:color="auto"/>
        </w:rPr>
        <w:t>practical</w:t>
      </w:r>
      <w:r w:rsidRPr="008B495F">
        <w:rPr>
          <w:rStyle w:val="Emphasis"/>
          <w:bdr w:val="single" w:sz="18" w:space="0" w:color="auto"/>
        </w:rPr>
        <w:t xml:space="preserve"> than ever</w:t>
      </w:r>
      <w:r w:rsidRPr="00515B4F">
        <w:rPr>
          <w:rStyle w:val="StyleUnderline"/>
        </w:rPr>
        <w:t xml:space="preserve">. Today’s objective journalism does not have to consist solely of words and images from journalists. </w:t>
      </w:r>
      <w:r w:rsidRPr="00515B4F">
        <w:rPr>
          <w:rStyle w:val="Emphasis"/>
          <w:highlight w:val="green"/>
        </w:rPr>
        <w:t>Crowdsourcing</w:t>
      </w:r>
      <w:r w:rsidRPr="008B495F">
        <w:rPr>
          <w:rStyle w:val="Emphasis"/>
        </w:rPr>
        <w:t xml:space="preserve"> of</w:t>
      </w:r>
      <w:r w:rsidRPr="008B495F">
        <w:rPr>
          <w:rStyle w:val="StyleUnderline"/>
        </w:rPr>
        <w:t xml:space="preserve"> </w:t>
      </w:r>
      <w:r w:rsidRPr="00515B4F">
        <w:rPr>
          <w:rStyle w:val="Emphasis"/>
          <w:highlight w:val="green"/>
        </w:rPr>
        <w:t>info</w:t>
      </w:r>
      <w:r w:rsidRPr="008B495F">
        <w:rPr>
          <w:rStyle w:val="Emphasis"/>
        </w:rPr>
        <w:t xml:space="preserve">rmation </w:t>
      </w:r>
      <w:r w:rsidRPr="00515B4F">
        <w:rPr>
          <w:rStyle w:val="Emphasis"/>
          <w:highlight w:val="green"/>
        </w:rPr>
        <w:t>and policy alternatives</w:t>
      </w:r>
      <w:r w:rsidRPr="00515B4F">
        <w:rPr>
          <w:rStyle w:val="StyleUnderline"/>
        </w:rPr>
        <w:t xml:space="preserve">, through the news media’s own platforms or social networks, </w:t>
      </w:r>
      <w:r w:rsidRPr="00515B4F">
        <w:rPr>
          <w:rStyle w:val="Emphasis"/>
          <w:highlight w:val="green"/>
          <w:bdr w:val="single" w:sz="18" w:space="0" w:color="auto"/>
        </w:rPr>
        <w:t>can be integral</w:t>
      </w:r>
      <w:r w:rsidRPr="008B495F">
        <w:rPr>
          <w:rStyle w:val="Emphasis"/>
          <w:bdr w:val="single" w:sz="18" w:space="0" w:color="auto"/>
        </w:rPr>
        <w:t xml:space="preserve"> parts </w:t>
      </w:r>
      <w:r w:rsidRPr="00515B4F">
        <w:rPr>
          <w:rStyle w:val="Emphasis"/>
          <w:highlight w:val="green"/>
          <w:bdr w:val="single" w:sz="18" w:space="0" w:color="auto"/>
        </w:rPr>
        <w:t xml:space="preserve">of </w:t>
      </w:r>
      <w:r w:rsidRPr="008B495F">
        <w:rPr>
          <w:rStyle w:val="Emphasis"/>
          <w:bdr w:val="single" w:sz="18" w:space="0" w:color="auto"/>
        </w:rPr>
        <w:t xml:space="preserve">an </w:t>
      </w:r>
      <w:r w:rsidRPr="00515B4F">
        <w:rPr>
          <w:rStyle w:val="Emphasis"/>
          <w:highlight w:val="green"/>
          <w:bdr w:val="single" w:sz="18" w:space="0" w:color="auto"/>
        </w:rPr>
        <w:t xml:space="preserve">objective </w:t>
      </w:r>
      <w:r w:rsidRPr="008B495F">
        <w:rPr>
          <w:rStyle w:val="Emphasis"/>
          <w:bdr w:val="single" w:sz="18" w:space="0" w:color="auto"/>
        </w:rPr>
        <w:t xml:space="preserve">journalistic </w:t>
      </w:r>
      <w:r w:rsidRPr="00515B4F">
        <w:rPr>
          <w:rStyle w:val="Emphasis"/>
          <w:highlight w:val="green"/>
          <w:bdr w:val="single" w:sz="18" w:space="0" w:color="auto"/>
        </w:rPr>
        <w:t>process</w:t>
      </w:r>
      <w:r w:rsidRPr="00515B4F">
        <w:rPr>
          <w:rStyle w:val="StyleUnderline"/>
        </w:rPr>
        <w:t>.</w:t>
      </w:r>
      <w:r w:rsidRPr="003F4DFE">
        <w:rPr>
          <w:sz w:val="16"/>
        </w:rPr>
        <w:t xml:space="preserve"> Of course, the crowd must reflect a variety of points of view; crowdsourcing among members of a mob will bring a plethora of voices but not of viewpoints</w:t>
      </w:r>
      <w:r w:rsidRPr="00515B4F">
        <w:rPr>
          <w:rStyle w:val="StyleUnderline"/>
        </w:rPr>
        <w:t>. There is no contradiction between professionals doing their own reporting while also curating the voices of others</w:t>
      </w:r>
      <w:r w:rsidRPr="003F4DFE">
        <w:rPr>
          <w:sz w:val="16"/>
        </w:rPr>
        <w:t xml:space="preserve">. This has been the story of the civil war in Syria. </w:t>
      </w:r>
      <w:r w:rsidRPr="00515B4F">
        <w:rPr>
          <w:rStyle w:val="StyleUnderline"/>
        </w:rPr>
        <w:t xml:space="preserve">International news organizations have sent their own correspondents into Syria and broken their own stories. But the same organizations have crowd sourced a huge amount of day-to-day battlefront coverage, using social networks and direct contacts to obtain details, </w:t>
      </w:r>
      <w:proofErr w:type="gramStart"/>
      <w:r w:rsidRPr="00515B4F">
        <w:rPr>
          <w:rStyle w:val="StyleUnderline"/>
        </w:rPr>
        <w:t>photos</w:t>
      </w:r>
      <w:proofErr w:type="gramEnd"/>
      <w:r w:rsidRPr="00515B4F">
        <w:rPr>
          <w:rStyle w:val="StyleUnderline"/>
        </w:rPr>
        <w:t xml:space="preserve"> and even live video of street </w:t>
      </w:r>
      <w:r w:rsidRPr="008B495F">
        <w:rPr>
          <w:rStyle w:val="StyleUnderline"/>
        </w:rPr>
        <w:t>battles</w:t>
      </w:r>
      <w:r w:rsidRPr="008B495F">
        <w:rPr>
          <w:sz w:val="16"/>
        </w:rPr>
        <w:t xml:space="preserve">. The </w:t>
      </w:r>
      <w:r w:rsidRPr="008B495F">
        <w:rPr>
          <w:rStyle w:val="Emphasis"/>
        </w:rPr>
        <w:t>authentic voice of Syrian individuals</w:t>
      </w:r>
      <w:r w:rsidRPr="008B495F">
        <w:rPr>
          <w:sz w:val="16"/>
        </w:rPr>
        <w:t xml:space="preserve"> </w:t>
      </w:r>
      <w:r w:rsidRPr="008B495F">
        <w:rPr>
          <w:rStyle w:val="StyleUnderline"/>
        </w:rPr>
        <w:t>reporting from the scene has vastly</w:t>
      </w:r>
      <w:r w:rsidRPr="008B495F">
        <w:rPr>
          <w:sz w:val="16"/>
        </w:rPr>
        <w:t xml:space="preserve"> </w:t>
      </w:r>
      <w:r w:rsidRPr="008B495F">
        <w:rPr>
          <w:rStyle w:val="Emphasis"/>
        </w:rPr>
        <w:t>enriched the picture without endangering</w:t>
      </w:r>
      <w:r w:rsidRPr="008B495F">
        <w:rPr>
          <w:sz w:val="16"/>
        </w:rPr>
        <w:t xml:space="preserve"> </w:t>
      </w:r>
      <w:r w:rsidRPr="008B495F">
        <w:rPr>
          <w:rStyle w:val="StyleUnderline"/>
        </w:rPr>
        <w:t>the</w:t>
      </w:r>
      <w:r w:rsidRPr="008B495F">
        <w:rPr>
          <w:sz w:val="16"/>
        </w:rPr>
        <w:t xml:space="preserve"> </w:t>
      </w:r>
      <w:r w:rsidRPr="008B495F">
        <w:rPr>
          <w:rStyle w:val="Emphasis"/>
        </w:rPr>
        <w:t>objectivity</w:t>
      </w:r>
      <w:r w:rsidRPr="008B495F">
        <w:rPr>
          <w:sz w:val="16"/>
        </w:rPr>
        <w:t xml:space="preserve"> </w:t>
      </w:r>
      <w:r w:rsidRPr="008B495F">
        <w:rPr>
          <w:rStyle w:val="StyleUnderline"/>
        </w:rPr>
        <w:t>of the product; the organizations involved have long experience in identifying skilled reporters and detecting fake and outdated</w:t>
      </w:r>
      <w:r w:rsidRPr="00515B4F">
        <w:rPr>
          <w:rStyle w:val="StyleUnderline"/>
        </w:rPr>
        <w:t xml:space="preserve"> footage</w:t>
      </w:r>
      <w:r w:rsidRPr="003F4DFE">
        <w:rPr>
          <w:sz w:val="16"/>
        </w:rPr>
        <w:t xml:space="preserve">. Is such crowd sourced reporting ultimately a threat to professional journalists? </w:t>
      </w:r>
      <w:r w:rsidRPr="00515B4F">
        <w:rPr>
          <w:rStyle w:val="StyleUnderline"/>
        </w:rPr>
        <w:t xml:space="preserve">We think not, because </w:t>
      </w:r>
      <w:r w:rsidRPr="00515B4F">
        <w:rPr>
          <w:rStyle w:val="Emphasis"/>
          <w:highlight w:val="green"/>
        </w:rPr>
        <w:t>objectivity isn’t</w:t>
      </w:r>
      <w:r w:rsidRPr="00515B4F">
        <w:rPr>
          <w:rStyle w:val="StyleUnderline"/>
          <w:highlight w:val="green"/>
        </w:rPr>
        <w:t xml:space="preserve"> </w:t>
      </w:r>
      <w:r w:rsidRPr="00515B4F">
        <w:rPr>
          <w:rStyle w:val="StyleUnderline"/>
        </w:rPr>
        <w:t xml:space="preserve">so much </w:t>
      </w:r>
      <w:r w:rsidRPr="00515B4F">
        <w:rPr>
          <w:rStyle w:val="Emphasis"/>
          <w:highlight w:val="green"/>
        </w:rPr>
        <w:t>about</w:t>
      </w:r>
      <w:r w:rsidRPr="00515B4F">
        <w:rPr>
          <w:rStyle w:val="StyleUnderline"/>
          <w:highlight w:val="green"/>
        </w:rPr>
        <w:t xml:space="preserve"> </w:t>
      </w:r>
      <w:r w:rsidRPr="00515B4F">
        <w:rPr>
          <w:rStyle w:val="Emphasis"/>
          <w:highlight w:val="green"/>
        </w:rPr>
        <w:t>controlling</w:t>
      </w:r>
      <w:r w:rsidRPr="00515B4F">
        <w:rPr>
          <w:rStyle w:val="StyleUnderline"/>
          <w:highlight w:val="green"/>
        </w:rPr>
        <w:t xml:space="preserve"> </w:t>
      </w:r>
      <w:r w:rsidRPr="00515B4F">
        <w:rPr>
          <w:rStyle w:val="StyleUnderline"/>
        </w:rPr>
        <w:t xml:space="preserve">the </w:t>
      </w:r>
      <w:r w:rsidRPr="00515B4F">
        <w:rPr>
          <w:rStyle w:val="Emphasis"/>
          <w:highlight w:val="green"/>
        </w:rPr>
        <w:t>info</w:t>
      </w:r>
      <w:r w:rsidRPr="008B495F">
        <w:rPr>
          <w:rStyle w:val="Emphasis"/>
        </w:rPr>
        <w:t>rmation</w:t>
      </w:r>
      <w:r w:rsidRPr="008B495F">
        <w:rPr>
          <w:rStyle w:val="StyleUnderline"/>
        </w:rPr>
        <w:t xml:space="preserve"> </w:t>
      </w:r>
      <w:r w:rsidRPr="00515B4F">
        <w:rPr>
          <w:rStyle w:val="StyleUnderline"/>
        </w:rPr>
        <w:t>availa</w:t>
      </w:r>
      <w:r w:rsidRPr="007439F7">
        <w:rPr>
          <w:rStyle w:val="StyleUnderline"/>
        </w:rPr>
        <w:t xml:space="preserve">ble </w:t>
      </w:r>
      <w:r w:rsidRPr="007439F7">
        <w:rPr>
          <w:rStyle w:val="Emphasis"/>
        </w:rPr>
        <w:t>as</w:t>
      </w:r>
      <w:r w:rsidRPr="007439F7">
        <w:rPr>
          <w:rStyle w:val="StyleUnderline"/>
        </w:rPr>
        <w:t xml:space="preserve"> </w:t>
      </w:r>
      <w:r w:rsidRPr="007439F7">
        <w:rPr>
          <w:rStyle w:val="Emphasis"/>
          <w:bdr w:val="single" w:sz="18" w:space="0" w:color="auto"/>
        </w:rPr>
        <w:t>making sure it’s all there</w:t>
      </w:r>
      <w:r w:rsidRPr="007439F7">
        <w:rPr>
          <w:sz w:val="16"/>
        </w:rPr>
        <w:t>. Whether a conflict</w:t>
      </w:r>
      <w:r w:rsidRPr="003F4DFE">
        <w:rPr>
          <w:sz w:val="16"/>
        </w:rPr>
        <w:t xml:space="preserve"> is on a distant battlefield or in a state legislature, </w:t>
      </w:r>
      <w:r w:rsidRPr="00515B4F">
        <w:rPr>
          <w:rStyle w:val="StyleUnderline"/>
        </w:rPr>
        <w:t>there is no contradiction between the voices of those at the scene and of journalists, detached from the event but close to news consumers, putting the pieces into a whole that will command their audience’s attention.</w:t>
      </w:r>
      <w:r w:rsidRPr="003F4DFE">
        <w:rPr>
          <w:sz w:val="16"/>
        </w:rPr>
        <w:t xml:space="preserve"> And, of course, sometimes journalists can be on the scene and present the big picture at the same time; examples range from smart foreign correspondents to Homicide Watch D.C. Then there’s a whole additional world of reader reactions. New, professional media like the Huffington Post have invested significant resources in that </w:t>
      </w:r>
      <w:r w:rsidRPr="00515B4F">
        <w:rPr>
          <w:rStyle w:val="StyleUnderline"/>
        </w:rPr>
        <w:t>feedback. The result is an even more objective account of events that now takes in people at the scene, detached and professional observers and the opinions of the readership at large.</w:t>
      </w:r>
      <w:r w:rsidRPr="003F4DFE">
        <w:rPr>
          <w:sz w:val="16"/>
        </w:rPr>
        <w:t xml:space="preserve"> </w:t>
      </w:r>
      <w:r w:rsidRPr="00515B4F">
        <w:rPr>
          <w:rStyle w:val="StyleUnderline"/>
        </w:rPr>
        <w:t xml:space="preserve">On breaking stories, journalists carry out another, supremely important role: summarizing the news and the debate at frequent intervals – sometimes minute by minute – for those who cannot </w:t>
      </w:r>
      <w:r w:rsidRPr="007439F7">
        <w:rPr>
          <w:rStyle w:val="StyleUnderline"/>
        </w:rPr>
        <w:t>follow every turn of the story</w:t>
      </w:r>
      <w:r w:rsidRPr="007439F7">
        <w:rPr>
          <w:sz w:val="16"/>
        </w:rPr>
        <w:t xml:space="preserve">. </w:t>
      </w:r>
      <w:r w:rsidRPr="007439F7">
        <w:rPr>
          <w:rStyle w:val="Emphasis"/>
        </w:rPr>
        <w:t>Those who see</w:t>
      </w:r>
      <w:r w:rsidRPr="007439F7">
        <w:rPr>
          <w:sz w:val="16"/>
        </w:rPr>
        <w:t xml:space="preserve"> </w:t>
      </w:r>
      <w:r w:rsidRPr="007439F7">
        <w:rPr>
          <w:rStyle w:val="Emphasis"/>
        </w:rPr>
        <w:t>journalists as elite of “gatekeepers</w:t>
      </w:r>
      <w:r w:rsidRPr="007439F7">
        <w:rPr>
          <w:sz w:val="16"/>
        </w:rPr>
        <w:t xml:space="preserve">” under such circumstances </w:t>
      </w:r>
      <w:r w:rsidRPr="007439F7">
        <w:rPr>
          <w:rStyle w:val="Emphasis"/>
        </w:rPr>
        <w:t>have the picture</w:t>
      </w:r>
      <w:r w:rsidRPr="007439F7">
        <w:rPr>
          <w:sz w:val="16"/>
        </w:rPr>
        <w:t xml:space="preserve"> precisely </w:t>
      </w:r>
      <w:r w:rsidRPr="007439F7">
        <w:rPr>
          <w:rStyle w:val="Emphasis"/>
        </w:rPr>
        <w:t>backward</w:t>
      </w:r>
      <w:r w:rsidRPr="007439F7">
        <w:rPr>
          <w:rStyle w:val="StyleUnderline"/>
        </w:rPr>
        <w:t xml:space="preserve">. It is a far more elite perspective to think that </w:t>
      </w:r>
      <w:proofErr w:type="gramStart"/>
      <w:r w:rsidRPr="007439F7">
        <w:rPr>
          <w:rStyle w:val="StyleUnderline"/>
        </w:rPr>
        <w:t>the majority of</w:t>
      </w:r>
      <w:proofErr w:type="gramEnd"/>
      <w:r w:rsidRPr="007439F7">
        <w:rPr>
          <w:rStyle w:val="StyleUnderline"/>
        </w:rPr>
        <w:t xml:space="preserve"> the world’s population has the time or inclination to follow in detail every story that interests them. It is an</w:t>
      </w:r>
      <w:r w:rsidRPr="00515B4F">
        <w:rPr>
          <w:rStyle w:val="StyleUnderline"/>
        </w:rPr>
        <w:t xml:space="preserve"> elite concept that in a future world without “objective journalism,” a person who hears on the way to work that Hamas is firing rockets at Israel will arrive at work, head immediately to his personal, well-curated Twitter feed of conflicting voices and video from Israel and Gaza and distill his own, exquisitely balanced version of events</w:t>
      </w:r>
      <w:r w:rsidRPr="003F4DFE">
        <w:rPr>
          <w:sz w:val="16"/>
        </w:rPr>
        <w:t xml:space="preserve">. Most </w:t>
      </w:r>
      <w:r w:rsidRPr="00515B4F">
        <w:rPr>
          <w:rStyle w:val="Emphasis"/>
          <w:highlight w:val="green"/>
        </w:rPr>
        <w:t>people</w:t>
      </w:r>
      <w:r w:rsidRPr="003F4DFE">
        <w:rPr>
          <w:sz w:val="16"/>
          <w:highlight w:val="green"/>
        </w:rPr>
        <w:t xml:space="preserve"> </w:t>
      </w:r>
      <w:r w:rsidRPr="003F4DFE">
        <w:rPr>
          <w:sz w:val="16"/>
        </w:rPr>
        <w:t xml:space="preserve">who arrive at work need to start work. They </w:t>
      </w:r>
      <w:r w:rsidRPr="00515B4F">
        <w:rPr>
          <w:rStyle w:val="Emphasis"/>
          <w:highlight w:val="green"/>
        </w:rPr>
        <w:t>value</w:t>
      </w:r>
      <w:r w:rsidRPr="003F4DFE">
        <w:rPr>
          <w:sz w:val="16"/>
          <w:highlight w:val="green"/>
        </w:rPr>
        <w:t xml:space="preserve"> </w:t>
      </w:r>
      <w:r w:rsidRPr="00515B4F">
        <w:rPr>
          <w:rStyle w:val="Emphasis"/>
          <w:highlight w:val="green"/>
          <w:bdr w:val="single" w:sz="18" w:space="0" w:color="auto"/>
        </w:rPr>
        <w:t xml:space="preserve">fast, </w:t>
      </w:r>
      <w:proofErr w:type="gramStart"/>
      <w:r w:rsidRPr="00515B4F">
        <w:rPr>
          <w:rStyle w:val="Emphasis"/>
          <w:highlight w:val="green"/>
          <w:bdr w:val="single" w:sz="18" w:space="0" w:color="auto"/>
        </w:rPr>
        <w:t>concise</w:t>
      </w:r>
      <w:proofErr w:type="gramEnd"/>
      <w:r w:rsidRPr="00515B4F">
        <w:rPr>
          <w:rStyle w:val="Emphasis"/>
          <w:highlight w:val="green"/>
          <w:bdr w:val="single" w:sz="18" w:space="0" w:color="auto"/>
        </w:rPr>
        <w:t xml:space="preserve"> and reliable news</w:t>
      </w:r>
      <w:r w:rsidRPr="003F4DFE">
        <w:rPr>
          <w:sz w:val="16"/>
          <w:highlight w:val="green"/>
        </w:rPr>
        <w:t xml:space="preserve"> </w:t>
      </w:r>
      <w:r w:rsidRPr="003F4DFE">
        <w:rPr>
          <w:sz w:val="16"/>
        </w:rPr>
        <w:t xml:space="preserve">when their time permits. Objective media provide a profoundly democratic source of information, offering </w:t>
      </w:r>
      <w:proofErr w:type="gramStart"/>
      <w:r w:rsidRPr="003F4DFE">
        <w:rPr>
          <w:sz w:val="16"/>
        </w:rPr>
        <w:t>the vast majority of</w:t>
      </w:r>
      <w:proofErr w:type="gramEnd"/>
      <w:r w:rsidRPr="003F4DFE">
        <w:rPr>
          <w:sz w:val="16"/>
        </w:rPr>
        <w:t xml:space="preserve"> </w:t>
      </w:r>
      <w:r w:rsidRPr="00515B4F">
        <w:rPr>
          <w:rStyle w:val="StyleUnderline"/>
        </w:rPr>
        <w:t>the population with limited time and attention an account of the world in a fashion that news consumers have long found quick and reliable</w:t>
      </w:r>
      <w:r w:rsidRPr="003F4DFE">
        <w:rPr>
          <w:sz w:val="16"/>
        </w:rPr>
        <w:t xml:space="preserve">. This is a competitive advantage of “legacy” media that helps explains its continued existence at a time of so many challenges. It is no surprise then that, as the Project for Excellence in Journalism has found, so many social media posts links to traditional objective media. Or that breaking news on Twitter tends to be massively retweeted only once it’s confirmed by a traditional news organization; American Journalism Review found the case of Whitney Houston’s death a good example. </w:t>
      </w:r>
      <w:r w:rsidRPr="00515B4F">
        <w:rPr>
          <w:rStyle w:val="StyleUnderline"/>
        </w:rPr>
        <w:t xml:space="preserve">Social network users, once they learn of a breaking story, </w:t>
      </w:r>
      <w:r w:rsidRPr="0090003E">
        <w:rPr>
          <w:rStyle w:val="StyleUnderline"/>
        </w:rPr>
        <w:t>massively seek out traditional sources for more information and imagery</w:t>
      </w:r>
      <w:r w:rsidRPr="0090003E">
        <w:rPr>
          <w:sz w:val="16"/>
        </w:rPr>
        <w:t xml:space="preserve">. </w:t>
      </w:r>
      <w:r w:rsidRPr="0090003E">
        <w:rPr>
          <w:rStyle w:val="StyleUnderline"/>
        </w:rPr>
        <w:t xml:space="preserve">What about </w:t>
      </w:r>
      <w:r w:rsidRPr="0090003E">
        <w:rPr>
          <w:rStyle w:val="Emphasis"/>
        </w:rPr>
        <w:t>the claim that covering both sides</w:t>
      </w:r>
      <w:r w:rsidRPr="0090003E">
        <w:rPr>
          <w:rStyle w:val="StyleUnderline"/>
        </w:rPr>
        <w:t xml:space="preserve"> of the story </w:t>
      </w:r>
      <w:r w:rsidRPr="0090003E">
        <w:rPr>
          <w:rStyle w:val="Emphasis"/>
          <w:bdr w:val="single" w:sz="18" w:space="0" w:color="auto"/>
        </w:rPr>
        <w:t>leads objective journalists to equate truth and nonsense</w:t>
      </w:r>
      <w:r w:rsidRPr="00515B4F">
        <w:rPr>
          <w:rStyle w:val="StyleUnderline"/>
        </w:rPr>
        <w:t>?</w:t>
      </w:r>
      <w:r w:rsidRPr="003F4DFE">
        <w:rPr>
          <w:sz w:val="16"/>
        </w:rPr>
        <w:t xml:space="preserve"> Clay Shirky of New York University says, “</w:t>
      </w:r>
      <w:r w:rsidRPr="00166BCC">
        <w:rPr>
          <w:rStyle w:val="Emphasis"/>
        </w:rPr>
        <w:t>Judgement about legitimate consensus</w:t>
      </w:r>
      <w:r w:rsidRPr="00166BCC">
        <w:rPr>
          <w:sz w:val="16"/>
        </w:rPr>
        <w:t xml:space="preserve"> </w:t>
      </w:r>
      <w:r w:rsidRPr="00166BCC">
        <w:rPr>
          <w:rStyle w:val="Emphasis"/>
        </w:rPr>
        <w:t>is</w:t>
      </w:r>
      <w:r w:rsidRPr="00166BCC">
        <w:rPr>
          <w:sz w:val="16"/>
        </w:rPr>
        <w:t xml:space="preserve"> </w:t>
      </w:r>
      <w:r w:rsidRPr="00166BCC">
        <w:rPr>
          <w:rStyle w:val="StyleUnderline"/>
        </w:rPr>
        <w:t>becoming</w:t>
      </w:r>
      <w:r w:rsidRPr="00166BCC">
        <w:rPr>
          <w:sz w:val="16"/>
        </w:rPr>
        <w:t xml:space="preserve"> </w:t>
      </w:r>
      <w:r w:rsidRPr="00166BCC">
        <w:rPr>
          <w:rStyle w:val="Emphasis"/>
        </w:rPr>
        <w:t>a critical journalistic skill</w:t>
      </w:r>
      <w:r w:rsidRPr="00166BCC">
        <w:rPr>
          <w:sz w:val="16"/>
        </w:rPr>
        <w:t xml:space="preserve">, </w:t>
      </w:r>
      <w:r w:rsidRPr="00166BCC">
        <w:rPr>
          <w:rStyle w:val="StyleUnderline"/>
        </w:rPr>
        <w:t xml:space="preserve">one that traditional training and mores don’t prepare most practitioners for.” Craig Newmark fears that a “pretense of objectivity” leads journalists to treat fringe beliefs as significantly as facts </w:t>
      </w:r>
      <w:proofErr w:type="gramStart"/>
      <w:r w:rsidRPr="00166BCC">
        <w:rPr>
          <w:rStyle w:val="StyleUnderline"/>
        </w:rPr>
        <w:t>in an effort to</w:t>
      </w:r>
      <w:proofErr w:type="gramEnd"/>
      <w:r w:rsidRPr="00166BCC">
        <w:rPr>
          <w:rStyle w:val="StyleUnderline"/>
        </w:rPr>
        <w:t xml:space="preserve"> show the story is reporting all points of view.</w:t>
      </w:r>
      <w:r w:rsidRPr="00166BCC">
        <w:rPr>
          <w:sz w:val="16"/>
        </w:rPr>
        <w:t xml:space="preserve"> As Aidan </w:t>
      </w:r>
      <w:r w:rsidRPr="00166BCC">
        <w:rPr>
          <w:rStyle w:val="StyleUnderline"/>
        </w:rPr>
        <w:t>White</w:t>
      </w:r>
      <w:r w:rsidRPr="00515B4F">
        <w:rPr>
          <w:rStyle w:val="StyleUnderline"/>
        </w:rPr>
        <w:t xml:space="preserve"> of the Ethical Journalism Network puts it, “To be ethical journalists, particularly those covering politics, must stop quoting two sides of a story when one side is lying. At the very least they must tell their audience when that side is lying</w:t>
      </w:r>
      <w:r w:rsidRPr="003F4DFE">
        <w:rPr>
          <w:sz w:val="16"/>
        </w:rPr>
        <w:t xml:space="preserve">.” In fact, modern newsrooms have been pushing back at this limited view of objectivity for some time. Legions of aggressive, objective journalists do not share Arthur Brisbane’s puzzlement over whether it is possible “to be objective and fair when the reporter is choosing to correct one fact over another.” </w:t>
      </w:r>
      <w:r w:rsidRPr="00515B4F">
        <w:rPr>
          <w:rStyle w:val="Emphasis"/>
          <w:highlight w:val="green"/>
        </w:rPr>
        <w:t>Objective news</w:t>
      </w:r>
      <w:r w:rsidRPr="00166BCC">
        <w:rPr>
          <w:rStyle w:val="Emphasis"/>
        </w:rPr>
        <w:t xml:space="preserve">rooms </w:t>
      </w:r>
      <w:r w:rsidRPr="003F4DFE">
        <w:rPr>
          <w:sz w:val="16"/>
        </w:rPr>
        <w:t xml:space="preserve">today </w:t>
      </w:r>
      <w:r w:rsidRPr="00515B4F">
        <w:rPr>
          <w:rStyle w:val="Emphasis"/>
          <w:highlight w:val="green"/>
        </w:rPr>
        <w:t>deal</w:t>
      </w:r>
      <w:r w:rsidRPr="003F4DFE">
        <w:rPr>
          <w:sz w:val="16"/>
          <w:highlight w:val="green"/>
        </w:rPr>
        <w:t xml:space="preserve"> </w:t>
      </w:r>
      <w:r w:rsidRPr="00166BCC">
        <w:rPr>
          <w:rStyle w:val="Emphasis"/>
        </w:rPr>
        <w:t>regularly and</w:t>
      </w:r>
      <w:r w:rsidRPr="00166BCC">
        <w:rPr>
          <w:sz w:val="16"/>
        </w:rPr>
        <w:t xml:space="preserve"> quite</w:t>
      </w:r>
      <w:r w:rsidRPr="003F4DFE">
        <w:rPr>
          <w:sz w:val="16"/>
        </w:rPr>
        <w:t xml:space="preserve"> </w:t>
      </w:r>
      <w:r w:rsidRPr="00515B4F">
        <w:rPr>
          <w:rStyle w:val="Emphasis"/>
          <w:highlight w:val="green"/>
        </w:rPr>
        <w:t>successfully</w:t>
      </w:r>
      <w:r w:rsidRPr="003F4DFE">
        <w:rPr>
          <w:sz w:val="16"/>
          <w:highlight w:val="green"/>
        </w:rPr>
        <w:t xml:space="preserve"> </w:t>
      </w:r>
      <w:r w:rsidRPr="00515B4F">
        <w:rPr>
          <w:rStyle w:val="Emphasis"/>
          <w:highlight w:val="green"/>
          <w:bdr w:val="single" w:sz="18" w:space="0" w:color="auto"/>
        </w:rPr>
        <w:t>with disputes over facts</w:t>
      </w:r>
      <w:r w:rsidRPr="003F4DFE">
        <w:rPr>
          <w:sz w:val="16"/>
        </w:rPr>
        <w:t xml:space="preserve">. </w:t>
      </w:r>
      <w:r w:rsidRPr="00833060">
        <w:rPr>
          <w:rStyle w:val="Emphasis"/>
          <w:highlight w:val="green"/>
        </w:rPr>
        <w:t>Since</w:t>
      </w:r>
      <w:r w:rsidRPr="00833060">
        <w:rPr>
          <w:rStyle w:val="Emphasis"/>
        </w:rPr>
        <w:t xml:space="preserve"> the</w:t>
      </w:r>
      <w:r w:rsidRPr="00833060">
        <w:rPr>
          <w:sz w:val="16"/>
        </w:rPr>
        <w:t xml:space="preserve"> </w:t>
      </w:r>
      <w:r w:rsidRPr="003F4DFE">
        <w:rPr>
          <w:sz w:val="16"/>
        </w:rPr>
        <w:t xml:space="preserve">vast </w:t>
      </w:r>
      <w:r w:rsidRPr="00515B4F">
        <w:rPr>
          <w:rStyle w:val="Emphasis"/>
          <w:highlight w:val="green"/>
        </w:rPr>
        <w:t xml:space="preserve">majority of </w:t>
      </w:r>
      <w:r w:rsidRPr="00833060">
        <w:rPr>
          <w:rStyle w:val="Emphasis"/>
        </w:rPr>
        <w:t xml:space="preserve">the world’s </w:t>
      </w:r>
      <w:r w:rsidRPr="00515B4F">
        <w:rPr>
          <w:rStyle w:val="Emphasis"/>
          <w:highlight w:val="green"/>
        </w:rPr>
        <w:t>scientists</w:t>
      </w:r>
      <w:r w:rsidRPr="003F4DFE">
        <w:rPr>
          <w:sz w:val="16"/>
          <w:highlight w:val="green"/>
        </w:rPr>
        <w:t xml:space="preserve"> </w:t>
      </w:r>
      <w:r w:rsidRPr="00515B4F">
        <w:rPr>
          <w:rStyle w:val="Emphasis"/>
          <w:highlight w:val="green"/>
        </w:rPr>
        <w:t xml:space="preserve">believe </w:t>
      </w:r>
      <w:r w:rsidRPr="00833060">
        <w:rPr>
          <w:rStyle w:val="Emphasis"/>
        </w:rPr>
        <w:t xml:space="preserve">the </w:t>
      </w:r>
      <w:r w:rsidRPr="00515B4F">
        <w:rPr>
          <w:rStyle w:val="Emphasis"/>
          <w:highlight w:val="green"/>
        </w:rPr>
        <w:t>globe is heating</w:t>
      </w:r>
      <w:r w:rsidRPr="00833060">
        <w:rPr>
          <w:rStyle w:val="Emphasis"/>
        </w:rPr>
        <w:t xml:space="preserve"> up, </w:t>
      </w:r>
      <w:r w:rsidRPr="00515B4F">
        <w:rPr>
          <w:rStyle w:val="Emphasis"/>
          <w:highlight w:val="green"/>
          <w:bdr w:val="single" w:sz="18" w:space="0" w:color="auto"/>
        </w:rPr>
        <w:t xml:space="preserve">few </w:t>
      </w:r>
      <w:r w:rsidRPr="00833060">
        <w:rPr>
          <w:rStyle w:val="Emphasis"/>
          <w:bdr w:val="single" w:sz="18" w:space="0" w:color="auto"/>
        </w:rPr>
        <w:t xml:space="preserve">news </w:t>
      </w:r>
      <w:r w:rsidRPr="00515B4F">
        <w:rPr>
          <w:rStyle w:val="Emphasis"/>
          <w:highlight w:val="green"/>
          <w:bdr w:val="single" w:sz="18" w:space="0" w:color="auto"/>
        </w:rPr>
        <w:t xml:space="preserve">stories </w:t>
      </w:r>
      <w:r w:rsidRPr="00833060">
        <w:rPr>
          <w:rStyle w:val="Emphasis"/>
          <w:bdr w:val="single" w:sz="18" w:space="0" w:color="auto"/>
        </w:rPr>
        <w:t xml:space="preserve">on the subject </w:t>
      </w:r>
      <w:r w:rsidRPr="00515B4F">
        <w:rPr>
          <w:rStyle w:val="Emphasis"/>
          <w:highlight w:val="green"/>
          <w:bdr w:val="single" w:sz="18" w:space="0" w:color="auto"/>
        </w:rPr>
        <w:t xml:space="preserve">devote </w:t>
      </w:r>
      <w:r w:rsidRPr="00833060">
        <w:rPr>
          <w:rStyle w:val="Emphasis"/>
          <w:bdr w:val="single" w:sz="18" w:space="0" w:color="auto"/>
        </w:rPr>
        <w:t xml:space="preserve">substantial </w:t>
      </w:r>
      <w:r w:rsidRPr="00515B4F">
        <w:rPr>
          <w:rStyle w:val="Emphasis"/>
          <w:highlight w:val="green"/>
          <w:bdr w:val="single" w:sz="18" w:space="0" w:color="auto"/>
        </w:rPr>
        <w:t xml:space="preserve">space to </w:t>
      </w:r>
      <w:r w:rsidRPr="00833060">
        <w:rPr>
          <w:rStyle w:val="Emphasis"/>
          <w:bdr w:val="single" w:sz="18" w:space="0" w:color="auto"/>
        </w:rPr>
        <w:t xml:space="preserve">those who </w:t>
      </w:r>
      <w:r w:rsidRPr="00515B4F">
        <w:rPr>
          <w:rStyle w:val="Emphasis"/>
          <w:highlight w:val="green"/>
          <w:bdr w:val="single" w:sz="18" w:space="0" w:color="auto"/>
        </w:rPr>
        <w:t>deny it</w:t>
      </w:r>
      <w:r w:rsidRPr="003F4DFE">
        <w:rPr>
          <w:sz w:val="16"/>
        </w:rPr>
        <w:t xml:space="preserve">. </w:t>
      </w:r>
      <w:r w:rsidRPr="00515B4F">
        <w:rPr>
          <w:rStyle w:val="Emphasis"/>
          <w:highlight w:val="green"/>
        </w:rPr>
        <w:t>Fact-checking</w:t>
      </w:r>
      <w:r w:rsidRPr="003F4DFE">
        <w:rPr>
          <w:sz w:val="16"/>
          <w:highlight w:val="green"/>
        </w:rPr>
        <w:t xml:space="preserve"> </w:t>
      </w:r>
      <w:r w:rsidRPr="003F4DFE">
        <w:rPr>
          <w:sz w:val="16"/>
        </w:rPr>
        <w:t xml:space="preserve">politicians’ </w:t>
      </w:r>
      <w:r w:rsidRPr="003F4DFE">
        <w:rPr>
          <w:rStyle w:val="Emphasis"/>
          <w:highlight w:val="green"/>
        </w:rPr>
        <w:t>statements</w:t>
      </w:r>
      <w:r w:rsidRPr="003F4DFE">
        <w:rPr>
          <w:sz w:val="16"/>
          <w:highlight w:val="green"/>
        </w:rPr>
        <w:t xml:space="preserve"> </w:t>
      </w:r>
      <w:r w:rsidRPr="003F4DFE">
        <w:rPr>
          <w:rStyle w:val="Emphasis"/>
          <w:highlight w:val="green"/>
        </w:rPr>
        <w:t>originated with</w:t>
      </w:r>
      <w:r w:rsidRPr="003F4DFE">
        <w:rPr>
          <w:sz w:val="16"/>
          <w:highlight w:val="green"/>
        </w:rPr>
        <w:t xml:space="preserve"> </w:t>
      </w:r>
      <w:r w:rsidRPr="003F4DFE">
        <w:rPr>
          <w:sz w:val="16"/>
        </w:rPr>
        <w:t xml:space="preserve">traditional, </w:t>
      </w:r>
      <w:r w:rsidRPr="003F4DFE">
        <w:rPr>
          <w:rStyle w:val="Emphasis"/>
          <w:highlight w:val="green"/>
        </w:rPr>
        <w:t>objective media</w:t>
      </w:r>
      <w:r w:rsidRPr="003F4DFE">
        <w:rPr>
          <w:sz w:val="16"/>
        </w:rPr>
        <w:t xml:space="preserve">, </w:t>
      </w:r>
      <w:r w:rsidRPr="003F4DFE">
        <w:rPr>
          <w:rStyle w:val="StyleUnderline"/>
        </w:rPr>
        <w:t>and flourished there long before the current wave of new-media sites doing the same thing on an expanded basis</w:t>
      </w:r>
      <w:r w:rsidRPr="003F4DFE">
        <w:rPr>
          <w:sz w:val="16"/>
        </w:rPr>
        <w:t xml:space="preserve">. If a </w:t>
      </w:r>
      <w:r w:rsidRPr="003F4DFE">
        <w:rPr>
          <w:rStyle w:val="StyleUnderline"/>
        </w:rPr>
        <w:t xml:space="preserve">journalist has thoroughly studied a subject and understands it well, the tenets of </w:t>
      </w:r>
      <w:r w:rsidRPr="003F4DFE">
        <w:rPr>
          <w:rStyle w:val="Emphasis"/>
          <w:highlight w:val="green"/>
        </w:rPr>
        <w:t>objectivity</w:t>
      </w:r>
      <w:r w:rsidRPr="003F4DFE">
        <w:rPr>
          <w:rStyle w:val="StyleUnderline"/>
          <w:highlight w:val="green"/>
        </w:rPr>
        <w:t xml:space="preserve"> </w:t>
      </w:r>
      <w:r w:rsidRPr="003F4DFE">
        <w:rPr>
          <w:rStyle w:val="Emphasis"/>
          <w:highlight w:val="green"/>
          <w:bdr w:val="single" w:sz="18" w:space="0" w:color="auto"/>
        </w:rPr>
        <w:t>do not require a “view from nowhere”</w:t>
      </w:r>
      <w:r w:rsidRPr="003F4DFE">
        <w:rPr>
          <w:rStyle w:val="StyleUnderline"/>
          <w:highlight w:val="green"/>
        </w:rPr>
        <w:t xml:space="preserve"> </w:t>
      </w:r>
      <w:r w:rsidRPr="003F4DFE">
        <w:rPr>
          <w:rStyle w:val="StyleUnderline"/>
        </w:rPr>
        <w:t>that ignores the journalist’s knowledge.</w:t>
      </w:r>
      <w:r w:rsidRPr="003F4DFE">
        <w:rPr>
          <w:sz w:val="16"/>
        </w:rPr>
        <w:t xml:space="preserve"> On social networks, he can rebut false information with facts. </w:t>
      </w:r>
      <w:r w:rsidRPr="003F4DFE">
        <w:rPr>
          <w:rStyle w:val="StyleUnderline"/>
        </w:rPr>
        <w:t>This is the kind of objectivity that Jay Rosen hopefully can be a fan of, and the functioning model for many journalists today</w:t>
      </w:r>
      <w:r w:rsidRPr="003F4DFE">
        <w:rPr>
          <w:sz w:val="16"/>
        </w:rPr>
        <w:t xml:space="preserve">. </w:t>
      </w:r>
      <w:r w:rsidRPr="003F4DFE">
        <w:rPr>
          <w:rStyle w:val="Emphasis"/>
          <w:highlight w:val="green"/>
        </w:rPr>
        <w:t>Objectivity</w:t>
      </w:r>
      <w:r w:rsidRPr="003F4DFE">
        <w:rPr>
          <w:sz w:val="16"/>
          <w:highlight w:val="green"/>
        </w:rPr>
        <w:t xml:space="preserve"> </w:t>
      </w:r>
      <w:r w:rsidRPr="003F4DFE">
        <w:rPr>
          <w:sz w:val="16"/>
        </w:rPr>
        <w:t xml:space="preserve">also </w:t>
      </w:r>
      <w:r w:rsidRPr="003F4DFE">
        <w:rPr>
          <w:rStyle w:val="Emphasis"/>
          <w:highlight w:val="green"/>
        </w:rPr>
        <w:t xml:space="preserve">doesn’t mean </w:t>
      </w:r>
      <w:r w:rsidRPr="003F4DFE">
        <w:rPr>
          <w:rStyle w:val="Emphasis"/>
          <w:highlight w:val="green"/>
          <w:bdr w:val="single" w:sz="18" w:space="0" w:color="auto"/>
        </w:rPr>
        <w:t>rejection of human emotion</w:t>
      </w:r>
      <w:r w:rsidRPr="003F4DFE">
        <w:rPr>
          <w:rStyle w:val="Emphasis"/>
          <w:highlight w:val="green"/>
        </w:rPr>
        <w:t>.</w:t>
      </w:r>
      <w:r w:rsidRPr="003F4DFE">
        <w:rPr>
          <w:sz w:val="16"/>
          <w:highlight w:val="green"/>
        </w:rPr>
        <w:t xml:space="preserve"> </w:t>
      </w:r>
      <w:r w:rsidRPr="003F4DFE">
        <w:rPr>
          <w:rStyle w:val="StyleUnderline"/>
        </w:rPr>
        <w:t xml:space="preserve">The slaying of children by a gunman at a school can be fairly referred to as horrific; there is no need for a paragraph </w:t>
      </w:r>
      <w:proofErr w:type="gramStart"/>
      <w:r w:rsidRPr="003F4DFE">
        <w:rPr>
          <w:rStyle w:val="StyleUnderline"/>
        </w:rPr>
        <w:t>saying</w:t>
      </w:r>
      <w:proofErr w:type="gramEnd"/>
      <w:r w:rsidRPr="003F4DFE">
        <w:rPr>
          <w:rStyle w:val="StyleUnderline"/>
        </w:rPr>
        <w:t xml:space="preserve"> “on the other hand.” A photographer covering a war or disaster can put his camera aside when he has a chance to save a life.</w:t>
      </w:r>
      <w:r w:rsidRPr="003F4DFE">
        <w:rPr>
          <w:sz w:val="16"/>
        </w:rPr>
        <w:t xml:space="preserve"> A journalist can be transparent about his biography and experiences, so long as he doesn’t turn them into a political agenda</w:t>
      </w:r>
      <w:r w:rsidRPr="003F4DFE">
        <w:rPr>
          <w:rStyle w:val="StyleUnderline"/>
        </w:rPr>
        <w:t xml:space="preserve">. There is </w:t>
      </w:r>
      <w:r w:rsidRPr="003F4DFE">
        <w:rPr>
          <w:rStyle w:val="Emphasis"/>
          <w:highlight w:val="green"/>
        </w:rPr>
        <w:t>nothing robotic</w:t>
      </w:r>
      <w:r w:rsidRPr="003F4DFE">
        <w:rPr>
          <w:sz w:val="16"/>
          <w:highlight w:val="green"/>
        </w:rPr>
        <w:t xml:space="preserve"> </w:t>
      </w:r>
      <w:r w:rsidRPr="003F4DFE">
        <w:rPr>
          <w:rStyle w:val="StyleUnderline"/>
        </w:rPr>
        <w:t xml:space="preserve">about an objective journalist; reasonable judgments and human ethics and experience need not be suppressed. </w:t>
      </w:r>
      <w:r w:rsidRPr="003F4DFE">
        <w:rPr>
          <w:sz w:val="16"/>
        </w:rPr>
        <w:t xml:space="preserve">The attraction of objective journalism is such that Wikipedia, increasingly a destination for breaking news coverage, </w:t>
      </w:r>
      <w:r w:rsidRPr="003F4DFE">
        <w:rPr>
          <w:rStyle w:val="StyleUnderline"/>
        </w:rPr>
        <w:t xml:space="preserve">has adopted a policy of presenting an objective, “neutral point of view.” When a big story happens, Wikipedia readers post thousands of updates. </w:t>
      </w:r>
      <w:r w:rsidRPr="003F4DFE">
        <w:rPr>
          <w:sz w:val="16"/>
        </w:rPr>
        <w:t xml:space="preserve">Volunteer editors quickly join the effort, organizing the material. Yet as Brian Keegan discovered, the editors change from one breaking news story to </w:t>
      </w:r>
      <w:proofErr w:type="gramStart"/>
      <w:r w:rsidRPr="003F4DFE">
        <w:rPr>
          <w:sz w:val="16"/>
        </w:rPr>
        <w:t>another</w:t>
      </w:r>
      <w:proofErr w:type="gramEnd"/>
      <w:r w:rsidRPr="003F4DFE">
        <w:rPr>
          <w:sz w:val="16"/>
        </w:rPr>
        <w:t xml:space="preserve"> and few have substantial editing experience. </w:t>
      </w:r>
      <w:r w:rsidRPr="003F4DFE">
        <w:rPr>
          <w:rStyle w:val="StyleUnderline"/>
        </w:rPr>
        <w:t>According to Keegan, who conducted research at Northwestern University’s Medill School of Communications: “In all likelihood, readers of these breaking news articles are mostly consuming the work of editors who have never previously worked on this kind of event. In other words, some of the earliest and most widely read information about breaking news events is written by people with fewer journalistic qualifications than Medill freshmen</w:t>
      </w:r>
      <w:r w:rsidRPr="003F4DFE">
        <w:rPr>
          <w:sz w:val="16"/>
        </w:rPr>
        <w:t xml:space="preserve">.” Here is a situation where a pillar of new media values objectivity, but professional standards or qualifications could make that goal even more attainable. It should also be noted that the heaviest lifting in Wikipedia’s “coverage” of breaking news is often not being done by its contributors or editors. It is being done by the traditional media, from which much of the information being curated is taken. If Wikipedia’s contributors couldn’t count on these reports being objective to begin with, Wikipedia would have difficulty living up to its “neutral point of view.” Wikipedia’s policy aside, it’s surprising that amid the success of many new media that value objectivity, few generally accepted codes of conduct have emerged. Despite some laudable attempts, the best examples of new journalism have failed to unite around consistent ethics codes to the degree that legacy media have. Work now under way suggests a desire for progress in this direction. But sometimes such efforts are undertaken in the same breath as pronouncing traditional journalism dead or dying, complicating the import of some of its most useful principles. The value objective journalists add goes well beyond getting individual stories right. It goes to the entire texture of information in a society. In some social systems, the news media serve the state; Vladimir Lenin called the press a collective agitator, </w:t>
      </w:r>
      <w:proofErr w:type="gramStart"/>
      <w:r w:rsidRPr="003F4DFE">
        <w:rPr>
          <w:sz w:val="16"/>
        </w:rPr>
        <w:t>propagandist</w:t>
      </w:r>
      <w:proofErr w:type="gramEnd"/>
      <w:r w:rsidRPr="003F4DFE">
        <w:rPr>
          <w:sz w:val="16"/>
        </w:rPr>
        <w:t xml:space="preserve"> and organizer for the Soviet system. Elsewhere, media exist to serve the politics of individual owners, or to foment sensation for the sake of profit. Happily, civilized society has also allowed the rise of voices of reason that can assess a situation from everyone’s viewpoint and lead rational discussion. If the discussion leaders focus on the merits of all sides instead of proclaiming an agenda of their own, the discussion is more successful. This is the core value of objectivity: the creation of a strong, balanced public dialogue that cannot be overwhelmed by government fiat, political slant, specious information, simplistic </w:t>
      </w:r>
      <w:proofErr w:type="gramStart"/>
      <w:r w:rsidRPr="003F4DFE">
        <w:rPr>
          <w:sz w:val="16"/>
        </w:rPr>
        <w:t>argument</w:t>
      </w:r>
      <w:proofErr w:type="gramEnd"/>
      <w:r w:rsidRPr="003F4DFE">
        <w:rPr>
          <w:sz w:val="16"/>
        </w:rPr>
        <w:t xml:space="preserve"> and hate. In Nigeria, Mallam Nasir El-Rufai asks, “What happens when every sense of objectivity is blurred by the murky ink of hatchet writers or clouded by shades of religious and ethnic prisms? What happens when voices without conscience, and loath to accept facts dominate our media and discourse?” </w:t>
      </w:r>
      <w:r w:rsidRPr="003F4DFE">
        <w:rPr>
          <w:rStyle w:val="StyleUnderline"/>
        </w:rPr>
        <w:t xml:space="preserve">The value of objectivity is not simply a debate to hold in seminars and journalism schools. It is a fundamental value of public discourse and collaboration. It will endure precisely </w:t>
      </w:r>
      <w:proofErr w:type="gramStart"/>
      <w:r w:rsidRPr="003F4DFE">
        <w:rPr>
          <w:rStyle w:val="StyleUnderline"/>
        </w:rPr>
        <w:t>as long as</w:t>
      </w:r>
      <w:proofErr w:type="gramEnd"/>
      <w:r w:rsidRPr="003F4DFE">
        <w:rPr>
          <w:rStyle w:val="StyleUnderline"/>
        </w:rPr>
        <w:t xml:space="preserve"> people speak out in its </w:t>
      </w:r>
      <w:proofErr w:type="spellStart"/>
      <w:r w:rsidRPr="003F4DFE">
        <w:rPr>
          <w:rStyle w:val="StyleUnderline"/>
        </w:rPr>
        <w:t>defence</w:t>
      </w:r>
      <w:proofErr w:type="spellEnd"/>
      <w:r w:rsidRPr="003F4DFE">
        <w:rPr>
          <w:rStyle w:val="StyleUnderline"/>
        </w:rPr>
        <w:t>.</w:t>
      </w:r>
    </w:p>
    <w:p w14:paraId="47385773" w14:textId="77777777" w:rsidR="00294573" w:rsidRDefault="00294573" w:rsidP="00294573">
      <w:pPr>
        <w:pStyle w:val="Heading4"/>
      </w:pPr>
      <w:r>
        <w:t xml:space="preserve">Do not conflate </w:t>
      </w:r>
      <w:r w:rsidRPr="00046167">
        <w:rPr>
          <w:u w:val="single"/>
        </w:rPr>
        <w:t>Objectivity</w:t>
      </w:r>
      <w:r>
        <w:t xml:space="preserve"> with </w:t>
      </w:r>
      <w:r>
        <w:rPr>
          <w:u w:val="single"/>
        </w:rPr>
        <w:t>Neutrality</w:t>
      </w:r>
      <w:r>
        <w:t xml:space="preserve"> – the truth doesn’t always lie </w:t>
      </w:r>
      <w:r>
        <w:rPr>
          <w:u w:val="single"/>
        </w:rPr>
        <w:t>in the Center</w:t>
      </w:r>
      <w:r>
        <w:t>.</w:t>
      </w:r>
    </w:p>
    <w:p w14:paraId="577FAAC5" w14:textId="77777777" w:rsidR="00294573" w:rsidRPr="0047477E" w:rsidRDefault="00294573" w:rsidP="00294573">
      <w:r w:rsidRPr="00046167">
        <w:rPr>
          <w:rStyle w:val="Style13ptBold"/>
        </w:rPr>
        <w:t>Gutman 12</w:t>
      </w:r>
      <w:r>
        <w:t xml:space="preserve"> David Gutman </w:t>
      </w:r>
      <w:r w:rsidRPr="0047477E">
        <w:t>10-25-2012 "Objectivity Does Not Mean Neutrality: The Danger of False Equivalency in the Media"</w:t>
      </w:r>
      <w:r>
        <w:t xml:space="preserve"> </w:t>
      </w:r>
      <w:hyperlink r:id="rId8" w:history="1">
        <w:r w:rsidRPr="005B68BD">
          <w:rPr>
            <w:rStyle w:val="Hyperlink"/>
          </w:rPr>
          <w:t>https://www.commondreams.org/views/2012/10/25/objectivity-does-not-mean-neutrality-danger-false-equivalency-media</w:t>
        </w:r>
      </w:hyperlink>
      <w:r>
        <w:t xml:space="preserve"> (</w:t>
      </w:r>
      <w:r w:rsidRPr="0047477E">
        <w:t>Ph.D. Assistant Professor. IMSE.</w:t>
      </w:r>
      <w:r>
        <w:t xml:space="preserve">)//Elmer </w:t>
      </w:r>
    </w:p>
    <w:p w14:paraId="57C73928" w14:textId="77777777" w:rsidR="00294573" w:rsidRPr="00046167" w:rsidRDefault="00294573" w:rsidP="00294573">
      <w:pPr>
        <w:rPr>
          <w:sz w:val="16"/>
        </w:rPr>
      </w:pPr>
      <w:r w:rsidRPr="00046167">
        <w:rPr>
          <w:sz w:val="16"/>
        </w:rPr>
        <w:t xml:space="preserve">And yet, too often, they do not. </w:t>
      </w:r>
      <w:r w:rsidRPr="00046167">
        <w:rPr>
          <w:rStyle w:val="StyleUnderline"/>
        </w:rPr>
        <w:t>The media, too often, reports what officials say and how they say it, and doesn’t delve into the substance and accuracy of the statements</w:t>
      </w:r>
      <w:r w:rsidRPr="00046167">
        <w:rPr>
          <w:sz w:val="16"/>
        </w:rPr>
        <w:t xml:space="preserve">. </w:t>
      </w:r>
      <w:r w:rsidRPr="00046167">
        <w:rPr>
          <w:rStyle w:val="Emphasis"/>
          <w:highlight w:val="green"/>
        </w:rPr>
        <w:t>The truth is objective</w:t>
      </w:r>
      <w:r w:rsidRPr="00046167">
        <w:rPr>
          <w:sz w:val="16"/>
        </w:rPr>
        <w:t xml:space="preserve">, a </w:t>
      </w:r>
      <w:r w:rsidRPr="00046167">
        <w:rPr>
          <w:rStyle w:val="Emphasis"/>
          <w:highlight w:val="green"/>
        </w:rPr>
        <w:t>presentation</w:t>
      </w:r>
      <w:r w:rsidRPr="00046167">
        <w:rPr>
          <w:sz w:val="16"/>
          <w:highlight w:val="green"/>
        </w:rPr>
        <w:t xml:space="preserve"> </w:t>
      </w:r>
      <w:r w:rsidRPr="00046167">
        <w:rPr>
          <w:rStyle w:val="Emphasis"/>
          <w:highlight w:val="green"/>
        </w:rPr>
        <w:t>of both sides</w:t>
      </w:r>
      <w:r w:rsidRPr="00046167">
        <w:rPr>
          <w:sz w:val="16"/>
          <w:highlight w:val="green"/>
        </w:rPr>
        <w:t xml:space="preserve"> </w:t>
      </w:r>
      <w:r w:rsidRPr="00046167">
        <w:rPr>
          <w:sz w:val="16"/>
        </w:rPr>
        <w:t xml:space="preserve">of an argument </w:t>
      </w:r>
      <w:r w:rsidRPr="00046167">
        <w:rPr>
          <w:rStyle w:val="Emphasis"/>
          <w:highlight w:val="green"/>
          <w:bdr w:val="single" w:sz="18" w:space="0" w:color="auto"/>
        </w:rPr>
        <w:t xml:space="preserve">is not </w:t>
      </w:r>
      <w:r w:rsidRPr="00C95555">
        <w:rPr>
          <w:rStyle w:val="Emphasis"/>
          <w:bdr w:val="single" w:sz="18" w:space="0" w:color="auto"/>
        </w:rPr>
        <w:t xml:space="preserve">necessarily </w:t>
      </w:r>
      <w:r w:rsidRPr="00046167">
        <w:rPr>
          <w:rStyle w:val="Emphasis"/>
          <w:highlight w:val="green"/>
          <w:bdr w:val="single" w:sz="18" w:space="0" w:color="auto"/>
        </w:rPr>
        <w:t>objective</w:t>
      </w:r>
      <w:r w:rsidRPr="00046167">
        <w:rPr>
          <w:sz w:val="16"/>
        </w:rPr>
        <w:t xml:space="preserve">. When a topic is noisily debated, journalists go to pains to present, with equal space and import, both sides of the topic. Usually this is a good thing. </w:t>
      </w:r>
      <w:r w:rsidRPr="00046167">
        <w:rPr>
          <w:rStyle w:val="StyleUnderline"/>
        </w:rPr>
        <w:t xml:space="preserve">The public should know the arguments from all sides of a contentious issue. But </w:t>
      </w:r>
      <w:r w:rsidRPr="00046167">
        <w:rPr>
          <w:rStyle w:val="Emphasis"/>
          <w:highlight w:val="green"/>
        </w:rPr>
        <w:t>sometimes</w:t>
      </w:r>
      <w:r w:rsidRPr="00046167">
        <w:rPr>
          <w:rStyle w:val="StyleUnderline"/>
        </w:rPr>
        <w:t xml:space="preserve">, and this may sound overly simplistic, but it remains true, </w:t>
      </w:r>
      <w:r w:rsidRPr="00046167">
        <w:rPr>
          <w:rStyle w:val="Emphasis"/>
          <w:highlight w:val="green"/>
          <w:bdr w:val="single" w:sz="18" w:space="0" w:color="auto"/>
        </w:rPr>
        <w:t xml:space="preserve">there is only one credible side </w:t>
      </w:r>
      <w:r w:rsidRPr="00C95555">
        <w:rPr>
          <w:rStyle w:val="Emphasis"/>
          <w:bdr w:val="single" w:sz="18" w:space="0" w:color="auto"/>
        </w:rPr>
        <w:t>to a debate</w:t>
      </w:r>
      <w:r w:rsidRPr="00046167">
        <w:rPr>
          <w:sz w:val="16"/>
        </w:rPr>
        <w:t xml:space="preserve">. </w:t>
      </w:r>
      <w:r w:rsidRPr="00046167">
        <w:rPr>
          <w:rStyle w:val="Emphasis"/>
          <w:highlight w:val="green"/>
        </w:rPr>
        <w:t>The earth is getting warmer,</w:t>
      </w:r>
      <w:r w:rsidRPr="00046167">
        <w:rPr>
          <w:sz w:val="16"/>
        </w:rPr>
        <w:t xml:space="preserve"> </w:t>
      </w:r>
      <w:r w:rsidRPr="00046167">
        <w:rPr>
          <w:rStyle w:val="StyleUnderline"/>
        </w:rPr>
        <w:t xml:space="preserve">and man-made carbon emissions are causing it. </w:t>
      </w:r>
      <w:r w:rsidRPr="00C95555">
        <w:rPr>
          <w:rStyle w:val="Emphasis"/>
        </w:rPr>
        <w:t>Humans evolved</w:t>
      </w:r>
      <w:r w:rsidRPr="00C95555">
        <w:rPr>
          <w:rStyle w:val="StyleUnderline"/>
        </w:rPr>
        <w:t xml:space="preserve"> from apes. You cannot cut taxes by 20 percent and close enough loopholes to be revenue neutral without raising taxes on the middle class. </w:t>
      </w:r>
      <w:r w:rsidRPr="00C95555">
        <w:rPr>
          <w:rStyle w:val="Emphasis"/>
        </w:rPr>
        <w:t>Study</w:t>
      </w:r>
      <w:r w:rsidRPr="00C95555">
        <w:rPr>
          <w:rStyle w:val="StyleUnderline"/>
        </w:rPr>
        <w:t xml:space="preserve"> </w:t>
      </w:r>
      <w:r w:rsidRPr="00C95555">
        <w:rPr>
          <w:rStyle w:val="Emphasis"/>
        </w:rPr>
        <w:t>after</w:t>
      </w:r>
      <w:r w:rsidRPr="00C95555">
        <w:rPr>
          <w:rStyle w:val="StyleUnderline"/>
        </w:rPr>
        <w:t xml:space="preserve"> reputable</w:t>
      </w:r>
      <w:r w:rsidRPr="00046167">
        <w:rPr>
          <w:rStyle w:val="StyleUnderline"/>
        </w:rPr>
        <w:t xml:space="preserve"> </w:t>
      </w:r>
      <w:r w:rsidRPr="00046167">
        <w:rPr>
          <w:rStyle w:val="Emphasis"/>
          <w:highlight w:val="green"/>
        </w:rPr>
        <w:t>study</w:t>
      </w:r>
      <w:r w:rsidRPr="00046167">
        <w:rPr>
          <w:rStyle w:val="StyleUnderline"/>
          <w:highlight w:val="green"/>
        </w:rPr>
        <w:t xml:space="preserve"> </w:t>
      </w:r>
      <w:r w:rsidRPr="00C95555">
        <w:rPr>
          <w:rStyle w:val="Emphasis"/>
        </w:rPr>
        <w:t xml:space="preserve">has </w:t>
      </w:r>
      <w:r w:rsidRPr="00046167">
        <w:rPr>
          <w:rStyle w:val="Emphasis"/>
          <w:highlight w:val="green"/>
        </w:rPr>
        <w:t>shown</w:t>
      </w:r>
      <w:r w:rsidRPr="00046167">
        <w:rPr>
          <w:rStyle w:val="StyleUnderline"/>
          <w:highlight w:val="green"/>
        </w:rPr>
        <w:t xml:space="preserve"> </w:t>
      </w:r>
      <w:r w:rsidRPr="006C65D3">
        <w:rPr>
          <w:rStyle w:val="Emphasis"/>
        </w:rPr>
        <w:t>these</w:t>
      </w:r>
      <w:r w:rsidRPr="006C65D3">
        <w:rPr>
          <w:rStyle w:val="StyleUnderline"/>
        </w:rPr>
        <w:t xml:space="preserve"> </w:t>
      </w:r>
      <w:r w:rsidRPr="006C65D3">
        <w:rPr>
          <w:rStyle w:val="Emphasis"/>
          <w:highlight w:val="green"/>
          <w:bdr w:val="single" w:sz="18" w:space="0" w:color="auto"/>
        </w:rPr>
        <w:t>statements</w:t>
      </w:r>
      <w:r w:rsidRPr="006C65D3">
        <w:rPr>
          <w:rStyle w:val="Emphasis"/>
          <w:bdr w:val="single" w:sz="18" w:space="0" w:color="auto"/>
        </w:rPr>
        <w:t xml:space="preserve"> to be </w:t>
      </w:r>
      <w:r w:rsidRPr="00046167">
        <w:rPr>
          <w:rStyle w:val="Emphasis"/>
          <w:highlight w:val="green"/>
          <w:bdr w:val="single" w:sz="18" w:space="0" w:color="auto"/>
        </w:rPr>
        <w:t>true</w:t>
      </w:r>
      <w:r w:rsidRPr="00046167">
        <w:rPr>
          <w:rStyle w:val="StyleUnderline"/>
        </w:rPr>
        <w:t>.</w:t>
      </w:r>
      <w:r w:rsidRPr="00046167">
        <w:rPr>
          <w:sz w:val="16"/>
        </w:rPr>
        <w:t xml:space="preserve"> (Admittedly there have been fewer studies of the last claim because it is so much newer, but every reputable study has found the above statement accurate). Yet </w:t>
      </w:r>
      <w:r w:rsidRPr="00046167">
        <w:rPr>
          <w:rStyle w:val="StyleUnderline"/>
        </w:rPr>
        <w:t>we still see news stories in which “experts” from both sides of the argument are called upon and given equal standing to make their case</w:t>
      </w:r>
      <w:r w:rsidRPr="00046167">
        <w:rPr>
          <w:sz w:val="16"/>
        </w:rPr>
        <w:t xml:space="preserve">. Paul Krugman, the Nobel-winning </w:t>
      </w:r>
      <w:proofErr w:type="gramStart"/>
      <w:r w:rsidRPr="00046167">
        <w:rPr>
          <w:sz w:val="16"/>
        </w:rPr>
        <w:t>economist</w:t>
      </w:r>
      <w:proofErr w:type="gramEnd"/>
      <w:r w:rsidRPr="00046167">
        <w:rPr>
          <w:sz w:val="16"/>
        </w:rPr>
        <w:t xml:space="preserve"> and unabashedly liberal New York Times op-ed columnist, wrote about this phenomenon in 2000. “If a presidential candidate were to declare that the earth is flat, you would be sure to see a news analysis under the headline ‘Shape of the Planet: Both Sides Have a Point.’ After all, the earth isn't perfectly spherical. That analysis is equally applicable today. The mainstream media </w:t>
      </w:r>
      <w:r w:rsidRPr="006C65D3">
        <w:rPr>
          <w:sz w:val="16"/>
        </w:rPr>
        <w:t>(</w:t>
      </w:r>
      <w:proofErr w:type="gramStart"/>
      <w:r w:rsidRPr="006C65D3">
        <w:rPr>
          <w:sz w:val="16"/>
        </w:rPr>
        <w:t>with the exception of</w:t>
      </w:r>
      <w:proofErr w:type="gramEnd"/>
      <w:r w:rsidRPr="006C65D3">
        <w:rPr>
          <w:sz w:val="16"/>
        </w:rPr>
        <w:t xml:space="preserve"> nakedly partisan outfits like Fox News and MSNBC) are so desperate to appear unbiased that they go out of their way to point out inconsistencies on both sides of the political spectrum even when it may not be appropriate. </w:t>
      </w:r>
      <w:r w:rsidRPr="006C65D3">
        <w:rPr>
          <w:rStyle w:val="StyleUnderline"/>
        </w:rPr>
        <w:t xml:space="preserve">This </w:t>
      </w:r>
      <w:r w:rsidRPr="006C65D3">
        <w:rPr>
          <w:rStyle w:val="Emphasis"/>
        </w:rPr>
        <w:t>false equivalency</w:t>
      </w:r>
      <w:r w:rsidRPr="006C65D3">
        <w:rPr>
          <w:rStyle w:val="StyleUnderline"/>
        </w:rPr>
        <w:t xml:space="preserve">, the effort of the news media to remain at the political center of an argument, no matter the merits or truthfulness of either side of the argument, </w:t>
      </w:r>
      <w:r w:rsidRPr="006C65D3">
        <w:rPr>
          <w:rStyle w:val="Emphasis"/>
        </w:rPr>
        <w:t>is</w:t>
      </w:r>
      <w:r w:rsidRPr="006C65D3">
        <w:rPr>
          <w:rStyle w:val="StyleUnderline"/>
        </w:rPr>
        <w:t xml:space="preserve"> sometimes </w:t>
      </w:r>
      <w:r w:rsidRPr="006C65D3">
        <w:rPr>
          <w:rStyle w:val="Emphasis"/>
        </w:rPr>
        <w:t>labeled as a bias towards objectivity</w:t>
      </w:r>
      <w:r w:rsidRPr="006C65D3">
        <w:rPr>
          <w:sz w:val="16"/>
        </w:rPr>
        <w:t xml:space="preserve">. </w:t>
      </w:r>
      <w:r w:rsidRPr="006C65D3">
        <w:rPr>
          <w:rStyle w:val="Emphasis"/>
          <w:bdr w:val="single" w:sz="18" w:space="0" w:color="auto"/>
        </w:rPr>
        <w:t xml:space="preserve">This is a false and misleading turn of phrase. </w:t>
      </w:r>
      <w:r w:rsidRPr="006C65D3">
        <w:rPr>
          <w:rStyle w:val="StyleUnderline"/>
        </w:rPr>
        <w:t>Journalists</w:t>
      </w:r>
      <w:r w:rsidRPr="00046167">
        <w:rPr>
          <w:rStyle w:val="StyleUnderline"/>
        </w:rPr>
        <w:t xml:space="preserve"> should always exhi</w:t>
      </w:r>
      <w:r w:rsidRPr="006C65D3">
        <w:rPr>
          <w:rStyle w:val="StyleUnderline"/>
        </w:rPr>
        <w:t xml:space="preserve">bit a bias towards objectivity. </w:t>
      </w:r>
      <w:r w:rsidRPr="006C65D3">
        <w:rPr>
          <w:rStyle w:val="Emphasis"/>
        </w:rPr>
        <w:t>Being objective</w:t>
      </w:r>
      <w:r w:rsidRPr="006C65D3">
        <w:rPr>
          <w:rStyle w:val="StyleUnderline"/>
        </w:rPr>
        <w:t xml:space="preserve"> -- dealing with facts or conditions as perceived without distortion by personal feelings -- </w:t>
      </w:r>
      <w:r w:rsidRPr="006C65D3">
        <w:rPr>
          <w:rStyle w:val="Emphasis"/>
        </w:rPr>
        <w:t>is always the goal</w:t>
      </w:r>
      <w:r w:rsidRPr="00046167">
        <w:rPr>
          <w:rStyle w:val="StyleUnderline"/>
        </w:rPr>
        <w:t xml:space="preserve">. </w:t>
      </w:r>
      <w:r w:rsidRPr="006C65D3">
        <w:rPr>
          <w:rStyle w:val="Emphasis"/>
        </w:rPr>
        <w:t xml:space="preserve">The </w:t>
      </w:r>
      <w:r w:rsidRPr="00046167">
        <w:rPr>
          <w:rStyle w:val="Emphasis"/>
          <w:highlight w:val="green"/>
        </w:rPr>
        <w:t xml:space="preserve">trouble comes </w:t>
      </w:r>
      <w:r w:rsidRPr="00046167">
        <w:rPr>
          <w:rStyle w:val="Emphasis"/>
          <w:highlight w:val="green"/>
          <w:bdr w:val="single" w:sz="18" w:space="0" w:color="auto"/>
        </w:rPr>
        <w:t>when objectivity is confused with neutrality</w:t>
      </w:r>
      <w:r w:rsidRPr="00046167">
        <w:rPr>
          <w:rStyle w:val="StyleUnderline"/>
        </w:rPr>
        <w:t>.</w:t>
      </w:r>
      <w:r w:rsidRPr="00046167">
        <w:rPr>
          <w:sz w:val="16"/>
        </w:rPr>
        <w:t xml:space="preserve"> </w:t>
      </w:r>
      <w:r w:rsidRPr="00046167">
        <w:rPr>
          <w:rStyle w:val="Emphasis"/>
          <w:highlight w:val="green"/>
        </w:rPr>
        <w:t>It is fine to be partial</w:t>
      </w:r>
      <w:r w:rsidRPr="00046167">
        <w:rPr>
          <w:rStyle w:val="StyleUnderline"/>
        </w:rPr>
        <w:t>, indeed it is imperative</w:t>
      </w:r>
      <w:r w:rsidRPr="00046167">
        <w:rPr>
          <w:sz w:val="16"/>
        </w:rPr>
        <w:t xml:space="preserve"> </w:t>
      </w:r>
      <w:r w:rsidRPr="00046167">
        <w:rPr>
          <w:rStyle w:val="Emphasis"/>
          <w:highlight w:val="green"/>
        </w:rPr>
        <w:t>if</w:t>
      </w:r>
      <w:r w:rsidRPr="00046167">
        <w:rPr>
          <w:sz w:val="16"/>
        </w:rPr>
        <w:t xml:space="preserve">, </w:t>
      </w:r>
      <w:r w:rsidRPr="006C65D3">
        <w:rPr>
          <w:rStyle w:val="Emphasis"/>
        </w:rPr>
        <w:t>after</w:t>
      </w:r>
      <w:r w:rsidRPr="006C65D3">
        <w:rPr>
          <w:sz w:val="16"/>
        </w:rPr>
        <w:t xml:space="preserve"> </w:t>
      </w:r>
      <w:r w:rsidRPr="006C65D3">
        <w:rPr>
          <w:rStyle w:val="StyleUnderline"/>
        </w:rPr>
        <w:t>a</w:t>
      </w:r>
      <w:r w:rsidRPr="006C65D3">
        <w:rPr>
          <w:sz w:val="16"/>
        </w:rPr>
        <w:t xml:space="preserve"> </w:t>
      </w:r>
      <w:r w:rsidRPr="006C65D3">
        <w:rPr>
          <w:rStyle w:val="Emphasis"/>
        </w:rPr>
        <w:t>careful examination</w:t>
      </w:r>
      <w:r w:rsidRPr="006C65D3">
        <w:rPr>
          <w:sz w:val="16"/>
        </w:rPr>
        <w:t xml:space="preserve"> </w:t>
      </w:r>
      <w:r w:rsidRPr="006C65D3">
        <w:rPr>
          <w:rStyle w:val="StyleUnderline"/>
        </w:rPr>
        <w:t>of the facts,</w:t>
      </w:r>
      <w:r w:rsidRPr="00046167">
        <w:rPr>
          <w:sz w:val="16"/>
        </w:rPr>
        <w:t xml:space="preserve"> </w:t>
      </w:r>
      <w:r w:rsidRPr="00046167">
        <w:rPr>
          <w:rStyle w:val="Emphasis"/>
          <w:highlight w:val="green"/>
          <w:bdr w:val="single" w:sz="18" w:space="0" w:color="auto"/>
        </w:rPr>
        <w:t xml:space="preserve">one concludes </w:t>
      </w:r>
      <w:r w:rsidRPr="006C65D3">
        <w:rPr>
          <w:rStyle w:val="Emphasis"/>
          <w:bdr w:val="single" w:sz="18" w:space="0" w:color="auto"/>
        </w:rPr>
        <w:t xml:space="preserve">that the </w:t>
      </w:r>
      <w:r w:rsidRPr="00046167">
        <w:rPr>
          <w:rStyle w:val="Emphasis"/>
          <w:highlight w:val="green"/>
          <w:bdr w:val="single" w:sz="18" w:space="0" w:color="auto"/>
        </w:rPr>
        <w:t xml:space="preserve">truth lies on one side </w:t>
      </w:r>
      <w:r w:rsidRPr="006C65D3">
        <w:rPr>
          <w:rStyle w:val="Emphasis"/>
          <w:bdr w:val="single" w:sz="18" w:space="0" w:color="auto"/>
        </w:rPr>
        <w:t>of the argument.</w:t>
      </w:r>
      <w:r w:rsidRPr="006C65D3">
        <w:rPr>
          <w:sz w:val="16"/>
        </w:rPr>
        <w:t xml:space="preserve"> </w:t>
      </w:r>
      <w:r w:rsidRPr="006C65D3">
        <w:rPr>
          <w:rStyle w:val="StyleUnderline"/>
        </w:rPr>
        <w:t>This is being objective. Examining the facts on their merits and presenting the truth is a journalist’s job. Granted, on many issues there</w:t>
      </w:r>
      <w:r w:rsidRPr="00046167">
        <w:rPr>
          <w:rStyle w:val="StyleUnderline"/>
        </w:rPr>
        <w:t xml:space="preserve"> is legitimate debate and disagreement, but this is not always the case, and the media should not treat every issue as if both sides have equally valid points. </w:t>
      </w:r>
      <w:r w:rsidRPr="006C65D3">
        <w:rPr>
          <w:rStyle w:val="Emphasis"/>
          <w:bdr w:val="single" w:sz="18" w:space="0" w:color="auto"/>
        </w:rPr>
        <w:t xml:space="preserve">The </w:t>
      </w:r>
      <w:r w:rsidRPr="00046167">
        <w:rPr>
          <w:rStyle w:val="Emphasis"/>
          <w:highlight w:val="green"/>
          <w:bdr w:val="single" w:sz="18" w:space="0" w:color="auto"/>
        </w:rPr>
        <w:t>truth does not always lie in the center</w:t>
      </w:r>
      <w:r w:rsidRPr="00046167">
        <w:rPr>
          <w:rStyle w:val="StyleUnderline"/>
        </w:rPr>
        <w:t>. I</w:t>
      </w:r>
      <w:r w:rsidRPr="00046167">
        <w:rPr>
          <w:sz w:val="16"/>
        </w:rPr>
        <w:t>n fact, it rarely does. A journalist’s job is to report the truth, not to neutrally report what both sides say and stake out a safe position in the middle.</w:t>
      </w:r>
    </w:p>
    <w:p w14:paraId="10E89B76" w14:textId="77777777" w:rsidR="00294573" w:rsidRDefault="00294573" w:rsidP="00294573">
      <w:pPr>
        <w:pStyle w:val="Heading4"/>
      </w:pPr>
      <w:r>
        <w:t xml:space="preserve">Prefer our approach that </w:t>
      </w:r>
      <w:r>
        <w:rPr>
          <w:u w:val="single"/>
        </w:rPr>
        <w:t>prioritizes</w:t>
      </w:r>
      <w:r>
        <w:t xml:space="preserve"> Objectivity but still maintains some level of Advocacy – our </w:t>
      </w:r>
      <w:r w:rsidRPr="00274B44">
        <w:rPr>
          <w:u w:val="single"/>
        </w:rPr>
        <w:t>parallel</w:t>
      </w:r>
      <w:r>
        <w:t xml:space="preserve"> but </w:t>
      </w:r>
      <w:r w:rsidRPr="00274B44">
        <w:rPr>
          <w:u w:val="single"/>
        </w:rPr>
        <w:t>separate</w:t>
      </w:r>
      <w:r>
        <w:t xml:space="preserve"> </w:t>
      </w:r>
      <w:r w:rsidRPr="00274B44">
        <w:t>approach</w:t>
      </w:r>
      <w:r>
        <w:t xml:space="preserve"> is better than combination.</w:t>
      </w:r>
    </w:p>
    <w:p w14:paraId="46A0AEDF" w14:textId="77777777" w:rsidR="00294573" w:rsidRPr="00274B44" w:rsidRDefault="00294573" w:rsidP="00294573">
      <w:r w:rsidRPr="00274B44">
        <w:rPr>
          <w:rStyle w:val="Style13ptBold"/>
        </w:rPr>
        <w:t>Ingram 18</w:t>
      </w:r>
      <w:r w:rsidRPr="00274B44">
        <w:t xml:space="preserve"> Matthew Ingram 6-14-2018 "Advocates are becoming journalists. Is that a good thing?"</w:t>
      </w:r>
      <w:r>
        <w:t xml:space="preserve"> </w:t>
      </w:r>
      <w:hyperlink r:id="rId9" w:history="1">
        <w:r w:rsidRPr="005B68BD">
          <w:rPr>
            <w:rStyle w:val="Hyperlink"/>
          </w:rPr>
          <w:t>https://www.cjr.org/analysis/advocates-journalism.php</w:t>
        </w:r>
      </w:hyperlink>
      <w:r>
        <w:t xml:space="preserve"> (</w:t>
      </w:r>
      <w:r w:rsidRPr="00274B44">
        <w:t>CJR’s chief digital writer. Previously, he was a senior writer with Fortune magazine. He has written about the intersection between media and technology since the earliest days of the commercial internet. His writing has been published in the Washington Post and the Financial Times as well as by Reuters and Bloomberg.</w:t>
      </w:r>
      <w:r>
        <w:t xml:space="preserve">)//Elmer </w:t>
      </w:r>
    </w:p>
    <w:p w14:paraId="1D6172E9" w14:textId="77777777" w:rsidR="00294573" w:rsidRPr="006C47CA" w:rsidRDefault="00294573" w:rsidP="00294573">
      <w:pPr>
        <w:rPr>
          <w:sz w:val="16"/>
        </w:rPr>
      </w:pPr>
      <w:r w:rsidRPr="006C47CA">
        <w:rPr>
          <w:sz w:val="16"/>
        </w:rPr>
        <w:t xml:space="preserve">IT WAS AN IMPRESSIVE DISPLAY OF JOURNALISM: </w:t>
      </w:r>
      <w:r w:rsidRPr="00842839">
        <w:rPr>
          <w:rStyle w:val="StyleUnderline"/>
        </w:rPr>
        <w:t>An in-depth look at Amazon’s marketing of a controversial facial recognition software product to US law enforcement. It involved record searches in multiple jurisdictions, along with the collection of other evidence about the campaign and its impact. But this tour-de-force didn’t come from a media organization like The New York Times or The Washington Post—it came from the American Civil Liberties Unio</w:t>
      </w:r>
      <w:r w:rsidRPr="006C47CA">
        <w:rPr>
          <w:sz w:val="16"/>
        </w:rPr>
        <w:t xml:space="preserve">n. In many ways, the story was a perfect fit for an organization like the ACLU: Matt Cagle, a lawyer for the ACLU in Northern California, noticed online marketing materials posted by Amazon for its software, which listed several law-enforcement organizations as users. So Cagle and his team started a records search, got two other ACLU bureaus involved, and the group’s national editorial team pulled the project together. In all, Cagle says, the project involved more than two dozen lawyers and advocates, as well as legal advisers at the national level, editors, and the ACLU’s communications team, and it took several months to come to fruition—the kind of resources many media companies would find hard to </w:t>
      </w:r>
      <w:proofErr w:type="spellStart"/>
      <w:r w:rsidRPr="006C47CA">
        <w:rPr>
          <w:sz w:val="16"/>
        </w:rPr>
        <w:t>marshall</w:t>
      </w:r>
      <w:proofErr w:type="spellEnd"/>
      <w:r w:rsidRPr="006C47CA">
        <w:rPr>
          <w:sz w:val="16"/>
        </w:rPr>
        <w:t xml:space="preserve"> for a single story. As the media landscape continues to fragment and many outlets struggle to afford more ambitious </w:t>
      </w:r>
      <w:r w:rsidRPr="00842839">
        <w:rPr>
          <w:rStyle w:val="StyleUnderline"/>
        </w:rPr>
        <w:t>reporting projects, non-governmental organizations and advocacy groups like the ACLU and Human Rights Watch are increasingly taking on the role of reporter—breaking stories and in some cases even helping to change policy.</w:t>
      </w:r>
      <w:r w:rsidRPr="006C47CA">
        <w:rPr>
          <w:sz w:val="16"/>
        </w:rPr>
        <w:t xml:space="preserve"> But </w:t>
      </w:r>
      <w:r w:rsidRPr="006C65D3">
        <w:rPr>
          <w:rStyle w:val="Emphasis"/>
        </w:rPr>
        <w:t>even those leading</w:t>
      </w:r>
      <w:r w:rsidRPr="006C65D3">
        <w:rPr>
          <w:sz w:val="16"/>
        </w:rPr>
        <w:t xml:space="preserve"> </w:t>
      </w:r>
      <w:r w:rsidRPr="00842839">
        <w:rPr>
          <w:rStyle w:val="StyleUnderline"/>
        </w:rPr>
        <w:t>the</w:t>
      </w:r>
      <w:r w:rsidRPr="006C47CA">
        <w:rPr>
          <w:sz w:val="16"/>
        </w:rPr>
        <w:t xml:space="preserve"> </w:t>
      </w:r>
      <w:r w:rsidRPr="006C65D3">
        <w:rPr>
          <w:rStyle w:val="Emphasis"/>
        </w:rPr>
        <w:t>new NGO-as-muckraker efforts</w:t>
      </w:r>
      <w:r w:rsidRPr="006C65D3">
        <w:rPr>
          <w:sz w:val="16"/>
        </w:rPr>
        <w:t xml:space="preserve"> </w:t>
      </w:r>
      <w:r w:rsidRPr="006C65D3">
        <w:rPr>
          <w:rStyle w:val="Emphasis"/>
        </w:rPr>
        <w:t>acknowledge</w:t>
      </w:r>
      <w:r w:rsidRPr="006C65D3">
        <w:rPr>
          <w:sz w:val="16"/>
        </w:rPr>
        <w:t xml:space="preserve"> </w:t>
      </w:r>
      <w:r w:rsidRPr="006C65D3">
        <w:rPr>
          <w:rStyle w:val="StyleUnderline"/>
        </w:rPr>
        <w:t>that</w:t>
      </w:r>
      <w:r w:rsidRPr="006C47CA">
        <w:rPr>
          <w:sz w:val="16"/>
        </w:rPr>
        <w:t xml:space="preserve"> </w:t>
      </w:r>
      <w:r w:rsidRPr="006C65D3">
        <w:rPr>
          <w:rStyle w:val="Emphasis"/>
          <w:bdr w:val="single" w:sz="18" w:space="0" w:color="auto"/>
        </w:rPr>
        <w:t xml:space="preserve">they’re </w:t>
      </w:r>
      <w:r w:rsidRPr="00842839">
        <w:rPr>
          <w:rStyle w:val="Emphasis"/>
          <w:highlight w:val="green"/>
          <w:bdr w:val="single" w:sz="18" w:space="0" w:color="auto"/>
        </w:rPr>
        <w:t xml:space="preserve">no replacement for traditional news </w:t>
      </w:r>
      <w:r w:rsidRPr="006C65D3">
        <w:rPr>
          <w:rStyle w:val="Emphasis"/>
          <w:bdr w:val="single" w:sz="18" w:space="0" w:color="auto"/>
        </w:rPr>
        <w:t>organizations</w:t>
      </w:r>
      <w:r w:rsidRPr="006C47CA">
        <w:rPr>
          <w:sz w:val="16"/>
        </w:rPr>
        <w:t>. “</w:t>
      </w:r>
      <w:r w:rsidRPr="00842839">
        <w:rPr>
          <w:rStyle w:val="StyleUnderline"/>
        </w:rPr>
        <w:t>We can definitely bring some skills to bear on this kind of story, but that’s by no means a substitute for the amazing work that journalists do around the country right no</w:t>
      </w:r>
      <w:r w:rsidRPr="006C47CA">
        <w:rPr>
          <w:sz w:val="16"/>
        </w:rPr>
        <w:t>w,” says Cagle. “</w:t>
      </w:r>
      <w:r w:rsidRPr="00842839">
        <w:rPr>
          <w:rStyle w:val="StyleUnderline"/>
        </w:rPr>
        <w:t xml:space="preserve">But I think if </w:t>
      </w:r>
      <w:r w:rsidRPr="00842839">
        <w:rPr>
          <w:rStyle w:val="Emphasis"/>
          <w:highlight w:val="green"/>
        </w:rPr>
        <w:t xml:space="preserve">we can </w:t>
      </w:r>
      <w:r w:rsidRPr="006C65D3">
        <w:rPr>
          <w:rStyle w:val="Emphasis"/>
        </w:rPr>
        <w:t xml:space="preserve">help </w:t>
      </w:r>
      <w:r w:rsidRPr="00842839">
        <w:rPr>
          <w:rStyle w:val="Emphasis"/>
          <w:highlight w:val="green"/>
        </w:rPr>
        <w:t>supplement</w:t>
      </w:r>
      <w:r w:rsidRPr="006C47CA">
        <w:rPr>
          <w:sz w:val="16"/>
          <w:highlight w:val="green"/>
        </w:rPr>
        <w:t xml:space="preserve"> </w:t>
      </w:r>
      <w:r w:rsidRPr="00842839">
        <w:rPr>
          <w:rStyle w:val="Emphasis"/>
          <w:highlight w:val="green"/>
        </w:rPr>
        <w:t>that work and</w:t>
      </w:r>
      <w:r w:rsidRPr="006C47CA">
        <w:rPr>
          <w:sz w:val="16"/>
          <w:highlight w:val="green"/>
        </w:rPr>
        <w:t xml:space="preserve"> </w:t>
      </w:r>
      <w:r w:rsidRPr="00842839">
        <w:rPr>
          <w:rStyle w:val="StyleUnderline"/>
        </w:rPr>
        <w:t>also do our part to</w:t>
      </w:r>
      <w:r w:rsidRPr="006C47CA">
        <w:rPr>
          <w:sz w:val="16"/>
        </w:rPr>
        <w:t xml:space="preserve"> </w:t>
      </w:r>
      <w:r w:rsidRPr="00842839">
        <w:rPr>
          <w:rStyle w:val="Emphasis"/>
          <w:highlight w:val="green"/>
        </w:rPr>
        <w:t>educate</w:t>
      </w:r>
      <w:r w:rsidRPr="006C47CA">
        <w:rPr>
          <w:sz w:val="16"/>
          <w:highlight w:val="green"/>
        </w:rPr>
        <w:t xml:space="preserve"> </w:t>
      </w:r>
      <w:r w:rsidRPr="00842839">
        <w:rPr>
          <w:rStyle w:val="StyleUnderline"/>
        </w:rPr>
        <w:t>the public</w:t>
      </w:r>
      <w:r w:rsidRPr="006C47CA">
        <w:rPr>
          <w:sz w:val="16"/>
        </w:rPr>
        <w:t xml:space="preserve"> </w:t>
      </w:r>
      <w:r w:rsidRPr="00842839">
        <w:rPr>
          <w:rStyle w:val="Emphasis"/>
          <w:highlight w:val="green"/>
        </w:rPr>
        <w:t>and advocate</w:t>
      </w:r>
      <w:r w:rsidRPr="006C47CA">
        <w:rPr>
          <w:sz w:val="16"/>
          <w:highlight w:val="green"/>
        </w:rPr>
        <w:t xml:space="preserve"> </w:t>
      </w:r>
      <w:r w:rsidRPr="006C47CA">
        <w:rPr>
          <w:sz w:val="16"/>
        </w:rPr>
        <w:t xml:space="preserve">for civil liberties, then we are doing something good.” </w:t>
      </w:r>
      <w:r w:rsidRPr="00842839">
        <w:rPr>
          <w:rStyle w:val="StyleUnderline"/>
        </w:rPr>
        <w:t>There’s no question that work like that done by Human Rights Watch, Greenpeace, and Amnesty International around issues like immigration, the environment, and totalitarianism can help fill gaps in traditional media coverage—especially in foreign countries, where few media companies have the resources to invest in on-the-ground reporting.</w:t>
      </w:r>
      <w:r w:rsidRPr="006C47CA">
        <w:rPr>
          <w:sz w:val="16"/>
        </w:rPr>
        <w:t xml:space="preserve"> But </w:t>
      </w:r>
      <w:r w:rsidRPr="00842839">
        <w:rPr>
          <w:rStyle w:val="Emphasis"/>
          <w:highlight w:val="green"/>
        </w:rPr>
        <w:t xml:space="preserve">these groups are </w:t>
      </w:r>
      <w:r w:rsidRPr="00842839">
        <w:rPr>
          <w:rStyle w:val="Emphasis"/>
          <w:highlight w:val="green"/>
          <w:bdr w:val="single" w:sz="18" w:space="0" w:color="auto"/>
        </w:rPr>
        <w:t>not fundamentally journalistic</w:t>
      </w:r>
      <w:r w:rsidRPr="006C47CA">
        <w:rPr>
          <w:sz w:val="16"/>
          <w:highlight w:val="green"/>
        </w:rPr>
        <w:t xml:space="preserve"> </w:t>
      </w:r>
      <w:r w:rsidRPr="006C47CA">
        <w:rPr>
          <w:sz w:val="16"/>
        </w:rPr>
        <w:t xml:space="preserve">in nature. Although they may look and behave like modern media organizations, </w:t>
      </w:r>
      <w:r w:rsidRPr="006C65D3">
        <w:rPr>
          <w:rStyle w:val="Emphasis"/>
        </w:rPr>
        <w:t>they</w:t>
      </w:r>
      <w:r w:rsidRPr="006C65D3">
        <w:rPr>
          <w:sz w:val="16"/>
        </w:rPr>
        <w:t xml:space="preserve"> </w:t>
      </w:r>
      <w:r w:rsidRPr="006C65D3">
        <w:rPr>
          <w:rStyle w:val="Emphasis"/>
        </w:rPr>
        <w:t>are advocacy groups</w:t>
      </w:r>
      <w:r w:rsidRPr="006C65D3">
        <w:rPr>
          <w:sz w:val="16"/>
        </w:rPr>
        <w:t xml:space="preserve">, </w:t>
      </w:r>
      <w:r w:rsidRPr="006C65D3">
        <w:rPr>
          <w:rStyle w:val="Emphasis"/>
        </w:rPr>
        <w:t>and</w:t>
      </w:r>
      <w:r w:rsidRPr="006C65D3">
        <w:rPr>
          <w:sz w:val="16"/>
        </w:rPr>
        <w:t xml:space="preserve"> </w:t>
      </w:r>
      <w:r w:rsidRPr="006C65D3">
        <w:rPr>
          <w:rStyle w:val="Emphasis"/>
        </w:rPr>
        <w:t>have an explicit agenda;</w:t>
      </w:r>
      <w:r w:rsidRPr="006C65D3">
        <w:rPr>
          <w:sz w:val="16"/>
        </w:rPr>
        <w:t xml:space="preserve"> </w:t>
      </w:r>
      <w:r w:rsidRPr="006C65D3">
        <w:rPr>
          <w:rStyle w:val="StyleUnderline"/>
        </w:rPr>
        <w:t xml:space="preserve">they’re looking for impact. That agenda </w:t>
      </w:r>
      <w:r w:rsidRPr="006C65D3">
        <w:rPr>
          <w:rStyle w:val="Emphasis"/>
        </w:rPr>
        <w:t>may coincide with the news</w:t>
      </w:r>
      <w:r w:rsidRPr="006C65D3">
        <w:rPr>
          <w:rStyle w:val="StyleUnderline"/>
        </w:rPr>
        <w:t>, and they may use</w:t>
      </w:r>
      <w:r w:rsidRPr="00842839">
        <w:rPr>
          <w:rStyle w:val="StyleUnderline"/>
        </w:rPr>
        <w:t xml:space="preserve"> traditional journalistic techniques to advance it, </w:t>
      </w:r>
      <w:r w:rsidRPr="006C65D3">
        <w:rPr>
          <w:rStyle w:val="Emphasis"/>
        </w:rPr>
        <w:t>but</w:t>
      </w:r>
      <w:r w:rsidRPr="006C65D3">
        <w:rPr>
          <w:rStyle w:val="StyleUnderline"/>
        </w:rPr>
        <w:t xml:space="preserve"> in most </w:t>
      </w:r>
      <w:r w:rsidRPr="006C65D3">
        <w:rPr>
          <w:rStyle w:val="Emphasis"/>
        </w:rPr>
        <w:t xml:space="preserve">cases the </w:t>
      </w:r>
      <w:r w:rsidRPr="00842839">
        <w:rPr>
          <w:rStyle w:val="Emphasis"/>
          <w:highlight w:val="green"/>
        </w:rPr>
        <w:t>larger goal</w:t>
      </w:r>
      <w:r w:rsidRPr="00842839">
        <w:rPr>
          <w:rStyle w:val="StyleUnderline"/>
          <w:highlight w:val="green"/>
        </w:rPr>
        <w:t xml:space="preserve"> </w:t>
      </w:r>
      <w:r w:rsidRPr="00842839">
        <w:rPr>
          <w:rStyle w:val="StyleUnderline"/>
        </w:rPr>
        <w:t xml:space="preserve">of this work </w:t>
      </w:r>
      <w:r w:rsidRPr="00842839">
        <w:rPr>
          <w:rStyle w:val="Emphasis"/>
          <w:highlight w:val="green"/>
        </w:rPr>
        <w:t>is</w:t>
      </w:r>
      <w:r w:rsidRPr="00842839">
        <w:rPr>
          <w:rStyle w:val="StyleUnderline"/>
          <w:highlight w:val="green"/>
        </w:rPr>
        <w:t xml:space="preserve"> </w:t>
      </w:r>
      <w:r w:rsidRPr="00842839">
        <w:rPr>
          <w:rStyle w:val="StyleUnderline"/>
        </w:rPr>
        <w:t xml:space="preserve">in service of </w:t>
      </w:r>
      <w:proofErr w:type="gramStart"/>
      <w:r w:rsidRPr="00842839">
        <w:rPr>
          <w:rStyle w:val="StyleUnderline"/>
        </w:rPr>
        <w:t xml:space="preserve">some kind of </w:t>
      </w:r>
      <w:r w:rsidRPr="006C65D3">
        <w:rPr>
          <w:rStyle w:val="Emphasis"/>
        </w:rPr>
        <w:t>policy</w:t>
      </w:r>
      <w:proofErr w:type="gramEnd"/>
      <w:r w:rsidRPr="006C65D3">
        <w:rPr>
          <w:rStyle w:val="Emphasis"/>
        </w:rPr>
        <w:t xml:space="preserve"> change</w:t>
      </w:r>
      <w:r w:rsidRPr="006C65D3">
        <w:rPr>
          <w:rStyle w:val="StyleUnderline"/>
        </w:rPr>
        <w:t xml:space="preserve"> or other</w:t>
      </w:r>
      <w:r w:rsidRPr="00842839">
        <w:rPr>
          <w:rStyle w:val="StyleUnderline"/>
        </w:rPr>
        <w:t xml:space="preserve"> action, and </w:t>
      </w:r>
      <w:r w:rsidRPr="00842839">
        <w:rPr>
          <w:rStyle w:val="Emphasis"/>
          <w:highlight w:val="green"/>
          <w:bdr w:val="single" w:sz="18" w:space="0" w:color="auto"/>
        </w:rPr>
        <w:t xml:space="preserve">not information </w:t>
      </w:r>
      <w:r w:rsidRPr="006C65D3">
        <w:rPr>
          <w:rStyle w:val="Emphasis"/>
          <w:bdr w:val="single" w:sz="18" w:space="0" w:color="auto"/>
        </w:rPr>
        <w:t>or the public record</w:t>
      </w:r>
      <w:r w:rsidRPr="006C65D3">
        <w:rPr>
          <w:rStyle w:val="StyleUnderline"/>
        </w:rPr>
        <w:t xml:space="preserve"> </w:t>
      </w:r>
      <w:r w:rsidRPr="00842839">
        <w:rPr>
          <w:rStyle w:val="StyleUnderline"/>
        </w:rPr>
        <w:t>per se.</w:t>
      </w:r>
      <w:r w:rsidRPr="006C47CA">
        <w:rPr>
          <w:sz w:val="16"/>
        </w:rPr>
        <w:t xml:space="preserve"> “Can some of the losses in international journalism be offset by advocacy groups, to the extent that they can provide coverage from areas not getting attention? Clearly the answer is yes,” says Matthew Powers, a professor of communications at the University of Washington and author of NGOs as Newsmakers: The Changing Landscape of International News. “</w:t>
      </w:r>
      <w:r w:rsidRPr="00842839">
        <w:rPr>
          <w:rStyle w:val="StyleUnderline"/>
        </w:rPr>
        <w:t xml:space="preserve">But at the same time </w:t>
      </w:r>
      <w:r w:rsidRPr="006C65D3">
        <w:rPr>
          <w:rStyle w:val="Emphasis"/>
        </w:rPr>
        <w:t>it’s</w:t>
      </w:r>
      <w:r w:rsidRPr="006C65D3">
        <w:rPr>
          <w:rStyle w:val="StyleUnderline"/>
        </w:rPr>
        <w:t xml:space="preserve"> also </w:t>
      </w:r>
      <w:r w:rsidRPr="006C65D3">
        <w:rPr>
          <w:rStyle w:val="Emphasis"/>
        </w:rPr>
        <w:t>easy to</w:t>
      </w:r>
      <w:r w:rsidRPr="006C65D3">
        <w:rPr>
          <w:rStyle w:val="StyleUnderline"/>
        </w:rPr>
        <w:t xml:space="preserve"> </w:t>
      </w:r>
      <w:r w:rsidRPr="006C65D3">
        <w:rPr>
          <w:rStyle w:val="Emphasis"/>
        </w:rPr>
        <w:t>imagine</w:t>
      </w:r>
      <w:r w:rsidRPr="006C65D3">
        <w:rPr>
          <w:rStyle w:val="StyleUnderline"/>
        </w:rPr>
        <w:t xml:space="preserve"> a </w:t>
      </w:r>
      <w:r w:rsidRPr="006C65D3">
        <w:rPr>
          <w:rStyle w:val="Emphasis"/>
        </w:rPr>
        <w:t xml:space="preserve">world where </w:t>
      </w:r>
      <w:r w:rsidRPr="00842839">
        <w:rPr>
          <w:rStyle w:val="Emphasis"/>
          <w:highlight w:val="green"/>
        </w:rPr>
        <w:t>this causes problems</w:t>
      </w:r>
      <w:r w:rsidRPr="00842839">
        <w:rPr>
          <w:rStyle w:val="StyleUnderline"/>
        </w:rPr>
        <w:t xml:space="preserve">, </w:t>
      </w:r>
      <w:r w:rsidRPr="006C65D3">
        <w:rPr>
          <w:rStyle w:val="Emphasis"/>
        </w:rPr>
        <w:t xml:space="preserve">where </w:t>
      </w:r>
      <w:r w:rsidRPr="006C65D3">
        <w:rPr>
          <w:rStyle w:val="Emphasis"/>
          <w:highlight w:val="green"/>
        </w:rPr>
        <w:t>journalism</w:t>
      </w:r>
      <w:r w:rsidRPr="006C65D3">
        <w:rPr>
          <w:rStyle w:val="Emphasis"/>
        </w:rPr>
        <w:t xml:space="preserve"> could </w:t>
      </w:r>
      <w:r w:rsidRPr="00842839">
        <w:rPr>
          <w:rStyle w:val="Emphasis"/>
          <w:highlight w:val="green"/>
        </w:rPr>
        <w:t xml:space="preserve">become a platform </w:t>
      </w:r>
      <w:r w:rsidRPr="00842839">
        <w:rPr>
          <w:rStyle w:val="Emphasis"/>
          <w:highlight w:val="green"/>
          <w:bdr w:val="single" w:sz="18" w:space="0" w:color="auto"/>
        </w:rPr>
        <w:t xml:space="preserve">for advocacy </w:t>
      </w:r>
      <w:r w:rsidRPr="006C65D3">
        <w:rPr>
          <w:rStyle w:val="Emphasis"/>
          <w:bdr w:val="single" w:sz="18" w:space="0" w:color="auto"/>
        </w:rPr>
        <w:t>purposes and for fundraising</w:t>
      </w:r>
      <w:r w:rsidRPr="006C47CA">
        <w:rPr>
          <w:sz w:val="16"/>
          <w:bdr w:val="single" w:sz="18" w:space="0" w:color="auto"/>
        </w:rPr>
        <w:t>.</w:t>
      </w:r>
      <w:r w:rsidRPr="006C47CA">
        <w:rPr>
          <w:sz w:val="16"/>
        </w:rPr>
        <w:t xml:space="preserve">” The line between advocacy groups and media organizations has been blurring for some time. As the internet enabled the democratization of information production and distribution, and social platforms have given everyone the ability to reach an audience, smart NGOs long ago realized they could use these tools to spread their own message, instead of having to rely on partnerships with traditional media. Journalism professor Dan Gillmor wrote a decade ago about the work the ACLU was doing around Guantanamo Bay, and the reporting Human Rights Watch did on issues such as domestic workers in Saudi Arabia. </w:t>
      </w:r>
      <w:proofErr w:type="gramStart"/>
      <w:r w:rsidRPr="006C47CA">
        <w:rPr>
          <w:sz w:val="16"/>
        </w:rPr>
        <w:t xml:space="preserve">A </w:t>
      </w:r>
      <w:r w:rsidRPr="00842839">
        <w:rPr>
          <w:rStyle w:val="StyleUnderline"/>
        </w:rPr>
        <w:t>number of</w:t>
      </w:r>
      <w:proofErr w:type="gramEnd"/>
      <w:r w:rsidRPr="00842839">
        <w:rPr>
          <w:rStyle w:val="StyleUnderline"/>
        </w:rPr>
        <w:t xml:space="preserve"> academics have also written about the increasing overlap between NGOs and journalism. “</w:t>
      </w:r>
      <w:r w:rsidRPr="006C47CA">
        <w:rPr>
          <w:sz w:val="16"/>
        </w:rPr>
        <w:t xml:space="preserve">As traditional journalism companies are firing reporters and editors right and left, the almost-journalist organizations have both the deep pockets and staffing to fill in some of the gaps,” Gillmor wrote. He also encouraged NGOs to concentrate on applying journalistic principles such as fact-checking and transparency. Powers says that most NGOs didn’t get into reporting because they were interested in doing journalism or becoming media companies—they did it </w:t>
      </w:r>
      <w:proofErr w:type="gramStart"/>
      <w:r w:rsidRPr="006C47CA">
        <w:rPr>
          <w:sz w:val="16"/>
        </w:rPr>
        <w:t>in order to</w:t>
      </w:r>
      <w:proofErr w:type="gramEnd"/>
      <w:r w:rsidRPr="006C47CA">
        <w:rPr>
          <w:sz w:val="16"/>
        </w:rPr>
        <w:t xml:space="preserve"> improve their standing with governments and other policy groups so their lobbying would be taken seriously. “They started doing it primarily so they could look more legitimate to policy makers,” says Powers. Most well-established advocacy organizations still work with media partners to get their message out, as the ACLU did with its face-recognition story: The group reached out to several writers at prominent outlets such as The New York Times and gave them an embargoed version of the research; stories were published by them and the ACLU simultaneously. But many groups have also become standalone media </w:t>
      </w:r>
      <w:proofErr w:type="gramStart"/>
      <w:r w:rsidRPr="006C47CA">
        <w:rPr>
          <w:sz w:val="16"/>
        </w:rPr>
        <w:t>outlets in their own right, with</w:t>
      </w:r>
      <w:proofErr w:type="gramEnd"/>
      <w:r w:rsidRPr="006C47CA">
        <w:rPr>
          <w:sz w:val="16"/>
        </w:rPr>
        <w:t xml:space="preserve"> websites and social-media accounts that are widely followed. The ACLU’s newsroom of editors and reporters produce between 14 and 20 stories a week. The group’s editorial director, Terry Tang—who worked as a senior editor at the Times for two decades before joining the ACLU last year—tells CJR she is hiring journalists and looking to expand the ACLU newsroom into new areas, including a podcast and more video production. “We have the legal expertise and policy expertise for a lot of these kinds of stories—people who have been plowing these fields for a long time and really know those issues,” Tang says. “So when something happens it’s not like they’re just reporting the news, they already understand the issues and so they are able to produce analysis as well. It’s not terribly different than having a very seasoned beat reporter.” </w:t>
      </w:r>
      <w:r w:rsidRPr="00842839">
        <w:rPr>
          <w:rStyle w:val="StyleUnderline"/>
        </w:rPr>
        <w:t>Others have also been expanding in similar ways: Greenpeace, which has always been media savvy when it comes to getting coverage of its activities, launched an ambitious effort to do its own reporting in 2015, hiring experienced editors and reporters from the Times and the BBC to add to its existing in-house editorial operation, which is called Unearthed (formerly known as Energy Desk).</w:t>
      </w:r>
      <w:r w:rsidRPr="006C47CA">
        <w:rPr>
          <w:sz w:val="16"/>
        </w:rPr>
        <w:t xml:space="preserve"> At the ACLU, Tang says the organization is thinking about how to balance the need for </w:t>
      </w:r>
      <w:proofErr w:type="spellStart"/>
      <w:r w:rsidRPr="006C47CA">
        <w:rPr>
          <w:sz w:val="16"/>
        </w:rPr>
        <w:t>longterm</w:t>
      </w:r>
      <w:proofErr w:type="spellEnd"/>
      <w:r w:rsidRPr="006C47CA">
        <w:rPr>
          <w:sz w:val="16"/>
        </w:rPr>
        <w:t xml:space="preserve"> research and coverage with the demand to be on top of the news with something relevant to say, so that it will get picked up by social platforms. In other words, she’s working her way through </w:t>
      </w:r>
      <w:proofErr w:type="gramStart"/>
      <w:r w:rsidRPr="006C47CA">
        <w:rPr>
          <w:sz w:val="16"/>
        </w:rPr>
        <w:t>exactly the same</w:t>
      </w:r>
      <w:proofErr w:type="gramEnd"/>
      <w:r w:rsidRPr="006C47CA">
        <w:rPr>
          <w:sz w:val="16"/>
        </w:rPr>
        <w:t xml:space="preserve"> kinds of considerations faced by traditional media outlets. Does the desire to promote a specific viewpoint on an issue or news story ever get in the way of producing this kind of journalistic content? Tang says it doesn’t, and that the editorial group makes a point of sticking to a very traditional, fact-based approach. In the end, she says, it’s a matter of trust—if the organization were to bend the rules, eventually people would stop trusting what it was saying. “I came to work at Human Rights Watch because I was interested in figuring out what it looked like to have a different financial model and a different trust model for achieving the good that accountability journalism achieves,” says communications director Nic Dawes, the former editor-in-chief of South Africa’s Mail &amp; Guardian, who joined HRW in 2016. “</w:t>
      </w:r>
      <w:r w:rsidRPr="006C47CA">
        <w:rPr>
          <w:rStyle w:val="StyleUnderline"/>
        </w:rPr>
        <w:t xml:space="preserve">The whole model relies on the idea that our information is trustworthy, so we put a huge premium on accuracy. I would say in many ways it exceeds what’s done in most journalism organizations.” Some advocacy groups have blurred </w:t>
      </w:r>
      <w:r w:rsidRPr="006C65D3">
        <w:rPr>
          <w:rStyle w:val="StyleUnderline"/>
        </w:rPr>
        <w:t xml:space="preserve">traditional journalistic lines. For example, Powers says, </w:t>
      </w:r>
      <w:r w:rsidRPr="006C65D3">
        <w:rPr>
          <w:rStyle w:val="Emphasis"/>
        </w:rPr>
        <w:t>Greenpeace’s</w:t>
      </w:r>
      <w:r w:rsidRPr="006C65D3">
        <w:rPr>
          <w:rStyle w:val="StyleUnderline"/>
        </w:rPr>
        <w:t xml:space="preserve"> Unearthed site </w:t>
      </w:r>
      <w:r w:rsidRPr="006C65D3">
        <w:rPr>
          <w:rStyle w:val="Emphasis"/>
        </w:rPr>
        <w:t>did a report</w:t>
      </w:r>
      <w:r w:rsidRPr="006C65D3">
        <w:rPr>
          <w:rStyle w:val="StyleUnderline"/>
        </w:rPr>
        <w:t xml:space="preserve"> on climate change in 2015 and</w:t>
      </w:r>
      <w:r w:rsidRPr="006C47CA">
        <w:rPr>
          <w:rStyle w:val="StyleUnderline"/>
        </w:rPr>
        <w:t xml:space="preserve"> </w:t>
      </w:r>
      <w:r w:rsidRPr="002E7E17">
        <w:rPr>
          <w:rStyle w:val="Emphasis"/>
        </w:rPr>
        <w:t xml:space="preserve">used journalists </w:t>
      </w:r>
      <w:r w:rsidRPr="002E7E17">
        <w:rPr>
          <w:rStyle w:val="Emphasis"/>
          <w:bdr w:val="single" w:sz="18" w:space="0" w:color="auto"/>
        </w:rPr>
        <w:t>who pretended to be executives</w:t>
      </w:r>
      <w:r w:rsidRPr="002E7E17">
        <w:rPr>
          <w:rStyle w:val="StyleUnderline"/>
        </w:rPr>
        <w:t xml:space="preserve"> from the oil and gas industry and found several academics who were willing to be paid for their pro-industry opinions without saying where the money came from. While the organization argued that the outcome was worth it, the group did face some criticism that the tactic </w:t>
      </w:r>
      <w:r w:rsidRPr="002E7E17">
        <w:rPr>
          <w:rStyle w:val="Emphasis"/>
          <w:bdr w:val="single" w:sz="18" w:space="0" w:color="auto"/>
        </w:rPr>
        <w:t>amounted to entrapment</w:t>
      </w:r>
      <w:r w:rsidRPr="006C47CA">
        <w:rPr>
          <w:sz w:val="16"/>
        </w:rPr>
        <w:t>. “In fairness to Greenpeace, their argument was they couldn’t have gotten the story any other way and that it was important to do it,” Powers says. “</w:t>
      </w:r>
      <w:r w:rsidRPr="006C47CA">
        <w:rPr>
          <w:rStyle w:val="StyleUnderline"/>
        </w:rPr>
        <w:t xml:space="preserve">But there’s a definite </w:t>
      </w:r>
      <w:r w:rsidRPr="002E7E17">
        <w:rPr>
          <w:rStyle w:val="Emphasis"/>
          <w:highlight w:val="green"/>
        </w:rPr>
        <w:t>risk</w:t>
      </w:r>
      <w:r w:rsidRPr="002E7E17">
        <w:rPr>
          <w:rStyle w:val="StyleUnderline"/>
        </w:rPr>
        <w:t xml:space="preserve"> </w:t>
      </w:r>
      <w:r w:rsidRPr="006C47CA">
        <w:rPr>
          <w:rStyle w:val="StyleUnderline"/>
        </w:rPr>
        <w:t xml:space="preserve">that the </w:t>
      </w:r>
      <w:r w:rsidRPr="006C47CA">
        <w:rPr>
          <w:rStyle w:val="Emphasis"/>
          <w:highlight w:val="green"/>
        </w:rPr>
        <w:t xml:space="preserve">advocacy </w:t>
      </w:r>
      <w:r w:rsidRPr="002E7E17">
        <w:rPr>
          <w:rStyle w:val="Emphasis"/>
        </w:rPr>
        <w:t xml:space="preserve">element will </w:t>
      </w:r>
      <w:r w:rsidRPr="006C47CA">
        <w:rPr>
          <w:rStyle w:val="Emphasis"/>
          <w:highlight w:val="green"/>
        </w:rPr>
        <w:t>outweigh the journalist</w:t>
      </w:r>
      <w:r w:rsidRPr="002E7E17">
        <w:rPr>
          <w:rStyle w:val="Emphasis"/>
        </w:rPr>
        <w:t>ic aspect</w:t>
      </w:r>
      <w:r w:rsidRPr="006C47CA">
        <w:rPr>
          <w:sz w:val="16"/>
        </w:rPr>
        <w:t xml:space="preserve">. I think in the long run that could </w:t>
      </w:r>
      <w:proofErr w:type="gramStart"/>
      <w:r w:rsidRPr="006C47CA">
        <w:rPr>
          <w:sz w:val="16"/>
        </w:rPr>
        <w:t xml:space="preserve">actually </w:t>
      </w:r>
      <w:r w:rsidRPr="006C47CA">
        <w:rPr>
          <w:rStyle w:val="Emphasis"/>
          <w:highlight w:val="green"/>
        </w:rPr>
        <w:t>work</w:t>
      </w:r>
      <w:proofErr w:type="gramEnd"/>
      <w:r w:rsidRPr="006C47CA">
        <w:rPr>
          <w:rStyle w:val="Emphasis"/>
          <w:highlight w:val="green"/>
        </w:rPr>
        <w:t xml:space="preserve"> to </w:t>
      </w:r>
      <w:r w:rsidRPr="002E7E17">
        <w:rPr>
          <w:rStyle w:val="Emphasis"/>
        </w:rPr>
        <w:t xml:space="preserve">their </w:t>
      </w:r>
      <w:r w:rsidRPr="006C47CA">
        <w:rPr>
          <w:rStyle w:val="Emphasis"/>
          <w:highlight w:val="green"/>
          <w:bdr w:val="single" w:sz="18" w:space="0" w:color="auto"/>
        </w:rPr>
        <w:t>detriment when it comes to trust</w:t>
      </w:r>
      <w:r w:rsidRPr="006C47CA">
        <w:rPr>
          <w:sz w:val="16"/>
        </w:rPr>
        <w:t xml:space="preserve">.” Damian </w:t>
      </w:r>
      <w:proofErr w:type="spellStart"/>
      <w:r w:rsidRPr="006C47CA">
        <w:rPr>
          <w:sz w:val="16"/>
        </w:rPr>
        <w:t>Kahya</w:t>
      </w:r>
      <w:proofErr w:type="spellEnd"/>
      <w:r w:rsidRPr="006C47CA">
        <w:rPr>
          <w:sz w:val="16"/>
        </w:rPr>
        <w:t xml:space="preserve">, a former BBC reporter who runs Greenpeace’s investigative unit, says the team are all professionally trained journalists and the agency only uses fake identities “where we have a suspicion of wrongdoing, clear public interest, and where we believe the information cannot reasonably be obtained by other means.” </w:t>
      </w:r>
      <w:proofErr w:type="spellStart"/>
      <w:r w:rsidRPr="006C47CA">
        <w:rPr>
          <w:sz w:val="16"/>
        </w:rPr>
        <w:t>Kahya</w:t>
      </w:r>
      <w:proofErr w:type="spellEnd"/>
      <w:r w:rsidRPr="006C47CA">
        <w:rPr>
          <w:sz w:val="16"/>
        </w:rPr>
        <w:t xml:space="preserve"> added that Greenpeace’s team is separate from the environmental advocacy part of the organization, and that it adheres to “the highest editing and reporting standards.” </w:t>
      </w:r>
      <w:r w:rsidRPr="006C47CA">
        <w:rPr>
          <w:rStyle w:val="StyleUnderline"/>
        </w:rPr>
        <w:t xml:space="preserve">Other incursions into journalism are less controversial, but still raise questions. In 2007, an intergovernmental body known as UNAIDS acknowledged that the organization had systematically </w:t>
      </w:r>
      <w:r w:rsidRPr="006C47CA">
        <w:rPr>
          <w:rStyle w:val="Emphasis"/>
          <w:highlight w:val="green"/>
        </w:rPr>
        <w:t xml:space="preserve">overstated </w:t>
      </w:r>
      <w:r w:rsidRPr="002E7E17">
        <w:rPr>
          <w:rStyle w:val="Emphasis"/>
        </w:rPr>
        <w:t xml:space="preserve">the </w:t>
      </w:r>
      <w:r w:rsidRPr="006C47CA">
        <w:rPr>
          <w:rStyle w:val="Emphasis"/>
          <w:highlight w:val="green"/>
        </w:rPr>
        <w:t>spread of AIDS</w:t>
      </w:r>
      <w:r w:rsidRPr="006C47CA">
        <w:rPr>
          <w:sz w:val="16"/>
        </w:rPr>
        <w:t xml:space="preserve">. Critics said the organization </w:t>
      </w:r>
      <w:r w:rsidRPr="006C47CA">
        <w:rPr>
          <w:rStyle w:val="Emphasis"/>
          <w:highlight w:val="green"/>
          <w:bdr w:val="single" w:sz="18" w:space="0" w:color="auto"/>
        </w:rPr>
        <w:t>misstated the numbers</w:t>
      </w:r>
      <w:r w:rsidRPr="006C47CA">
        <w:rPr>
          <w:sz w:val="16"/>
          <w:highlight w:val="green"/>
        </w:rPr>
        <w:t xml:space="preserve"> </w:t>
      </w:r>
      <w:proofErr w:type="gramStart"/>
      <w:r w:rsidRPr="006C47CA">
        <w:rPr>
          <w:sz w:val="16"/>
        </w:rPr>
        <w:t>in an attempt to</w:t>
      </w:r>
      <w:proofErr w:type="gramEnd"/>
      <w:r w:rsidRPr="006C47CA">
        <w:rPr>
          <w:sz w:val="16"/>
        </w:rPr>
        <w:t xml:space="preserve"> create a sense of urgency around the issue to help with fundraising. And in 2015, </w:t>
      </w:r>
      <w:proofErr w:type="gramStart"/>
      <w:r w:rsidRPr="006C47CA">
        <w:rPr>
          <w:sz w:val="16"/>
        </w:rPr>
        <w:t>a number of</w:t>
      </w:r>
      <w:proofErr w:type="gramEnd"/>
      <w:r w:rsidRPr="006C47CA">
        <w:rPr>
          <w:sz w:val="16"/>
        </w:rPr>
        <w:t xml:space="preserve"> NGOs and advocacy groups reported that as many as 75 percent of the women in Liberia had been raped during the civil war in that country, but independent surveys put the number closer to between 10 percent and 20 percent. This kind of behavior can come into play not because NGOs are trying to deliberately mislead people, Powers says, but because they need to raise awareness of an issue for practical reasons—it shows that they are doing their jobs, that the organization is necessary, and it helps with fundraising. If the problem of civil rights or AIDS or sex trafficking isn’t a big one, why donate to a group dedicated to addressing it? Of course, traditional media organizations often get accused of distorting the news in similar ways—of selectively including certain facts or quoting certain individuals—because those facts or views fit a certain worldview. In some cases it’s done </w:t>
      </w:r>
      <w:proofErr w:type="gramStart"/>
      <w:r w:rsidRPr="006C47CA">
        <w:rPr>
          <w:sz w:val="16"/>
        </w:rPr>
        <w:t>in order to</w:t>
      </w:r>
      <w:proofErr w:type="gramEnd"/>
      <w:r w:rsidRPr="006C47CA">
        <w:rPr>
          <w:sz w:val="16"/>
        </w:rPr>
        <w:t xml:space="preserve"> generate traffic and advertising revenue, but there can also be ideological elements at work (Fox News, or at least the version of it that exists in primetime, springs to mind). But the lines separating one kind of journalism from another are getting increasingly blurry</w:t>
      </w:r>
      <w:r w:rsidRPr="006C47CA">
        <w:rPr>
          <w:rStyle w:val="StyleUnderline"/>
        </w:rPr>
        <w:t xml:space="preserve">. Some media organizations have become so dependent on advocacy groups for their reporting and coverage that they run their videos or other content without saying where it came from—in a new book about NGOs and the news, Kate Wright from Edinburgh University looked at a week of news about Africa from UK </w:t>
      </w:r>
      <w:proofErr w:type="gramStart"/>
      <w:r w:rsidRPr="006C47CA">
        <w:rPr>
          <w:rStyle w:val="StyleUnderline"/>
        </w:rPr>
        <w:t>sources, and</w:t>
      </w:r>
      <w:proofErr w:type="gramEnd"/>
      <w:r w:rsidRPr="006C47CA">
        <w:rPr>
          <w:rStyle w:val="StyleUnderline"/>
        </w:rPr>
        <w:t xml:space="preserve"> found nearly half of those that used material produced by NGOs didn’t identify the source</w:t>
      </w:r>
      <w:r w:rsidRPr="006C47CA">
        <w:rPr>
          <w:sz w:val="16"/>
        </w:rPr>
        <w:t xml:space="preserve">. That’s not good for transparency, and it’s not good for readers who think they are getting an independent view. </w:t>
      </w:r>
      <w:r w:rsidRPr="006C47CA">
        <w:rPr>
          <w:rStyle w:val="StyleUnderline"/>
        </w:rPr>
        <w:t xml:space="preserve">There’s also a </w:t>
      </w:r>
      <w:r w:rsidRPr="006C47CA">
        <w:rPr>
          <w:rStyle w:val="Emphasis"/>
          <w:highlight w:val="green"/>
        </w:rPr>
        <w:t>risk</w:t>
      </w:r>
      <w:r w:rsidRPr="006C47CA">
        <w:rPr>
          <w:rStyle w:val="StyleUnderline"/>
          <w:highlight w:val="green"/>
        </w:rPr>
        <w:t xml:space="preserve"> </w:t>
      </w:r>
      <w:r w:rsidRPr="006C47CA">
        <w:rPr>
          <w:rStyle w:val="StyleUnderline"/>
        </w:rPr>
        <w:t xml:space="preserve">that </w:t>
      </w:r>
      <w:r w:rsidRPr="006C47CA">
        <w:rPr>
          <w:rStyle w:val="Emphasis"/>
          <w:highlight w:val="green"/>
        </w:rPr>
        <w:t>journalistic organizations</w:t>
      </w:r>
      <w:r w:rsidRPr="006C47CA">
        <w:rPr>
          <w:rStyle w:val="StyleUnderline"/>
          <w:highlight w:val="green"/>
        </w:rPr>
        <w:t xml:space="preserve"> </w:t>
      </w:r>
      <w:r w:rsidRPr="006C47CA">
        <w:rPr>
          <w:rStyle w:val="StyleUnderline"/>
        </w:rPr>
        <w:t xml:space="preserve">that </w:t>
      </w:r>
      <w:r w:rsidRPr="002E7E17">
        <w:rPr>
          <w:rStyle w:val="Emphasis"/>
        </w:rPr>
        <w:t>become intertwined with NGOs</w:t>
      </w:r>
      <w:r w:rsidRPr="002E7E17">
        <w:rPr>
          <w:rStyle w:val="StyleUnderline"/>
        </w:rPr>
        <w:t xml:space="preserve"> or advocacy groups</w:t>
      </w:r>
      <w:r w:rsidRPr="006C47CA">
        <w:rPr>
          <w:rStyle w:val="StyleUnderline"/>
        </w:rPr>
        <w:t xml:space="preserve"> </w:t>
      </w:r>
      <w:r w:rsidRPr="006C47CA">
        <w:rPr>
          <w:rStyle w:val="Emphasis"/>
          <w:highlight w:val="green"/>
          <w:bdr w:val="single" w:sz="18" w:space="0" w:color="auto"/>
        </w:rPr>
        <w:t xml:space="preserve">won’t devote </w:t>
      </w:r>
      <w:r w:rsidRPr="002E7E17">
        <w:rPr>
          <w:rStyle w:val="Emphasis"/>
          <w:bdr w:val="single" w:sz="18" w:space="0" w:color="auto"/>
        </w:rPr>
        <w:t xml:space="preserve">the same kind of </w:t>
      </w:r>
      <w:r w:rsidRPr="006C47CA">
        <w:rPr>
          <w:rStyle w:val="Emphasis"/>
          <w:highlight w:val="green"/>
          <w:bdr w:val="single" w:sz="18" w:space="0" w:color="auto"/>
        </w:rPr>
        <w:t xml:space="preserve">scrutiny to </w:t>
      </w:r>
      <w:r w:rsidRPr="002E7E17">
        <w:rPr>
          <w:rStyle w:val="Emphasis"/>
          <w:bdr w:val="single" w:sz="18" w:space="0" w:color="auto"/>
        </w:rPr>
        <w:t xml:space="preserve">those </w:t>
      </w:r>
      <w:r w:rsidRPr="006C47CA">
        <w:rPr>
          <w:rStyle w:val="Emphasis"/>
          <w:highlight w:val="green"/>
          <w:bdr w:val="single" w:sz="18" w:space="0" w:color="auto"/>
        </w:rPr>
        <w:t xml:space="preserve">groups as </w:t>
      </w:r>
      <w:r w:rsidRPr="002E7E17">
        <w:rPr>
          <w:rStyle w:val="Emphasis"/>
          <w:bdr w:val="single" w:sz="18" w:space="0" w:color="auto"/>
        </w:rPr>
        <w:t xml:space="preserve">they would </w:t>
      </w:r>
      <w:r w:rsidRPr="006C47CA">
        <w:rPr>
          <w:rStyle w:val="Emphasis"/>
          <w:highlight w:val="green"/>
          <w:bdr w:val="single" w:sz="18" w:space="0" w:color="auto"/>
        </w:rPr>
        <w:t>otherwise</w:t>
      </w:r>
      <w:r w:rsidRPr="006C47CA">
        <w:rPr>
          <w:rStyle w:val="StyleUnderline"/>
        </w:rPr>
        <w:t xml:space="preserve">. In the end, the world of journalism and the world </w:t>
      </w:r>
      <w:proofErr w:type="gramStart"/>
      <w:r w:rsidRPr="006C47CA">
        <w:rPr>
          <w:rStyle w:val="StyleUnderline"/>
        </w:rPr>
        <w:t>as a whole are</w:t>
      </w:r>
      <w:proofErr w:type="gramEnd"/>
      <w:r w:rsidRPr="006C47CA">
        <w:rPr>
          <w:rStyle w:val="StyleUnderline"/>
        </w:rPr>
        <w:t xml:space="preserve"> probably better off now that there are activist organizations that are trying to use the tools of modern media to tell stories. The more sources of information there are, especially from remote or developing nations, the better.</w:t>
      </w:r>
      <w:r w:rsidRPr="006C47CA">
        <w:rPr>
          <w:sz w:val="16"/>
        </w:rPr>
        <w:t xml:space="preserve"> In some ways, that’s one of the biggest benefits of a democratized media environment—anyone anywhere can become a news source, and that’s fundamentally a good thing, even if some take advantage of it for their own purposes.</w:t>
      </w:r>
    </w:p>
    <w:p w14:paraId="3E821C93" w14:textId="77777777" w:rsidR="00294573" w:rsidRDefault="00294573" w:rsidP="00294573">
      <w:pPr>
        <w:pStyle w:val="Heading3"/>
      </w:pPr>
      <w:r>
        <w:t>1AC: Democracy</w:t>
      </w:r>
    </w:p>
    <w:p w14:paraId="208F1BA1" w14:textId="77777777" w:rsidR="00294573" w:rsidRDefault="00294573" w:rsidP="00294573">
      <w:pPr>
        <w:pStyle w:val="Heading4"/>
      </w:pPr>
      <w:r>
        <w:t>Advantage 1 is Democracy</w:t>
      </w:r>
    </w:p>
    <w:p w14:paraId="2D23BC5E" w14:textId="77777777" w:rsidR="00294573" w:rsidRDefault="00294573" w:rsidP="00294573">
      <w:pPr>
        <w:pStyle w:val="Heading4"/>
      </w:pPr>
      <w:r>
        <w:t xml:space="preserve">News has hit a </w:t>
      </w:r>
      <w:r>
        <w:rPr>
          <w:u w:val="single"/>
        </w:rPr>
        <w:t>Commercialization Crisis</w:t>
      </w:r>
      <w:r>
        <w:t xml:space="preserve"> – Corporate interests directly undermine </w:t>
      </w:r>
      <w:r>
        <w:rPr>
          <w:u w:val="single"/>
        </w:rPr>
        <w:t>Objective</w:t>
      </w:r>
      <w:r>
        <w:t xml:space="preserve"> and </w:t>
      </w:r>
      <w:r>
        <w:rPr>
          <w:u w:val="single"/>
        </w:rPr>
        <w:t>Truthful</w:t>
      </w:r>
      <w:r>
        <w:t xml:space="preserve"> reporting. </w:t>
      </w:r>
    </w:p>
    <w:p w14:paraId="4EFE238F" w14:textId="77777777" w:rsidR="00294573" w:rsidRPr="00043E3A" w:rsidRDefault="00294573" w:rsidP="00294573">
      <w:proofErr w:type="spellStart"/>
      <w:r w:rsidRPr="00043E3A">
        <w:rPr>
          <w:rStyle w:val="Style13ptBold"/>
        </w:rPr>
        <w:t>Omenugha</w:t>
      </w:r>
      <w:proofErr w:type="spellEnd"/>
      <w:r>
        <w:rPr>
          <w:rStyle w:val="Style13ptBold"/>
        </w:rPr>
        <w:t xml:space="preserve"> et Al 8</w:t>
      </w:r>
      <w:r w:rsidRPr="00043E3A">
        <w:t xml:space="preserve">, Kate </w:t>
      </w:r>
      <w:proofErr w:type="spellStart"/>
      <w:r w:rsidRPr="00043E3A">
        <w:t>Azuka</w:t>
      </w:r>
      <w:proofErr w:type="spellEnd"/>
      <w:r w:rsidRPr="00043E3A">
        <w:t xml:space="preserve">, and Majority Oji. "News commercialization, ethics and objectivity in journalism practice in Nigeria: strange </w:t>
      </w:r>
      <w:proofErr w:type="gramStart"/>
      <w:r w:rsidRPr="00043E3A">
        <w:t>bedfellows?.</w:t>
      </w:r>
      <w:proofErr w:type="gramEnd"/>
      <w:r w:rsidRPr="00043E3A">
        <w:t>" </w:t>
      </w:r>
      <w:proofErr w:type="spellStart"/>
      <w:r w:rsidRPr="00043E3A">
        <w:t>Revista</w:t>
      </w:r>
      <w:proofErr w:type="spellEnd"/>
      <w:r w:rsidRPr="00043E3A">
        <w:t xml:space="preserve"> </w:t>
      </w:r>
      <w:proofErr w:type="spellStart"/>
      <w:r w:rsidRPr="00043E3A">
        <w:t>Estudos</w:t>
      </w:r>
      <w:proofErr w:type="spellEnd"/>
      <w:r w:rsidRPr="00043E3A">
        <w:t xml:space="preserve"> </w:t>
      </w:r>
      <w:proofErr w:type="spellStart"/>
      <w:r w:rsidRPr="00043E3A">
        <w:t>em</w:t>
      </w:r>
      <w:proofErr w:type="spellEnd"/>
      <w:r w:rsidRPr="00043E3A">
        <w:t xml:space="preserve"> </w:t>
      </w:r>
      <w:proofErr w:type="spellStart"/>
      <w:r w:rsidRPr="00043E3A">
        <w:t>Comunicação</w:t>
      </w:r>
      <w:proofErr w:type="spellEnd"/>
      <w:r w:rsidRPr="00043E3A">
        <w:t>-Communication Studies (2008).</w:t>
      </w:r>
      <w:r>
        <w:t xml:space="preserve"> (</w:t>
      </w:r>
      <w:r w:rsidRPr="00D258BD">
        <w:t>Nnamdi Azikiwe University, Nigeria</w:t>
      </w:r>
      <w:r>
        <w:t xml:space="preserve">)//Elmer </w:t>
      </w:r>
    </w:p>
    <w:p w14:paraId="06A714BF" w14:textId="77777777" w:rsidR="00294573" w:rsidRPr="00656601" w:rsidRDefault="00294573" w:rsidP="00294573">
      <w:pPr>
        <w:rPr>
          <w:sz w:val="16"/>
        </w:rPr>
      </w:pPr>
      <w:r w:rsidRPr="00EA0BEC">
        <w:rPr>
          <w:rStyle w:val="StyleUnderline"/>
        </w:rPr>
        <w:t xml:space="preserve">What is news commercialization? UNESCO (1980:152) alluded to the commercialization of news when it wrote: </w:t>
      </w:r>
      <w:r w:rsidRPr="00250CC3">
        <w:rPr>
          <w:rStyle w:val="Emphasis"/>
        </w:rPr>
        <w:t xml:space="preserve">The </w:t>
      </w:r>
      <w:r w:rsidRPr="00EA0BEC">
        <w:rPr>
          <w:rStyle w:val="Emphasis"/>
          <w:highlight w:val="green"/>
        </w:rPr>
        <w:t>news has become commercial product</w:t>
      </w:r>
      <w:r w:rsidRPr="00EA0BEC">
        <w:rPr>
          <w:rStyle w:val="StyleUnderline"/>
        </w:rPr>
        <w:t xml:space="preserve">... </w:t>
      </w:r>
      <w:r w:rsidRPr="00250CC3">
        <w:rPr>
          <w:rStyle w:val="Emphasis"/>
        </w:rPr>
        <w:t xml:space="preserve">important </w:t>
      </w:r>
      <w:r w:rsidRPr="00EA0BEC">
        <w:rPr>
          <w:rStyle w:val="Emphasis"/>
          <w:highlight w:val="green"/>
        </w:rPr>
        <w:t>developments</w:t>
      </w:r>
      <w:r w:rsidRPr="00EA0BEC">
        <w:rPr>
          <w:rStyle w:val="StyleUnderline"/>
          <w:highlight w:val="green"/>
        </w:rPr>
        <w:t xml:space="preserve"> </w:t>
      </w:r>
      <w:r w:rsidRPr="00EA0BEC">
        <w:rPr>
          <w:rStyle w:val="StyleUnderline"/>
        </w:rPr>
        <w:t xml:space="preserve">in the countryside are </w:t>
      </w:r>
      <w:r w:rsidRPr="00EA0BEC">
        <w:rPr>
          <w:rStyle w:val="Emphasis"/>
          <w:highlight w:val="green"/>
          <w:bdr w:val="single" w:sz="18" w:space="0" w:color="auto"/>
        </w:rPr>
        <w:t>pushed aside by</w:t>
      </w:r>
      <w:r w:rsidRPr="00250CC3">
        <w:rPr>
          <w:rStyle w:val="Emphasis"/>
          <w:bdr w:val="single" w:sz="18" w:space="0" w:color="auto"/>
        </w:rPr>
        <w:t xml:space="preserve"> unimportant, even </w:t>
      </w:r>
      <w:r w:rsidRPr="00EA0BEC">
        <w:rPr>
          <w:rStyle w:val="Emphasis"/>
          <w:highlight w:val="green"/>
          <w:bdr w:val="single" w:sz="18" w:space="0" w:color="auto"/>
        </w:rPr>
        <w:t>trivial news items</w:t>
      </w:r>
      <w:r w:rsidRPr="00EA0BEC">
        <w:rPr>
          <w:rStyle w:val="StyleUnderline"/>
        </w:rPr>
        <w:t xml:space="preserve">, </w:t>
      </w:r>
      <w:r w:rsidRPr="00EA0BEC">
        <w:rPr>
          <w:rStyle w:val="Emphasis"/>
        </w:rPr>
        <w:t>concerning urban events and the activities of personalities</w:t>
      </w:r>
      <w:r w:rsidRPr="00EA0BEC">
        <w:rPr>
          <w:rStyle w:val="StyleUnderline"/>
        </w:rPr>
        <w:t>.</w:t>
      </w:r>
      <w:r w:rsidRPr="00656601">
        <w:rPr>
          <w:sz w:val="16"/>
        </w:rPr>
        <w:t xml:space="preserve"> Though nearly three decades old, UNESCO's assertion certainly has currency in Nigerian media scene as news items </w:t>
      </w:r>
      <w:proofErr w:type="gramStart"/>
      <w:r w:rsidRPr="00656601">
        <w:rPr>
          <w:sz w:val="16"/>
        </w:rPr>
        <w:t>have to</w:t>
      </w:r>
      <w:proofErr w:type="gramEnd"/>
      <w:r w:rsidRPr="00656601">
        <w:rPr>
          <w:sz w:val="16"/>
        </w:rPr>
        <w:t xml:space="preserve"> be paid for by those who want to be heard. </w:t>
      </w:r>
      <w:r w:rsidRPr="00EA0BEC">
        <w:rPr>
          <w:rStyle w:val="Emphasis"/>
          <w:highlight w:val="green"/>
        </w:rPr>
        <w:t>News is</w:t>
      </w:r>
      <w:r w:rsidRPr="00EA0BEC">
        <w:rPr>
          <w:rStyle w:val="StyleUnderline"/>
          <w:highlight w:val="green"/>
        </w:rPr>
        <w:t xml:space="preserve"> </w:t>
      </w:r>
      <w:r w:rsidRPr="00EA0BEC">
        <w:rPr>
          <w:rStyle w:val="StyleUnderline"/>
        </w:rPr>
        <w:t xml:space="preserve">no longer about reporting timely occurrences or events, it is </w:t>
      </w:r>
      <w:r w:rsidRPr="00250CC3">
        <w:rPr>
          <w:rStyle w:val="StyleUnderline"/>
        </w:rPr>
        <w:t xml:space="preserve">now about </w:t>
      </w:r>
      <w:r w:rsidRPr="00250CC3">
        <w:rPr>
          <w:rStyle w:val="Emphasis"/>
        </w:rPr>
        <w:t>packaged</w:t>
      </w:r>
      <w:r w:rsidRPr="00250CC3">
        <w:rPr>
          <w:rStyle w:val="StyleUnderline"/>
        </w:rPr>
        <w:t xml:space="preserve"> </w:t>
      </w:r>
      <w:r w:rsidRPr="00250CC3">
        <w:rPr>
          <w:rStyle w:val="Emphasis"/>
          <w:bdr w:val="single" w:sz="18" w:space="0" w:color="auto"/>
        </w:rPr>
        <w:t>broadcast or reports</w:t>
      </w:r>
      <w:r w:rsidRPr="00250CC3">
        <w:rPr>
          <w:rStyle w:val="StyleUnderline"/>
        </w:rPr>
        <w:t xml:space="preserve"> sponsore</w:t>
      </w:r>
      <w:r w:rsidRPr="00EA0BEC">
        <w:rPr>
          <w:rStyle w:val="StyleUnderline"/>
        </w:rPr>
        <w:t xml:space="preserve">d or </w:t>
      </w:r>
      <w:r w:rsidRPr="00EA0BEC">
        <w:rPr>
          <w:rStyle w:val="Emphasis"/>
          <w:highlight w:val="green"/>
        </w:rPr>
        <w:t>paid</w:t>
      </w:r>
      <w:r w:rsidRPr="00EA0BEC">
        <w:rPr>
          <w:rStyle w:val="StyleUnderline"/>
          <w:highlight w:val="green"/>
        </w:rPr>
        <w:t xml:space="preserve"> </w:t>
      </w:r>
      <w:r w:rsidRPr="00EA0BEC">
        <w:rPr>
          <w:rStyle w:val="StyleUnderline"/>
        </w:rPr>
        <w:t xml:space="preserve">for </w:t>
      </w:r>
      <w:r w:rsidRPr="00EA0BEC">
        <w:rPr>
          <w:rStyle w:val="Emphasis"/>
          <w:highlight w:val="green"/>
        </w:rPr>
        <w:t>by interested parties</w:t>
      </w:r>
      <w:r w:rsidRPr="00656601">
        <w:rPr>
          <w:sz w:val="16"/>
        </w:rPr>
        <w:t xml:space="preserve">. By this practice individuals, communities, private and public organizations, local governments, state governments and ministries, gain access to the mass media during news time for a prescribed fee. </w:t>
      </w:r>
      <w:r w:rsidRPr="00EA0BEC">
        <w:rPr>
          <w:rStyle w:val="StyleUnderline"/>
        </w:rPr>
        <w:t xml:space="preserve">The message they wish to put across is then couched in the formal features of news and passed on to the unsuspecting public as such. Willie </w:t>
      </w:r>
      <w:proofErr w:type="spellStart"/>
      <w:r w:rsidRPr="00EA0BEC">
        <w:rPr>
          <w:rStyle w:val="StyleUnderline"/>
        </w:rPr>
        <w:t>Nnorom</w:t>
      </w:r>
      <w:proofErr w:type="spellEnd"/>
      <w:r w:rsidRPr="00EA0BEC">
        <w:rPr>
          <w:rStyle w:val="StyleUnderline"/>
        </w:rPr>
        <w:t xml:space="preserve"> (1994 cited in </w:t>
      </w:r>
      <w:proofErr w:type="spellStart"/>
      <w:r w:rsidRPr="00EA0BEC">
        <w:rPr>
          <w:rStyle w:val="StyleUnderline"/>
        </w:rPr>
        <w:t>Ekwo</w:t>
      </w:r>
      <w:proofErr w:type="spellEnd"/>
      <w:r w:rsidRPr="00EA0BEC">
        <w:rPr>
          <w:rStyle w:val="StyleUnderline"/>
        </w:rPr>
        <w:t xml:space="preserve"> 1996:63) defined </w:t>
      </w:r>
      <w:r w:rsidRPr="00EA0BEC">
        <w:rPr>
          <w:rStyle w:val="Emphasis"/>
        </w:rPr>
        <w:t xml:space="preserve">news commercialization as "a phenomenon </w:t>
      </w:r>
      <w:r w:rsidRPr="0035172C">
        <w:rPr>
          <w:rStyle w:val="Emphasis"/>
        </w:rPr>
        <w:t>whereby</w:t>
      </w:r>
      <w:r w:rsidRPr="00EA0BEC">
        <w:rPr>
          <w:rStyle w:val="Emphasis"/>
        </w:rPr>
        <w:t xml:space="preserve"> the electronic media report as news or news analysis a commercial message by an unidentified or unidentifiable sponsor</w:t>
      </w:r>
      <w:r w:rsidRPr="00EA0BEC">
        <w:rPr>
          <w:rStyle w:val="StyleUnderline"/>
        </w:rPr>
        <w:t xml:space="preserve">, </w:t>
      </w:r>
      <w:r w:rsidRPr="00656601">
        <w:rPr>
          <w:rStyle w:val="Emphasis"/>
          <w:highlight w:val="green"/>
        </w:rPr>
        <w:t>giv</w:t>
      </w:r>
      <w:r w:rsidRPr="0035172C">
        <w:rPr>
          <w:rStyle w:val="Emphasis"/>
        </w:rPr>
        <w:t>ing</w:t>
      </w:r>
      <w:r w:rsidRPr="0035172C">
        <w:rPr>
          <w:rStyle w:val="StyleUnderline"/>
        </w:rPr>
        <w:t xml:space="preserve"> </w:t>
      </w:r>
      <w:r w:rsidRPr="0035172C">
        <w:rPr>
          <w:rStyle w:val="Emphasis"/>
        </w:rPr>
        <w:t xml:space="preserve">the </w:t>
      </w:r>
      <w:r w:rsidRPr="00656601">
        <w:rPr>
          <w:rStyle w:val="Emphasis"/>
          <w:highlight w:val="green"/>
        </w:rPr>
        <w:t xml:space="preserve">audience </w:t>
      </w:r>
      <w:r w:rsidRPr="0035172C">
        <w:rPr>
          <w:rStyle w:val="Emphasis"/>
        </w:rPr>
        <w:t xml:space="preserve">the </w:t>
      </w:r>
      <w:r w:rsidRPr="00656601">
        <w:rPr>
          <w:rStyle w:val="Emphasis"/>
          <w:highlight w:val="green"/>
        </w:rPr>
        <w:t xml:space="preserve">impression </w:t>
      </w:r>
      <w:r w:rsidRPr="0035172C">
        <w:rPr>
          <w:rStyle w:val="Emphasis"/>
          <w:bdr w:val="single" w:sz="18" w:space="0" w:color="auto"/>
        </w:rPr>
        <w:t xml:space="preserve">that </w:t>
      </w:r>
      <w:r w:rsidRPr="00656601">
        <w:rPr>
          <w:rStyle w:val="Emphasis"/>
          <w:highlight w:val="green"/>
          <w:bdr w:val="single" w:sz="18" w:space="0" w:color="auto"/>
        </w:rPr>
        <w:t xml:space="preserve">news is </w:t>
      </w:r>
      <w:r w:rsidRPr="00354965">
        <w:rPr>
          <w:rStyle w:val="Emphasis"/>
          <w:bdr w:val="single" w:sz="18" w:space="0" w:color="auto"/>
        </w:rPr>
        <w:t xml:space="preserve">fair, </w:t>
      </w:r>
      <w:r w:rsidRPr="00656601">
        <w:rPr>
          <w:rStyle w:val="Emphasis"/>
          <w:highlight w:val="green"/>
          <w:bdr w:val="single" w:sz="18" w:space="0" w:color="auto"/>
        </w:rPr>
        <w:t xml:space="preserve">objective and </w:t>
      </w:r>
      <w:r w:rsidRPr="00354965">
        <w:rPr>
          <w:rStyle w:val="Emphasis"/>
          <w:bdr w:val="single" w:sz="18" w:space="0" w:color="auto"/>
        </w:rPr>
        <w:t xml:space="preserve">socially </w:t>
      </w:r>
      <w:r w:rsidRPr="00656601">
        <w:rPr>
          <w:rStyle w:val="Emphasis"/>
          <w:highlight w:val="green"/>
          <w:bdr w:val="single" w:sz="18" w:space="0" w:color="auto"/>
        </w:rPr>
        <w:t>responsible</w:t>
      </w:r>
      <w:r w:rsidRPr="00656601">
        <w:rPr>
          <w:sz w:val="16"/>
        </w:rPr>
        <w:t xml:space="preserve">". We must say that though this definition seems not to include the newspaper industries, news commercialization </w:t>
      </w:r>
      <w:proofErr w:type="gramStart"/>
      <w:r w:rsidRPr="00656601">
        <w:rPr>
          <w:sz w:val="16"/>
        </w:rPr>
        <w:t>do</w:t>
      </w:r>
      <w:proofErr w:type="gramEnd"/>
      <w:r w:rsidRPr="00656601">
        <w:rPr>
          <w:sz w:val="16"/>
        </w:rPr>
        <w:t xml:space="preserve"> occur there too as scholars have noted (see Oso: 2000). </w:t>
      </w:r>
      <w:r w:rsidRPr="00EA0BEC">
        <w:rPr>
          <w:rStyle w:val="Emphasis"/>
          <w:highlight w:val="green"/>
        </w:rPr>
        <w:t xml:space="preserve">News </w:t>
      </w:r>
      <w:r w:rsidRPr="0058350C">
        <w:rPr>
          <w:rStyle w:val="Emphasis"/>
        </w:rPr>
        <w:t xml:space="preserve">commercialization </w:t>
      </w:r>
      <w:r w:rsidRPr="00EE2021">
        <w:rPr>
          <w:rStyle w:val="Emphasis"/>
        </w:rPr>
        <w:t>operates at</w:t>
      </w:r>
      <w:r w:rsidRPr="00EE2021">
        <w:rPr>
          <w:sz w:val="16"/>
        </w:rPr>
        <w:t xml:space="preserve"> two levels in Nigeria: At </w:t>
      </w:r>
      <w:r w:rsidRPr="00EE2021">
        <w:rPr>
          <w:rStyle w:val="Emphasis"/>
        </w:rPr>
        <w:t>the institutional level</w:t>
      </w:r>
      <w:r w:rsidRPr="00EE2021">
        <w:rPr>
          <w:sz w:val="16"/>
        </w:rPr>
        <w:t xml:space="preserve">, </w:t>
      </w:r>
      <w:r w:rsidRPr="00EE2021">
        <w:rPr>
          <w:rStyle w:val="Emphasis"/>
        </w:rPr>
        <w:t>where</w:t>
      </w:r>
      <w:r w:rsidRPr="00EE2021">
        <w:rPr>
          <w:rStyle w:val="StyleUnderline"/>
        </w:rPr>
        <w:t xml:space="preserve"> </w:t>
      </w:r>
      <w:r w:rsidRPr="00656601">
        <w:rPr>
          <w:rStyle w:val="Emphasis"/>
          <w:highlight w:val="green"/>
        </w:rPr>
        <w:t xml:space="preserve">charges </w:t>
      </w:r>
      <w:r w:rsidRPr="0058350C">
        <w:rPr>
          <w:rStyle w:val="Emphasis"/>
        </w:rPr>
        <w:t xml:space="preserve">are `officially' </w:t>
      </w:r>
      <w:r w:rsidRPr="00EE2021">
        <w:rPr>
          <w:rStyle w:val="Emphasis"/>
        </w:rPr>
        <w:t xml:space="preserve">placed </w:t>
      </w:r>
      <w:r w:rsidRPr="00EE2021">
        <w:rPr>
          <w:rStyle w:val="Emphasis"/>
          <w:bdr w:val="single" w:sz="18" w:space="0" w:color="auto"/>
        </w:rPr>
        <w:t xml:space="preserve">for </w:t>
      </w:r>
      <w:r w:rsidRPr="00656601">
        <w:rPr>
          <w:rStyle w:val="Emphasis"/>
          <w:highlight w:val="green"/>
          <w:bdr w:val="single" w:sz="18" w:space="0" w:color="auto"/>
        </w:rPr>
        <w:t xml:space="preserve">sponsored </w:t>
      </w:r>
      <w:r w:rsidRPr="00EE2021">
        <w:rPr>
          <w:rStyle w:val="Emphasis"/>
          <w:bdr w:val="single" w:sz="18" w:space="0" w:color="auto"/>
        </w:rPr>
        <w:t xml:space="preserve">news </w:t>
      </w:r>
      <w:proofErr w:type="spellStart"/>
      <w:r w:rsidRPr="0058350C">
        <w:rPr>
          <w:rStyle w:val="Emphasis"/>
          <w:bdr w:val="single" w:sz="18" w:space="0" w:color="auto"/>
        </w:rPr>
        <w:t>programmes</w:t>
      </w:r>
      <w:proofErr w:type="spellEnd"/>
      <w:r w:rsidRPr="00EA0BEC">
        <w:rPr>
          <w:rStyle w:val="StyleUnderline"/>
        </w:rPr>
        <w:t xml:space="preserve">. For example, the Delta Broadcasting Service, Warri charges N20, 000 [80 pounds] for religious </w:t>
      </w:r>
      <w:proofErr w:type="spellStart"/>
      <w:r w:rsidRPr="00EA0BEC">
        <w:rPr>
          <w:rStyle w:val="StyleUnderline"/>
        </w:rPr>
        <w:t>programme</w:t>
      </w:r>
      <w:proofErr w:type="spellEnd"/>
      <w:r w:rsidRPr="00EA0BEC">
        <w:rPr>
          <w:rStyle w:val="StyleUnderline"/>
        </w:rPr>
        <w:t>, N36, 000 [144 pounds] for corporate coverage and N25, 000 [100 pounds] for social events.</w:t>
      </w:r>
      <w:r w:rsidRPr="00656601">
        <w:rPr>
          <w:sz w:val="16"/>
        </w:rPr>
        <w:t xml:space="preserve"> </w:t>
      </w:r>
      <w:proofErr w:type="spellStart"/>
      <w:r w:rsidRPr="00656601">
        <w:rPr>
          <w:sz w:val="16"/>
        </w:rPr>
        <w:t>Ogbuoshi</w:t>
      </w:r>
      <w:proofErr w:type="spellEnd"/>
      <w:r w:rsidRPr="00656601">
        <w:rPr>
          <w:sz w:val="16"/>
        </w:rPr>
        <w:t xml:space="preserve"> (2005) gave the commercial rates of Radio Nigeria Enugu as follows: Commercial news (N47, 000 [188 pounds]), news commentary/political news (N52, 000 [208 pounds]), special news commentary/political (N60, 000 [240 </w:t>
      </w:r>
      <w:r w:rsidRPr="00656601">
        <w:rPr>
          <w:rStyle w:val="StyleUnderline"/>
        </w:rPr>
        <w:t xml:space="preserve">pounds]). This commercialization at the institutional level is thriving because editors, publishers and owners of the broadcast stations/ print media see the organizations, or their investment, as a </w:t>
      </w:r>
      <w:proofErr w:type="gramStart"/>
      <w:r w:rsidRPr="00656601">
        <w:rPr>
          <w:rStyle w:val="StyleUnderline"/>
        </w:rPr>
        <w:t>profit making</w:t>
      </w:r>
      <w:proofErr w:type="gramEnd"/>
      <w:r w:rsidRPr="00656601">
        <w:rPr>
          <w:rStyle w:val="StyleUnderline"/>
        </w:rPr>
        <w:t xml:space="preserve"> venture that should yield the required financial return.</w:t>
      </w:r>
      <w:r w:rsidRPr="00656601">
        <w:rPr>
          <w:sz w:val="16"/>
        </w:rPr>
        <w:t xml:space="preserve"> Increasingly, </w:t>
      </w:r>
      <w:r w:rsidRPr="00656601">
        <w:rPr>
          <w:rStyle w:val="Emphasis"/>
          <w:highlight w:val="green"/>
        </w:rPr>
        <w:t>commercial</w:t>
      </w:r>
      <w:r w:rsidRPr="00EE2021">
        <w:rPr>
          <w:rStyle w:val="Emphasis"/>
        </w:rPr>
        <w:t xml:space="preserve">-oriented </w:t>
      </w:r>
      <w:r w:rsidRPr="00656601">
        <w:rPr>
          <w:rStyle w:val="Emphasis"/>
          <w:highlight w:val="green"/>
        </w:rPr>
        <w:t>news</w:t>
      </w:r>
      <w:r w:rsidRPr="00656601">
        <w:rPr>
          <w:sz w:val="16"/>
          <w:highlight w:val="green"/>
        </w:rPr>
        <w:t xml:space="preserve"> </w:t>
      </w:r>
      <w:r w:rsidRPr="00656601">
        <w:rPr>
          <w:rStyle w:val="StyleUnderline"/>
        </w:rPr>
        <w:t>stories are</w:t>
      </w:r>
      <w:r w:rsidRPr="00656601">
        <w:rPr>
          <w:sz w:val="16"/>
        </w:rPr>
        <w:t xml:space="preserve"> </w:t>
      </w:r>
      <w:r w:rsidRPr="00656601">
        <w:rPr>
          <w:rStyle w:val="Emphasis"/>
          <w:highlight w:val="green"/>
        </w:rPr>
        <w:t>taking the place of hard news reports</w:t>
      </w:r>
      <w:r w:rsidRPr="00656601">
        <w:rPr>
          <w:sz w:val="16"/>
        </w:rPr>
        <w:t xml:space="preserve">. </w:t>
      </w:r>
      <w:r w:rsidRPr="00656601">
        <w:rPr>
          <w:rStyle w:val="StyleUnderline"/>
        </w:rPr>
        <w:t>Hanson (2005: 140) is right when he notes that: "</w:t>
      </w:r>
      <w:r w:rsidRPr="00656601">
        <w:rPr>
          <w:rStyle w:val="Emphasis"/>
          <w:highlight w:val="green"/>
        </w:rPr>
        <w:t>reporters</w:t>
      </w:r>
      <w:r w:rsidRPr="00656601">
        <w:rPr>
          <w:rStyle w:val="StyleUnderline"/>
          <w:highlight w:val="green"/>
        </w:rPr>
        <w:t xml:space="preserve"> </w:t>
      </w:r>
      <w:r w:rsidRPr="00656601">
        <w:rPr>
          <w:rStyle w:val="StyleUnderline"/>
        </w:rPr>
        <w:t xml:space="preserve">and editors are </w:t>
      </w:r>
      <w:r w:rsidRPr="00656601">
        <w:rPr>
          <w:rStyle w:val="Emphasis"/>
          <w:highlight w:val="green"/>
        </w:rPr>
        <w:t xml:space="preserve">supposed to </w:t>
      </w:r>
      <w:r w:rsidRPr="00EE2021">
        <w:rPr>
          <w:rStyle w:val="Emphasis"/>
        </w:rPr>
        <w:t>be concerned not with profits but</w:t>
      </w:r>
      <w:r w:rsidRPr="00EE2021">
        <w:rPr>
          <w:rStyle w:val="StyleUnderline"/>
        </w:rPr>
        <w:t xml:space="preserve"> rather </w:t>
      </w:r>
      <w:r w:rsidRPr="00EE2021">
        <w:rPr>
          <w:rStyle w:val="Emphasis"/>
        </w:rPr>
        <w:t xml:space="preserve">with </w:t>
      </w:r>
      <w:r w:rsidRPr="00EE2021">
        <w:rPr>
          <w:rStyle w:val="Emphasis"/>
          <w:highlight w:val="green"/>
        </w:rPr>
        <w:t>report</w:t>
      </w:r>
      <w:r w:rsidRPr="00EE2021">
        <w:rPr>
          <w:rStyle w:val="Emphasis"/>
        </w:rPr>
        <w:t xml:space="preserve">ing </w:t>
      </w:r>
      <w:r w:rsidRPr="00EE2021">
        <w:rPr>
          <w:rStyle w:val="Emphasis"/>
          <w:highlight w:val="green"/>
        </w:rPr>
        <w:t>the</w:t>
      </w:r>
      <w:r w:rsidRPr="00EE2021">
        <w:rPr>
          <w:rStyle w:val="Emphasis"/>
        </w:rPr>
        <w:t xml:space="preserve"> news as </w:t>
      </w:r>
      <w:r w:rsidRPr="00656601">
        <w:rPr>
          <w:rStyle w:val="Emphasis"/>
          <w:highlight w:val="green"/>
        </w:rPr>
        <w:t>best they can</w:t>
      </w:r>
      <w:r w:rsidRPr="00656601">
        <w:rPr>
          <w:sz w:val="16"/>
        </w:rPr>
        <w:t xml:space="preserve">. But that barrier is coming down, and editors are increasingly looking at their newspaper as a product that should appeal to advertisers as well as readers." Writing on the semantics of commercialization of news by broadcast stations in Nigeria, Tom </w:t>
      </w:r>
      <w:proofErr w:type="spellStart"/>
      <w:r w:rsidRPr="00656601">
        <w:rPr>
          <w:sz w:val="16"/>
        </w:rPr>
        <w:t>Adaba</w:t>
      </w:r>
      <w:proofErr w:type="spellEnd"/>
      <w:r w:rsidRPr="00656601">
        <w:rPr>
          <w:sz w:val="16"/>
        </w:rPr>
        <w:t xml:space="preserve">, a </w:t>
      </w:r>
      <w:proofErr w:type="spellStart"/>
      <w:proofErr w:type="gramStart"/>
      <w:r w:rsidRPr="00656601">
        <w:rPr>
          <w:sz w:val="16"/>
        </w:rPr>
        <w:t>one time</w:t>
      </w:r>
      <w:proofErr w:type="spellEnd"/>
      <w:proofErr w:type="gramEnd"/>
      <w:r w:rsidRPr="00656601">
        <w:rPr>
          <w:sz w:val="16"/>
        </w:rPr>
        <w:t xml:space="preserve"> Director General of the National Broadcasting Commission (NBC), one of the regulatory bodies in Nigeria, makes a distinction between the "legitimate sales of airtime for paid messages adjacent to or within breaks in the news" and "charging news sources for the privilege of covering and relaying their pre-paid views or messages as news". According to him, in the first case, what the sponsors are buying is "the credibility of the newscast and newscasters to confer status by association on their company's logo, message or product" while in the </w:t>
      </w:r>
      <w:r w:rsidRPr="00656601">
        <w:rPr>
          <w:rStyle w:val="StyleUnderline"/>
        </w:rPr>
        <w:t>latter: What the broadcast station is doing is selling cheaply the integrity of its newscast and newscasters by attesting to the "truth" of the claims of the so-called "sponsor"....</w:t>
      </w:r>
      <w:r w:rsidRPr="00656601">
        <w:rPr>
          <w:sz w:val="16"/>
        </w:rPr>
        <w:t xml:space="preserve"> By also charging and receiving fees by whatever name called, to cover `news' of company annual conference meeting, weddings, funeral, chieftaincy installation, town festivals, workshops and seminars, even events organized by charity organizations, stations are not only prostituting the integrity of news, </w:t>
      </w:r>
      <w:proofErr w:type="gramStart"/>
      <w:r w:rsidRPr="00656601">
        <w:rPr>
          <w:sz w:val="16"/>
        </w:rPr>
        <w:t>they are</w:t>
      </w:r>
      <w:proofErr w:type="gramEnd"/>
      <w:r w:rsidRPr="00656601">
        <w:rPr>
          <w:sz w:val="16"/>
        </w:rPr>
        <w:t xml:space="preserve"> insulting their audience and breaching the National Broadcasting Code (</w:t>
      </w:r>
      <w:proofErr w:type="spellStart"/>
      <w:r w:rsidRPr="00656601">
        <w:rPr>
          <w:sz w:val="16"/>
        </w:rPr>
        <w:t>Adaba</w:t>
      </w:r>
      <w:proofErr w:type="spellEnd"/>
      <w:r w:rsidRPr="00656601">
        <w:rPr>
          <w:sz w:val="16"/>
        </w:rPr>
        <w:t xml:space="preserve"> 2001:110). The NBC code makes explicit that: "commercial in news and public affairs </w:t>
      </w:r>
      <w:proofErr w:type="spellStart"/>
      <w:r w:rsidRPr="00656601">
        <w:rPr>
          <w:sz w:val="16"/>
        </w:rPr>
        <w:t>programme</w:t>
      </w:r>
      <w:proofErr w:type="spellEnd"/>
      <w:r w:rsidRPr="00656601">
        <w:rPr>
          <w:sz w:val="16"/>
        </w:rPr>
        <w:t xml:space="preserve"> shall be clearly identified and presented in a manner that shall make them clearly distinguishable from content". (NBC code) It is this passing </w:t>
      </w:r>
      <w:proofErr w:type="gramStart"/>
      <w:r w:rsidRPr="00656601">
        <w:rPr>
          <w:sz w:val="16"/>
        </w:rPr>
        <w:t>off of</w:t>
      </w:r>
      <w:proofErr w:type="gramEnd"/>
      <w:r w:rsidRPr="00656601">
        <w:rPr>
          <w:sz w:val="16"/>
        </w:rPr>
        <w:t xml:space="preserve"> commercial content as news within the Nigerian news media, the assigning of news quality to the commercial that raises ethical questions and challenges the notion of objectivity in Nigerian news reports.</w:t>
      </w:r>
    </w:p>
    <w:p w14:paraId="52D39729" w14:textId="77777777" w:rsidR="00294573" w:rsidRPr="00C2725B" w:rsidRDefault="00294573" w:rsidP="00294573">
      <w:pPr>
        <w:pStyle w:val="Heading4"/>
      </w:pPr>
      <w:r>
        <w:t xml:space="preserve">Commercial Interests </w:t>
      </w:r>
      <w:r>
        <w:rPr>
          <w:u w:val="single"/>
        </w:rPr>
        <w:t>threaten</w:t>
      </w:r>
      <w:r>
        <w:t xml:space="preserve"> Democratic Ideals - undermines the </w:t>
      </w:r>
      <w:r>
        <w:rPr>
          <w:u w:val="single"/>
        </w:rPr>
        <w:t>principal foundations</w:t>
      </w:r>
      <w:r>
        <w:t xml:space="preserve"> of </w:t>
      </w:r>
      <w:r>
        <w:rPr>
          <w:u w:val="single"/>
        </w:rPr>
        <w:t>ethical journalism</w:t>
      </w:r>
      <w:r>
        <w:t>.</w:t>
      </w:r>
    </w:p>
    <w:p w14:paraId="1A5AED71" w14:textId="77777777" w:rsidR="00294573" w:rsidRPr="00D258BD" w:rsidRDefault="00294573" w:rsidP="00294573">
      <w:proofErr w:type="spellStart"/>
      <w:r w:rsidRPr="00D258BD">
        <w:rPr>
          <w:rStyle w:val="Style13ptBold"/>
        </w:rPr>
        <w:t>Asogwa</w:t>
      </w:r>
      <w:proofErr w:type="spellEnd"/>
      <w:r>
        <w:rPr>
          <w:rStyle w:val="Style13ptBold"/>
        </w:rPr>
        <w:t xml:space="preserve"> et Al 12</w:t>
      </w:r>
      <w:r w:rsidRPr="00D258BD">
        <w:t xml:space="preserve">, Chika Euphemia, and Ezekiel S. </w:t>
      </w:r>
      <w:proofErr w:type="spellStart"/>
      <w:r w:rsidRPr="00D258BD">
        <w:t>Asemah</w:t>
      </w:r>
      <w:proofErr w:type="spellEnd"/>
      <w:r w:rsidRPr="00D258BD">
        <w:t xml:space="preserve">. "News </w:t>
      </w:r>
      <w:proofErr w:type="spellStart"/>
      <w:r w:rsidRPr="00D258BD">
        <w:t>commercialisation</w:t>
      </w:r>
      <w:proofErr w:type="spellEnd"/>
      <w:r w:rsidRPr="00D258BD">
        <w:t>, objective journalism practice and the sustenance of democracy in Nigeria." Higher education of social science 3.2 (2012): 27-34.</w:t>
      </w:r>
      <w:r>
        <w:t xml:space="preserve"> (</w:t>
      </w:r>
      <w:r w:rsidRPr="00D258BD">
        <w:t xml:space="preserve">Head, Department of Mass Communication, Kogi State University, </w:t>
      </w:r>
      <w:proofErr w:type="spellStart"/>
      <w:r w:rsidRPr="00D258BD">
        <w:t>Anyigba</w:t>
      </w:r>
      <w:proofErr w:type="spellEnd"/>
      <w:r w:rsidRPr="00D258BD">
        <w:t>, Kogi State, Nigeria.</w:t>
      </w:r>
      <w:r>
        <w:t xml:space="preserve">)//Elmer </w:t>
      </w:r>
    </w:p>
    <w:p w14:paraId="2D53D0F5" w14:textId="77777777" w:rsidR="00294573" w:rsidRPr="002034E6" w:rsidRDefault="00294573" w:rsidP="00294573">
      <w:pPr>
        <w:rPr>
          <w:rStyle w:val="StyleUnderline"/>
        </w:rPr>
      </w:pPr>
      <w:r w:rsidRPr="00656601">
        <w:rPr>
          <w:rStyle w:val="Emphasis"/>
          <w:highlight w:val="green"/>
        </w:rPr>
        <w:t>NEWS COMMERCIALISATION</w:t>
      </w:r>
      <w:r w:rsidRPr="00656601">
        <w:rPr>
          <w:rStyle w:val="StyleUnderline"/>
          <w:highlight w:val="green"/>
        </w:rPr>
        <w:t xml:space="preserve"> </w:t>
      </w:r>
      <w:r w:rsidRPr="00656601">
        <w:rPr>
          <w:rStyle w:val="StyleUnderline"/>
        </w:rPr>
        <w:t xml:space="preserve">IS </w:t>
      </w:r>
      <w:r w:rsidRPr="00656601">
        <w:rPr>
          <w:rStyle w:val="Emphasis"/>
          <w:highlight w:val="green"/>
          <w:bdr w:val="single" w:sz="18" w:space="0" w:color="auto"/>
        </w:rPr>
        <w:t>A THREAT TO SUSTAINABLE DEVELOPMENT</w:t>
      </w:r>
      <w:r w:rsidRPr="00656601">
        <w:rPr>
          <w:rStyle w:val="StyleUnderline"/>
          <w:highlight w:val="green"/>
        </w:rPr>
        <w:t xml:space="preserve"> </w:t>
      </w:r>
      <w:r w:rsidRPr="00EE2021">
        <w:rPr>
          <w:rStyle w:val="Emphasis"/>
        </w:rPr>
        <w:t>News is no longer news</w:t>
      </w:r>
      <w:r w:rsidRPr="00EE2021">
        <w:rPr>
          <w:rStyle w:val="StyleUnderline"/>
        </w:rPr>
        <w:t>, as it is only those</w:t>
      </w:r>
      <w:r w:rsidRPr="00656601">
        <w:rPr>
          <w:rStyle w:val="StyleUnderline"/>
        </w:rPr>
        <w:t xml:space="preserve"> that have money that are newsworthy</w:t>
      </w:r>
      <w:r w:rsidRPr="002034E6">
        <w:rPr>
          <w:sz w:val="16"/>
        </w:rPr>
        <w:t xml:space="preserve">. The mass media </w:t>
      </w:r>
      <w:r w:rsidRPr="002034E6">
        <w:rPr>
          <w:rStyle w:val="Emphasis"/>
          <w:highlight w:val="green"/>
        </w:rPr>
        <w:t>news</w:t>
      </w:r>
      <w:r w:rsidRPr="002034E6">
        <w:rPr>
          <w:sz w:val="16"/>
          <w:highlight w:val="green"/>
        </w:rPr>
        <w:t xml:space="preserve"> </w:t>
      </w:r>
      <w:r w:rsidRPr="002034E6">
        <w:rPr>
          <w:sz w:val="16"/>
        </w:rPr>
        <w:t xml:space="preserve">is </w:t>
      </w:r>
      <w:r w:rsidRPr="002034E6">
        <w:rPr>
          <w:rStyle w:val="Emphasis"/>
          <w:highlight w:val="green"/>
        </w:rPr>
        <w:t xml:space="preserve">supposed to </w:t>
      </w:r>
      <w:r w:rsidRPr="00ED5D88">
        <w:rPr>
          <w:rStyle w:val="Emphasis"/>
        </w:rPr>
        <w:t xml:space="preserve">be an </w:t>
      </w:r>
      <w:r w:rsidRPr="002034E6">
        <w:rPr>
          <w:rStyle w:val="Emphasis"/>
          <w:highlight w:val="green"/>
        </w:rPr>
        <w:t xml:space="preserve">index of socio-political life </w:t>
      </w:r>
      <w:r w:rsidRPr="00ED5D88">
        <w:rPr>
          <w:rStyle w:val="Emphasis"/>
        </w:rPr>
        <w:t xml:space="preserve">of the people, </w:t>
      </w:r>
      <w:r w:rsidRPr="002034E6">
        <w:rPr>
          <w:rStyle w:val="Emphasis"/>
          <w:highlight w:val="green"/>
          <w:bdr w:val="single" w:sz="18" w:space="0" w:color="auto"/>
        </w:rPr>
        <w:t>but reverse is the case</w:t>
      </w:r>
      <w:r w:rsidRPr="002034E6">
        <w:rPr>
          <w:sz w:val="16"/>
        </w:rPr>
        <w:t xml:space="preserve">. </w:t>
      </w:r>
      <w:r w:rsidRPr="00656601">
        <w:rPr>
          <w:rStyle w:val="StyleUnderline"/>
        </w:rPr>
        <w:t xml:space="preserve">News </w:t>
      </w:r>
      <w:proofErr w:type="spellStart"/>
      <w:r w:rsidRPr="00656601">
        <w:rPr>
          <w:rStyle w:val="Emphasis"/>
          <w:highlight w:val="green"/>
        </w:rPr>
        <w:t>commercialisation</w:t>
      </w:r>
      <w:proofErr w:type="spellEnd"/>
      <w:r w:rsidRPr="00656601">
        <w:rPr>
          <w:rStyle w:val="StyleUnderline"/>
          <w:highlight w:val="green"/>
        </w:rPr>
        <w:t xml:space="preserve"> </w:t>
      </w:r>
      <w:r w:rsidRPr="00656601">
        <w:rPr>
          <w:rStyle w:val="StyleUnderline"/>
        </w:rPr>
        <w:t xml:space="preserve">has </w:t>
      </w:r>
      <w:r w:rsidRPr="00ED5D88">
        <w:rPr>
          <w:rStyle w:val="Emphasis"/>
        </w:rPr>
        <w:t>made the media to mortgage</w:t>
      </w:r>
      <w:r w:rsidRPr="00ED5D88">
        <w:rPr>
          <w:rStyle w:val="StyleUnderline"/>
        </w:rPr>
        <w:t xml:space="preserve"> </w:t>
      </w:r>
      <w:r w:rsidRPr="00656601">
        <w:rPr>
          <w:rStyle w:val="StyleUnderline"/>
        </w:rPr>
        <w:t xml:space="preserve">their consciences and </w:t>
      </w:r>
      <w:r w:rsidRPr="00ED5D88">
        <w:rPr>
          <w:rStyle w:val="Emphasis"/>
        </w:rPr>
        <w:t>professional ethics</w:t>
      </w:r>
      <w:r w:rsidRPr="00ED5D88">
        <w:rPr>
          <w:rStyle w:val="StyleUnderline"/>
        </w:rPr>
        <w:t xml:space="preserve">, </w:t>
      </w:r>
      <w:r w:rsidRPr="00ED5D88">
        <w:rPr>
          <w:rStyle w:val="Emphasis"/>
          <w:highlight w:val="green"/>
          <w:bdr w:val="single" w:sz="18" w:space="0" w:color="auto"/>
        </w:rPr>
        <w:t>for political patronage</w:t>
      </w:r>
      <w:r w:rsidRPr="00ED5D88">
        <w:rPr>
          <w:rStyle w:val="Emphasis"/>
          <w:bdr w:val="single" w:sz="18" w:space="0" w:color="auto"/>
        </w:rPr>
        <w:t xml:space="preserve"> and appointments</w:t>
      </w:r>
      <w:r w:rsidRPr="00ED5D88">
        <w:rPr>
          <w:rStyle w:val="StyleUnderline"/>
        </w:rPr>
        <w:t>.</w:t>
      </w:r>
      <w:r w:rsidRPr="002034E6">
        <w:rPr>
          <w:sz w:val="16"/>
        </w:rPr>
        <w:t xml:space="preserve"> Through their news, they hail every ruler until his tenure elapses. </w:t>
      </w:r>
      <w:r w:rsidRPr="009F6013">
        <w:rPr>
          <w:rStyle w:val="StyleUnderline"/>
        </w:rPr>
        <w:t xml:space="preserve">The media have established themselves as </w:t>
      </w:r>
      <w:r w:rsidRPr="009F6013">
        <w:rPr>
          <w:rStyle w:val="Emphasis"/>
          <w:highlight w:val="green"/>
        </w:rPr>
        <w:t>false shade to the truth</w:t>
      </w:r>
      <w:r w:rsidRPr="002034E6">
        <w:rPr>
          <w:sz w:val="16"/>
        </w:rPr>
        <w:t xml:space="preserve">. </w:t>
      </w:r>
      <w:r w:rsidRPr="009F6013">
        <w:rPr>
          <w:rStyle w:val="StyleUnderline"/>
        </w:rPr>
        <w:t xml:space="preserve">The journalist who collects money from his interviewee will </w:t>
      </w:r>
      <w:proofErr w:type="gramStart"/>
      <w:r w:rsidRPr="009F6013">
        <w:rPr>
          <w:rStyle w:val="StyleUnderline"/>
        </w:rPr>
        <w:t>definitely write</w:t>
      </w:r>
      <w:proofErr w:type="gramEnd"/>
      <w:r w:rsidRPr="009F6013">
        <w:rPr>
          <w:rStyle w:val="StyleUnderline"/>
        </w:rPr>
        <w:t xml:space="preserve"> news to </w:t>
      </w:r>
      <w:proofErr w:type="spellStart"/>
      <w:r w:rsidRPr="009F6013">
        <w:rPr>
          <w:rStyle w:val="StyleUnderline"/>
        </w:rPr>
        <w:t>favour</w:t>
      </w:r>
      <w:proofErr w:type="spellEnd"/>
      <w:r w:rsidRPr="009F6013">
        <w:rPr>
          <w:rStyle w:val="StyleUnderline"/>
        </w:rPr>
        <w:t xml:space="preserve"> him</w:t>
      </w:r>
      <w:r w:rsidRPr="00190FF8">
        <w:rPr>
          <w:sz w:val="16"/>
        </w:rPr>
        <w:t xml:space="preserve">. </w:t>
      </w:r>
      <w:r w:rsidRPr="00190FF8">
        <w:rPr>
          <w:rStyle w:val="StyleUnderline"/>
        </w:rPr>
        <w:t>The news in the media is now presented against the background of the ruling class. T</w:t>
      </w:r>
      <w:r w:rsidRPr="00190FF8">
        <w:rPr>
          <w:sz w:val="16"/>
        </w:rPr>
        <w:t xml:space="preserve">hus, when someone who is wealthy has any activity even when he or she does not invite the journalists, they will troop there because of the personality involved. According to </w:t>
      </w:r>
      <w:proofErr w:type="spellStart"/>
      <w:r w:rsidRPr="00190FF8">
        <w:rPr>
          <w:sz w:val="16"/>
        </w:rPr>
        <w:t>Ekwo</w:t>
      </w:r>
      <w:proofErr w:type="spellEnd"/>
      <w:r w:rsidRPr="00190FF8">
        <w:rPr>
          <w:sz w:val="16"/>
        </w:rPr>
        <w:t xml:space="preserve">, in Nwosu and </w:t>
      </w:r>
      <w:proofErr w:type="spellStart"/>
      <w:r w:rsidRPr="00190FF8">
        <w:rPr>
          <w:sz w:val="16"/>
        </w:rPr>
        <w:t>Ekwo</w:t>
      </w:r>
      <w:proofErr w:type="spellEnd"/>
      <w:r w:rsidRPr="00190FF8">
        <w:rPr>
          <w:sz w:val="16"/>
        </w:rPr>
        <w:t xml:space="preserve"> (1996, p.61): </w:t>
      </w:r>
      <w:r w:rsidRPr="00190FF8">
        <w:rPr>
          <w:rStyle w:val="StyleUnderline"/>
        </w:rPr>
        <w:t xml:space="preserve">The </w:t>
      </w:r>
      <w:r w:rsidRPr="00190FF8">
        <w:rPr>
          <w:rStyle w:val="Emphasis"/>
        </w:rPr>
        <w:t>social service</w:t>
      </w:r>
      <w:r w:rsidRPr="00190FF8">
        <w:rPr>
          <w:rStyle w:val="StyleUnderline"/>
        </w:rPr>
        <w:t xml:space="preserve"> </w:t>
      </w:r>
      <w:r w:rsidRPr="00190FF8">
        <w:rPr>
          <w:rStyle w:val="Emphasis"/>
        </w:rPr>
        <w:t>or public service role</w:t>
      </w:r>
      <w:r w:rsidRPr="00190FF8">
        <w:rPr>
          <w:rStyle w:val="StyleUnderline"/>
        </w:rPr>
        <w:t xml:space="preserve"> </w:t>
      </w:r>
      <w:r w:rsidRPr="00190FF8">
        <w:rPr>
          <w:rStyle w:val="Emphasis"/>
        </w:rPr>
        <w:t>of</w:t>
      </w:r>
      <w:r w:rsidRPr="00190FF8">
        <w:rPr>
          <w:rStyle w:val="StyleUnderline"/>
        </w:rPr>
        <w:t xml:space="preserve"> the communication </w:t>
      </w:r>
      <w:r w:rsidRPr="00190FF8">
        <w:rPr>
          <w:rStyle w:val="Emphasis"/>
        </w:rPr>
        <w:t>media</w:t>
      </w:r>
      <w:r w:rsidRPr="00190FF8">
        <w:rPr>
          <w:rStyle w:val="StyleUnderline"/>
        </w:rPr>
        <w:t xml:space="preserve">, especially the electronic media has </w:t>
      </w:r>
      <w:r w:rsidRPr="00190FF8">
        <w:rPr>
          <w:rStyle w:val="Emphasis"/>
        </w:rPr>
        <w:t>diminished</w:t>
      </w:r>
      <w:r w:rsidRPr="00190FF8">
        <w:rPr>
          <w:rStyle w:val="StyleUnderline"/>
        </w:rPr>
        <w:t xml:space="preserve"> considerably, </w:t>
      </w:r>
      <w:r w:rsidRPr="00190FF8">
        <w:rPr>
          <w:rStyle w:val="Emphasis"/>
        </w:rPr>
        <w:t>paving way to</w:t>
      </w:r>
      <w:r w:rsidRPr="00190FF8">
        <w:rPr>
          <w:rStyle w:val="StyleUnderline"/>
        </w:rPr>
        <w:t xml:space="preserve"> a situation whereby access to the </w:t>
      </w:r>
      <w:r w:rsidRPr="00190FF8">
        <w:rPr>
          <w:rStyle w:val="Emphasis"/>
        </w:rPr>
        <w:t>media</w:t>
      </w:r>
      <w:r w:rsidRPr="00190FF8">
        <w:rPr>
          <w:rStyle w:val="StyleUnderline"/>
        </w:rPr>
        <w:t xml:space="preserve"> is </w:t>
      </w:r>
      <w:r w:rsidRPr="00190FF8">
        <w:rPr>
          <w:rStyle w:val="Emphasis"/>
        </w:rPr>
        <w:t>guaranteed</w:t>
      </w:r>
      <w:r w:rsidRPr="00190FF8">
        <w:rPr>
          <w:rStyle w:val="StyleUnderline"/>
        </w:rPr>
        <w:t xml:space="preserve"> </w:t>
      </w:r>
      <w:r w:rsidRPr="00190FF8">
        <w:rPr>
          <w:rStyle w:val="Emphasis"/>
        </w:rPr>
        <w:t xml:space="preserve">by </w:t>
      </w:r>
      <w:r w:rsidRPr="00190FF8">
        <w:rPr>
          <w:rStyle w:val="Emphasis"/>
          <w:bdr w:val="single" w:sz="18" w:space="0" w:color="auto"/>
        </w:rPr>
        <w:t>how much money one can offer to the media</w:t>
      </w:r>
      <w:r w:rsidRPr="00190FF8">
        <w:rPr>
          <w:sz w:val="16"/>
        </w:rPr>
        <w:t xml:space="preserve">. This practice tagged </w:t>
      </w:r>
      <w:proofErr w:type="spellStart"/>
      <w:r w:rsidRPr="00190FF8">
        <w:rPr>
          <w:sz w:val="16"/>
        </w:rPr>
        <w:t>commercialisation</w:t>
      </w:r>
      <w:proofErr w:type="spellEnd"/>
      <w:r w:rsidRPr="00190FF8">
        <w:rPr>
          <w:sz w:val="16"/>
        </w:rPr>
        <w:t xml:space="preserve"> of news as different from advertising in the media, is one of the most recent </w:t>
      </w:r>
      <w:proofErr w:type="gramStart"/>
      <w:r w:rsidRPr="00190FF8">
        <w:rPr>
          <w:sz w:val="16"/>
        </w:rPr>
        <w:t>but,</w:t>
      </w:r>
      <w:proofErr w:type="gramEnd"/>
      <w:r w:rsidRPr="00190FF8">
        <w:rPr>
          <w:sz w:val="16"/>
        </w:rPr>
        <w:t xml:space="preserve"> dangerous developments in Nigeria media industry, dating from 1988. </w:t>
      </w:r>
      <w:proofErr w:type="spellStart"/>
      <w:r w:rsidRPr="00190FF8">
        <w:rPr>
          <w:sz w:val="16"/>
        </w:rPr>
        <w:t>Ekwo’s</w:t>
      </w:r>
      <w:proofErr w:type="spellEnd"/>
      <w:r w:rsidRPr="00190FF8">
        <w:rPr>
          <w:sz w:val="16"/>
        </w:rPr>
        <w:t xml:space="preserve"> assertion shows that what determines news is how much money one </w:t>
      </w:r>
      <w:proofErr w:type="gramStart"/>
      <w:r w:rsidRPr="00190FF8">
        <w:rPr>
          <w:sz w:val="16"/>
        </w:rPr>
        <w:t>is able to</w:t>
      </w:r>
      <w:proofErr w:type="gramEnd"/>
      <w:r w:rsidRPr="00190FF8">
        <w:rPr>
          <w:sz w:val="16"/>
        </w:rPr>
        <w:t xml:space="preserve"> offer to the media. </w:t>
      </w:r>
      <w:r w:rsidRPr="00190FF8">
        <w:rPr>
          <w:rStyle w:val="Emphasis"/>
        </w:rPr>
        <w:t>News values</w:t>
      </w:r>
      <w:r w:rsidRPr="00190FF8">
        <w:rPr>
          <w:rStyle w:val="StyleUnderline"/>
        </w:rPr>
        <w:t xml:space="preserve">, which include timeliness, significance, prominence, proximity, among others, are </w:t>
      </w:r>
      <w:r w:rsidRPr="00190FF8">
        <w:rPr>
          <w:rStyle w:val="Emphasis"/>
        </w:rPr>
        <w:t>no longer used as basis</w:t>
      </w:r>
      <w:r w:rsidRPr="00190FF8">
        <w:rPr>
          <w:rStyle w:val="StyleUnderline"/>
        </w:rPr>
        <w:t xml:space="preserve"> for judging the news to be aired to the </w:t>
      </w:r>
      <w:proofErr w:type="spellStart"/>
      <w:r w:rsidRPr="00190FF8">
        <w:rPr>
          <w:rStyle w:val="StyleUnderline"/>
        </w:rPr>
        <w:t>audiencemembers</w:t>
      </w:r>
      <w:proofErr w:type="spellEnd"/>
      <w:r w:rsidRPr="00190FF8">
        <w:rPr>
          <w:sz w:val="16"/>
        </w:rPr>
        <w:t xml:space="preserve">. This development, which according to </w:t>
      </w:r>
      <w:proofErr w:type="spellStart"/>
      <w:r w:rsidRPr="00190FF8">
        <w:rPr>
          <w:sz w:val="16"/>
        </w:rPr>
        <w:t>Ekwo</w:t>
      </w:r>
      <w:proofErr w:type="spellEnd"/>
      <w:r w:rsidRPr="00190FF8">
        <w:rPr>
          <w:sz w:val="16"/>
        </w:rPr>
        <w:t xml:space="preserve">, in Nwosu and </w:t>
      </w:r>
      <w:proofErr w:type="spellStart"/>
      <w:r w:rsidRPr="00190FF8">
        <w:rPr>
          <w:sz w:val="16"/>
        </w:rPr>
        <w:t>Ekwo</w:t>
      </w:r>
      <w:proofErr w:type="spellEnd"/>
      <w:r w:rsidRPr="00190FF8">
        <w:rPr>
          <w:sz w:val="16"/>
        </w:rPr>
        <w:t xml:space="preserve"> (1996) </w:t>
      </w:r>
      <w:proofErr w:type="gramStart"/>
      <w:r w:rsidRPr="00190FF8">
        <w:rPr>
          <w:sz w:val="16"/>
        </w:rPr>
        <w:t>dates back to</w:t>
      </w:r>
      <w:proofErr w:type="gramEnd"/>
      <w:r w:rsidRPr="00190FF8">
        <w:rPr>
          <w:sz w:val="16"/>
        </w:rPr>
        <w:t xml:space="preserve"> 1988, has persisted till now</w:t>
      </w:r>
      <w:r w:rsidRPr="00190FF8">
        <w:rPr>
          <w:rStyle w:val="StyleUnderline"/>
        </w:rPr>
        <w:t>, as most journalists even demand for money from</w:t>
      </w:r>
      <w:r w:rsidRPr="002034E6">
        <w:rPr>
          <w:rStyle w:val="StyleUnderline"/>
        </w:rPr>
        <w:t xml:space="preserve"> their interviewees when they go out to conduct interviews.</w:t>
      </w:r>
      <w:r w:rsidRPr="002034E6">
        <w:rPr>
          <w:sz w:val="16"/>
        </w:rPr>
        <w:t xml:space="preserve"> Thus, </w:t>
      </w:r>
      <w:r w:rsidRPr="00ED5D88">
        <w:rPr>
          <w:rStyle w:val="Emphasis"/>
        </w:rPr>
        <w:t xml:space="preserve">it becomes </w:t>
      </w:r>
      <w:r w:rsidRPr="002034E6">
        <w:rPr>
          <w:rStyle w:val="Emphasis"/>
          <w:highlight w:val="green"/>
        </w:rPr>
        <w:t>difficult for</w:t>
      </w:r>
      <w:r w:rsidRPr="002034E6">
        <w:rPr>
          <w:rStyle w:val="StyleUnderline"/>
          <w:highlight w:val="green"/>
        </w:rPr>
        <w:t xml:space="preserve"> </w:t>
      </w:r>
      <w:r w:rsidRPr="00190FF8">
        <w:rPr>
          <w:rStyle w:val="Emphasis"/>
          <w:highlight w:val="green"/>
        </w:rPr>
        <w:t xml:space="preserve">the poor </w:t>
      </w:r>
      <w:r w:rsidRPr="00ED5D88">
        <w:rPr>
          <w:rStyle w:val="Emphasis"/>
        </w:rPr>
        <w:t>and illiterate</w:t>
      </w:r>
      <w:r w:rsidRPr="00ED5D88">
        <w:rPr>
          <w:rStyle w:val="StyleUnderline"/>
        </w:rPr>
        <w:t xml:space="preserve"> </w:t>
      </w:r>
      <w:r w:rsidRPr="00ED5D88">
        <w:rPr>
          <w:rStyle w:val="Emphasis"/>
        </w:rPr>
        <w:t>people</w:t>
      </w:r>
      <w:r w:rsidRPr="00ED5D88">
        <w:rPr>
          <w:rStyle w:val="StyleUnderline"/>
        </w:rPr>
        <w:t xml:space="preserve"> </w:t>
      </w:r>
      <w:r w:rsidRPr="00190FF8">
        <w:rPr>
          <w:rStyle w:val="Emphasis"/>
          <w:highlight w:val="green"/>
        </w:rPr>
        <w:t xml:space="preserve">who </w:t>
      </w:r>
      <w:r w:rsidRPr="00ED5D88">
        <w:rPr>
          <w:rStyle w:val="Emphasis"/>
        </w:rPr>
        <w:t>are</w:t>
      </w:r>
      <w:r w:rsidRPr="00ED5D88">
        <w:rPr>
          <w:rStyle w:val="StyleUnderline"/>
        </w:rPr>
        <w:t xml:space="preserve"> </w:t>
      </w:r>
      <w:r w:rsidRPr="002034E6">
        <w:rPr>
          <w:rStyle w:val="StyleUnderline"/>
        </w:rPr>
        <w:t xml:space="preserve">constantly </w:t>
      </w:r>
      <w:r w:rsidRPr="002034E6">
        <w:rPr>
          <w:rStyle w:val="Emphasis"/>
          <w:highlight w:val="green"/>
        </w:rPr>
        <w:t>seek</w:t>
      </w:r>
      <w:r w:rsidRPr="00ED5D88">
        <w:rPr>
          <w:rStyle w:val="Emphasis"/>
        </w:rPr>
        <w:t>ing</w:t>
      </w:r>
      <w:r w:rsidRPr="00ED5D88">
        <w:rPr>
          <w:rStyle w:val="StyleUnderline"/>
        </w:rPr>
        <w:t xml:space="preserve"> </w:t>
      </w:r>
      <w:r w:rsidRPr="002034E6">
        <w:rPr>
          <w:rStyle w:val="StyleUnderline"/>
        </w:rPr>
        <w:t xml:space="preserve">new </w:t>
      </w:r>
      <w:r w:rsidRPr="00ED5D88">
        <w:rPr>
          <w:rStyle w:val="Emphasis"/>
        </w:rPr>
        <w:t xml:space="preserve">ways to make </w:t>
      </w:r>
      <w:r w:rsidRPr="002034E6">
        <w:rPr>
          <w:rStyle w:val="Emphasis"/>
          <w:highlight w:val="green"/>
        </w:rPr>
        <w:t>government</w:t>
      </w:r>
      <w:r w:rsidRPr="002034E6">
        <w:rPr>
          <w:rStyle w:val="StyleUnderline"/>
        </w:rPr>
        <w:t xml:space="preserve"> to be </w:t>
      </w:r>
      <w:r w:rsidRPr="002034E6">
        <w:rPr>
          <w:rStyle w:val="Emphasis"/>
          <w:highlight w:val="green"/>
        </w:rPr>
        <w:t>aware</w:t>
      </w:r>
      <w:r w:rsidRPr="002034E6">
        <w:rPr>
          <w:rStyle w:val="StyleUnderline"/>
          <w:highlight w:val="green"/>
        </w:rPr>
        <w:t xml:space="preserve"> </w:t>
      </w:r>
      <w:r w:rsidRPr="002034E6">
        <w:rPr>
          <w:rStyle w:val="StyleUnderline"/>
        </w:rPr>
        <w:t xml:space="preserve">of their opinions, </w:t>
      </w:r>
      <w:r w:rsidRPr="00ED5D88">
        <w:rPr>
          <w:rStyle w:val="Emphasis"/>
        </w:rPr>
        <w:t>needs</w:t>
      </w:r>
      <w:r w:rsidRPr="002034E6">
        <w:rPr>
          <w:rStyle w:val="StyleUnderline"/>
        </w:rPr>
        <w:t xml:space="preserve">, grievances and most importantly, make themselves communicatively interactive, </w:t>
      </w:r>
      <w:r w:rsidRPr="00ED5D88">
        <w:rPr>
          <w:rStyle w:val="Emphasis"/>
          <w:bdr w:val="single" w:sz="18" w:space="0" w:color="auto"/>
        </w:rPr>
        <w:t xml:space="preserve">are </w:t>
      </w:r>
      <w:r w:rsidRPr="002034E6">
        <w:rPr>
          <w:rStyle w:val="Emphasis"/>
          <w:highlight w:val="green"/>
          <w:bdr w:val="single" w:sz="18" w:space="0" w:color="auto"/>
        </w:rPr>
        <w:t>denied of their rights</w:t>
      </w:r>
      <w:r w:rsidRPr="002034E6">
        <w:rPr>
          <w:rStyle w:val="StyleUnderline"/>
          <w:highlight w:val="green"/>
        </w:rPr>
        <w:t xml:space="preserve"> </w:t>
      </w:r>
      <w:r w:rsidRPr="00ED5D88">
        <w:rPr>
          <w:rStyle w:val="Emphasis"/>
        </w:rPr>
        <w:t xml:space="preserve">because they </w:t>
      </w:r>
      <w:r w:rsidRPr="00190FF8">
        <w:rPr>
          <w:rStyle w:val="Emphasis"/>
          <w:highlight w:val="green"/>
        </w:rPr>
        <w:t xml:space="preserve">cannot afford </w:t>
      </w:r>
      <w:r w:rsidRPr="00ED5D88">
        <w:rPr>
          <w:rStyle w:val="Emphasis"/>
        </w:rPr>
        <w:t xml:space="preserve">to pay </w:t>
      </w:r>
      <w:r w:rsidRPr="00ED5D88">
        <w:rPr>
          <w:rStyle w:val="Emphasis"/>
          <w:highlight w:val="green"/>
        </w:rPr>
        <w:t xml:space="preserve">what the rich </w:t>
      </w:r>
      <w:r w:rsidRPr="00ED5D88">
        <w:rPr>
          <w:rStyle w:val="Emphasis"/>
        </w:rPr>
        <w:t xml:space="preserve">people </w:t>
      </w:r>
      <w:r w:rsidRPr="00190FF8">
        <w:rPr>
          <w:rStyle w:val="Emphasis"/>
          <w:highlight w:val="green"/>
        </w:rPr>
        <w:t>pay</w:t>
      </w:r>
      <w:r w:rsidRPr="002034E6">
        <w:rPr>
          <w:sz w:val="16"/>
        </w:rPr>
        <w:t xml:space="preserve">. The </w:t>
      </w:r>
      <w:r w:rsidRPr="002034E6">
        <w:rPr>
          <w:rStyle w:val="StyleUnderline"/>
        </w:rPr>
        <w:t>mass media now only promote the interests of those who are wealthy in the society, neglecting those who are poor</w:t>
      </w:r>
      <w:r w:rsidRPr="002034E6">
        <w:rPr>
          <w:sz w:val="16"/>
        </w:rPr>
        <w:t xml:space="preserve">. This explains why MacBride (1980), cited by </w:t>
      </w:r>
      <w:proofErr w:type="spellStart"/>
      <w:r w:rsidRPr="002034E6">
        <w:rPr>
          <w:sz w:val="16"/>
        </w:rPr>
        <w:t>Ekwo</w:t>
      </w:r>
      <w:proofErr w:type="spellEnd"/>
      <w:r w:rsidRPr="002034E6">
        <w:rPr>
          <w:sz w:val="16"/>
        </w:rPr>
        <w:t xml:space="preserve"> in Nwosu and </w:t>
      </w:r>
      <w:proofErr w:type="spellStart"/>
      <w:r w:rsidRPr="002034E6">
        <w:rPr>
          <w:sz w:val="16"/>
        </w:rPr>
        <w:t>Ekw</w:t>
      </w:r>
      <w:proofErr w:type="spellEnd"/>
      <w:r w:rsidRPr="002034E6">
        <w:rPr>
          <w:sz w:val="16"/>
        </w:rPr>
        <w:t xml:space="preserve"> (1996, p.61) posits that “</w:t>
      </w:r>
      <w:r w:rsidRPr="002034E6">
        <w:rPr>
          <w:rStyle w:val="StyleUnderline"/>
        </w:rPr>
        <w:t>unknown to many perhaps, is the fact that not all the news stories they hear these days from the radio, watch on television and even read from the newspaper and magazines, are or used purely because of their news values</w:t>
      </w:r>
      <w:r w:rsidRPr="002034E6">
        <w:rPr>
          <w:sz w:val="16"/>
        </w:rPr>
        <w:t xml:space="preserve">”. In journalism, there are traditional criteria for judging certain events, ideas, </w:t>
      </w:r>
      <w:proofErr w:type="gramStart"/>
      <w:r w:rsidRPr="002034E6">
        <w:rPr>
          <w:sz w:val="16"/>
        </w:rPr>
        <w:t>places</w:t>
      </w:r>
      <w:proofErr w:type="gramEnd"/>
      <w:r w:rsidRPr="002034E6">
        <w:rPr>
          <w:sz w:val="16"/>
        </w:rPr>
        <w:t xml:space="preserve"> and personalities as newsworthy, </w:t>
      </w:r>
      <w:r w:rsidRPr="002034E6">
        <w:rPr>
          <w:rStyle w:val="StyleUnderline"/>
        </w:rPr>
        <w:t>but today, such journalistic criteria are giving way to a situation whereby important developments are pushed aside by unimportant and even trivial news items concerning urban events and the activities of personalities</w:t>
      </w:r>
      <w:r w:rsidRPr="002034E6">
        <w:rPr>
          <w:sz w:val="16"/>
        </w:rPr>
        <w:t xml:space="preserve">. </w:t>
      </w:r>
      <w:proofErr w:type="spellStart"/>
      <w:r w:rsidRPr="002034E6">
        <w:rPr>
          <w:sz w:val="16"/>
        </w:rPr>
        <w:t>Nnorom</w:t>
      </w:r>
      <w:proofErr w:type="spellEnd"/>
      <w:r w:rsidRPr="002034E6">
        <w:rPr>
          <w:sz w:val="16"/>
        </w:rPr>
        <w:t xml:space="preserve"> (1994), cited by </w:t>
      </w:r>
      <w:proofErr w:type="spellStart"/>
      <w:r w:rsidRPr="002034E6">
        <w:rPr>
          <w:sz w:val="16"/>
        </w:rPr>
        <w:t>Ekwo</w:t>
      </w:r>
      <w:proofErr w:type="spellEnd"/>
      <w:r w:rsidRPr="002034E6">
        <w:rPr>
          <w:sz w:val="16"/>
        </w:rPr>
        <w:t xml:space="preserve">, in Nwosu and </w:t>
      </w:r>
      <w:proofErr w:type="spellStart"/>
      <w:r w:rsidRPr="002034E6">
        <w:rPr>
          <w:sz w:val="16"/>
        </w:rPr>
        <w:t>Ekwo</w:t>
      </w:r>
      <w:proofErr w:type="spellEnd"/>
      <w:r w:rsidRPr="002034E6">
        <w:rPr>
          <w:sz w:val="16"/>
        </w:rPr>
        <w:t xml:space="preserve"> (1996</w:t>
      </w:r>
      <w:r w:rsidRPr="002034E6">
        <w:rPr>
          <w:rStyle w:val="StyleUnderline"/>
        </w:rPr>
        <w:t xml:space="preserve">) describes news </w:t>
      </w:r>
      <w:proofErr w:type="spellStart"/>
      <w:r w:rsidRPr="002034E6">
        <w:rPr>
          <w:rStyle w:val="StyleUnderline"/>
        </w:rPr>
        <w:t>commercialisation</w:t>
      </w:r>
      <w:proofErr w:type="spellEnd"/>
      <w:r w:rsidRPr="002034E6">
        <w:rPr>
          <w:rStyle w:val="StyleUnderline"/>
        </w:rPr>
        <w:t xml:space="preserve"> as a phenomenon whereby the electronic media report as news or news analysis, a commercial message by an unidentified or unidentifiable sponsor, giving the audience the impression that the news is fair, objective and socially responsible</w:t>
      </w:r>
      <w:r w:rsidRPr="002034E6">
        <w:rPr>
          <w:sz w:val="16"/>
        </w:rPr>
        <w:t xml:space="preserve">. This unwholesome practice has negative effects on the media and the society at large. The </w:t>
      </w:r>
      <w:r w:rsidRPr="00ED5D88">
        <w:rPr>
          <w:rStyle w:val="Emphasis"/>
        </w:rPr>
        <w:t>impacts</w:t>
      </w:r>
      <w:r w:rsidRPr="00ED5D88">
        <w:rPr>
          <w:sz w:val="16"/>
        </w:rPr>
        <w:t xml:space="preserve"> </w:t>
      </w:r>
      <w:r w:rsidRPr="002034E6">
        <w:rPr>
          <w:sz w:val="16"/>
        </w:rPr>
        <w:t xml:space="preserve">as noted by </w:t>
      </w:r>
      <w:proofErr w:type="spellStart"/>
      <w:r w:rsidRPr="002034E6">
        <w:rPr>
          <w:sz w:val="16"/>
        </w:rPr>
        <w:t>Asemah</w:t>
      </w:r>
      <w:proofErr w:type="spellEnd"/>
      <w:r w:rsidRPr="002034E6">
        <w:rPr>
          <w:sz w:val="16"/>
        </w:rPr>
        <w:t xml:space="preserve"> (2011, p.34) </w:t>
      </w:r>
      <w:r w:rsidRPr="002034E6">
        <w:rPr>
          <w:rStyle w:val="StyleUnderline"/>
        </w:rPr>
        <w:t>are: a. it has</w:t>
      </w:r>
      <w:r w:rsidRPr="002034E6">
        <w:rPr>
          <w:sz w:val="16"/>
        </w:rPr>
        <w:t xml:space="preserve"> </w:t>
      </w:r>
      <w:r w:rsidRPr="00ED5D88">
        <w:rPr>
          <w:rStyle w:val="Emphasis"/>
        </w:rPr>
        <w:t xml:space="preserve">given birth to a situation whereby </w:t>
      </w:r>
      <w:r w:rsidRPr="002034E6">
        <w:rPr>
          <w:rStyle w:val="Emphasis"/>
          <w:highlight w:val="green"/>
        </w:rPr>
        <w:t xml:space="preserve">news is </w:t>
      </w:r>
      <w:r w:rsidRPr="00ED5D88">
        <w:rPr>
          <w:rStyle w:val="Emphasis"/>
        </w:rPr>
        <w:t xml:space="preserve">narrowly </w:t>
      </w:r>
      <w:r w:rsidRPr="002034E6">
        <w:rPr>
          <w:rStyle w:val="Emphasis"/>
          <w:highlight w:val="green"/>
        </w:rPr>
        <w:t xml:space="preserve">defined against the </w:t>
      </w:r>
      <w:r w:rsidRPr="002034E6">
        <w:rPr>
          <w:rStyle w:val="Emphasis"/>
          <w:highlight w:val="green"/>
          <w:bdr w:val="single" w:sz="18" w:space="0" w:color="auto"/>
        </w:rPr>
        <w:t>weight of the news source’s pocket</w:t>
      </w:r>
      <w:r w:rsidRPr="002034E6">
        <w:rPr>
          <w:rStyle w:val="StyleUnderline"/>
        </w:rPr>
        <w:t>. The media, whether print or electronic, now use money as criteria for publishing news;</w:t>
      </w:r>
      <w:r w:rsidRPr="002034E6">
        <w:rPr>
          <w:sz w:val="16"/>
        </w:rPr>
        <w:t xml:space="preserve"> </w:t>
      </w:r>
      <w:r w:rsidRPr="002034E6">
        <w:rPr>
          <w:rStyle w:val="StyleUnderline"/>
        </w:rPr>
        <w:t xml:space="preserve">b. another problem is the </w:t>
      </w:r>
      <w:r w:rsidRPr="002034E6">
        <w:rPr>
          <w:rStyle w:val="Emphasis"/>
          <w:highlight w:val="green"/>
          <w:bdr w:val="single" w:sz="18" w:space="0" w:color="auto"/>
        </w:rPr>
        <w:t>censorship and gate keeping</w:t>
      </w:r>
      <w:r w:rsidRPr="002034E6">
        <w:rPr>
          <w:rStyle w:val="StyleUnderline"/>
          <w:highlight w:val="green"/>
        </w:rPr>
        <w:t xml:space="preserve"> </w:t>
      </w:r>
      <w:r w:rsidRPr="002034E6">
        <w:rPr>
          <w:rStyle w:val="StyleUnderline"/>
        </w:rPr>
        <w:t xml:space="preserve">problem, which news </w:t>
      </w:r>
      <w:proofErr w:type="spellStart"/>
      <w:r w:rsidRPr="002034E6">
        <w:rPr>
          <w:rStyle w:val="StyleUnderline"/>
        </w:rPr>
        <w:t>commercialisation</w:t>
      </w:r>
      <w:proofErr w:type="spellEnd"/>
      <w:r w:rsidRPr="002034E6">
        <w:rPr>
          <w:rStyle w:val="StyleUnderline"/>
        </w:rPr>
        <w:t xml:space="preserve"> constitutes for the editor.</w:t>
      </w:r>
      <w:r w:rsidRPr="002034E6">
        <w:rPr>
          <w:sz w:val="16"/>
        </w:rPr>
        <w:t xml:space="preserve"> The editor is handicapped under the </w:t>
      </w:r>
      <w:proofErr w:type="spellStart"/>
      <w:r w:rsidRPr="002034E6">
        <w:rPr>
          <w:sz w:val="16"/>
        </w:rPr>
        <w:t>commercialisation</w:t>
      </w:r>
      <w:proofErr w:type="spellEnd"/>
      <w:r w:rsidRPr="002034E6">
        <w:rPr>
          <w:sz w:val="16"/>
        </w:rPr>
        <w:t xml:space="preserve"> policy. </w:t>
      </w:r>
      <w:r w:rsidRPr="002034E6">
        <w:rPr>
          <w:rStyle w:val="StyleUnderline"/>
        </w:rPr>
        <w:t xml:space="preserve">It is the duty of the editor to always edit stories, but, under the news </w:t>
      </w:r>
      <w:proofErr w:type="spellStart"/>
      <w:r w:rsidRPr="002034E6">
        <w:rPr>
          <w:rStyle w:val="StyleUnderline"/>
        </w:rPr>
        <w:t>commercialisation</w:t>
      </w:r>
      <w:proofErr w:type="spellEnd"/>
      <w:r w:rsidRPr="002034E6">
        <w:rPr>
          <w:rStyle w:val="StyleUnderline"/>
        </w:rPr>
        <w:t xml:space="preserve"> policy, the editor cannot edit stories according to known standards or principles in journalism</w:t>
      </w:r>
      <w:r w:rsidRPr="002034E6">
        <w:rPr>
          <w:sz w:val="16"/>
        </w:rPr>
        <w:t xml:space="preserve">. He </w:t>
      </w:r>
      <w:proofErr w:type="gramStart"/>
      <w:r w:rsidRPr="002034E6">
        <w:rPr>
          <w:sz w:val="16"/>
        </w:rPr>
        <w:t>has to</w:t>
      </w:r>
      <w:proofErr w:type="gramEnd"/>
      <w:r w:rsidRPr="002034E6">
        <w:rPr>
          <w:sz w:val="16"/>
        </w:rPr>
        <w:t xml:space="preserve"> be so meticulous in the process of editing, </w:t>
      </w:r>
      <w:r w:rsidRPr="002034E6">
        <w:rPr>
          <w:rStyle w:val="StyleUnderline"/>
        </w:rPr>
        <w:t>so that he will not edit the substance and length of the story that has been paid for</w:t>
      </w:r>
      <w:r w:rsidRPr="002034E6">
        <w:rPr>
          <w:sz w:val="16"/>
        </w:rPr>
        <w:t xml:space="preserve">. Any story that has been paid for is not to be edited because, it has automatically become a sacred cow” that is, subjects or issues that get </w:t>
      </w:r>
      <w:proofErr w:type="spellStart"/>
      <w:r w:rsidRPr="002034E6">
        <w:rPr>
          <w:sz w:val="16"/>
        </w:rPr>
        <w:t>favour</w:t>
      </w:r>
      <w:proofErr w:type="spellEnd"/>
      <w:r w:rsidRPr="002034E6">
        <w:rPr>
          <w:sz w:val="16"/>
        </w:rPr>
        <w:t xml:space="preserve"> of the media houses. The ability of the editor to judge what is news or not is completely restricted because, money becomes the evaluator and perhaps the </w:t>
      </w:r>
      <w:proofErr w:type="gramStart"/>
      <w:r w:rsidRPr="002034E6">
        <w:rPr>
          <w:sz w:val="16"/>
        </w:rPr>
        <w:t>editor;</w:t>
      </w:r>
      <w:proofErr w:type="gramEnd"/>
      <w:r w:rsidRPr="002034E6">
        <w:rPr>
          <w:sz w:val="16"/>
        </w:rPr>
        <w:t xml:space="preserve"> </w:t>
      </w:r>
      <w:r w:rsidRPr="002034E6">
        <w:rPr>
          <w:rStyle w:val="StyleUnderline"/>
        </w:rPr>
        <w:t>c.</w:t>
      </w:r>
      <w:r w:rsidRPr="002034E6">
        <w:rPr>
          <w:sz w:val="16"/>
        </w:rPr>
        <w:t xml:space="preserve"> </w:t>
      </w:r>
      <w:r w:rsidRPr="002034E6">
        <w:rPr>
          <w:rStyle w:val="Emphasis"/>
          <w:highlight w:val="green"/>
        </w:rPr>
        <w:t>loss of credibility</w:t>
      </w:r>
      <w:r w:rsidRPr="002034E6">
        <w:rPr>
          <w:rStyle w:val="StyleUnderline"/>
        </w:rPr>
        <w:t xml:space="preserve">. The </w:t>
      </w:r>
      <w:r w:rsidRPr="00ED5D88">
        <w:rPr>
          <w:rStyle w:val="StyleUnderline"/>
        </w:rPr>
        <w:t xml:space="preserve">news </w:t>
      </w:r>
      <w:proofErr w:type="spellStart"/>
      <w:r w:rsidRPr="00ED5D88">
        <w:rPr>
          <w:rStyle w:val="StyleUnderline"/>
        </w:rPr>
        <w:t>commercialisation</w:t>
      </w:r>
      <w:proofErr w:type="spellEnd"/>
      <w:r w:rsidRPr="00ED5D88">
        <w:rPr>
          <w:rStyle w:val="StyleUnderline"/>
        </w:rPr>
        <w:t xml:space="preserve"> policy has made journalists to lose credibility because, </w:t>
      </w:r>
      <w:r w:rsidRPr="00ED5D88">
        <w:rPr>
          <w:rStyle w:val="Emphasis"/>
        </w:rPr>
        <w:t>it is</w:t>
      </w:r>
      <w:r w:rsidRPr="00ED5D88">
        <w:rPr>
          <w:rStyle w:val="StyleUnderline"/>
        </w:rPr>
        <w:t xml:space="preserve"> now </w:t>
      </w:r>
      <w:r w:rsidRPr="00ED5D88">
        <w:rPr>
          <w:rStyle w:val="Emphasis"/>
        </w:rPr>
        <w:t>believed</w:t>
      </w:r>
      <w:r w:rsidRPr="00ED5D88">
        <w:rPr>
          <w:rStyle w:val="StyleUnderline"/>
        </w:rPr>
        <w:t xml:space="preserve"> that</w:t>
      </w:r>
      <w:r w:rsidRPr="002034E6">
        <w:rPr>
          <w:rStyle w:val="StyleUnderline"/>
        </w:rPr>
        <w:t xml:space="preserve"> </w:t>
      </w:r>
      <w:r w:rsidRPr="002034E6">
        <w:rPr>
          <w:rStyle w:val="Emphasis"/>
          <w:highlight w:val="green"/>
        </w:rPr>
        <w:t xml:space="preserve">they pay attention to </w:t>
      </w:r>
      <w:r w:rsidRPr="00ED5D88">
        <w:rPr>
          <w:rStyle w:val="Emphasis"/>
        </w:rPr>
        <w:t xml:space="preserve">the wealthy </w:t>
      </w:r>
      <w:r w:rsidRPr="002034E6">
        <w:rPr>
          <w:rStyle w:val="Emphasis"/>
          <w:highlight w:val="green"/>
        </w:rPr>
        <w:t xml:space="preserve">people </w:t>
      </w:r>
      <w:r w:rsidRPr="002034E6">
        <w:rPr>
          <w:rStyle w:val="Emphasis"/>
          <w:highlight w:val="green"/>
          <w:bdr w:val="single" w:sz="18" w:space="0" w:color="auto"/>
        </w:rPr>
        <w:t xml:space="preserve">who </w:t>
      </w:r>
      <w:r w:rsidRPr="00ED5D88">
        <w:rPr>
          <w:rStyle w:val="Emphasis"/>
          <w:bdr w:val="single" w:sz="18" w:space="0" w:color="auto"/>
        </w:rPr>
        <w:t xml:space="preserve">can </w:t>
      </w:r>
      <w:r w:rsidRPr="002034E6">
        <w:rPr>
          <w:rStyle w:val="Emphasis"/>
          <w:highlight w:val="green"/>
          <w:bdr w:val="single" w:sz="18" w:space="0" w:color="auto"/>
        </w:rPr>
        <w:t xml:space="preserve">pay </w:t>
      </w:r>
      <w:r w:rsidRPr="00ED5D88">
        <w:rPr>
          <w:rStyle w:val="Emphasis"/>
          <w:bdr w:val="single" w:sz="18" w:space="0" w:color="auto"/>
        </w:rPr>
        <w:t>for news</w:t>
      </w:r>
      <w:r w:rsidRPr="002034E6">
        <w:rPr>
          <w:rStyle w:val="StyleUnderline"/>
        </w:rPr>
        <w:t xml:space="preserve"> so that they can suppress, </w:t>
      </w:r>
      <w:proofErr w:type="gramStart"/>
      <w:r w:rsidRPr="002034E6">
        <w:rPr>
          <w:rStyle w:val="StyleUnderline"/>
        </w:rPr>
        <w:t>twist</w:t>
      </w:r>
      <w:proofErr w:type="gramEnd"/>
      <w:r w:rsidRPr="002034E6">
        <w:rPr>
          <w:rStyle w:val="StyleUnderline"/>
        </w:rPr>
        <w:t xml:space="preserve"> and falsify the stories; and d. government of some countries may bribe journalists to write </w:t>
      </w:r>
      <w:proofErr w:type="spellStart"/>
      <w:r w:rsidRPr="002034E6">
        <w:rPr>
          <w:rStyle w:val="StyleUnderline"/>
        </w:rPr>
        <w:t>favourable</w:t>
      </w:r>
      <w:proofErr w:type="spellEnd"/>
      <w:r w:rsidRPr="002034E6">
        <w:rPr>
          <w:rStyle w:val="StyleUnderline"/>
        </w:rPr>
        <w:t xml:space="preserve"> news items about its policies and </w:t>
      </w:r>
      <w:proofErr w:type="spellStart"/>
      <w:r w:rsidRPr="002034E6">
        <w:rPr>
          <w:rStyle w:val="StyleUnderline"/>
        </w:rPr>
        <w:t>programmes</w:t>
      </w:r>
      <w:proofErr w:type="spellEnd"/>
      <w:r w:rsidRPr="002034E6">
        <w:rPr>
          <w:rStyle w:val="StyleUnderline"/>
        </w:rPr>
        <w:t>, even when they are inimical to public interest.</w:t>
      </w:r>
    </w:p>
    <w:p w14:paraId="038416BB" w14:textId="42EF6A93" w:rsidR="00294573" w:rsidRDefault="00294573" w:rsidP="00294573">
      <w:pPr>
        <w:pStyle w:val="Heading4"/>
      </w:pPr>
      <w:r>
        <w:t xml:space="preserve">Prioritizing Objectivity shifts Media Reporting to the </w:t>
      </w:r>
      <w:r>
        <w:rPr>
          <w:u w:val="single"/>
        </w:rPr>
        <w:t>Public Interest</w:t>
      </w:r>
      <w:r>
        <w:t xml:space="preserve"> of </w:t>
      </w:r>
      <w:r>
        <w:rPr>
          <w:u w:val="single"/>
        </w:rPr>
        <w:t>Truth</w:t>
      </w:r>
      <w:r>
        <w:t xml:space="preserve"> and </w:t>
      </w:r>
      <w:r>
        <w:rPr>
          <w:u w:val="single"/>
        </w:rPr>
        <w:t>Free Information Flows</w:t>
      </w:r>
      <w:r>
        <w:t xml:space="preserve"> – that’s vital to </w:t>
      </w:r>
      <w:r>
        <w:rPr>
          <w:u w:val="single"/>
        </w:rPr>
        <w:t>any</w:t>
      </w:r>
      <w:r>
        <w:t xml:space="preserve"> Functioning Democracy.</w:t>
      </w:r>
      <w:r w:rsidR="00B5380E">
        <w:t xml:space="preserve"> Proves the aff is consistent under pragmatic deliberation because it fosters communal discussions</w:t>
      </w:r>
      <w:r w:rsidR="00873382">
        <w:t>.</w:t>
      </w:r>
    </w:p>
    <w:p w14:paraId="7D68C199" w14:textId="77777777" w:rsidR="00294573" w:rsidRDefault="00294573" w:rsidP="00294573">
      <w:proofErr w:type="spellStart"/>
      <w:r w:rsidRPr="00D258BD">
        <w:rPr>
          <w:rStyle w:val="Style13ptBold"/>
        </w:rPr>
        <w:t>Asogwa</w:t>
      </w:r>
      <w:proofErr w:type="spellEnd"/>
      <w:r>
        <w:rPr>
          <w:rStyle w:val="Style13ptBold"/>
        </w:rPr>
        <w:t xml:space="preserve"> et Al 12</w:t>
      </w:r>
      <w:r w:rsidRPr="00D258BD">
        <w:t xml:space="preserve">, Chika Euphemia, and Ezekiel S. </w:t>
      </w:r>
      <w:proofErr w:type="spellStart"/>
      <w:r w:rsidRPr="00D258BD">
        <w:t>Asemah</w:t>
      </w:r>
      <w:proofErr w:type="spellEnd"/>
      <w:r w:rsidRPr="00D258BD">
        <w:t xml:space="preserve">. "News </w:t>
      </w:r>
      <w:proofErr w:type="spellStart"/>
      <w:r w:rsidRPr="00D258BD">
        <w:t>commercialisation</w:t>
      </w:r>
      <w:proofErr w:type="spellEnd"/>
      <w:r w:rsidRPr="00D258BD">
        <w:t>, objective journalism practice and the sustenance of democracy in Nigeria." Higher education of social science 3.2 (2012): 27-34.</w:t>
      </w:r>
      <w:r>
        <w:t xml:space="preserve"> (</w:t>
      </w:r>
      <w:r w:rsidRPr="00D258BD">
        <w:t xml:space="preserve">Head, Department of Mass Communication, Kogi State University, </w:t>
      </w:r>
      <w:proofErr w:type="spellStart"/>
      <w:r w:rsidRPr="00D258BD">
        <w:t>Anyigba</w:t>
      </w:r>
      <w:proofErr w:type="spellEnd"/>
      <w:r w:rsidRPr="00D258BD">
        <w:t>, Kogi State, Nigeria.</w:t>
      </w:r>
      <w:r>
        <w:t xml:space="preserve">)//Elmer  </w:t>
      </w:r>
    </w:p>
    <w:p w14:paraId="36D7F73B" w14:textId="77777777" w:rsidR="00294573" w:rsidRPr="00190FF8" w:rsidRDefault="00294573" w:rsidP="00294573">
      <w:pPr>
        <w:rPr>
          <w:sz w:val="16"/>
        </w:rPr>
      </w:pPr>
      <w:r w:rsidRPr="0090003E">
        <w:rPr>
          <w:rStyle w:val="Emphasis"/>
          <w:bdr w:val="single" w:sz="18" w:space="0" w:color="auto"/>
        </w:rPr>
        <w:t>OBJECTIVE JOURNALISM BUILDS DEMOCRACY</w:t>
      </w:r>
      <w:r w:rsidRPr="0090003E">
        <w:rPr>
          <w:sz w:val="16"/>
        </w:rPr>
        <w:t xml:space="preserve"> </w:t>
      </w:r>
      <w:r w:rsidRPr="002034E6">
        <w:rPr>
          <w:rStyle w:val="Emphasis"/>
          <w:highlight w:val="green"/>
        </w:rPr>
        <w:t xml:space="preserve">Journalism </w:t>
      </w:r>
      <w:r w:rsidRPr="00833060">
        <w:rPr>
          <w:rStyle w:val="Emphasis"/>
        </w:rPr>
        <w:t xml:space="preserve">has a lot to </w:t>
      </w:r>
      <w:r w:rsidRPr="002034E6">
        <w:rPr>
          <w:rStyle w:val="Emphasis"/>
          <w:highlight w:val="green"/>
        </w:rPr>
        <w:t>contribute to the development of democracy</w:t>
      </w:r>
      <w:r w:rsidRPr="0029146C">
        <w:rPr>
          <w:sz w:val="16"/>
        </w:rPr>
        <w:t xml:space="preserve">, </w:t>
      </w:r>
      <w:r w:rsidRPr="002034E6">
        <w:rPr>
          <w:rStyle w:val="StyleUnderline"/>
        </w:rPr>
        <w:t>not only</w:t>
      </w:r>
      <w:r w:rsidRPr="0029146C">
        <w:rPr>
          <w:sz w:val="16"/>
        </w:rPr>
        <w:t xml:space="preserve"> </w:t>
      </w:r>
      <w:r w:rsidRPr="00833060">
        <w:rPr>
          <w:rStyle w:val="Emphasis"/>
        </w:rPr>
        <w:t>in</w:t>
      </w:r>
      <w:r w:rsidRPr="00833060">
        <w:rPr>
          <w:sz w:val="16"/>
        </w:rPr>
        <w:t xml:space="preserve"> </w:t>
      </w:r>
      <w:r w:rsidRPr="002034E6">
        <w:rPr>
          <w:rStyle w:val="StyleUnderline"/>
        </w:rPr>
        <w:t xml:space="preserve">Nigeria, </w:t>
      </w:r>
      <w:r w:rsidRPr="00833060">
        <w:rPr>
          <w:rStyle w:val="StyleUnderline"/>
        </w:rPr>
        <w:t>but</w:t>
      </w:r>
      <w:r w:rsidRPr="00833060">
        <w:rPr>
          <w:sz w:val="16"/>
        </w:rPr>
        <w:t xml:space="preserve"> </w:t>
      </w:r>
      <w:r w:rsidRPr="00833060">
        <w:rPr>
          <w:rStyle w:val="Emphasis"/>
          <w:bdr w:val="single" w:sz="18" w:space="0" w:color="auto"/>
        </w:rPr>
        <w:t>the entire world</w:t>
      </w:r>
      <w:r w:rsidRPr="0029146C">
        <w:rPr>
          <w:sz w:val="16"/>
        </w:rPr>
        <w:t xml:space="preserve">. </w:t>
      </w:r>
      <w:r w:rsidRPr="002034E6">
        <w:rPr>
          <w:rStyle w:val="StyleUnderline"/>
        </w:rPr>
        <w:t xml:space="preserve">Objective journalism entails that the </w:t>
      </w:r>
      <w:r w:rsidRPr="00375F1D">
        <w:rPr>
          <w:rStyle w:val="Emphasis"/>
          <w:highlight w:val="green"/>
        </w:rPr>
        <w:t>journalist should detach</w:t>
      </w:r>
      <w:r w:rsidRPr="00375F1D">
        <w:rPr>
          <w:rStyle w:val="StyleUnderline"/>
          <w:highlight w:val="green"/>
        </w:rPr>
        <w:t xml:space="preserve"> </w:t>
      </w:r>
      <w:r w:rsidRPr="002034E6">
        <w:rPr>
          <w:rStyle w:val="StyleUnderline"/>
        </w:rPr>
        <w:t>him or herself from whatever stories that are being conveyed to the people</w:t>
      </w:r>
      <w:r w:rsidRPr="0029146C">
        <w:rPr>
          <w:sz w:val="16"/>
        </w:rPr>
        <w:t xml:space="preserve">. </w:t>
      </w:r>
      <w:r w:rsidRPr="00833060">
        <w:rPr>
          <w:rStyle w:val="Emphasis"/>
        </w:rPr>
        <w:t xml:space="preserve">When journalist collects bribe from news sources to </w:t>
      </w:r>
      <w:r w:rsidRPr="00833060">
        <w:rPr>
          <w:rStyle w:val="Emphasis"/>
          <w:highlight w:val="green"/>
        </w:rPr>
        <w:t>twist stories</w:t>
      </w:r>
      <w:r w:rsidRPr="00833060">
        <w:rPr>
          <w:rStyle w:val="Emphasis"/>
        </w:rPr>
        <w:t xml:space="preserve">, it will </w:t>
      </w:r>
      <w:proofErr w:type="gramStart"/>
      <w:r w:rsidRPr="00833060">
        <w:rPr>
          <w:rStyle w:val="Emphasis"/>
        </w:rPr>
        <w:t xml:space="preserve">definitely </w:t>
      </w:r>
      <w:r w:rsidRPr="00833060">
        <w:rPr>
          <w:rStyle w:val="Emphasis"/>
          <w:highlight w:val="green"/>
        </w:rPr>
        <w:t>lead</w:t>
      </w:r>
      <w:proofErr w:type="gramEnd"/>
      <w:r w:rsidRPr="00833060">
        <w:rPr>
          <w:rStyle w:val="Emphasis"/>
          <w:highlight w:val="green"/>
        </w:rPr>
        <w:t xml:space="preserve"> to </w:t>
      </w:r>
      <w:r w:rsidRPr="00833060">
        <w:rPr>
          <w:rStyle w:val="Emphasis"/>
        </w:rPr>
        <w:t xml:space="preserve">one </w:t>
      </w:r>
      <w:r w:rsidRPr="00833060">
        <w:rPr>
          <w:rStyle w:val="Emphasis"/>
          <w:highlight w:val="green"/>
        </w:rPr>
        <w:t>problem</w:t>
      </w:r>
      <w:r w:rsidRPr="00833060">
        <w:rPr>
          <w:sz w:val="16"/>
        </w:rPr>
        <w:t xml:space="preserve"> </w:t>
      </w:r>
      <w:r w:rsidRPr="0029146C">
        <w:rPr>
          <w:sz w:val="16"/>
        </w:rPr>
        <w:t xml:space="preserve">or the other. </w:t>
      </w:r>
      <w:r w:rsidRPr="00375F1D">
        <w:rPr>
          <w:rStyle w:val="StyleUnderline"/>
        </w:rPr>
        <w:t>The press articulates public conscience through focusing attention on issues and concerns of public interest. It sets the public agenda</w:t>
      </w:r>
      <w:r w:rsidRPr="0029146C">
        <w:rPr>
          <w:sz w:val="16"/>
        </w:rPr>
        <w:t xml:space="preserve">. </w:t>
      </w:r>
      <w:r w:rsidRPr="00375F1D">
        <w:rPr>
          <w:rStyle w:val="StyleUnderline"/>
        </w:rPr>
        <w:t xml:space="preserve">As a purveyor of public opinion, </w:t>
      </w:r>
      <w:r w:rsidRPr="00375F1D">
        <w:rPr>
          <w:rStyle w:val="Emphasis"/>
          <w:highlight w:val="green"/>
          <w:bdr w:val="single" w:sz="18" w:space="0" w:color="auto"/>
        </w:rPr>
        <w:t>it expresses public sentiment</w:t>
      </w:r>
      <w:r w:rsidRPr="00375F1D">
        <w:rPr>
          <w:rStyle w:val="StyleUnderline"/>
          <w:highlight w:val="green"/>
        </w:rPr>
        <w:t xml:space="preserve"> </w:t>
      </w:r>
      <w:r w:rsidRPr="00375F1D">
        <w:rPr>
          <w:rStyle w:val="StyleUnderline"/>
        </w:rPr>
        <w:t xml:space="preserve">on any given subject, which is entertained by the best informed, most </w:t>
      </w:r>
      <w:proofErr w:type="gramStart"/>
      <w:r w:rsidRPr="00375F1D">
        <w:rPr>
          <w:rStyle w:val="StyleUnderline"/>
        </w:rPr>
        <w:t>intelligent</w:t>
      </w:r>
      <w:proofErr w:type="gramEnd"/>
      <w:r w:rsidRPr="00375F1D">
        <w:rPr>
          <w:rStyle w:val="StyleUnderline"/>
        </w:rPr>
        <w:t xml:space="preserve"> </w:t>
      </w:r>
      <w:r w:rsidRPr="00BD502F">
        <w:rPr>
          <w:rStyle w:val="StyleUnderline"/>
        </w:rPr>
        <w:t>and most moral persons in the community.</w:t>
      </w:r>
      <w:r w:rsidRPr="00BD502F">
        <w:rPr>
          <w:sz w:val="16"/>
        </w:rPr>
        <w:t xml:space="preserve"> </w:t>
      </w:r>
      <w:r w:rsidRPr="00BD502F">
        <w:rPr>
          <w:rStyle w:val="Emphasis"/>
        </w:rPr>
        <w:t>If journalism is to serve humanity</w:t>
      </w:r>
      <w:r w:rsidRPr="00BD502F">
        <w:rPr>
          <w:sz w:val="16"/>
        </w:rPr>
        <w:t xml:space="preserve">, </w:t>
      </w:r>
      <w:r w:rsidRPr="00BD502F">
        <w:rPr>
          <w:rStyle w:val="Emphasis"/>
          <w:bdr w:val="single" w:sz="18" w:space="0" w:color="auto"/>
        </w:rPr>
        <w:t>then the</w:t>
      </w:r>
      <w:r w:rsidRPr="00833060">
        <w:rPr>
          <w:rStyle w:val="Emphasis"/>
          <w:bdr w:val="single" w:sz="18" w:space="0" w:color="auto"/>
        </w:rPr>
        <w:t xml:space="preserve"> </w:t>
      </w:r>
      <w:r w:rsidRPr="00375F1D">
        <w:rPr>
          <w:rStyle w:val="Emphasis"/>
          <w:highlight w:val="green"/>
          <w:bdr w:val="single" w:sz="18" w:space="0" w:color="auto"/>
        </w:rPr>
        <w:t>press should operate objectively</w:t>
      </w:r>
      <w:r w:rsidRPr="0029146C">
        <w:rPr>
          <w:sz w:val="16"/>
        </w:rPr>
        <w:t>. The press always takes on the form and the correlation of the social and political structures within which it operates</w:t>
      </w:r>
      <w:r w:rsidRPr="00375F1D">
        <w:rPr>
          <w:rStyle w:val="StyleUnderline"/>
        </w:rPr>
        <w:t>. To see the difference between press system in full perspective, then one must look at the social systems in which the press functions</w:t>
      </w:r>
      <w:r w:rsidRPr="0029146C">
        <w:rPr>
          <w:sz w:val="16"/>
        </w:rPr>
        <w:t xml:space="preserve">. To see the social systems in their true relationship to the press, one has to look at certain beliefs and assumptions, which the society </w:t>
      </w:r>
      <w:proofErr w:type="gramStart"/>
      <w:r w:rsidRPr="0029146C">
        <w:rPr>
          <w:sz w:val="16"/>
        </w:rPr>
        <w:t>holds;</w:t>
      </w:r>
      <w:proofErr w:type="gramEnd"/>
      <w:r w:rsidRPr="0029146C">
        <w:rPr>
          <w:sz w:val="16"/>
        </w:rPr>
        <w:t xml:space="preserve"> the nature of man, the nature of society and the state, the relation of man to the state and the nature of knowledge and truth</w:t>
      </w:r>
      <w:r w:rsidRPr="00375F1D">
        <w:rPr>
          <w:rStyle w:val="StyleUnderline"/>
        </w:rPr>
        <w:t xml:space="preserve">. The information role of the </w:t>
      </w:r>
      <w:r w:rsidRPr="00375F1D">
        <w:rPr>
          <w:rStyle w:val="Emphasis"/>
          <w:highlight w:val="green"/>
        </w:rPr>
        <w:t>media</w:t>
      </w:r>
      <w:r w:rsidRPr="00375F1D">
        <w:rPr>
          <w:rStyle w:val="StyleUnderline"/>
          <w:highlight w:val="green"/>
        </w:rPr>
        <w:t xml:space="preserve"> </w:t>
      </w:r>
      <w:r w:rsidRPr="00833060">
        <w:rPr>
          <w:rStyle w:val="Emphasis"/>
        </w:rPr>
        <w:t>in the democratic process</w:t>
      </w:r>
      <w:r w:rsidRPr="00833060">
        <w:rPr>
          <w:rStyle w:val="StyleUnderline"/>
        </w:rPr>
        <w:t xml:space="preserve"> </w:t>
      </w:r>
      <w:r w:rsidRPr="00833060">
        <w:rPr>
          <w:rStyle w:val="Emphasis"/>
        </w:rPr>
        <w:t xml:space="preserve">involves </w:t>
      </w:r>
      <w:r w:rsidRPr="00BD502F">
        <w:rPr>
          <w:rStyle w:val="Emphasis"/>
          <w:highlight w:val="green"/>
        </w:rPr>
        <w:t>creat</w:t>
      </w:r>
      <w:r w:rsidRPr="00BD502F">
        <w:rPr>
          <w:rStyle w:val="Emphasis"/>
        </w:rPr>
        <w:t xml:space="preserve">ing a </w:t>
      </w:r>
      <w:r w:rsidRPr="00BD502F">
        <w:rPr>
          <w:rStyle w:val="Emphasis"/>
          <w:bdr w:val="single" w:sz="18" w:space="0" w:color="auto"/>
        </w:rPr>
        <w:t>platform for public dialogue</w:t>
      </w:r>
      <w:r w:rsidRPr="00BD502F">
        <w:rPr>
          <w:rStyle w:val="Emphasis"/>
        </w:rPr>
        <w:t xml:space="preserve"> and </w:t>
      </w:r>
      <w:r w:rsidRPr="00833060">
        <w:rPr>
          <w:rStyle w:val="Emphasis"/>
          <w:bdr w:val="single" w:sz="18" w:space="0" w:color="auto"/>
        </w:rPr>
        <w:t xml:space="preserve">ensuring </w:t>
      </w:r>
      <w:r w:rsidRPr="00375F1D">
        <w:rPr>
          <w:rStyle w:val="Emphasis"/>
          <w:highlight w:val="green"/>
          <w:bdr w:val="single" w:sz="18" w:space="0" w:color="auto"/>
        </w:rPr>
        <w:t>diversity of</w:t>
      </w:r>
      <w:r w:rsidRPr="00833060">
        <w:rPr>
          <w:rStyle w:val="Emphasis"/>
          <w:bdr w:val="single" w:sz="18" w:space="0" w:color="auto"/>
        </w:rPr>
        <w:t xml:space="preserve"> views, </w:t>
      </w:r>
      <w:proofErr w:type="gramStart"/>
      <w:r w:rsidRPr="00BD502F">
        <w:rPr>
          <w:rStyle w:val="Emphasis"/>
          <w:bdr w:val="single" w:sz="18" w:space="0" w:color="auto"/>
        </w:rPr>
        <w:t>values</w:t>
      </w:r>
      <w:proofErr w:type="gramEnd"/>
      <w:r w:rsidRPr="00BD502F">
        <w:rPr>
          <w:rStyle w:val="Emphasis"/>
          <w:bdr w:val="single" w:sz="18" w:space="0" w:color="auto"/>
        </w:rPr>
        <w:t xml:space="preserve"> and </w:t>
      </w:r>
      <w:r w:rsidRPr="00375F1D">
        <w:rPr>
          <w:rStyle w:val="Emphasis"/>
          <w:highlight w:val="green"/>
          <w:bdr w:val="single" w:sz="18" w:space="0" w:color="auto"/>
        </w:rPr>
        <w:t xml:space="preserve">perspectives on </w:t>
      </w:r>
      <w:r w:rsidRPr="00833060">
        <w:rPr>
          <w:rStyle w:val="Emphasis"/>
          <w:bdr w:val="single" w:sz="18" w:space="0" w:color="auto"/>
        </w:rPr>
        <w:t xml:space="preserve">public </w:t>
      </w:r>
      <w:r w:rsidRPr="00375F1D">
        <w:rPr>
          <w:rStyle w:val="Emphasis"/>
          <w:highlight w:val="green"/>
          <w:bdr w:val="single" w:sz="18" w:space="0" w:color="auto"/>
        </w:rPr>
        <w:t>affairs</w:t>
      </w:r>
      <w:r w:rsidRPr="00375F1D">
        <w:rPr>
          <w:rStyle w:val="StyleUnderline"/>
        </w:rPr>
        <w:t>.</w:t>
      </w:r>
      <w:r w:rsidRPr="0029146C">
        <w:rPr>
          <w:sz w:val="16"/>
        </w:rPr>
        <w:t xml:space="preserve"> </w:t>
      </w:r>
      <w:r w:rsidRPr="00C532F5">
        <w:rPr>
          <w:rStyle w:val="StyleUnderline"/>
        </w:rPr>
        <w:t xml:space="preserve">The public sphere theory posits that </w:t>
      </w:r>
      <w:r w:rsidRPr="00C532F5">
        <w:rPr>
          <w:rStyle w:val="Emphasis"/>
          <w:highlight w:val="green"/>
        </w:rPr>
        <w:t xml:space="preserve">by generating </w:t>
      </w:r>
      <w:r w:rsidRPr="00833060">
        <w:rPr>
          <w:rStyle w:val="Emphasis"/>
          <w:bdr w:val="single" w:sz="18" w:space="0" w:color="auto"/>
        </w:rPr>
        <w:t xml:space="preserve">a plurality of </w:t>
      </w:r>
      <w:r w:rsidRPr="00C532F5">
        <w:rPr>
          <w:rStyle w:val="Emphasis"/>
          <w:highlight w:val="green"/>
          <w:bdr w:val="single" w:sz="18" w:space="0" w:color="auto"/>
        </w:rPr>
        <w:t>understanding</w:t>
      </w:r>
      <w:r w:rsidRPr="00C532F5">
        <w:rPr>
          <w:rStyle w:val="StyleUnderline"/>
        </w:rPr>
        <w:t xml:space="preserve">, </w:t>
      </w:r>
      <w:r w:rsidRPr="00833060">
        <w:rPr>
          <w:rStyle w:val="Emphasis"/>
        </w:rPr>
        <w:t xml:space="preserve">the </w:t>
      </w:r>
      <w:r w:rsidRPr="00C532F5">
        <w:rPr>
          <w:rStyle w:val="Emphasis"/>
          <w:highlight w:val="green"/>
        </w:rPr>
        <w:t xml:space="preserve">media should enable individuals to re-interpret </w:t>
      </w:r>
      <w:r w:rsidRPr="00833060">
        <w:rPr>
          <w:rStyle w:val="Emphasis"/>
        </w:rPr>
        <w:t>their social experiences</w:t>
      </w:r>
      <w:r w:rsidRPr="00833060">
        <w:rPr>
          <w:rStyle w:val="StyleUnderline"/>
        </w:rPr>
        <w:t xml:space="preserve"> </w:t>
      </w:r>
      <w:r w:rsidRPr="00BD502F">
        <w:rPr>
          <w:rStyle w:val="Emphasis"/>
        </w:rPr>
        <w:t>and question</w:t>
      </w:r>
      <w:r w:rsidRPr="00BD502F">
        <w:rPr>
          <w:rStyle w:val="StyleUnderline"/>
        </w:rPr>
        <w:t xml:space="preserve"> </w:t>
      </w:r>
      <w:r w:rsidRPr="00C532F5">
        <w:rPr>
          <w:rStyle w:val="StyleUnderline"/>
        </w:rPr>
        <w:t xml:space="preserve">the </w:t>
      </w:r>
      <w:r w:rsidRPr="00C532F5">
        <w:rPr>
          <w:rStyle w:val="Emphasis"/>
          <w:highlight w:val="green"/>
        </w:rPr>
        <w:t>assumptions</w:t>
      </w:r>
      <w:r w:rsidRPr="00C532F5">
        <w:rPr>
          <w:rStyle w:val="StyleUnderline"/>
          <w:highlight w:val="green"/>
        </w:rPr>
        <w:t xml:space="preserve"> </w:t>
      </w:r>
      <w:r w:rsidRPr="00C532F5">
        <w:rPr>
          <w:rStyle w:val="StyleUnderline"/>
        </w:rPr>
        <w:t xml:space="preserve">and ideas </w:t>
      </w:r>
      <w:r w:rsidRPr="00C532F5">
        <w:rPr>
          <w:rStyle w:val="Emphasis"/>
          <w:highlight w:val="green"/>
          <w:bdr w:val="single" w:sz="18" w:space="0" w:color="auto"/>
        </w:rPr>
        <w:t xml:space="preserve">of </w:t>
      </w:r>
      <w:r w:rsidRPr="00BD502F">
        <w:rPr>
          <w:rStyle w:val="Emphasis"/>
          <w:bdr w:val="single" w:sz="18" w:space="0" w:color="auto"/>
        </w:rPr>
        <w:t xml:space="preserve">the </w:t>
      </w:r>
      <w:r w:rsidRPr="00C532F5">
        <w:rPr>
          <w:rStyle w:val="Emphasis"/>
          <w:highlight w:val="green"/>
          <w:bdr w:val="single" w:sz="18" w:space="0" w:color="auto"/>
        </w:rPr>
        <w:t>dominant culture</w:t>
      </w:r>
      <w:r w:rsidRPr="00C532F5">
        <w:rPr>
          <w:rStyle w:val="StyleUnderline"/>
        </w:rPr>
        <w:t xml:space="preserve">… </w:t>
      </w:r>
      <w:r w:rsidRPr="00BD502F">
        <w:rPr>
          <w:rStyle w:val="StyleUnderline"/>
        </w:rPr>
        <w:t xml:space="preserve">it will </w:t>
      </w:r>
      <w:r w:rsidRPr="00BD502F">
        <w:rPr>
          <w:rStyle w:val="Emphasis"/>
        </w:rPr>
        <w:t>give subordinate classes</w:t>
      </w:r>
      <w:r w:rsidRPr="00BD502F">
        <w:rPr>
          <w:rStyle w:val="StyleUnderline"/>
        </w:rPr>
        <w:t xml:space="preserve"> </w:t>
      </w:r>
      <w:r w:rsidRPr="00BD502F">
        <w:rPr>
          <w:rStyle w:val="Emphasis"/>
        </w:rPr>
        <w:t xml:space="preserve">increased access to ideas </w:t>
      </w:r>
      <w:r w:rsidRPr="00BD502F">
        <w:rPr>
          <w:rStyle w:val="StyleUnderline"/>
        </w:rPr>
        <w:t xml:space="preserve">and arguments </w:t>
      </w:r>
      <w:r w:rsidRPr="00BD502F">
        <w:rPr>
          <w:rStyle w:val="Emphasis"/>
        </w:rPr>
        <w:t>opposing ideological representation</w:t>
      </w:r>
      <w:r w:rsidRPr="00BD502F">
        <w:rPr>
          <w:rStyle w:val="StyleUnderline"/>
        </w:rPr>
        <w:t xml:space="preserve"> that legitimate their subordination and ena</w:t>
      </w:r>
      <w:r w:rsidRPr="00C532F5">
        <w:rPr>
          <w:rStyle w:val="StyleUnderline"/>
        </w:rPr>
        <w:t>bles them to explore more fully, ways of changing the structure of society to their advantage (Curran, 1991, p.103).</w:t>
      </w:r>
      <w:r w:rsidRPr="0029146C">
        <w:rPr>
          <w:sz w:val="16"/>
        </w:rPr>
        <w:t xml:space="preserve"> He further notes that </w:t>
      </w:r>
      <w:r w:rsidRPr="00C532F5">
        <w:rPr>
          <w:rStyle w:val="StyleUnderline"/>
        </w:rPr>
        <w:t xml:space="preserve">the </w:t>
      </w:r>
      <w:r w:rsidRPr="00C532F5">
        <w:rPr>
          <w:rStyle w:val="Emphasis"/>
          <w:highlight w:val="green"/>
        </w:rPr>
        <w:t>mass media</w:t>
      </w:r>
      <w:r w:rsidRPr="00C532F5">
        <w:rPr>
          <w:rStyle w:val="StyleUnderline"/>
          <w:highlight w:val="green"/>
        </w:rPr>
        <w:t xml:space="preserve"> </w:t>
      </w:r>
      <w:r w:rsidRPr="00C532F5">
        <w:rPr>
          <w:rStyle w:val="Emphasis"/>
          <w:highlight w:val="green"/>
        </w:rPr>
        <w:t xml:space="preserve">have </w:t>
      </w:r>
      <w:r w:rsidRPr="00327AF7">
        <w:rPr>
          <w:rStyle w:val="Emphasis"/>
        </w:rPr>
        <w:t xml:space="preserve">a role to play </w:t>
      </w:r>
      <w:r w:rsidRPr="00BD502F">
        <w:rPr>
          <w:rStyle w:val="Emphasis"/>
        </w:rPr>
        <w:t>in the democratic process</w:t>
      </w:r>
      <w:r w:rsidRPr="00BD502F">
        <w:rPr>
          <w:rStyle w:val="StyleUnderline"/>
        </w:rPr>
        <w:t>, by</w:t>
      </w:r>
      <w:r w:rsidRPr="00C532F5">
        <w:rPr>
          <w:rStyle w:val="StyleUnderline"/>
        </w:rPr>
        <w:t xml:space="preserve"> </w:t>
      </w:r>
      <w:r w:rsidRPr="00C532F5">
        <w:rPr>
          <w:rStyle w:val="Emphasis"/>
          <w:highlight w:val="green"/>
        </w:rPr>
        <w:t>creat</w:t>
      </w:r>
      <w:r w:rsidRPr="00327AF7">
        <w:rPr>
          <w:rStyle w:val="Emphasis"/>
        </w:rPr>
        <w:t xml:space="preserve">ing </w:t>
      </w:r>
      <w:r w:rsidRPr="00C532F5">
        <w:rPr>
          <w:rStyle w:val="Emphasis"/>
          <w:highlight w:val="green"/>
        </w:rPr>
        <w:t xml:space="preserve">an arena for </w:t>
      </w:r>
      <w:r w:rsidRPr="00C532F5">
        <w:rPr>
          <w:rStyle w:val="Emphasis"/>
          <w:highlight w:val="green"/>
          <w:bdr w:val="single" w:sz="18" w:space="0" w:color="auto"/>
        </w:rPr>
        <w:t>free dialogue</w:t>
      </w:r>
      <w:r w:rsidRPr="00C532F5">
        <w:rPr>
          <w:rStyle w:val="StyleUnderline"/>
          <w:highlight w:val="green"/>
        </w:rPr>
        <w:t xml:space="preserve"> </w:t>
      </w:r>
      <w:r w:rsidRPr="00C532F5">
        <w:rPr>
          <w:rStyle w:val="StyleUnderline"/>
        </w:rPr>
        <w:t>between and among the people and to ensure that their views are observed and adhered to, which includes helping to create the conditions in which alternate viewpoints and perspectives are brought fully into play.</w:t>
      </w:r>
      <w:r w:rsidRPr="0029146C">
        <w:rPr>
          <w:sz w:val="16"/>
        </w:rPr>
        <w:t xml:space="preserve"> In a way, </w:t>
      </w:r>
      <w:r w:rsidRPr="00C532F5">
        <w:rPr>
          <w:rStyle w:val="StyleUnderline"/>
        </w:rPr>
        <w:t xml:space="preserve">this is a restatement of the old notion of the mass media acting as a </w:t>
      </w:r>
      <w:proofErr w:type="gramStart"/>
      <w:r w:rsidRPr="00C532F5">
        <w:rPr>
          <w:rStyle w:val="StyleUnderline"/>
        </w:rPr>
        <w:t>market place</w:t>
      </w:r>
      <w:proofErr w:type="gramEnd"/>
      <w:r w:rsidRPr="00C532F5">
        <w:rPr>
          <w:rStyle w:val="StyleUnderline"/>
        </w:rPr>
        <w:t xml:space="preserve"> of ideas</w:t>
      </w:r>
      <w:r w:rsidRPr="0029146C">
        <w:rPr>
          <w:sz w:val="16"/>
        </w:rPr>
        <w:t xml:space="preserve">. More than </w:t>
      </w:r>
      <w:proofErr w:type="gramStart"/>
      <w:r w:rsidRPr="0029146C">
        <w:rPr>
          <w:sz w:val="16"/>
        </w:rPr>
        <w:t>this</w:t>
      </w:r>
      <w:proofErr w:type="gramEnd"/>
      <w:r w:rsidRPr="0029146C">
        <w:rPr>
          <w:sz w:val="16"/>
        </w:rPr>
        <w:t xml:space="preserve"> however, is the social purpose of this role. </w:t>
      </w:r>
      <w:r w:rsidRPr="00C532F5">
        <w:rPr>
          <w:rStyle w:val="StyleUnderline"/>
        </w:rPr>
        <w:t xml:space="preserve">Mass media diversity and pluralism is not just progressive social </w:t>
      </w:r>
      <w:r w:rsidRPr="008D7D2A">
        <w:rPr>
          <w:rStyle w:val="StyleUnderline"/>
        </w:rPr>
        <w:t xml:space="preserve">engineering, it is for emancipation and empowerment, </w:t>
      </w:r>
      <w:r w:rsidRPr="008D7D2A">
        <w:rPr>
          <w:rStyle w:val="Emphasis"/>
        </w:rPr>
        <w:t>giving people</w:t>
      </w:r>
      <w:r w:rsidRPr="008D7D2A">
        <w:rPr>
          <w:rStyle w:val="StyleUnderline"/>
        </w:rPr>
        <w:t xml:space="preserve"> the </w:t>
      </w:r>
      <w:r w:rsidRPr="008D7D2A">
        <w:rPr>
          <w:rStyle w:val="Emphasis"/>
        </w:rPr>
        <w:t>right to define</w:t>
      </w:r>
      <w:r w:rsidRPr="008D7D2A">
        <w:rPr>
          <w:rStyle w:val="StyleUnderline"/>
        </w:rPr>
        <w:t xml:space="preserve"> their </w:t>
      </w:r>
      <w:r w:rsidRPr="008D7D2A">
        <w:rPr>
          <w:rStyle w:val="Emphasis"/>
        </w:rPr>
        <w:t>normative vision of the world</w:t>
      </w:r>
      <w:r w:rsidRPr="008D7D2A">
        <w:rPr>
          <w:rStyle w:val="StyleUnderline"/>
        </w:rPr>
        <w:t xml:space="preserve"> and their place in it through access</w:t>
      </w:r>
      <w:r w:rsidRPr="00C532F5">
        <w:rPr>
          <w:rStyle w:val="StyleUnderline"/>
        </w:rPr>
        <w:t xml:space="preserve"> to alternative perspective of society (Curran, 1991).</w:t>
      </w:r>
      <w:r w:rsidRPr="0029146C">
        <w:rPr>
          <w:sz w:val="16"/>
        </w:rPr>
        <w:t xml:space="preserve"> </w:t>
      </w:r>
      <w:r w:rsidRPr="00C532F5">
        <w:rPr>
          <w:rStyle w:val="Emphasis"/>
        </w:rPr>
        <w:t>The media, both the print and electronic, have a very crucial role to play in every democratic process.</w:t>
      </w:r>
      <w:r w:rsidRPr="0029146C">
        <w:rPr>
          <w:sz w:val="16"/>
        </w:rPr>
        <w:t xml:space="preserve"> </w:t>
      </w:r>
      <w:proofErr w:type="spellStart"/>
      <w:r w:rsidRPr="0029146C">
        <w:rPr>
          <w:sz w:val="16"/>
        </w:rPr>
        <w:t>Ogor</w:t>
      </w:r>
      <w:proofErr w:type="spellEnd"/>
      <w:r w:rsidRPr="0029146C">
        <w:rPr>
          <w:sz w:val="16"/>
        </w:rPr>
        <w:t xml:space="preserve">, in </w:t>
      </w:r>
      <w:r w:rsidRPr="00EC3F73">
        <w:rPr>
          <w:sz w:val="16"/>
        </w:rPr>
        <w:t xml:space="preserve">NBC (2002, p.74) notes that </w:t>
      </w:r>
      <w:r w:rsidRPr="00EC3F73">
        <w:rPr>
          <w:rStyle w:val="Emphasis"/>
        </w:rPr>
        <w:t xml:space="preserve">broadcasting </w:t>
      </w:r>
      <w:r w:rsidRPr="00EC3F73">
        <w:rPr>
          <w:rStyle w:val="Emphasis"/>
          <w:bdr w:val="single" w:sz="18" w:space="0" w:color="auto"/>
        </w:rPr>
        <w:t>is regarded as the oxygen of democracy</w:t>
      </w:r>
      <w:r w:rsidRPr="00EC3F73">
        <w:rPr>
          <w:sz w:val="16"/>
        </w:rPr>
        <w:t xml:space="preserve">. </w:t>
      </w:r>
      <w:proofErr w:type="spellStart"/>
      <w:r w:rsidRPr="00EC3F73">
        <w:rPr>
          <w:rStyle w:val="StyleUnderline"/>
        </w:rPr>
        <w:t>Ogor</w:t>
      </w:r>
      <w:proofErr w:type="spellEnd"/>
      <w:r w:rsidRPr="00EC3F73">
        <w:rPr>
          <w:rStyle w:val="StyleUnderline"/>
        </w:rPr>
        <w:t xml:space="preserve"> further notes that it is the responsibility of the broadcast media to help increase</w:t>
      </w:r>
      <w:r w:rsidRPr="00327AF7">
        <w:rPr>
          <w:rStyle w:val="StyleUnderline"/>
        </w:rPr>
        <w:t xml:space="preserve"> the level of general awareness and </w:t>
      </w:r>
      <w:proofErr w:type="spellStart"/>
      <w:r w:rsidRPr="00327AF7">
        <w:rPr>
          <w:rStyle w:val="StyleUnderline"/>
        </w:rPr>
        <w:t>mobilisation</w:t>
      </w:r>
      <w:proofErr w:type="spellEnd"/>
      <w:r w:rsidRPr="00327AF7">
        <w:rPr>
          <w:rStyle w:val="StyleUnderline"/>
        </w:rPr>
        <w:t xml:space="preserve"> of the population and an active participant in the shaping of democ</w:t>
      </w:r>
      <w:r w:rsidRPr="00C532F5">
        <w:rPr>
          <w:rStyle w:val="StyleUnderline"/>
        </w:rPr>
        <w:t xml:space="preserve">ratic values, through education and public enlightenment. </w:t>
      </w:r>
      <w:r w:rsidRPr="0029146C">
        <w:rPr>
          <w:sz w:val="16"/>
        </w:rPr>
        <w:t xml:space="preserve">According to </w:t>
      </w:r>
      <w:proofErr w:type="spellStart"/>
      <w:r w:rsidRPr="0029146C">
        <w:rPr>
          <w:sz w:val="16"/>
        </w:rPr>
        <w:t>Ogor</w:t>
      </w:r>
      <w:proofErr w:type="spellEnd"/>
      <w:r w:rsidRPr="0029146C">
        <w:rPr>
          <w:sz w:val="16"/>
        </w:rPr>
        <w:t xml:space="preserve">, in NBC (2002, p.79): </w:t>
      </w:r>
      <w:r w:rsidRPr="00C532F5">
        <w:rPr>
          <w:rStyle w:val="StyleUnderline"/>
        </w:rPr>
        <w:t xml:space="preserve">Public broadcasting </w:t>
      </w:r>
      <w:r w:rsidRPr="00C532F5">
        <w:rPr>
          <w:rStyle w:val="Emphasis"/>
          <w:highlight w:val="green"/>
        </w:rPr>
        <w:t>upholds</w:t>
      </w:r>
      <w:r w:rsidRPr="00C532F5">
        <w:rPr>
          <w:rStyle w:val="StyleUnderline"/>
          <w:highlight w:val="green"/>
        </w:rPr>
        <w:t xml:space="preserve"> </w:t>
      </w:r>
      <w:r w:rsidRPr="00C532F5">
        <w:rPr>
          <w:rStyle w:val="StyleUnderline"/>
        </w:rPr>
        <w:t xml:space="preserve">the principles of </w:t>
      </w:r>
      <w:r w:rsidRPr="00C532F5">
        <w:rPr>
          <w:rStyle w:val="Emphasis"/>
          <w:highlight w:val="green"/>
          <w:bdr w:val="single" w:sz="18" w:space="0" w:color="auto"/>
        </w:rPr>
        <w:t>true speech and expression</w:t>
      </w:r>
      <w:r w:rsidRPr="00C532F5">
        <w:rPr>
          <w:rStyle w:val="StyleUnderline"/>
        </w:rPr>
        <w:t xml:space="preserve">, </w:t>
      </w:r>
      <w:proofErr w:type="gramStart"/>
      <w:r w:rsidRPr="00C532F5">
        <w:rPr>
          <w:rStyle w:val="StyleUnderline"/>
        </w:rPr>
        <w:t>as well as,</w:t>
      </w:r>
      <w:proofErr w:type="gramEnd"/>
      <w:r w:rsidRPr="00C532F5">
        <w:rPr>
          <w:rStyle w:val="StyleUnderline"/>
        </w:rPr>
        <w:t xml:space="preserve"> free access to communication. It enables all criticizes to communicate openly on a level playing field.</w:t>
      </w:r>
      <w:r w:rsidRPr="0029146C">
        <w:rPr>
          <w:sz w:val="16"/>
        </w:rPr>
        <w:t xml:space="preserve"> It also </w:t>
      </w:r>
      <w:r w:rsidRPr="00C532F5">
        <w:rPr>
          <w:rStyle w:val="StyleUnderline"/>
        </w:rPr>
        <w:t>serves the interests of all people, irrespective of religion, political background, belief, culture, race, etc</w:t>
      </w:r>
      <w:r w:rsidRPr="0029146C">
        <w:rPr>
          <w:sz w:val="16"/>
        </w:rPr>
        <w:t xml:space="preserve">. In its overall programming, broadcasting reflects as comprehensively as possible, the range of existing opinions and free flow of information to the people is a must. </w:t>
      </w:r>
      <w:r w:rsidRPr="00C532F5">
        <w:rPr>
          <w:rStyle w:val="StyleUnderline"/>
        </w:rPr>
        <w:t xml:space="preserve">Going by </w:t>
      </w:r>
      <w:proofErr w:type="spellStart"/>
      <w:r w:rsidRPr="00C532F5">
        <w:rPr>
          <w:rStyle w:val="StyleUnderline"/>
        </w:rPr>
        <w:t>Ogor’s</w:t>
      </w:r>
      <w:proofErr w:type="spellEnd"/>
      <w:r w:rsidRPr="00C532F5">
        <w:rPr>
          <w:rStyle w:val="StyleUnderline"/>
        </w:rPr>
        <w:t xml:space="preserve"> assertion, information is crucial to the sustenance of democracy in any given society. </w:t>
      </w:r>
      <w:r w:rsidRPr="00C532F5">
        <w:rPr>
          <w:rStyle w:val="Emphasis"/>
          <w:highlight w:val="green"/>
        </w:rPr>
        <w:t xml:space="preserve">Democracy cannot thrive </w:t>
      </w:r>
      <w:r w:rsidRPr="00C532F5">
        <w:rPr>
          <w:rStyle w:val="Emphasis"/>
          <w:highlight w:val="green"/>
          <w:bdr w:val="single" w:sz="18" w:space="0" w:color="auto"/>
        </w:rPr>
        <w:t xml:space="preserve">without </w:t>
      </w:r>
      <w:r w:rsidRPr="00327AF7">
        <w:rPr>
          <w:rStyle w:val="Emphasis"/>
          <w:bdr w:val="single" w:sz="18" w:space="0" w:color="auto"/>
        </w:rPr>
        <w:t xml:space="preserve">adequate </w:t>
      </w:r>
      <w:r w:rsidRPr="00C532F5">
        <w:rPr>
          <w:rStyle w:val="Emphasis"/>
          <w:highlight w:val="green"/>
          <w:bdr w:val="single" w:sz="18" w:space="0" w:color="auto"/>
        </w:rPr>
        <w:t xml:space="preserve">information </w:t>
      </w:r>
      <w:r w:rsidRPr="008D7D2A">
        <w:rPr>
          <w:rStyle w:val="Emphasis"/>
          <w:bdr w:val="single" w:sz="18" w:space="0" w:color="auto"/>
        </w:rPr>
        <w:t>and communication</w:t>
      </w:r>
      <w:r w:rsidRPr="00C532F5">
        <w:rPr>
          <w:rStyle w:val="StyleUnderline"/>
        </w:rPr>
        <w:t>. There must be free flow of information about the activities of the government to the populace</w:t>
      </w:r>
      <w:r w:rsidRPr="0029146C">
        <w:rPr>
          <w:sz w:val="16"/>
        </w:rPr>
        <w:t xml:space="preserve">. The populace must be aware of all the activities of the government, whether at the federal, </w:t>
      </w:r>
      <w:proofErr w:type="gramStart"/>
      <w:r w:rsidRPr="0029146C">
        <w:rPr>
          <w:sz w:val="16"/>
        </w:rPr>
        <w:t>state</w:t>
      </w:r>
      <w:proofErr w:type="gramEnd"/>
      <w:r w:rsidRPr="0029146C">
        <w:rPr>
          <w:sz w:val="16"/>
        </w:rPr>
        <w:t xml:space="preserve"> or local government level. </w:t>
      </w:r>
      <w:r w:rsidRPr="00C532F5">
        <w:rPr>
          <w:rStyle w:val="StyleUnderline"/>
        </w:rPr>
        <w:t xml:space="preserve">For democracy to be solidified in any country, there must be press freedom. </w:t>
      </w:r>
      <w:proofErr w:type="gramStart"/>
      <w:r w:rsidRPr="00C532F5">
        <w:rPr>
          <w:rStyle w:val="StyleUnderline"/>
        </w:rPr>
        <w:t>But,</w:t>
      </w:r>
      <w:proofErr w:type="gramEnd"/>
      <w:r w:rsidRPr="00C532F5">
        <w:rPr>
          <w:rStyle w:val="StyleUnderline"/>
        </w:rPr>
        <w:t xml:space="preserve"> </w:t>
      </w:r>
      <w:r w:rsidRPr="00C532F5">
        <w:rPr>
          <w:rStyle w:val="Emphasis"/>
          <w:highlight w:val="green"/>
        </w:rPr>
        <w:t xml:space="preserve">how can the media </w:t>
      </w:r>
      <w:r w:rsidRPr="00327AF7">
        <w:rPr>
          <w:rStyle w:val="Emphasis"/>
        </w:rPr>
        <w:t xml:space="preserve">effectively </w:t>
      </w:r>
      <w:r w:rsidRPr="00C532F5">
        <w:rPr>
          <w:rStyle w:val="Emphasis"/>
          <w:highlight w:val="green"/>
        </w:rPr>
        <w:t xml:space="preserve">carry out this role, </w:t>
      </w:r>
      <w:r w:rsidRPr="00C532F5">
        <w:rPr>
          <w:rStyle w:val="Emphasis"/>
          <w:highlight w:val="green"/>
          <w:bdr w:val="single" w:sz="18" w:space="0" w:color="auto"/>
        </w:rPr>
        <w:t>if</w:t>
      </w:r>
      <w:r w:rsidRPr="00327AF7">
        <w:rPr>
          <w:rStyle w:val="Emphasis"/>
          <w:bdr w:val="single" w:sz="18" w:space="0" w:color="auto"/>
        </w:rPr>
        <w:t xml:space="preserve"> they are </w:t>
      </w:r>
      <w:r w:rsidRPr="00C532F5">
        <w:rPr>
          <w:rStyle w:val="Emphasis"/>
          <w:highlight w:val="green"/>
          <w:bdr w:val="single" w:sz="18" w:space="0" w:color="auto"/>
        </w:rPr>
        <w:t>not objective</w:t>
      </w:r>
      <w:r w:rsidRPr="00C532F5">
        <w:rPr>
          <w:rStyle w:val="Emphasis"/>
          <w:highlight w:val="green"/>
        </w:rPr>
        <w:t xml:space="preserve">. </w:t>
      </w:r>
      <w:r w:rsidRPr="0029146C">
        <w:rPr>
          <w:sz w:val="16"/>
        </w:rPr>
        <w:t xml:space="preserve">Schramm (1963) </w:t>
      </w:r>
      <w:r w:rsidRPr="0029146C">
        <w:rPr>
          <w:rStyle w:val="StyleUnderline"/>
        </w:rPr>
        <w:t xml:space="preserve">observes that broadcasting is expected to lay a concrete foundation for the democratic culture of a nation and this </w:t>
      </w:r>
      <w:r w:rsidRPr="0029146C">
        <w:rPr>
          <w:rStyle w:val="Emphasis"/>
          <w:highlight w:val="green"/>
        </w:rPr>
        <w:t>democratic culture</w:t>
      </w:r>
      <w:r w:rsidRPr="0029146C">
        <w:rPr>
          <w:rStyle w:val="StyleUnderline"/>
          <w:highlight w:val="green"/>
        </w:rPr>
        <w:t xml:space="preserve"> </w:t>
      </w:r>
      <w:r w:rsidRPr="0029146C">
        <w:rPr>
          <w:rStyle w:val="Emphasis"/>
          <w:highlight w:val="green"/>
        </w:rPr>
        <w:t>has to be based on</w:t>
      </w:r>
      <w:r w:rsidRPr="0029146C">
        <w:rPr>
          <w:rStyle w:val="StyleUnderline"/>
          <w:highlight w:val="green"/>
        </w:rPr>
        <w:t xml:space="preserve"> </w:t>
      </w:r>
      <w:r w:rsidRPr="008D7D2A">
        <w:rPr>
          <w:rStyle w:val="Emphasis"/>
          <w:bdr w:val="single" w:sz="18" w:space="0" w:color="auto"/>
        </w:rPr>
        <w:t xml:space="preserve">equity, </w:t>
      </w:r>
      <w:r w:rsidRPr="0029146C">
        <w:rPr>
          <w:rStyle w:val="Emphasis"/>
          <w:highlight w:val="green"/>
          <w:bdr w:val="single" w:sz="18" w:space="0" w:color="auto"/>
        </w:rPr>
        <w:t>truth</w:t>
      </w:r>
      <w:r w:rsidRPr="008D7D2A">
        <w:rPr>
          <w:rStyle w:val="Emphasis"/>
          <w:bdr w:val="single" w:sz="18" w:space="0" w:color="auto"/>
        </w:rPr>
        <w:t>, fairness</w:t>
      </w:r>
      <w:r w:rsidRPr="0029146C">
        <w:rPr>
          <w:rStyle w:val="StyleUnderline"/>
        </w:rPr>
        <w:t xml:space="preserve">, justice and respect for human rights, access itself, as an actor, </w:t>
      </w:r>
      <w:proofErr w:type="gramStart"/>
      <w:r w:rsidRPr="0029146C">
        <w:rPr>
          <w:rStyle w:val="StyleUnderline"/>
        </w:rPr>
        <w:t>as well as,</w:t>
      </w:r>
      <w:proofErr w:type="gramEnd"/>
      <w:r w:rsidRPr="0029146C">
        <w:rPr>
          <w:rStyle w:val="StyleUnderline"/>
        </w:rPr>
        <w:t xml:space="preserve"> evolve new strategies for growth and enduring democracy</w:t>
      </w:r>
      <w:r w:rsidRPr="0029146C">
        <w:rPr>
          <w:sz w:val="16"/>
        </w:rPr>
        <w:t xml:space="preserve">. The media should be seen as agents of </w:t>
      </w:r>
      <w:proofErr w:type="spellStart"/>
      <w:r w:rsidRPr="0029146C">
        <w:rPr>
          <w:sz w:val="16"/>
        </w:rPr>
        <w:t>socialisation</w:t>
      </w:r>
      <w:proofErr w:type="spellEnd"/>
      <w:r w:rsidRPr="0029146C">
        <w:rPr>
          <w:sz w:val="16"/>
        </w:rPr>
        <w:t xml:space="preserve"> and source of unity. </w:t>
      </w:r>
      <w:r w:rsidRPr="0029146C">
        <w:rPr>
          <w:rStyle w:val="StyleUnderline"/>
        </w:rPr>
        <w:t>This would be done through information dissemination and sharing of ideas, so that individuals become aware of a given situation and are able to participate in the task of nation building</w:t>
      </w:r>
      <w:r w:rsidRPr="0029146C">
        <w:rPr>
          <w:sz w:val="16"/>
        </w:rPr>
        <w:t xml:space="preserve">. Commenting on the role of information in democratic government, Uche (1999, p.79) argues that democracy entails more than electing the so–called representatives of the people into government. What the government later does with the mandate is even much more important and of higher concern to democracy than mere act of being elected. Uche (1999, p.79) further argues that: </w:t>
      </w:r>
      <w:r w:rsidRPr="0029146C">
        <w:rPr>
          <w:rStyle w:val="StyleUnderline"/>
        </w:rPr>
        <w:t>The essence of democracy can be gotten from the age-long simple definition of the concept, which is government of the people, by the people and for the people.</w:t>
      </w:r>
      <w:r w:rsidRPr="0029146C">
        <w:rPr>
          <w:sz w:val="16"/>
        </w:rPr>
        <w:t xml:space="preserve"> Democracy represents our popular power, a form of government that is </w:t>
      </w:r>
      <w:proofErr w:type="spellStart"/>
      <w:r w:rsidRPr="0029146C">
        <w:rPr>
          <w:sz w:val="16"/>
        </w:rPr>
        <w:t>centred</w:t>
      </w:r>
      <w:proofErr w:type="spellEnd"/>
      <w:r w:rsidRPr="0029146C">
        <w:rPr>
          <w:sz w:val="16"/>
        </w:rPr>
        <w:t xml:space="preserve"> on the sovereign authority of the people. </w:t>
      </w:r>
      <w:r w:rsidRPr="0029146C">
        <w:rPr>
          <w:rStyle w:val="StyleUnderline"/>
        </w:rPr>
        <w:t>For the people to retain their power over democratic governance, there must be an unfettered flow of information from the government, through the pluralistic media.</w:t>
      </w:r>
    </w:p>
    <w:p w14:paraId="16345499" w14:textId="77777777" w:rsidR="00294573" w:rsidRDefault="00294573" w:rsidP="00294573">
      <w:pPr>
        <w:pStyle w:val="Heading4"/>
      </w:pPr>
      <w:r>
        <w:t xml:space="preserve">Studies prove Perception of Corporate-Media Ties </w:t>
      </w:r>
      <w:r>
        <w:rPr>
          <w:u w:val="single"/>
        </w:rPr>
        <w:t>hurts</w:t>
      </w:r>
      <w:r>
        <w:t xml:space="preserve"> News Credibility. </w:t>
      </w:r>
    </w:p>
    <w:p w14:paraId="709E33F7" w14:textId="77777777" w:rsidR="00294573" w:rsidRPr="00201021" w:rsidRDefault="00294573" w:rsidP="00294573">
      <w:proofErr w:type="spellStart"/>
      <w:r w:rsidRPr="00201021">
        <w:rPr>
          <w:rStyle w:val="Style13ptBold"/>
        </w:rPr>
        <w:t>Oberiri</w:t>
      </w:r>
      <w:proofErr w:type="spellEnd"/>
      <w:r>
        <w:rPr>
          <w:rStyle w:val="Style13ptBold"/>
        </w:rPr>
        <w:t xml:space="preserve"> 16</w:t>
      </w:r>
      <w:r w:rsidRPr="00201021">
        <w:t xml:space="preserve">, </w:t>
      </w:r>
      <w:proofErr w:type="spellStart"/>
      <w:r w:rsidRPr="00201021">
        <w:t>Apuke</w:t>
      </w:r>
      <w:proofErr w:type="spellEnd"/>
      <w:r w:rsidRPr="00201021">
        <w:t xml:space="preserve"> Destiny. "Journalists’ perception of news commercialization and its implication on media credibility in Nigeria." World Scientific News 55 (2016): 63-76.</w:t>
      </w:r>
      <w:r>
        <w:t xml:space="preserve"> (</w:t>
      </w:r>
      <w:r w:rsidRPr="00201021">
        <w:t>Department of Mass Communication, Faculty of Arts and Social Sciences, Taraba State University</w:t>
      </w:r>
      <w:r>
        <w:t>)//Elmer</w:t>
      </w:r>
    </w:p>
    <w:p w14:paraId="003C8864" w14:textId="77777777" w:rsidR="00294573" w:rsidRPr="00D57C4C" w:rsidRDefault="00294573" w:rsidP="00294573">
      <w:pPr>
        <w:rPr>
          <w:rStyle w:val="StyleUnderline"/>
        </w:rPr>
      </w:pPr>
      <w:r w:rsidRPr="00D57C4C">
        <w:rPr>
          <w:sz w:val="16"/>
        </w:rPr>
        <w:t xml:space="preserve">BACKGROUND OF THE STUDY “The mass media ought to play the role of gathering, analyzing and disseminating news and information about people, events and issues in society which could be in form of news, commentaries, editorials, advertorials, news analysis, profiles, columns, cartoons, pictures or magazine feature via mass communication medium such as radio, television </w:t>
      </w:r>
      <w:proofErr w:type="spellStart"/>
      <w:r w:rsidRPr="00D57C4C">
        <w:rPr>
          <w:sz w:val="16"/>
        </w:rPr>
        <w:t>news papers</w:t>
      </w:r>
      <w:proofErr w:type="spellEnd"/>
      <w:r w:rsidRPr="00D57C4C">
        <w:rPr>
          <w:sz w:val="16"/>
        </w:rPr>
        <w:t xml:space="preserve">, magazine, digital TV, face book, you tube, 2 go and other numerous social media to a heterogeneous audience simultaneously or about the same time” </w:t>
      </w:r>
      <w:proofErr w:type="spellStart"/>
      <w:r w:rsidRPr="00D57C4C">
        <w:rPr>
          <w:sz w:val="16"/>
        </w:rPr>
        <w:t>Ogunkwo</w:t>
      </w:r>
      <w:proofErr w:type="spellEnd"/>
      <w:r w:rsidRPr="00D57C4C">
        <w:rPr>
          <w:sz w:val="16"/>
        </w:rPr>
        <w:t xml:space="preserve"> (1999) in </w:t>
      </w:r>
      <w:proofErr w:type="spellStart"/>
      <w:r w:rsidRPr="00D57C4C">
        <w:rPr>
          <w:sz w:val="16"/>
        </w:rPr>
        <w:t>Suntai</w:t>
      </w:r>
      <w:proofErr w:type="spellEnd"/>
      <w:r w:rsidRPr="00D57C4C">
        <w:rPr>
          <w:sz w:val="16"/>
        </w:rPr>
        <w:t xml:space="preserve"> and </w:t>
      </w:r>
      <w:proofErr w:type="spellStart"/>
      <w:r w:rsidRPr="00D57C4C">
        <w:rPr>
          <w:sz w:val="16"/>
        </w:rPr>
        <w:t>Vakkai</w:t>
      </w:r>
      <w:proofErr w:type="spellEnd"/>
      <w:r w:rsidRPr="00D57C4C">
        <w:rPr>
          <w:sz w:val="16"/>
        </w:rPr>
        <w:t xml:space="preserve"> (</w:t>
      </w:r>
      <w:r w:rsidRPr="0029146C">
        <w:rPr>
          <w:rStyle w:val="StyleUnderline"/>
        </w:rPr>
        <w:t xml:space="preserve">2014). But reverse is the case in Nigerian Journalism practice as the issues of </w:t>
      </w:r>
      <w:r w:rsidRPr="0029146C">
        <w:rPr>
          <w:rStyle w:val="Emphasis"/>
          <w:highlight w:val="green"/>
        </w:rPr>
        <w:t>news commercialization</w:t>
      </w:r>
      <w:r w:rsidRPr="0029146C">
        <w:rPr>
          <w:rStyle w:val="StyleUnderline"/>
          <w:highlight w:val="green"/>
        </w:rPr>
        <w:t xml:space="preserve"> </w:t>
      </w:r>
      <w:r w:rsidRPr="0029146C">
        <w:rPr>
          <w:rStyle w:val="StyleUnderline"/>
        </w:rPr>
        <w:t xml:space="preserve">has </w:t>
      </w:r>
      <w:r w:rsidRPr="0029146C">
        <w:rPr>
          <w:rStyle w:val="Emphasis"/>
          <w:highlight w:val="green"/>
        </w:rPr>
        <w:t>prompted</w:t>
      </w:r>
      <w:r w:rsidRPr="0029146C">
        <w:rPr>
          <w:rStyle w:val="StyleUnderline"/>
          <w:highlight w:val="green"/>
        </w:rPr>
        <w:t xml:space="preserve"> </w:t>
      </w:r>
      <w:r w:rsidRPr="0029146C">
        <w:rPr>
          <w:rStyle w:val="StyleUnderline"/>
        </w:rPr>
        <w:t xml:space="preserve">the </w:t>
      </w:r>
      <w:r w:rsidRPr="0029146C">
        <w:rPr>
          <w:rStyle w:val="Emphasis"/>
          <w:highlight w:val="green"/>
        </w:rPr>
        <w:t xml:space="preserve">mass media to </w:t>
      </w:r>
      <w:r w:rsidRPr="0029146C">
        <w:rPr>
          <w:rStyle w:val="Emphasis"/>
          <w:highlight w:val="green"/>
          <w:bdr w:val="single" w:sz="18" w:space="0" w:color="auto"/>
        </w:rPr>
        <w:t>tilt away from objectivity and balance in reporting</w:t>
      </w:r>
      <w:r w:rsidRPr="0029146C">
        <w:rPr>
          <w:rStyle w:val="StyleUnderline"/>
        </w:rPr>
        <w:t>.</w:t>
      </w:r>
      <w:r w:rsidRPr="00D57C4C">
        <w:rPr>
          <w:sz w:val="16"/>
        </w:rPr>
        <w:t xml:space="preserve"> </w:t>
      </w:r>
      <w:r w:rsidRPr="00D57C4C">
        <w:rPr>
          <w:rStyle w:val="StyleUnderline"/>
        </w:rPr>
        <w:t xml:space="preserve">The </w:t>
      </w:r>
      <w:r w:rsidRPr="00D57C4C">
        <w:rPr>
          <w:rStyle w:val="Emphasis"/>
          <w:highlight w:val="green"/>
        </w:rPr>
        <w:t>media</w:t>
      </w:r>
      <w:r w:rsidRPr="00D57C4C">
        <w:rPr>
          <w:rStyle w:val="StyleUnderline"/>
          <w:highlight w:val="green"/>
        </w:rPr>
        <w:t xml:space="preserve"> </w:t>
      </w:r>
      <w:r w:rsidRPr="00D57C4C">
        <w:rPr>
          <w:rStyle w:val="StyleUnderline"/>
        </w:rPr>
        <w:t xml:space="preserve">be it </w:t>
      </w:r>
      <w:proofErr w:type="gramStart"/>
      <w:r w:rsidRPr="00D57C4C">
        <w:rPr>
          <w:rStyle w:val="StyleUnderline"/>
        </w:rPr>
        <w:t>broadcast</w:t>
      </w:r>
      <w:proofErr w:type="gramEnd"/>
      <w:r w:rsidRPr="00D57C4C">
        <w:rPr>
          <w:rStyle w:val="StyleUnderline"/>
        </w:rPr>
        <w:t xml:space="preserve"> or print </w:t>
      </w:r>
      <w:r w:rsidRPr="00D57C4C">
        <w:rPr>
          <w:rStyle w:val="Emphasis"/>
          <w:highlight w:val="green"/>
        </w:rPr>
        <w:t>have</w:t>
      </w:r>
      <w:r w:rsidRPr="00D57C4C">
        <w:rPr>
          <w:rStyle w:val="StyleUnderline"/>
          <w:highlight w:val="green"/>
        </w:rPr>
        <w:t xml:space="preserve"> </w:t>
      </w:r>
      <w:r w:rsidRPr="00D57C4C">
        <w:rPr>
          <w:rStyle w:val="Emphasis"/>
          <w:highlight w:val="green"/>
          <w:bdr w:val="single" w:sz="18" w:space="0" w:color="auto"/>
        </w:rPr>
        <w:t>lost their credibility</w:t>
      </w:r>
      <w:r w:rsidRPr="00D57C4C">
        <w:rPr>
          <w:rStyle w:val="StyleUnderline"/>
          <w:highlight w:val="green"/>
        </w:rPr>
        <w:t xml:space="preserve"> </w:t>
      </w:r>
      <w:r w:rsidRPr="00D57C4C">
        <w:rPr>
          <w:rStyle w:val="StyleUnderline"/>
        </w:rPr>
        <w:t>as they have slowly negate the social responsibility of journalism to an income generated journalism practice</w:t>
      </w:r>
      <w:r w:rsidRPr="00D57C4C">
        <w:rPr>
          <w:sz w:val="16"/>
        </w:rPr>
        <w:t xml:space="preserve">. As </w:t>
      </w:r>
      <w:proofErr w:type="spellStart"/>
      <w:r w:rsidRPr="00D57C4C">
        <w:rPr>
          <w:sz w:val="16"/>
        </w:rPr>
        <w:t>Asogwa</w:t>
      </w:r>
      <w:proofErr w:type="spellEnd"/>
      <w:r w:rsidRPr="00D57C4C">
        <w:rPr>
          <w:sz w:val="16"/>
        </w:rPr>
        <w:t xml:space="preserve"> &amp; </w:t>
      </w:r>
      <w:proofErr w:type="spellStart"/>
      <w:r w:rsidRPr="00D57C4C">
        <w:rPr>
          <w:sz w:val="16"/>
        </w:rPr>
        <w:t>Asemah</w:t>
      </w:r>
      <w:proofErr w:type="spellEnd"/>
      <w:r w:rsidRPr="00D57C4C">
        <w:rPr>
          <w:sz w:val="16"/>
        </w:rPr>
        <w:t xml:space="preserve"> (2012) put it: There is an </w:t>
      </w:r>
      <w:r w:rsidRPr="00D57C4C">
        <w:rPr>
          <w:rStyle w:val="Emphasis"/>
          <w:highlight w:val="green"/>
        </w:rPr>
        <w:t>increasing</w:t>
      </w:r>
      <w:r w:rsidRPr="00D57C4C">
        <w:rPr>
          <w:sz w:val="16"/>
          <w:highlight w:val="green"/>
        </w:rPr>
        <w:t xml:space="preserve"> </w:t>
      </w:r>
      <w:r w:rsidRPr="00D57C4C">
        <w:rPr>
          <w:rStyle w:val="Emphasis"/>
          <w:highlight w:val="green"/>
        </w:rPr>
        <w:t>commercialization</w:t>
      </w:r>
      <w:r w:rsidRPr="00D57C4C">
        <w:rPr>
          <w:sz w:val="16"/>
          <w:highlight w:val="green"/>
        </w:rPr>
        <w:t xml:space="preserve"> </w:t>
      </w:r>
      <w:r w:rsidRPr="00D57C4C">
        <w:rPr>
          <w:sz w:val="16"/>
        </w:rPr>
        <w:t xml:space="preserve">of the media in Nigeria, the situation that has </w:t>
      </w:r>
      <w:r w:rsidRPr="00D57C4C">
        <w:rPr>
          <w:rStyle w:val="Emphasis"/>
          <w:highlight w:val="green"/>
        </w:rPr>
        <w:t>brought</w:t>
      </w:r>
      <w:r w:rsidRPr="00D57C4C">
        <w:rPr>
          <w:sz w:val="16"/>
          <w:highlight w:val="green"/>
        </w:rPr>
        <w:t xml:space="preserve"> </w:t>
      </w:r>
      <w:r w:rsidRPr="00D57C4C">
        <w:rPr>
          <w:sz w:val="16"/>
        </w:rPr>
        <w:t xml:space="preserve">the </w:t>
      </w:r>
      <w:r w:rsidRPr="00D57C4C">
        <w:rPr>
          <w:rStyle w:val="Emphasis"/>
          <w:highlight w:val="green"/>
          <w:bdr w:val="single" w:sz="18" w:space="0" w:color="auto"/>
        </w:rPr>
        <w:t>integrity of the mass media enterprise to question</w:t>
      </w:r>
      <w:r w:rsidRPr="00D57C4C">
        <w:rPr>
          <w:rStyle w:val="StyleUnderline"/>
        </w:rPr>
        <w:t>. The social responsibility theory holds that while the press functions as a free enterprise, as guaranteed by the libertarian theory, it must be responsible to a society in which it operates.</w:t>
      </w:r>
      <w:r w:rsidRPr="00D57C4C">
        <w:rPr>
          <w:sz w:val="16"/>
        </w:rPr>
        <w:t xml:space="preserve"> </w:t>
      </w:r>
      <w:r w:rsidRPr="00D57C4C">
        <w:rPr>
          <w:sz w:val="12"/>
          <w:szCs w:val="12"/>
        </w:rPr>
        <w:t xml:space="preserve">Based on this theory, the mass media </w:t>
      </w:r>
      <w:proofErr w:type="gramStart"/>
      <w:r w:rsidRPr="00D57C4C">
        <w:rPr>
          <w:sz w:val="12"/>
          <w:szCs w:val="12"/>
        </w:rPr>
        <w:t>are able to</w:t>
      </w:r>
      <w:proofErr w:type="gramEnd"/>
      <w:r w:rsidRPr="00D57C4C">
        <w:rPr>
          <w:sz w:val="12"/>
          <w:szCs w:val="12"/>
        </w:rPr>
        <w:t xml:space="preserve"> raise issues of public importance. Our mass media today do not seem to perform this social, duty as issues that set agenda for national development are compromised for “naira and kobo”. This abuse at practice has received the attention of mass communication scholars and other stakeholders who now advocate for a reinvention of our media contents to make the media realize their potentials as tools for national development. </w:t>
      </w:r>
      <w:proofErr w:type="spellStart"/>
      <w:r w:rsidRPr="00D57C4C">
        <w:rPr>
          <w:sz w:val="12"/>
          <w:szCs w:val="12"/>
        </w:rPr>
        <w:t>Onoja</w:t>
      </w:r>
      <w:proofErr w:type="spellEnd"/>
      <w:r w:rsidRPr="00D57C4C">
        <w:rPr>
          <w:sz w:val="12"/>
          <w:szCs w:val="12"/>
        </w:rPr>
        <w:t xml:space="preserve"> (2009) sees news commercialization as “a situation whereby stations begin to raise revenue by charging fees for news reports they should normally carry free”. This implies that, broadcast stations are meant to package and produce news free rather than commercializing it for profit making and gain. </w:t>
      </w:r>
      <w:proofErr w:type="spellStart"/>
      <w:r w:rsidRPr="00D57C4C">
        <w:rPr>
          <w:sz w:val="12"/>
          <w:szCs w:val="12"/>
        </w:rPr>
        <w:t>Chioma</w:t>
      </w:r>
      <w:proofErr w:type="spellEnd"/>
      <w:r w:rsidRPr="00D57C4C">
        <w:rPr>
          <w:sz w:val="12"/>
          <w:szCs w:val="12"/>
        </w:rPr>
        <w:t xml:space="preserve"> (2013) sees news commercialization “as a tactful strategy through which the media relegates its responsibility of surveying the society”. Johnson (2001, p. 2), cited in </w:t>
      </w:r>
      <w:proofErr w:type="spellStart"/>
      <w:r w:rsidRPr="00D57C4C">
        <w:rPr>
          <w:sz w:val="12"/>
          <w:szCs w:val="12"/>
        </w:rPr>
        <w:t>Okigbo</w:t>
      </w:r>
      <w:proofErr w:type="spellEnd"/>
      <w:r w:rsidRPr="00D57C4C">
        <w:rPr>
          <w:sz w:val="12"/>
          <w:szCs w:val="12"/>
        </w:rPr>
        <w:t xml:space="preserve"> (1997) argues that balancing the cost of </w:t>
      </w:r>
      <w:proofErr w:type="gramStart"/>
      <w:r w:rsidRPr="00D57C4C">
        <w:rPr>
          <w:sz w:val="12"/>
          <w:szCs w:val="12"/>
        </w:rPr>
        <w:t>high quality</w:t>
      </w:r>
      <w:proofErr w:type="gramEnd"/>
      <w:r w:rsidRPr="00D57C4C">
        <w:rPr>
          <w:sz w:val="12"/>
          <w:szCs w:val="12"/>
        </w:rPr>
        <w:t xml:space="preserve"> journalism against corporate profit is one of the significant changes in journalism practice today. By implication broadcast media are meant to serve the public by dishing out news and entertainment rather than selling news and entertainment for profit making. As Kenneth and </w:t>
      </w:r>
      <w:proofErr w:type="spellStart"/>
      <w:r w:rsidRPr="00D57C4C">
        <w:rPr>
          <w:sz w:val="12"/>
          <w:szCs w:val="12"/>
        </w:rPr>
        <w:t>Odorume</w:t>
      </w:r>
      <w:proofErr w:type="spellEnd"/>
      <w:r w:rsidRPr="00D57C4C">
        <w:rPr>
          <w:sz w:val="12"/>
          <w:szCs w:val="12"/>
        </w:rPr>
        <w:t xml:space="preserve"> (2015) put it, “the broadcast media organizations should exist to serve public interest. However, recent journalism practice in Nigeria seems to be plagued with the malady of news commercialization. What this portends is that only the rich will get their ideas communicated to the public thus relegating the common to the background. Media organizations are undeniably expected to protect the public interest of their audiences.” </w:t>
      </w:r>
      <w:proofErr w:type="gramStart"/>
      <w:r w:rsidRPr="00D57C4C">
        <w:rPr>
          <w:sz w:val="12"/>
          <w:szCs w:val="12"/>
        </w:rPr>
        <w:t>McManus (2009 Pp. 219 &amp; 220),</w:t>
      </w:r>
      <w:proofErr w:type="gramEnd"/>
      <w:r w:rsidRPr="00D57C4C">
        <w:rPr>
          <w:sz w:val="12"/>
          <w:szCs w:val="12"/>
        </w:rPr>
        <w:t xml:space="preserve"> sees news commercialization as ‘any action intended to boost profit that interferes with a journalist’s or news organization’s best effort to maximize public understanding of those issues and events that shape the community they claim to serve’. Also, </w:t>
      </w:r>
      <w:proofErr w:type="spellStart"/>
      <w:r w:rsidRPr="00D57C4C">
        <w:rPr>
          <w:sz w:val="12"/>
          <w:szCs w:val="12"/>
        </w:rPr>
        <w:t>Nwodu</w:t>
      </w:r>
      <w:proofErr w:type="spellEnd"/>
      <w:r w:rsidRPr="00D57C4C">
        <w:rPr>
          <w:sz w:val="12"/>
          <w:szCs w:val="12"/>
        </w:rPr>
        <w:t xml:space="preserve"> (2006) in National Open University of Nigeria (</w:t>
      </w:r>
      <w:proofErr w:type="spellStart"/>
      <w:r w:rsidRPr="00D57C4C">
        <w:rPr>
          <w:sz w:val="12"/>
          <w:szCs w:val="12"/>
        </w:rPr>
        <w:t>nd</w:t>
      </w:r>
      <w:proofErr w:type="spellEnd"/>
      <w:r w:rsidRPr="00D57C4C">
        <w:rPr>
          <w:sz w:val="12"/>
          <w:szCs w:val="12"/>
        </w:rPr>
        <w:t xml:space="preserve"> p.28) describes news commercialization as “the deliberate presentation of sponsored information to unsuspecting media audience who perceive </w:t>
      </w:r>
      <w:proofErr w:type="gramStart"/>
      <w:r w:rsidRPr="00D57C4C">
        <w:rPr>
          <w:sz w:val="12"/>
          <w:szCs w:val="12"/>
        </w:rPr>
        <w:t>these information</w:t>
      </w:r>
      <w:proofErr w:type="gramEnd"/>
      <w:r w:rsidRPr="00D57C4C">
        <w:rPr>
          <w:sz w:val="12"/>
          <w:szCs w:val="12"/>
        </w:rPr>
        <w:t xml:space="preserve"> as conventional public interest-oriented news”. Against this backdrop news commercialization could be a packaged, produced and disseminated information by a sponsor who pays a media organization. It could also be message/information/idea/thoughts </w:t>
      </w:r>
      <w:proofErr w:type="spellStart"/>
      <w:r w:rsidRPr="00D57C4C">
        <w:rPr>
          <w:sz w:val="12"/>
          <w:szCs w:val="12"/>
        </w:rPr>
        <w:t>payed</w:t>
      </w:r>
      <w:proofErr w:type="spellEnd"/>
      <w:r w:rsidRPr="00D57C4C">
        <w:rPr>
          <w:sz w:val="12"/>
          <w:szCs w:val="12"/>
        </w:rPr>
        <w:t xml:space="preserve"> for by an unidentified sponsor whose idea is trumpeted via a media organization to a large heterogeneous audience </w:t>
      </w:r>
      <w:proofErr w:type="gramStart"/>
      <w:r w:rsidRPr="00D57C4C">
        <w:rPr>
          <w:sz w:val="12"/>
          <w:szCs w:val="12"/>
        </w:rPr>
        <w:t>in order to</w:t>
      </w:r>
      <w:proofErr w:type="gramEnd"/>
      <w:r w:rsidRPr="00D57C4C">
        <w:rPr>
          <w:sz w:val="12"/>
          <w:szCs w:val="12"/>
        </w:rPr>
        <w:t xml:space="preserve"> influence or modify their thinking. This act of commercializing news by journalist and media organization, greatly affects the objectivity and balance of reporting as </w:t>
      </w:r>
      <w:proofErr w:type="spellStart"/>
      <w:r w:rsidRPr="00D57C4C">
        <w:rPr>
          <w:sz w:val="12"/>
          <w:szCs w:val="12"/>
        </w:rPr>
        <w:t>Ekeanyanwu</w:t>
      </w:r>
      <w:proofErr w:type="spellEnd"/>
      <w:r w:rsidRPr="00D57C4C">
        <w:rPr>
          <w:sz w:val="12"/>
          <w:szCs w:val="12"/>
        </w:rPr>
        <w:t xml:space="preserve"> and </w:t>
      </w:r>
      <w:proofErr w:type="spellStart"/>
      <w:r w:rsidRPr="00D57C4C">
        <w:rPr>
          <w:sz w:val="12"/>
          <w:szCs w:val="12"/>
        </w:rPr>
        <w:t>Obianigwe</w:t>
      </w:r>
      <w:proofErr w:type="spellEnd"/>
      <w:r w:rsidRPr="00D57C4C">
        <w:rPr>
          <w:sz w:val="12"/>
          <w:szCs w:val="12"/>
        </w:rPr>
        <w:t xml:space="preserve"> (2012, p. 517) put it “monetary gifts could pressurize a journalist into doing what the giver wants, and this makes the journalist unable to be objective in his reporting of events and issues involving the people who give such gifts. Thus, the news stories produced are likened be commercial products that have been paid for by the customer which should serve the need to which the product is expected, in favor of the customer” </w:t>
      </w:r>
      <w:proofErr w:type="spellStart"/>
      <w:r w:rsidRPr="00D57C4C">
        <w:rPr>
          <w:sz w:val="12"/>
          <w:szCs w:val="12"/>
        </w:rPr>
        <w:t>Asogwa</w:t>
      </w:r>
      <w:proofErr w:type="spellEnd"/>
      <w:r w:rsidRPr="00D57C4C">
        <w:rPr>
          <w:sz w:val="12"/>
          <w:szCs w:val="12"/>
        </w:rPr>
        <w:t xml:space="preserve"> &amp; </w:t>
      </w:r>
      <w:proofErr w:type="spellStart"/>
      <w:r w:rsidRPr="00D57C4C">
        <w:rPr>
          <w:sz w:val="12"/>
          <w:szCs w:val="12"/>
        </w:rPr>
        <w:t>Asemah</w:t>
      </w:r>
      <w:proofErr w:type="spellEnd"/>
      <w:r w:rsidRPr="00D57C4C">
        <w:rPr>
          <w:sz w:val="12"/>
          <w:szCs w:val="12"/>
        </w:rPr>
        <w:t xml:space="preserve"> (2012) say “there are many reasons for which media outfits are established; some ideally set up the media to perform social functions of reflecting society and setting agenda for national discourse; others show more interest on generating income; hence, the media are profit oriented. In Nigeria, the latter may be a strong factor, given that media content is considered a commodity for sale, just like other commodities in a capitalist environment” This implies that a journalist who sells his conscience for money with the justification that it is news commercialization will end up deterring his reportage to suit the buyer of his conscience. “He who pays the piper dictates the tune” comes to play here. News commercialization is therefore </w:t>
      </w:r>
      <w:proofErr w:type="gramStart"/>
      <w:r w:rsidRPr="00D57C4C">
        <w:rPr>
          <w:sz w:val="12"/>
          <w:szCs w:val="12"/>
        </w:rPr>
        <w:t>liken</w:t>
      </w:r>
      <w:proofErr w:type="gramEnd"/>
      <w:r w:rsidRPr="00D57C4C">
        <w:rPr>
          <w:sz w:val="12"/>
          <w:szCs w:val="12"/>
        </w:rPr>
        <w:t xml:space="preserve"> to a wheel while brown envelop journalism is the spook that enhances the wheel to thrive on. That is why </w:t>
      </w:r>
      <w:proofErr w:type="spellStart"/>
      <w:r w:rsidRPr="00D57C4C">
        <w:rPr>
          <w:sz w:val="12"/>
          <w:szCs w:val="12"/>
        </w:rPr>
        <w:t>Ekerikevwe</w:t>
      </w:r>
      <w:proofErr w:type="spellEnd"/>
      <w:r w:rsidRPr="00D57C4C">
        <w:rPr>
          <w:sz w:val="12"/>
          <w:szCs w:val="12"/>
        </w:rPr>
        <w:t xml:space="preserve"> (2009), sees brown envelope as the commonest practice in journalism in Nigeria. “It is a situation whereby journalists demand for bribe or other forms of gratification before they cover any events or even publish stories from such events”. The implication of brown , envelope causes huge threat to journalism practice Bello &amp; </w:t>
      </w:r>
      <w:proofErr w:type="spellStart"/>
      <w:r w:rsidRPr="00D57C4C">
        <w:rPr>
          <w:sz w:val="12"/>
          <w:szCs w:val="12"/>
        </w:rPr>
        <w:t>Adejola</w:t>
      </w:r>
      <w:proofErr w:type="spellEnd"/>
      <w:r w:rsidRPr="00D57C4C">
        <w:rPr>
          <w:sz w:val="12"/>
          <w:szCs w:val="12"/>
        </w:rPr>
        <w:t xml:space="preserve"> (2010) elaborates that this implications ranges from “loss of public trust and confidence, loss of professional integrity and sense of duty and inability to uphold the six cardinal elements or canons of journalism – truth, fairness, objectivity, accuracy, independence and responsibility” In a nutshell, this paper’s stand point on news commercialization is that, news commercialization is a paid, non-personal form of communication by unidentified sponsor who projects his/her ideas, thoughts, intentions through mass media such as print, radio, television and the internet. Therefore, to Idowu (2001 p.4), for news to be useful it has to be credible, for it to be trusted it must measure up to some exacting standard of assessment such as: accuracy (when in doubt leave out), balance (reflect all sides of the story), fairness (impartiality to all parties involved), human angle (people minded), depth (well researched/investigated), presentation (telling the story rightly), and reward (be of social relevance to audience) Against this backdrop, the study seeks to investigate the perception of Taraba state journalist on the influence news commercialization exerts on objectivity and balance in reporting. 2. STATEMENT OF THE PROBLEM News commercialization has become a major trend in news treatment globally, and an issue of ethical concern in the mass media. It is a tactful strategy through which the media relegates its responsibility of surveying the society – disseminating information on the event, and people of social interest aside for financial gains (</w:t>
      </w:r>
      <w:proofErr w:type="spellStart"/>
      <w:r w:rsidRPr="00D57C4C">
        <w:rPr>
          <w:sz w:val="12"/>
          <w:szCs w:val="12"/>
        </w:rPr>
        <w:t>Chioma</w:t>
      </w:r>
      <w:proofErr w:type="spellEnd"/>
      <w:r w:rsidRPr="00D57C4C">
        <w:rPr>
          <w:sz w:val="12"/>
          <w:szCs w:val="12"/>
        </w:rPr>
        <w:t xml:space="preserve"> 2013). Therefore the issue of news commercialization has come to characterize journalism practice in Nigeria. A situation that </w:t>
      </w:r>
      <w:proofErr w:type="gramStart"/>
      <w:r w:rsidRPr="00D57C4C">
        <w:rPr>
          <w:sz w:val="12"/>
          <w:szCs w:val="12"/>
        </w:rPr>
        <w:t>prompt</w:t>
      </w:r>
      <w:proofErr w:type="gramEnd"/>
      <w:r w:rsidRPr="00D57C4C">
        <w:rPr>
          <w:sz w:val="12"/>
          <w:szCs w:val="12"/>
        </w:rPr>
        <w:t xml:space="preserve"> journalist/media organization to collect money in order to publish. The Nigerian adage “money for hand back for ground” comes to play here. Whereby “no money no reporting”. This practice is like a cankerworm eating deep into journalism practice in Nigeria. The good old fairness, objectivity, balance and truth in journalism has been eroded by selfish greed and </w:t>
      </w:r>
      <w:proofErr w:type="gramStart"/>
      <w:r w:rsidRPr="00D57C4C">
        <w:rPr>
          <w:sz w:val="12"/>
          <w:szCs w:val="12"/>
        </w:rPr>
        <w:t>profit making</w:t>
      </w:r>
      <w:proofErr w:type="gramEnd"/>
      <w:r w:rsidRPr="00D57C4C">
        <w:rPr>
          <w:sz w:val="12"/>
          <w:szCs w:val="12"/>
        </w:rPr>
        <w:t xml:space="preserve"> motive by various media houses in Nigeria. As Azeez (2009) puts it, news organization in our contemporary capitalist time are established on profit making motive; perhaps, unarguably, less on the motive of serving the interest of the public for which they are institutionalized. This negates public interest therefore projecting the voice of the rich at the expense of the poor or the voice of those who can pay at the expense of those who can’t. 3. AIM AND OBJECTIVE OF THE STUDY The aim of this study is to investigate the perception of Taraba State Journalist on the influence news commercialization exerts on media credibility. The study is anchored on the following objectives. </w:t>
      </w:r>
      <w:proofErr w:type="spellStart"/>
      <w:r w:rsidRPr="00D57C4C">
        <w:rPr>
          <w:sz w:val="12"/>
          <w:szCs w:val="12"/>
        </w:rPr>
        <w:t>i</w:t>
      </w:r>
      <w:proofErr w:type="spellEnd"/>
      <w:r w:rsidRPr="00D57C4C">
        <w:rPr>
          <w:sz w:val="12"/>
          <w:szCs w:val="12"/>
        </w:rPr>
        <w:t xml:space="preserve">. To ascertain the perception of Journalist in </w:t>
      </w:r>
      <w:proofErr w:type="spellStart"/>
      <w:r w:rsidRPr="00D57C4C">
        <w:rPr>
          <w:sz w:val="12"/>
          <w:szCs w:val="12"/>
        </w:rPr>
        <w:t>Jalingo</w:t>
      </w:r>
      <w:proofErr w:type="spellEnd"/>
      <w:r w:rsidRPr="00D57C4C">
        <w:rPr>
          <w:sz w:val="12"/>
          <w:szCs w:val="12"/>
        </w:rPr>
        <w:t xml:space="preserve"> </w:t>
      </w:r>
      <w:proofErr w:type="spellStart"/>
      <w:r w:rsidRPr="00D57C4C">
        <w:rPr>
          <w:sz w:val="12"/>
          <w:szCs w:val="12"/>
        </w:rPr>
        <w:t>metroplois</w:t>
      </w:r>
      <w:proofErr w:type="spellEnd"/>
      <w:r w:rsidRPr="00D57C4C">
        <w:rPr>
          <w:sz w:val="12"/>
          <w:szCs w:val="12"/>
        </w:rPr>
        <w:t xml:space="preserve"> on News commercialization ii. To examine the extent to which news commercialization influences objectivity, fairness, </w:t>
      </w:r>
      <w:proofErr w:type="gramStart"/>
      <w:r w:rsidRPr="00D57C4C">
        <w:rPr>
          <w:sz w:val="12"/>
          <w:szCs w:val="12"/>
        </w:rPr>
        <w:t>balance</w:t>
      </w:r>
      <w:proofErr w:type="gramEnd"/>
      <w:r w:rsidRPr="00D57C4C">
        <w:rPr>
          <w:sz w:val="12"/>
          <w:szCs w:val="12"/>
        </w:rPr>
        <w:t xml:space="preserve"> and truth in reporting. iii. To explore the forms of news commercialization that is manifest among Journalists in </w:t>
      </w:r>
      <w:proofErr w:type="spellStart"/>
      <w:r w:rsidRPr="00D57C4C">
        <w:rPr>
          <w:sz w:val="12"/>
          <w:szCs w:val="12"/>
        </w:rPr>
        <w:t>Jalingo</w:t>
      </w:r>
      <w:proofErr w:type="spellEnd"/>
      <w:r w:rsidRPr="00D57C4C">
        <w:rPr>
          <w:sz w:val="12"/>
          <w:szCs w:val="12"/>
        </w:rPr>
        <w:t xml:space="preserve"> Metropolis. iv. To examine what journalists perceive as reasons responsible for News commercialization. 4. RESEARCH QUESTIONS This study is guided by the following research questions: </w:t>
      </w:r>
      <w:proofErr w:type="spellStart"/>
      <w:r w:rsidRPr="00D57C4C">
        <w:rPr>
          <w:sz w:val="12"/>
          <w:szCs w:val="12"/>
        </w:rPr>
        <w:t>i</w:t>
      </w:r>
      <w:proofErr w:type="spellEnd"/>
      <w:r w:rsidRPr="00D57C4C">
        <w:rPr>
          <w:sz w:val="12"/>
          <w:szCs w:val="12"/>
        </w:rPr>
        <w:t xml:space="preserve">. What is the perception of Journalist in </w:t>
      </w:r>
      <w:proofErr w:type="spellStart"/>
      <w:r w:rsidRPr="00D57C4C">
        <w:rPr>
          <w:sz w:val="12"/>
          <w:szCs w:val="12"/>
        </w:rPr>
        <w:t>Jalingo</w:t>
      </w:r>
      <w:proofErr w:type="spellEnd"/>
      <w:r w:rsidRPr="00D57C4C">
        <w:rPr>
          <w:sz w:val="12"/>
          <w:szCs w:val="12"/>
        </w:rPr>
        <w:t xml:space="preserve"> Metropolis on news commercialization </w:t>
      </w:r>
      <w:proofErr w:type="gramStart"/>
      <w:r w:rsidRPr="00D57C4C">
        <w:rPr>
          <w:sz w:val="12"/>
          <w:szCs w:val="12"/>
        </w:rPr>
        <w:t>ii.</w:t>
      </w:r>
      <w:proofErr w:type="gramEnd"/>
      <w:r w:rsidRPr="00D57C4C">
        <w:rPr>
          <w:sz w:val="12"/>
          <w:szCs w:val="12"/>
        </w:rPr>
        <w:t xml:space="preserve"> To what extent have news commercialization influence objectivity, fairness, </w:t>
      </w:r>
      <w:proofErr w:type="gramStart"/>
      <w:r w:rsidRPr="00D57C4C">
        <w:rPr>
          <w:sz w:val="12"/>
          <w:szCs w:val="12"/>
        </w:rPr>
        <w:t>balance</w:t>
      </w:r>
      <w:proofErr w:type="gramEnd"/>
      <w:r w:rsidRPr="00D57C4C">
        <w:rPr>
          <w:sz w:val="12"/>
          <w:szCs w:val="12"/>
        </w:rPr>
        <w:t xml:space="preserve"> and truth in reporting. iii. What are the forms of news commercialization manifest among Journalist in </w:t>
      </w:r>
      <w:proofErr w:type="spellStart"/>
      <w:r w:rsidRPr="00D57C4C">
        <w:rPr>
          <w:sz w:val="12"/>
          <w:szCs w:val="12"/>
        </w:rPr>
        <w:t>Jalingo</w:t>
      </w:r>
      <w:proofErr w:type="spellEnd"/>
      <w:r w:rsidRPr="00D57C4C">
        <w:rPr>
          <w:sz w:val="12"/>
          <w:szCs w:val="12"/>
        </w:rPr>
        <w:t xml:space="preserve"> </w:t>
      </w:r>
      <w:proofErr w:type="gramStart"/>
      <w:r w:rsidRPr="00D57C4C">
        <w:rPr>
          <w:sz w:val="12"/>
          <w:szCs w:val="12"/>
        </w:rPr>
        <w:t>Metropolis?.</w:t>
      </w:r>
      <w:proofErr w:type="gramEnd"/>
      <w:r w:rsidRPr="00D57C4C">
        <w:rPr>
          <w:sz w:val="12"/>
          <w:szCs w:val="12"/>
        </w:rPr>
        <w:t xml:space="preserve"> iv. What are the possible reasons for the practice of News Commercialization? 5. EMPIRICAL STUDIES Empirical reviews are </w:t>
      </w:r>
      <w:proofErr w:type="gramStart"/>
      <w:r w:rsidRPr="00D57C4C">
        <w:rPr>
          <w:sz w:val="12"/>
          <w:szCs w:val="12"/>
        </w:rPr>
        <w:t>researches</w:t>
      </w:r>
      <w:proofErr w:type="gramEnd"/>
      <w:r w:rsidRPr="00D57C4C">
        <w:rPr>
          <w:sz w:val="12"/>
          <w:szCs w:val="12"/>
        </w:rPr>
        <w:t xml:space="preserve"> carried out by other authors related to a particular study. It reveals findings, opinions postulated by other authors who have carried out similar studies, projecting their standpoint and take on a particular issue. Lwanga (2002) carried out </w:t>
      </w:r>
      <w:proofErr w:type="gramStart"/>
      <w:r w:rsidRPr="00D57C4C">
        <w:rPr>
          <w:sz w:val="12"/>
          <w:szCs w:val="12"/>
        </w:rPr>
        <w:t>a research</w:t>
      </w:r>
      <w:proofErr w:type="gramEnd"/>
      <w:r w:rsidRPr="00D57C4C">
        <w:rPr>
          <w:sz w:val="12"/>
          <w:szCs w:val="12"/>
        </w:rPr>
        <w:t xml:space="preserve"> in Uganda to investigate the level to which commercialization in the face of liberalization and commercialization of media services, has affected Radio Uganda’s programming. He employed qualitative and quantitative methods of investigation; finding reveal that although Radio Uganda still has certain public service principles and values, but programming policy has increasingly been changed by commercial considerations. Which is evident from the present rise of commercialized </w:t>
      </w:r>
      <w:proofErr w:type="spellStart"/>
      <w:r w:rsidRPr="00D57C4C">
        <w:rPr>
          <w:sz w:val="12"/>
          <w:szCs w:val="12"/>
        </w:rPr>
        <w:t>programmes</w:t>
      </w:r>
      <w:proofErr w:type="spellEnd"/>
      <w:r w:rsidRPr="00D57C4C">
        <w:rPr>
          <w:sz w:val="12"/>
          <w:szCs w:val="12"/>
        </w:rPr>
        <w:t xml:space="preserve"> and a decline in education and development </w:t>
      </w:r>
      <w:proofErr w:type="spellStart"/>
      <w:r w:rsidRPr="00D57C4C">
        <w:rPr>
          <w:sz w:val="12"/>
          <w:szCs w:val="12"/>
        </w:rPr>
        <w:t>programmes</w:t>
      </w:r>
      <w:proofErr w:type="spellEnd"/>
      <w:r w:rsidRPr="00D57C4C">
        <w:rPr>
          <w:sz w:val="12"/>
          <w:szCs w:val="12"/>
        </w:rPr>
        <w:t xml:space="preserve">. The study revealed some of the causes of this problem to be limitations of finance and other resources which have jeopardized the roles and character of public service radio programming. Further findings revealed that radios in Uganda are established for profit making rather than serve in interest of the public. The study recommends that license fee be developed as a source of revenue for Radio Uganda., government should inject more funding into public service broadcasting institution to supplement other sources of income, before granting them autonomy, while advertising and sponsoring brings in considerable amount of revenue, it should not take place in such a manner as to that undermines the listener’s interest in Radio programming. The broadcasting council should therefore map out solid policies that will systematically guide Radio Uganda in its programming in the new order. In the same vein, </w:t>
      </w:r>
      <w:proofErr w:type="spellStart"/>
      <w:r w:rsidRPr="00D57C4C">
        <w:rPr>
          <w:sz w:val="12"/>
          <w:szCs w:val="12"/>
        </w:rPr>
        <w:t>Udomisor</w:t>
      </w:r>
      <w:proofErr w:type="spellEnd"/>
      <w:r w:rsidRPr="00D57C4C">
        <w:rPr>
          <w:sz w:val="12"/>
          <w:szCs w:val="12"/>
        </w:rPr>
        <w:t xml:space="preserve"> &amp; Kenneth (2013) carried out </w:t>
      </w:r>
      <w:proofErr w:type="gramStart"/>
      <w:r w:rsidRPr="00D57C4C">
        <w:rPr>
          <w:sz w:val="12"/>
          <w:szCs w:val="12"/>
        </w:rPr>
        <w:t>a research</w:t>
      </w:r>
      <w:proofErr w:type="gramEnd"/>
      <w:r w:rsidRPr="00D57C4C">
        <w:rPr>
          <w:sz w:val="12"/>
          <w:szCs w:val="12"/>
        </w:rPr>
        <w:t xml:space="preserve"> to ascertain the impact of News Commercialization on Nigeria Broadcasting Commission Communication policy and reveal that “News commercialization is a practice that has unfortunately come to stay with the Nigeria society as a result of economic and psychological considerations. Public Service Broadcasting (PSB) is supposed to serve the interest of the public. Serve as a purveyor of information through which both the rich and poor can express themselves freely. The media operators should know that by charging money, they are reducing their credibility in the eyes of the public. Instead of them to be controller of news, it is now the advert companies that determine the pace and flow of news, and what constitutes news at any point time” they suggested that </w:t>
      </w:r>
      <w:proofErr w:type="gramStart"/>
      <w:r w:rsidRPr="00D57C4C">
        <w:rPr>
          <w:sz w:val="12"/>
          <w:szCs w:val="12"/>
        </w:rPr>
        <w:t>If</w:t>
      </w:r>
      <w:proofErr w:type="gramEnd"/>
      <w:r w:rsidRPr="00D57C4C">
        <w:rPr>
          <w:sz w:val="12"/>
          <w:szCs w:val="12"/>
        </w:rPr>
        <w:t xml:space="preserve"> the media houses should regain their glory and rightful place in the minds of the public, the practitioners should be adequately paid. It is only when they are well paid that they can disabuse their mind from sharp practices. Secondly, regular training and re-training should be organized for journalists to enable them </w:t>
      </w:r>
      <w:proofErr w:type="gramStart"/>
      <w:r w:rsidRPr="00D57C4C">
        <w:rPr>
          <w:sz w:val="12"/>
          <w:szCs w:val="12"/>
        </w:rPr>
        <w:t>continue</w:t>
      </w:r>
      <w:proofErr w:type="gramEnd"/>
      <w:r w:rsidRPr="00D57C4C">
        <w:rPr>
          <w:sz w:val="12"/>
          <w:szCs w:val="12"/>
        </w:rPr>
        <w:t xml:space="preserve"> to keep abreast and perform their basic roles to the society. Thirdly, media owners should not sacrifice public affairs and issue at alter of profit. They should realize that the electromagnetic waves they are using is a public property which they are holding in trust. Fourthly instead of selling news, the stations can think of other sources of revenue like investments if it is private stations and increased funding in the case of government stations. Finally, the relevant regulatory agencies should add more bite to their operations. They should go beyond publishing and re-publishing of codes by ensuring that the media houses are compelled to comply with the ethic of the profession in the interest, </w:t>
      </w:r>
      <w:proofErr w:type="gramStart"/>
      <w:r w:rsidRPr="00D57C4C">
        <w:rPr>
          <w:sz w:val="12"/>
          <w:szCs w:val="12"/>
        </w:rPr>
        <w:t>unity</w:t>
      </w:r>
      <w:proofErr w:type="gramEnd"/>
      <w:r w:rsidRPr="00D57C4C">
        <w:rPr>
          <w:sz w:val="12"/>
          <w:szCs w:val="12"/>
        </w:rPr>
        <w:t xml:space="preserve"> and development of the country. </w:t>
      </w:r>
      <w:proofErr w:type="spellStart"/>
      <w:r w:rsidRPr="00D57C4C">
        <w:rPr>
          <w:sz w:val="12"/>
          <w:szCs w:val="12"/>
        </w:rPr>
        <w:t>Papathanassopoulos</w:t>
      </w:r>
      <w:proofErr w:type="spellEnd"/>
      <w:r w:rsidRPr="00D57C4C">
        <w:rPr>
          <w:sz w:val="12"/>
          <w:szCs w:val="12"/>
        </w:rPr>
        <w:t xml:space="preserve"> (2001) in Kenneth &amp; </w:t>
      </w:r>
      <w:proofErr w:type="spellStart"/>
      <w:r w:rsidRPr="00D57C4C">
        <w:rPr>
          <w:sz w:val="12"/>
          <w:szCs w:val="12"/>
        </w:rPr>
        <w:t>Odorume</w:t>
      </w:r>
      <w:proofErr w:type="spellEnd"/>
      <w:r w:rsidRPr="00D57C4C">
        <w:rPr>
          <w:sz w:val="12"/>
          <w:szCs w:val="12"/>
        </w:rPr>
        <w:t xml:space="preserve"> (2015) analyzed the effects of media commercialization and market expansion in Greek journalism and argues that although journalism appears to be a profession which plays a more active social and political role in Greece, giving the impression that it sets the agenda and represents the ordinary citizen it is heavily influenced by the constraints imposed by the news organizations. The article first discusses to what extent the “professional model” of journalism can be applied to all countries. Second, it provides a brief account of the contemporary media landscape. It then discusses the implications of media commercialization on Greek journalism drawing from original and other research. 6. THEORETICAL FRAMEWORK The theory suitable for this study is the social responsibility theory. The social responsibility theory came </w:t>
      </w:r>
      <w:proofErr w:type="gramStart"/>
      <w:r w:rsidRPr="00D57C4C">
        <w:rPr>
          <w:sz w:val="12"/>
          <w:szCs w:val="12"/>
        </w:rPr>
        <w:t>as a result of</w:t>
      </w:r>
      <w:proofErr w:type="gramEnd"/>
      <w:r w:rsidRPr="00D57C4C">
        <w:rPr>
          <w:sz w:val="12"/>
          <w:szCs w:val="12"/>
        </w:rPr>
        <w:t xml:space="preserve"> the libertarian theory. The theory came into existence the middle of 20th century. In </w:t>
      </w:r>
      <w:proofErr w:type="spellStart"/>
      <w:r w:rsidRPr="00D57C4C">
        <w:rPr>
          <w:sz w:val="12"/>
          <w:szCs w:val="12"/>
        </w:rPr>
        <w:t>Okunna’s</w:t>
      </w:r>
      <w:proofErr w:type="spellEnd"/>
      <w:r w:rsidRPr="00D57C4C">
        <w:rPr>
          <w:sz w:val="12"/>
          <w:szCs w:val="12"/>
        </w:rPr>
        <w:t xml:space="preserve"> (1999) word, social responsibility is a modern theory because it was promulgated in the twentieth century. The theory came into limelight because the press abused the freedom given to them, which they enjoyed </w:t>
      </w:r>
      <w:proofErr w:type="gramStart"/>
      <w:r w:rsidRPr="00D57C4C">
        <w:rPr>
          <w:sz w:val="12"/>
          <w:szCs w:val="12"/>
        </w:rPr>
        <w:t>as a result of</w:t>
      </w:r>
      <w:proofErr w:type="gramEnd"/>
      <w:r w:rsidRPr="00D57C4C">
        <w:rPr>
          <w:sz w:val="12"/>
          <w:szCs w:val="12"/>
        </w:rPr>
        <w:t xml:space="preserve"> the free press. Under every free press objective flow of information ought to be which gives citizens avenue and opportunity to express themselves well as air their viewpoint. But due to </w:t>
      </w:r>
      <w:proofErr w:type="spellStart"/>
      <w:r w:rsidRPr="00D57C4C">
        <w:rPr>
          <w:sz w:val="12"/>
          <w:szCs w:val="12"/>
        </w:rPr>
        <w:t>sensationalization</w:t>
      </w:r>
      <w:proofErr w:type="spellEnd"/>
      <w:r w:rsidRPr="00D57C4C">
        <w:rPr>
          <w:sz w:val="12"/>
          <w:szCs w:val="12"/>
        </w:rPr>
        <w:t xml:space="preserve"> and yellow journalism this free flow of information was deterred in the libertarian system. Against this backdrop, social responsibility theory rests on the concept of free press acting responsibly. The press, which enjoys a privileged position under the government, is obliged to be responsible. The theory urges media practitioners to ensure representation of all facts not siding or becoming sensational in reportage but being balance and unbiased. This implies that a journalist ought to protect his image by being fair, objective, unbiased, thereby reporting events/occurrences as it happens without icing or decorating it. By so doing, a journalist is mandated to win the trust of his audience through credible and not biased reporting. </w:t>
      </w:r>
      <w:proofErr w:type="spellStart"/>
      <w:r w:rsidRPr="00D57C4C">
        <w:rPr>
          <w:sz w:val="12"/>
          <w:szCs w:val="12"/>
        </w:rPr>
        <w:t>Oluagbade</w:t>
      </w:r>
      <w:proofErr w:type="spellEnd"/>
      <w:r w:rsidRPr="00D57C4C">
        <w:rPr>
          <w:sz w:val="12"/>
          <w:szCs w:val="12"/>
        </w:rPr>
        <w:t xml:space="preserve"> (2003), cited in </w:t>
      </w:r>
      <w:proofErr w:type="spellStart"/>
      <w:r w:rsidRPr="00D57C4C">
        <w:rPr>
          <w:sz w:val="12"/>
          <w:szCs w:val="12"/>
        </w:rPr>
        <w:t>Asemah</w:t>
      </w:r>
      <w:proofErr w:type="spellEnd"/>
      <w:r w:rsidRPr="00D57C4C">
        <w:rPr>
          <w:sz w:val="12"/>
          <w:szCs w:val="12"/>
        </w:rPr>
        <w:t xml:space="preserve"> (2011) defines communication ethics, as the basis for conforming to recognized standard; of course, the point of communication ethics is to prevent good men from going bad. Ethics emphasizes- responsibilities of the media in the packaging of their contents. The theory is relevant to the study because it reprimands and cautions journalists not to disregard his duty to the society; he must not ‘yellow journalize’ stories or use the media to cause chaos in the society but engage in truthful journalism rather than journalism full of deceit, lies and subjectivity. 7. METHODOLOGY The qualitative survey research method was employed for this study. Hardy and Bryman (2004) notes “that the survey research design is used for observing the social and behavioral characteristics, attitudes values and beliefs of a large population using only a few people or items considered to be representative of the entire group”. The researchers employed questionnaire as the instrument for data collection. The population of the study comprises of registered journalist under NUJ </w:t>
      </w:r>
      <w:proofErr w:type="spellStart"/>
      <w:r w:rsidRPr="00D57C4C">
        <w:rPr>
          <w:sz w:val="12"/>
          <w:szCs w:val="12"/>
        </w:rPr>
        <w:t>Jalingo</w:t>
      </w:r>
      <w:proofErr w:type="spellEnd"/>
      <w:r w:rsidRPr="00D57C4C">
        <w:rPr>
          <w:sz w:val="12"/>
          <w:szCs w:val="12"/>
        </w:rPr>
        <w:t xml:space="preserve"> chapter which are about 293 (Source: NUJ </w:t>
      </w:r>
      <w:proofErr w:type="spellStart"/>
      <w:r w:rsidRPr="00D57C4C">
        <w:rPr>
          <w:sz w:val="12"/>
          <w:szCs w:val="12"/>
        </w:rPr>
        <w:t>Jalingo</w:t>
      </w:r>
      <w:proofErr w:type="spellEnd"/>
      <w:r w:rsidRPr="00D57C4C">
        <w:rPr>
          <w:sz w:val="12"/>
          <w:szCs w:val="12"/>
        </w:rPr>
        <w:t xml:space="preserve"> chapter). Therefore to ascertain the sample size of the study the Taro Yamane’s formula was used thus: N </w:t>
      </w:r>
      <w:proofErr w:type="spellStart"/>
      <w:r w:rsidRPr="00D57C4C">
        <w:rPr>
          <w:sz w:val="12"/>
          <w:szCs w:val="12"/>
        </w:rPr>
        <w:t>N</w:t>
      </w:r>
      <w:proofErr w:type="spellEnd"/>
      <w:r w:rsidRPr="00D57C4C">
        <w:rPr>
          <w:sz w:val="12"/>
          <w:szCs w:val="12"/>
        </w:rPr>
        <w:t xml:space="preserve"> = 1+ N (e)2 where: N = sample size sought; e = Margin (0.10) 2 N = Population size 293 293 N = 1 + 293(0.10)2 293 N = 3.93 N = 74.5 approximately 75 The purposive sampling method was used to select 75 sample sized respondents. The respondents were purposively selected from the different correspondent’s chapel and Newspaper bureau that are covering Taraba State. The essence of using purposive sampling was because the researchers had some characteristics in mind and such characteristics had to do with on-the-job experience of Journalist in </w:t>
      </w:r>
      <w:proofErr w:type="spellStart"/>
      <w:r w:rsidRPr="00D57C4C">
        <w:rPr>
          <w:sz w:val="12"/>
          <w:szCs w:val="12"/>
        </w:rPr>
        <w:t>Jalingo</w:t>
      </w:r>
      <w:proofErr w:type="spellEnd"/>
      <w:r w:rsidRPr="00D57C4C">
        <w:rPr>
          <w:sz w:val="12"/>
          <w:szCs w:val="12"/>
        </w:rPr>
        <w:t xml:space="preserve"> Metropolis. Data gathered were presented in pie charts and bar charts. Descriptive analysis was employed for data analysis which comprises the use of frequency counts and simple percentages. 8. DATA PRESENTATION AND ANALYSIS Research Question one: What is the perception of Journalists in </w:t>
      </w:r>
      <w:proofErr w:type="spellStart"/>
      <w:r w:rsidRPr="00D57C4C">
        <w:rPr>
          <w:sz w:val="12"/>
          <w:szCs w:val="12"/>
        </w:rPr>
        <w:t>Jalingo</w:t>
      </w:r>
      <w:proofErr w:type="spellEnd"/>
      <w:r w:rsidRPr="00D57C4C">
        <w:rPr>
          <w:sz w:val="12"/>
          <w:szCs w:val="12"/>
        </w:rPr>
        <w:t xml:space="preserve"> metropolis on news commercialization? [Table 1 Omitted] Table 1 above sought to find out respondent’s perception on the notion that commercialization of news has been disguised as advertisement. 15 (20%) out of the 75 respondents strongly agreed that news commercialization has been disguised as advertisement, 40 (53.3%) agreed to the same notion, on the contrary 11 (14.7%) strongly disagreed, and 7 (9.3%) disagreed that news commercialization has been disguised as advertisement. Whereas 2 (2.7%) remained undecided. This response implies that most of the respondents believe that news commercialization </w:t>
      </w:r>
      <w:proofErr w:type="gramStart"/>
      <w:r w:rsidRPr="00D57C4C">
        <w:rPr>
          <w:sz w:val="12"/>
          <w:szCs w:val="12"/>
        </w:rPr>
        <w:t>have</w:t>
      </w:r>
      <w:proofErr w:type="gramEnd"/>
      <w:r w:rsidRPr="00D57C4C">
        <w:rPr>
          <w:sz w:val="12"/>
          <w:szCs w:val="12"/>
        </w:rPr>
        <w:t xml:space="preserve"> been disguised as advertisement. [Table 2 Omitted] Table 2 above seeks to reveal </w:t>
      </w:r>
      <w:proofErr w:type="gramStart"/>
      <w:r w:rsidRPr="00D57C4C">
        <w:rPr>
          <w:sz w:val="12"/>
          <w:szCs w:val="12"/>
        </w:rPr>
        <w:t>respondents</w:t>
      </w:r>
      <w:proofErr w:type="gramEnd"/>
      <w:r w:rsidRPr="00D57C4C">
        <w:rPr>
          <w:sz w:val="12"/>
          <w:szCs w:val="12"/>
        </w:rPr>
        <w:t xml:space="preserve"> perception of what news commercialization is all about. From the findings, 40 (53.3%) of the respondents see news commercialization as accepting payment for news publication, 20 (26.7%) agreed that news commercialization is generating revenue for stations to enable the management </w:t>
      </w:r>
      <w:proofErr w:type="gramStart"/>
      <w:r w:rsidRPr="00D57C4C">
        <w:rPr>
          <w:sz w:val="12"/>
          <w:szCs w:val="12"/>
        </w:rPr>
        <w:t>run</w:t>
      </w:r>
      <w:proofErr w:type="gramEnd"/>
      <w:r w:rsidRPr="00D57C4C">
        <w:rPr>
          <w:sz w:val="12"/>
          <w:szCs w:val="12"/>
        </w:rPr>
        <w:t xml:space="preserve"> them on a day to day basis and even beyond. </w:t>
      </w:r>
      <w:proofErr w:type="gramStart"/>
      <w:r w:rsidRPr="00D57C4C">
        <w:rPr>
          <w:sz w:val="12"/>
          <w:szCs w:val="12"/>
        </w:rPr>
        <w:t>Whereas,</w:t>
      </w:r>
      <w:proofErr w:type="gramEnd"/>
      <w:r w:rsidRPr="00D57C4C">
        <w:rPr>
          <w:sz w:val="12"/>
          <w:szCs w:val="12"/>
        </w:rPr>
        <w:t xml:space="preserve"> 10 (13.3%) respondents out of the 75 opine that news commercialization is soliciting for gratification in order to suppress the truth, while 5 (6.7%) are with the opinion that news commercialization is the deliberate presentation of sponsored information to unsuspecting media audience. </w:t>
      </w:r>
      <w:proofErr w:type="gramStart"/>
      <w:r w:rsidRPr="00D57C4C">
        <w:rPr>
          <w:sz w:val="12"/>
          <w:szCs w:val="12"/>
        </w:rPr>
        <w:t>This findings</w:t>
      </w:r>
      <w:proofErr w:type="gramEnd"/>
      <w:r w:rsidRPr="00D57C4C">
        <w:rPr>
          <w:sz w:val="12"/>
          <w:szCs w:val="12"/>
        </w:rPr>
        <w:t xml:space="preserve"> proves that majority of the respondents believe that news commercialization is the acceptance of money for news publication. That is a situation whereby a journalist collects bribe (money) before he/she publish any news event. Research Question Two: To what extent have news commercialization influence objectivity, fairness, </w:t>
      </w:r>
      <w:proofErr w:type="gramStart"/>
      <w:r w:rsidRPr="00D57C4C">
        <w:rPr>
          <w:sz w:val="12"/>
          <w:szCs w:val="12"/>
        </w:rPr>
        <w:t>balance</w:t>
      </w:r>
      <w:proofErr w:type="gramEnd"/>
      <w:r w:rsidRPr="00D57C4C">
        <w:rPr>
          <w:sz w:val="12"/>
          <w:szCs w:val="12"/>
        </w:rPr>
        <w:t xml:space="preserve"> and truth in reporting? [Table 3 Omitted] Table 3 sought to enquire whether news commercialization has any effect on objectivity and balance in reporting. 52 (69.3%) out of 75 of the respondents strongly agreed that news commercialization affects objectivity and balance in reporting, 13 (17.3%) agreed to the same assertion, </w:t>
      </w:r>
      <w:proofErr w:type="gramStart"/>
      <w:r w:rsidRPr="00D57C4C">
        <w:rPr>
          <w:sz w:val="12"/>
          <w:szCs w:val="12"/>
        </w:rPr>
        <w:t>whereas,</w:t>
      </w:r>
      <w:proofErr w:type="gramEnd"/>
      <w:r w:rsidRPr="00D57C4C">
        <w:rPr>
          <w:sz w:val="12"/>
          <w:szCs w:val="12"/>
        </w:rPr>
        <w:t xml:space="preserve"> 5 (6.7%) strongly disagree that news commercialization affects objectivity and balance in reporting while 5 (6.7%) of the respondents disagreed that news commercialization affects objectivity and balance in reporting. By implication, the findings reveals that most of the respondents are of the opinion that news commercialization affects objectivity and balance in reporting. [Table 4 Omitted]</w:t>
      </w:r>
      <w:r w:rsidRPr="00D57C4C">
        <w:rPr>
          <w:sz w:val="16"/>
        </w:rPr>
        <w:t xml:space="preserve"> </w:t>
      </w:r>
      <w:r w:rsidRPr="00D57C4C">
        <w:rPr>
          <w:rStyle w:val="StyleUnderline"/>
        </w:rPr>
        <w:t xml:space="preserve">Table 4 above seek to find out the perception of respondents on news commercialization as regards to media trust and credibility. </w:t>
      </w:r>
      <w:r w:rsidRPr="00D57C4C">
        <w:rPr>
          <w:sz w:val="16"/>
        </w:rPr>
        <w:t xml:space="preserve">20 </w:t>
      </w:r>
      <w:r w:rsidRPr="00D57C4C">
        <w:rPr>
          <w:rStyle w:val="StyleUnderline"/>
        </w:rPr>
        <w:t>(26.7%) out of 75 of the respondents strongly agreed that news commercialization affects media trust and credibility, 35 (</w:t>
      </w:r>
      <w:r w:rsidRPr="00D57C4C">
        <w:rPr>
          <w:rStyle w:val="Emphasis"/>
          <w:highlight w:val="green"/>
        </w:rPr>
        <w:t>46.7%</w:t>
      </w:r>
      <w:r w:rsidRPr="00EC3F73">
        <w:rPr>
          <w:rStyle w:val="Emphasis"/>
        </w:rPr>
        <w:t>)</w:t>
      </w:r>
      <w:r w:rsidRPr="00EC3F73">
        <w:rPr>
          <w:rStyle w:val="StyleUnderline"/>
        </w:rPr>
        <w:t xml:space="preserve"> </w:t>
      </w:r>
      <w:r w:rsidRPr="00D57C4C">
        <w:rPr>
          <w:rStyle w:val="Emphasis"/>
          <w:highlight w:val="green"/>
        </w:rPr>
        <w:t>agreed</w:t>
      </w:r>
      <w:r w:rsidRPr="00D57C4C">
        <w:rPr>
          <w:rStyle w:val="StyleUnderline"/>
          <w:highlight w:val="green"/>
        </w:rPr>
        <w:t xml:space="preserve"> </w:t>
      </w:r>
      <w:r w:rsidRPr="00D57C4C">
        <w:rPr>
          <w:rStyle w:val="StyleUnderline"/>
        </w:rPr>
        <w:t xml:space="preserve">that </w:t>
      </w:r>
      <w:r w:rsidRPr="00D57C4C">
        <w:rPr>
          <w:rStyle w:val="Emphasis"/>
          <w:highlight w:val="green"/>
          <w:bdr w:val="single" w:sz="18" w:space="0" w:color="auto"/>
        </w:rPr>
        <w:t>news commercialization affects media trust and credibility</w:t>
      </w:r>
      <w:r w:rsidRPr="00D57C4C">
        <w:rPr>
          <w:rStyle w:val="StyleUnderline"/>
        </w:rPr>
        <w:t>. While on the contrary, 10 (13.3%) respondents strongly disagreed to the assertion/notion+-n that news commercialization affects media trust and credibility, and 8 (6.7%) respondents also disagreed while 2 (1.3%) remained undecided</w:t>
      </w:r>
      <w:r w:rsidRPr="00D57C4C">
        <w:rPr>
          <w:sz w:val="16"/>
        </w:rPr>
        <w:t xml:space="preserve">. The findings </w:t>
      </w:r>
      <w:r w:rsidRPr="00D57C4C">
        <w:rPr>
          <w:rStyle w:val="StyleUnderline"/>
        </w:rPr>
        <w:t>reveal that to a greater extent news commercialization affects the credibility and trust of the media as concurred by most of the respondents. This means that the more a media or journalist engages in news commercialization the more it loses its trust and credibility.</w:t>
      </w:r>
    </w:p>
    <w:p w14:paraId="2D4908F8" w14:textId="77777777" w:rsidR="00294573" w:rsidRDefault="00294573" w:rsidP="00294573">
      <w:pPr>
        <w:pStyle w:val="Heading4"/>
      </w:pPr>
      <w:r>
        <w:t xml:space="preserve">Best studies </w:t>
      </w:r>
      <w:r>
        <w:rPr>
          <w:u w:val="single"/>
        </w:rPr>
        <w:t>prove</w:t>
      </w:r>
      <w:r>
        <w:t xml:space="preserve"> declining distrust in </w:t>
      </w:r>
      <w:r>
        <w:rPr>
          <w:u w:val="single"/>
        </w:rPr>
        <w:t>news objectivity</w:t>
      </w:r>
      <w:r>
        <w:t xml:space="preserve"> diminishes Democratic </w:t>
      </w:r>
      <w:r>
        <w:rPr>
          <w:u w:val="single"/>
        </w:rPr>
        <w:t>accountability</w:t>
      </w:r>
      <w:r>
        <w:t>.</w:t>
      </w:r>
    </w:p>
    <w:p w14:paraId="65E9E51D" w14:textId="77777777" w:rsidR="00294573" w:rsidRPr="00A0602A" w:rsidRDefault="00294573" w:rsidP="00294573">
      <w:r w:rsidRPr="00A0602A">
        <w:rPr>
          <w:rStyle w:val="Style13ptBold"/>
        </w:rPr>
        <w:t>Sands 20</w:t>
      </w:r>
      <w:r w:rsidRPr="00A0602A">
        <w:t xml:space="preserve"> John Sands 8-4-2020 "Americans are losing faith in an objective media. A new Gallup/Knight study explores why."</w:t>
      </w:r>
      <w:r>
        <w:t xml:space="preserve"> </w:t>
      </w:r>
      <w:hyperlink r:id="rId10" w:history="1">
        <w:r w:rsidRPr="00466FC1">
          <w:rPr>
            <w:rStyle w:val="Hyperlink"/>
          </w:rPr>
          <w:t>https://knightfoundation.org/articles/americans-are-losing-faith-in-an-objective-media-a-new-gallup-knight-study-explores-why/</w:t>
        </w:r>
      </w:hyperlink>
      <w:r>
        <w:t xml:space="preserve"> (Researcher at the Knights Foundation)//Elmer </w:t>
      </w:r>
    </w:p>
    <w:p w14:paraId="59077BA6" w14:textId="77777777" w:rsidR="00294573" w:rsidRPr="00705AC6" w:rsidRDefault="00294573" w:rsidP="00294573">
      <w:pPr>
        <w:rPr>
          <w:rStyle w:val="StyleUnderline"/>
        </w:rPr>
      </w:pPr>
      <w:r w:rsidRPr="007117F0">
        <w:rPr>
          <w:rStyle w:val="Emphasis"/>
        </w:rPr>
        <w:t xml:space="preserve">Americans have </w:t>
      </w:r>
      <w:r w:rsidRPr="002B1835">
        <w:rPr>
          <w:rStyle w:val="Emphasis"/>
          <w:highlight w:val="green"/>
        </w:rPr>
        <w:t xml:space="preserve">high aspirations for the </w:t>
      </w:r>
      <w:r w:rsidRPr="007117F0">
        <w:rPr>
          <w:rStyle w:val="Emphasis"/>
        </w:rPr>
        <w:t xml:space="preserve">news </w:t>
      </w:r>
      <w:r w:rsidRPr="002B1835">
        <w:rPr>
          <w:rStyle w:val="Emphasis"/>
          <w:highlight w:val="green"/>
        </w:rPr>
        <w:t xml:space="preserve">media to </w:t>
      </w:r>
      <w:r w:rsidRPr="007117F0">
        <w:rPr>
          <w:rStyle w:val="Emphasis"/>
          <w:highlight w:val="green"/>
          <w:bdr w:val="single" w:sz="18" w:space="0" w:color="auto"/>
        </w:rPr>
        <w:t xml:space="preserve">be a </w:t>
      </w:r>
      <w:r w:rsidRPr="007117F0">
        <w:rPr>
          <w:rStyle w:val="Emphasis"/>
          <w:bdr w:val="single" w:sz="18" w:space="0" w:color="auto"/>
        </w:rPr>
        <w:t xml:space="preserve">trusted, independent </w:t>
      </w:r>
      <w:r w:rsidRPr="007117F0">
        <w:rPr>
          <w:rStyle w:val="Emphasis"/>
          <w:highlight w:val="green"/>
          <w:bdr w:val="single" w:sz="18" w:space="0" w:color="auto"/>
        </w:rPr>
        <w:t>watchdog</w:t>
      </w:r>
      <w:r w:rsidRPr="007117F0">
        <w:rPr>
          <w:sz w:val="16"/>
          <w:highlight w:val="green"/>
        </w:rPr>
        <w:t xml:space="preserve"> </w:t>
      </w:r>
      <w:r w:rsidRPr="007117F0">
        <w:rPr>
          <w:rStyle w:val="Emphasis"/>
          <w:highlight w:val="green"/>
        </w:rPr>
        <w:t xml:space="preserve">that holds </w:t>
      </w:r>
      <w:r w:rsidRPr="002B1835">
        <w:rPr>
          <w:rStyle w:val="Emphasis"/>
          <w:highlight w:val="green"/>
        </w:rPr>
        <w:t>the powerful to account</w:t>
      </w:r>
      <w:r w:rsidRPr="00705AC6">
        <w:rPr>
          <w:sz w:val="16"/>
        </w:rPr>
        <w:t xml:space="preserve">. </w:t>
      </w:r>
      <w:r w:rsidRPr="00863AE1">
        <w:rPr>
          <w:u w:val="single"/>
        </w:rPr>
        <w:t xml:space="preserve">But </w:t>
      </w:r>
      <w:r w:rsidRPr="00863AE1">
        <w:rPr>
          <w:rStyle w:val="Emphasis"/>
        </w:rPr>
        <w:t>in a new</w:t>
      </w:r>
      <w:r w:rsidRPr="00863AE1">
        <w:rPr>
          <w:u w:val="single"/>
        </w:rPr>
        <w:t xml:space="preserve"> </w:t>
      </w:r>
      <w:r w:rsidRPr="00863AE1">
        <w:rPr>
          <w:rStyle w:val="StyleUnderline"/>
        </w:rPr>
        <w:t>Gallup/Knight</w:t>
      </w:r>
      <w:r w:rsidRPr="00863AE1">
        <w:rPr>
          <w:u w:val="single"/>
        </w:rPr>
        <w:t xml:space="preserve"> </w:t>
      </w:r>
      <w:r w:rsidRPr="00863AE1">
        <w:rPr>
          <w:rStyle w:val="Emphasis"/>
        </w:rPr>
        <w:t>study</w:t>
      </w:r>
      <w:r w:rsidRPr="00863AE1">
        <w:rPr>
          <w:u w:val="single"/>
        </w:rPr>
        <w:t xml:space="preserve">, we’ve found </w:t>
      </w:r>
      <w:r w:rsidRPr="00863AE1">
        <w:rPr>
          <w:rStyle w:val="Emphasis"/>
        </w:rPr>
        <w:t>the gap is growing</w:t>
      </w:r>
      <w:r w:rsidRPr="00863AE1">
        <w:rPr>
          <w:u w:val="single"/>
        </w:rPr>
        <w:t xml:space="preserve"> </w:t>
      </w:r>
      <w:r w:rsidRPr="00863AE1">
        <w:rPr>
          <w:rStyle w:val="Emphasis"/>
        </w:rPr>
        <w:t>between</w:t>
      </w:r>
      <w:r w:rsidRPr="00863AE1">
        <w:rPr>
          <w:u w:val="single"/>
        </w:rPr>
        <w:t xml:space="preserve"> </w:t>
      </w:r>
      <w:r w:rsidRPr="00863AE1">
        <w:rPr>
          <w:rStyle w:val="Emphasis"/>
        </w:rPr>
        <w:t>what Americans expect from</w:t>
      </w:r>
      <w:r w:rsidRPr="00863AE1">
        <w:rPr>
          <w:u w:val="single"/>
        </w:rPr>
        <w:t xml:space="preserve"> the </w:t>
      </w:r>
      <w:r w:rsidRPr="00863AE1">
        <w:rPr>
          <w:rStyle w:val="Emphasis"/>
        </w:rPr>
        <w:t>news</w:t>
      </w:r>
      <w:r w:rsidRPr="00863AE1">
        <w:rPr>
          <w:u w:val="single"/>
        </w:rPr>
        <w:t xml:space="preserve"> </w:t>
      </w:r>
      <w:r w:rsidRPr="00863AE1">
        <w:rPr>
          <w:rStyle w:val="Emphasis"/>
        </w:rPr>
        <w:t>and what they think they are getting</w:t>
      </w:r>
      <w:r w:rsidRPr="009E3A54">
        <w:rPr>
          <w:u w:val="single"/>
        </w:rPr>
        <w:t xml:space="preserve">. </w:t>
      </w:r>
      <w:r w:rsidRPr="009E3A54">
        <w:rPr>
          <w:rStyle w:val="Emphasis"/>
          <w:highlight w:val="green"/>
          <w:bdr w:val="single" w:sz="18" w:space="0" w:color="auto"/>
        </w:rPr>
        <w:t>Perceptions of bias are increasing</w:t>
      </w:r>
      <w:r w:rsidRPr="009E3A54">
        <w:rPr>
          <w:highlight w:val="green"/>
          <w:u w:val="single"/>
        </w:rPr>
        <w:t xml:space="preserve"> </w:t>
      </w:r>
      <w:r w:rsidRPr="009E3A54">
        <w:rPr>
          <w:u w:val="single"/>
        </w:rPr>
        <w:t xml:space="preserve">too, </w:t>
      </w:r>
      <w:r w:rsidRPr="009E3A54">
        <w:rPr>
          <w:rStyle w:val="Emphasis"/>
          <w:highlight w:val="green"/>
        </w:rPr>
        <w:t>which</w:t>
      </w:r>
      <w:r w:rsidRPr="009E3A54">
        <w:rPr>
          <w:highlight w:val="green"/>
          <w:u w:val="single"/>
        </w:rPr>
        <w:t xml:space="preserve"> </w:t>
      </w:r>
      <w:r w:rsidRPr="009E3A54">
        <w:rPr>
          <w:u w:val="single"/>
        </w:rPr>
        <w:t xml:space="preserve">further </w:t>
      </w:r>
      <w:r w:rsidRPr="009E3A54">
        <w:rPr>
          <w:rStyle w:val="Emphasis"/>
          <w:highlight w:val="green"/>
        </w:rPr>
        <w:t>erodes</w:t>
      </w:r>
      <w:r w:rsidRPr="009E3A54">
        <w:rPr>
          <w:highlight w:val="green"/>
          <w:u w:val="single"/>
        </w:rPr>
        <w:t xml:space="preserve"> </w:t>
      </w:r>
      <w:r w:rsidRPr="009E3A54">
        <w:rPr>
          <w:u w:val="single"/>
        </w:rPr>
        <w:t xml:space="preserve">the </w:t>
      </w:r>
      <w:r w:rsidRPr="00AF75C4">
        <w:rPr>
          <w:rStyle w:val="Emphasis"/>
          <w:bdr w:val="single" w:sz="18" w:space="0" w:color="auto"/>
        </w:rPr>
        <w:t xml:space="preserve">media’s ability to deliver on its promise to our </w:t>
      </w:r>
      <w:r w:rsidRPr="009E3A54">
        <w:rPr>
          <w:rStyle w:val="Emphasis"/>
          <w:highlight w:val="green"/>
          <w:bdr w:val="single" w:sz="18" w:space="0" w:color="auto"/>
        </w:rPr>
        <w:t>democracy.</w:t>
      </w:r>
      <w:r w:rsidRPr="00705AC6">
        <w:rPr>
          <w:sz w:val="16"/>
        </w:rPr>
        <w:t xml:space="preserve"> </w:t>
      </w:r>
      <w:r w:rsidRPr="009E3A54">
        <w:rPr>
          <w:rStyle w:val="StyleUnderline"/>
        </w:rPr>
        <w:t xml:space="preserve">The landmark </w:t>
      </w:r>
      <w:r w:rsidRPr="009E3A54">
        <w:rPr>
          <w:rStyle w:val="Emphasis"/>
          <w:highlight w:val="green"/>
        </w:rPr>
        <w:t>poll</w:t>
      </w:r>
      <w:r w:rsidRPr="009E3A54">
        <w:rPr>
          <w:rStyle w:val="StyleUnderline"/>
          <w:highlight w:val="green"/>
        </w:rPr>
        <w:t xml:space="preserve"> </w:t>
      </w:r>
      <w:r w:rsidRPr="009E3A54">
        <w:rPr>
          <w:rStyle w:val="StyleUnderline"/>
        </w:rPr>
        <w:t xml:space="preserve">of 20,000 people </w:t>
      </w:r>
      <w:r w:rsidRPr="009E3A54">
        <w:rPr>
          <w:rStyle w:val="Emphasis"/>
          <w:highlight w:val="green"/>
        </w:rPr>
        <w:t>found</w:t>
      </w:r>
      <w:r w:rsidRPr="009E3A54">
        <w:rPr>
          <w:rStyle w:val="StyleUnderline"/>
          <w:highlight w:val="green"/>
        </w:rPr>
        <w:t xml:space="preserve"> </w:t>
      </w:r>
      <w:r w:rsidRPr="009E3A54">
        <w:rPr>
          <w:rStyle w:val="StyleUnderline"/>
        </w:rPr>
        <w:t xml:space="preserve">that </w:t>
      </w:r>
      <w:r w:rsidRPr="009E3A54">
        <w:rPr>
          <w:rStyle w:val="Emphasis"/>
          <w:highlight w:val="green"/>
        </w:rPr>
        <w:t>Americans’ hope for an objective media is</w:t>
      </w:r>
      <w:r w:rsidRPr="009E3A54">
        <w:rPr>
          <w:rStyle w:val="StyleUnderline"/>
          <w:highlight w:val="green"/>
        </w:rPr>
        <w:t xml:space="preserve"> </w:t>
      </w:r>
      <w:r w:rsidRPr="009E3A54">
        <w:rPr>
          <w:rStyle w:val="StyleUnderline"/>
        </w:rPr>
        <w:t xml:space="preserve">all but </w:t>
      </w:r>
      <w:r w:rsidRPr="009E3A54">
        <w:rPr>
          <w:rStyle w:val="Emphasis"/>
          <w:highlight w:val="green"/>
          <w:bdr w:val="single" w:sz="18" w:space="0" w:color="auto"/>
        </w:rPr>
        <w:t>lost</w:t>
      </w:r>
      <w:r w:rsidRPr="009E3A54">
        <w:rPr>
          <w:rStyle w:val="StyleUnderline"/>
        </w:rPr>
        <w:t>.</w:t>
      </w:r>
      <w:r w:rsidRPr="00705AC6">
        <w:rPr>
          <w:sz w:val="16"/>
        </w:rPr>
        <w:t xml:space="preserve"> Instead, </w:t>
      </w:r>
      <w:r w:rsidRPr="007C1FBF">
        <w:rPr>
          <w:rStyle w:val="Emphasis"/>
        </w:rPr>
        <w:t xml:space="preserve">they see an increasing partisan slant in the news, and a </w:t>
      </w:r>
      <w:r w:rsidRPr="007C1FBF">
        <w:rPr>
          <w:rStyle w:val="Emphasis"/>
          <w:highlight w:val="green"/>
        </w:rPr>
        <w:t>media</w:t>
      </w:r>
      <w:r w:rsidRPr="009E3A54">
        <w:rPr>
          <w:rStyle w:val="Emphasis"/>
          <w:highlight w:val="green"/>
        </w:rPr>
        <w:t xml:space="preserve"> </w:t>
      </w:r>
      <w:r w:rsidRPr="007C1FBF">
        <w:rPr>
          <w:rStyle w:val="Emphasis"/>
        </w:rPr>
        <w:t xml:space="preserve">eager to </w:t>
      </w:r>
      <w:r w:rsidRPr="009E3A54">
        <w:rPr>
          <w:rStyle w:val="Emphasis"/>
          <w:highlight w:val="green"/>
        </w:rPr>
        <w:t>push an agenda</w:t>
      </w:r>
      <w:r w:rsidRPr="00705AC6">
        <w:rPr>
          <w:sz w:val="16"/>
        </w:rPr>
        <w:t xml:space="preserve">. </w:t>
      </w:r>
      <w:r w:rsidRPr="007C1FBF">
        <w:rPr>
          <w:rStyle w:val="Emphasis"/>
        </w:rPr>
        <w:t>As a result</w:t>
      </w:r>
      <w:r w:rsidRPr="007C1FBF">
        <w:rPr>
          <w:sz w:val="16"/>
        </w:rPr>
        <w:t>, the</w:t>
      </w:r>
      <w:r w:rsidRPr="00705AC6">
        <w:rPr>
          <w:sz w:val="16"/>
        </w:rPr>
        <w:t xml:space="preserve"> media’s </w:t>
      </w:r>
      <w:r w:rsidRPr="009E3A54">
        <w:rPr>
          <w:rStyle w:val="Emphasis"/>
          <w:highlight w:val="green"/>
          <w:bdr w:val="single" w:sz="18" w:space="0" w:color="auto"/>
        </w:rPr>
        <w:t xml:space="preserve">ability to hold leaders accountable is diminished </w:t>
      </w:r>
      <w:r w:rsidRPr="009E3A54">
        <w:rPr>
          <w:rStyle w:val="StyleUnderline"/>
        </w:rPr>
        <w:t>in the public’s eye.</w:t>
      </w:r>
      <w:r w:rsidRPr="00705AC6">
        <w:rPr>
          <w:sz w:val="16"/>
        </w:rPr>
        <w:t xml:space="preserve"> The study also explores the connections between political affiliation and attitudes toward the media, as well the public’s view on diversity in newsrooms and the connection between local news consumption, civic </w:t>
      </w:r>
      <w:proofErr w:type="gramStart"/>
      <w:r w:rsidRPr="00705AC6">
        <w:rPr>
          <w:sz w:val="16"/>
        </w:rPr>
        <w:t>engagement</w:t>
      </w:r>
      <w:proofErr w:type="gramEnd"/>
      <w:r w:rsidRPr="00705AC6">
        <w:rPr>
          <w:sz w:val="16"/>
        </w:rPr>
        <w:t xml:space="preserve"> and community attachment. </w:t>
      </w:r>
      <w:r w:rsidRPr="009E3A54">
        <w:rPr>
          <w:rStyle w:val="StyleUnderline"/>
        </w:rPr>
        <w:t xml:space="preserve">A hallmark of Knight Foundation’s Trust, </w:t>
      </w:r>
      <w:proofErr w:type="gramStart"/>
      <w:r w:rsidRPr="009E3A54">
        <w:rPr>
          <w:rStyle w:val="StyleUnderline"/>
        </w:rPr>
        <w:t>Media</w:t>
      </w:r>
      <w:proofErr w:type="gramEnd"/>
      <w:r w:rsidRPr="009E3A54">
        <w:rPr>
          <w:rStyle w:val="StyleUnderline"/>
        </w:rPr>
        <w:t xml:space="preserve"> and Democracy initiative, “American Views 2020: Trust, Media and Democracy” is a biennial report based on a poll that took place over last winter. It is one of the most comprehensive surveys of public opinion on the </w:t>
      </w:r>
      <w:proofErr w:type="gramStart"/>
      <w:r w:rsidRPr="009E3A54">
        <w:rPr>
          <w:rStyle w:val="StyleUnderline"/>
        </w:rPr>
        <w:t>media, and</w:t>
      </w:r>
      <w:proofErr w:type="gramEnd"/>
      <w:r w:rsidRPr="009E3A54">
        <w:rPr>
          <w:rStyle w:val="StyleUnderline"/>
        </w:rPr>
        <w:t xml:space="preserve"> holds important implications for the future of journalism and our democracy</w:t>
      </w:r>
      <w:r w:rsidRPr="00705AC6">
        <w:rPr>
          <w:sz w:val="16"/>
        </w:rPr>
        <w:t xml:space="preserve">. You can read more </w:t>
      </w:r>
      <w:proofErr w:type="gramStart"/>
      <w:r w:rsidRPr="00705AC6">
        <w:rPr>
          <w:sz w:val="16"/>
        </w:rPr>
        <w:t>below, or</w:t>
      </w:r>
      <w:proofErr w:type="gramEnd"/>
      <w:r w:rsidRPr="00705AC6">
        <w:rPr>
          <w:sz w:val="16"/>
        </w:rPr>
        <w:t xml:space="preserve"> join a discussion of the findings in partnership with the Paley Center at 2 p.m. Thursday, Aug. 6. Here are 10 findings that stood out to us: 1) </w:t>
      </w:r>
      <w:r w:rsidRPr="009E3A54">
        <w:rPr>
          <w:rStyle w:val="StyleUnderline"/>
        </w:rPr>
        <w:t xml:space="preserve">Americans see increasing bias in the news media: </w:t>
      </w:r>
      <w:r w:rsidRPr="009E3A54">
        <w:rPr>
          <w:rStyle w:val="Emphasis"/>
          <w:highlight w:val="green"/>
        </w:rPr>
        <w:t>One</w:t>
      </w:r>
      <w:r w:rsidRPr="009E3A54">
        <w:rPr>
          <w:rStyle w:val="StyleUnderline"/>
          <w:highlight w:val="green"/>
        </w:rPr>
        <w:t xml:space="preserve"> </w:t>
      </w:r>
      <w:r w:rsidRPr="009E3A54">
        <w:rPr>
          <w:rStyle w:val="StyleUnderline"/>
        </w:rPr>
        <w:t xml:space="preserve">of the primary </w:t>
      </w:r>
      <w:r w:rsidRPr="009E3A54">
        <w:rPr>
          <w:rStyle w:val="Emphasis"/>
          <w:highlight w:val="green"/>
        </w:rPr>
        <w:t>reasons</w:t>
      </w:r>
      <w:r w:rsidRPr="009E3A54">
        <w:rPr>
          <w:rStyle w:val="StyleUnderline"/>
          <w:highlight w:val="green"/>
        </w:rPr>
        <w:t xml:space="preserve"> </w:t>
      </w:r>
      <w:r w:rsidRPr="009E3A54">
        <w:rPr>
          <w:rStyle w:val="Emphasis"/>
          <w:highlight w:val="green"/>
        </w:rPr>
        <w:t>Americans</w:t>
      </w:r>
      <w:r w:rsidRPr="009E3A54">
        <w:rPr>
          <w:rStyle w:val="StyleUnderline"/>
          <w:highlight w:val="green"/>
        </w:rPr>
        <w:t xml:space="preserve"> </w:t>
      </w:r>
      <w:r w:rsidRPr="009E3A54">
        <w:rPr>
          <w:rStyle w:val="Emphasis"/>
          <w:highlight w:val="green"/>
        </w:rPr>
        <w:t>don’t think the media works</w:t>
      </w:r>
      <w:r w:rsidRPr="009E3A54">
        <w:rPr>
          <w:rStyle w:val="StyleUnderline"/>
          <w:highlight w:val="green"/>
        </w:rPr>
        <w:t xml:space="preserve"> </w:t>
      </w:r>
      <w:r w:rsidRPr="009E3A54">
        <w:rPr>
          <w:rStyle w:val="StyleUnderline"/>
        </w:rPr>
        <w:t xml:space="preserve">for </w:t>
      </w:r>
      <w:r w:rsidRPr="009E3A54">
        <w:rPr>
          <w:rStyle w:val="Emphasis"/>
          <w:highlight w:val="green"/>
        </w:rPr>
        <w:t>them is because of</w:t>
      </w:r>
      <w:r w:rsidRPr="009E3A54">
        <w:rPr>
          <w:rStyle w:val="StyleUnderline"/>
          <w:highlight w:val="green"/>
        </w:rPr>
        <w:t xml:space="preserve"> </w:t>
      </w:r>
      <w:r w:rsidRPr="009E3A54">
        <w:rPr>
          <w:rStyle w:val="StyleUnderline"/>
        </w:rPr>
        <w:t xml:space="preserve">the </w:t>
      </w:r>
      <w:r w:rsidRPr="009E3A54">
        <w:rPr>
          <w:rStyle w:val="Emphasis"/>
          <w:highlight w:val="green"/>
        </w:rPr>
        <w:t>bias they perceive</w:t>
      </w:r>
      <w:r w:rsidRPr="009E3A54">
        <w:rPr>
          <w:rStyle w:val="StyleUnderline"/>
          <w:highlight w:val="green"/>
        </w:rPr>
        <w:t xml:space="preserve"> </w:t>
      </w:r>
      <w:r w:rsidRPr="009E3A54">
        <w:rPr>
          <w:rStyle w:val="StyleUnderline"/>
        </w:rPr>
        <w:t>in coverage.</w:t>
      </w:r>
      <w:r w:rsidRPr="00705AC6">
        <w:rPr>
          <w:sz w:val="16"/>
        </w:rPr>
        <w:t xml:space="preserve"> Many feel the media’s traditional roles, such as holding leaders accountable, is compromised by bias, </w:t>
      </w:r>
      <w:r w:rsidRPr="009E3A54">
        <w:rPr>
          <w:u w:val="single"/>
        </w:rPr>
        <w:t xml:space="preserve">with nearly </w:t>
      </w:r>
      <w:r w:rsidRPr="009E3A54">
        <w:rPr>
          <w:rStyle w:val="Emphasis"/>
          <w:highlight w:val="green"/>
        </w:rPr>
        <w:t>7 in 10 Americans</w:t>
      </w:r>
      <w:r w:rsidRPr="009E3A54">
        <w:rPr>
          <w:highlight w:val="green"/>
          <w:u w:val="single"/>
        </w:rPr>
        <w:t xml:space="preserve"> </w:t>
      </w:r>
      <w:r w:rsidRPr="009E3A54">
        <w:rPr>
          <w:u w:val="single"/>
        </w:rPr>
        <w:t>(68%) who say they see too much bias in the reporting of news that is supposed to be objective as “a major problem,” up from 65% in the 2017 Knight/Gallup study.</w:t>
      </w:r>
      <w:r w:rsidRPr="00705AC6">
        <w:rPr>
          <w:sz w:val="16"/>
        </w:rPr>
        <w:t xml:space="preserve"> They see it in their own news sources (57%), and more than 6 in 10 are concerned about bias in the news other people are getting, the survey finds. Some 7 in 10 Americans worry that owners of media companies are influencing coverage. 2)  </w:t>
      </w:r>
      <w:r w:rsidRPr="00705AC6">
        <w:rPr>
          <w:rStyle w:val="StyleUnderline"/>
        </w:rPr>
        <w:t xml:space="preserve">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nearly three-quarters of Americans (or </w:t>
      </w:r>
      <w:r w:rsidRPr="00705AC6">
        <w:rPr>
          <w:rStyle w:val="Emphasis"/>
          <w:highlight w:val="green"/>
        </w:rPr>
        <w:t>74%)</w:t>
      </w:r>
      <w:r w:rsidRPr="00705AC6">
        <w:rPr>
          <w:rStyle w:val="StyleUnderline"/>
          <w:highlight w:val="green"/>
        </w:rPr>
        <w:t xml:space="preserve"> </w:t>
      </w:r>
      <w:r w:rsidRPr="00705AC6">
        <w:rPr>
          <w:rStyle w:val="Emphasis"/>
          <w:highlight w:val="green"/>
        </w:rPr>
        <w:t>say</w:t>
      </w:r>
      <w:r w:rsidRPr="00705AC6">
        <w:rPr>
          <w:rStyle w:val="StyleUnderline"/>
          <w:highlight w:val="green"/>
        </w:rPr>
        <w:t xml:space="preserve"> </w:t>
      </w:r>
      <w:r w:rsidRPr="00705AC6">
        <w:rPr>
          <w:rStyle w:val="StyleUnderline"/>
        </w:rPr>
        <w:t xml:space="preserve">those </w:t>
      </w:r>
      <w:r w:rsidRPr="00705AC6">
        <w:rPr>
          <w:rStyle w:val="Emphasis"/>
          <w:highlight w:val="green"/>
        </w:rPr>
        <w:t>outlets</w:t>
      </w:r>
      <w:r w:rsidRPr="00705AC6">
        <w:rPr>
          <w:rStyle w:val="StyleUnderline"/>
          <w:highlight w:val="green"/>
        </w:rPr>
        <w:t xml:space="preserve"> </w:t>
      </w:r>
      <w:r w:rsidRPr="00705AC6">
        <w:rPr>
          <w:rStyle w:val="StyleUnderline"/>
        </w:rPr>
        <w:t xml:space="preserve">are </w:t>
      </w:r>
      <w:r w:rsidRPr="00705AC6">
        <w:rPr>
          <w:rStyle w:val="Emphasis"/>
          <w:highlight w:val="green"/>
          <w:bdr w:val="single" w:sz="18" w:space="0" w:color="auto"/>
        </w:rPr>
        <w:t>trying to persuade people to adopt a certain opinion</w:t>
      </w:r>
      <w:r w:rsidRPr="00705AC6">
        <w:rPr>
          <w:rStyle w:val="StyleUnderline"/>
        </w:rPr>
        <w:t>.</w:t>
      </w:r>
    </w:p>
    <w:p w14:paraId="0F1F81A6" w14:textId="77777777" w:rsidR="00294573" w:rsidRDefault="00294573" w:rsidP="00294573">
      <w:pPr>
        <w:pStyle w:val="Heading4"/>
      </w:pPr>
      <w:r>
        <w:t xml:space="preserve">Accountability is critical to a </w:t>
      </w:r>
      <w:r>
        <w:rPr>
          <w:u w:val="single"/>
        </w:rPr>
        <w:t>functioning democracy</w:t>
      </w:r>
      <w:r>
        <w:t xml:space="preserve"> – specifically by an Objective Press.</w:t>
      </w:r>
    </w:p>
    <w:p w14:paraId="46BD77D3" w14:textId="77777777" w:rsidR="00294573" w:rsidRPr="000905E1" w:rsidRDefault="00294573" w:rsidP="00294573">
      <w:r w:rsidRPr="000905E1">
        <w:rPr>
          <w:rStyle w:val="Style13ptBold"/>
        </w:rPr>
        <w:t>Hamilton and Krosnick 20</w:t>
      </w:r>
      <w:r>
        <w:t xml:space="preserve"> </w:t>
      </w:r>
      <w:hyperlink r:id="rId11" w:history="1">
        <w:r w:rsidRPr="000905E1">
          <w:rPr>
            <w:rStyle w:val="Hyperlink"/>
          </w:rPr>
          <w:t>James Hamilton</w:t>
        </w:r>
      </w:hyperlink>
      <w:r w:rsidRPr="000905E1">
        <w:t> and </w:t>
      </w:r>
      <w:hyperlink r:id="rId12" w:history="1">
        <w:r w:rsidRPr="000905E1">
          <w:rPr>
            <w:rStyle w:val="Hyperlink"/>
          </w:rPr>
          <w:t>Jon Krosnick</w:t>
        </w:r>
      </w:hyperlink>
      <w:r>
        <w:t xml:space="preserve"> </w:t>
      </w:r>
      <w:r w:rsidRPr="000905E1">
        <w:t xml:space="preserve">2-27-2020 "Stanford researchers discuss journalism and democracy in lead up to Super Tuesday" </w:t>
      </w:r>
      <w:hyperlink r:id="rId13" w:history="1">
        <w:r w:rsidRPr="000905E1">
          <w:rPr>
            <w:rStyle w:val="Hyperlink"/>
          </w:rPr>
          <w:t>https://news.stanford.edu/2020/02/27/journalism-and-democracy/</w:t>
        </w:r>
      </w:hyperlink>
      <w:r w:rsidRPr="000905E1">
        <w:t xml:space="preserve"> </w:t>
      </w:r>
      <w:r>
        <w:t>(</w:t>
      </w:r>
      <w:r w:rsidRPr="000905E1">
        <w:t>Hamilton also directs the Stanford Journalism Program, is a co-founder of the Stanford Computational Journalism Lab and a senior fellow at the Stanford Institute for Economic Policy Research. Krosnick also directs the Political Psychology Research Group and is a professor, by courtesy, of psychology.</w:t>
      </w:r>
      <w:r>
        <w:t xml:space="preserve">)//Elmer </w:t>
      </w:r>
    </w:p>
    <w:p w14:paraId="6DAAAE2B" w14:textId="77777777" w:rsidR="00294573" w:rsidRPr="00705AC6" w:rsidRDefault="00294573" w:rsidP="00294573">
      <w:pPr>
        <w:rPr>
          <w:rStyle w:val="StyleUnderline"/>
        </w:rPr>
      </w:pPr>
      <w:r w:rsidRPr="00AF75C4">
        <w:rPr>
          <w:rStyle w:val="Emphasis"/>
        </w:rPr>
        <w:t xml:space="preserve">How </w:t>
      </w:r>
      <w:r w:rsidRPr="00AF75C4">
        <w:rPr>
          <w:rStyle w:val="Emphasis"/>
          <w:highlight w:val="green"/>
        </w:rPr>
        <w:t>important</w:t>
      </w:r>
      <w:r w:rsidRPr="00AF75C4">
        <w:rPr>
          <w:rStyle w:val="Emphasis"/>
        </w:rPr>
        <w:t xml:space="preserve"> is an </w:t>
      </w:r>
      <w:r w:rsidRPr="00705AC6">
        <w:rPr>
          <w:rStyle w:val="Emphasis"/>
          <w:highlight w:val="green"/>
        </w:rPr>
        <w:t xml:space="preserve">objective media for a </w:t>
      </w:r>
      <w:r w:rsidRPr="00AF75C4">
        <w:rPr>
          <w:rStyle w:val="Emphasis"/>
        </w:rPr>
        <w:t xml:space="preserve">functioning </w:t>
      </w:r>
      <w:r w:rsidRPr="00705AC6">
        <w:rPr>
          <w:rStyle w:val="Emphasis"/>
          <w:highlight w:val="green"/>
        </w:rPr>
        <w:t>democracy</w:t>
      </w:r>
      <w:r w:rsidRPr="00705AC6">
        <w:rPr>
          <w:rStyle w:val="StyleUnderline"/>
        </w:rPr>
        <w:t xml:space="preserve">? Hamilton: Objectivity was a commercial product that only evolved in the late 1800s with the high costs of printing presses. Newspapers shifted from partisan to nonpartisan </w:t>
      </w:r>
      <w:proofErr w:type="gramStart"/>
      <w:r w:rsidRPr="00705AC6">
        <w:rPr>
          <w:rStyle w:val="StyleUnderline"/>
        </w:rPr>
        <w:t>in order to</w:t>
      </w:r>
      <w:proofErr w:type="gramEnd"/>
      <w:r w:rsidRPr="00705AC6">
        <w:rPr>
          <w:rStyle w:val="StyleUnderline"/>
        </w:rPr>
        <w:t xml:space="preserve"> attract larger audiences from both parties and to sell these readers’ attention to advertisers.</w:t>
      </w:r>
      <w:r w:rsidRPr="00705AC6">
        <w:rPr>
          <w:sz w:val="16"/>
        </w:rPr>
        <w:t xml:space="preserve"> Fast forward to today’s world of hundreds of cable channels and millions of websites. Each person is </w:t>
      </w:r>
      <w:r w:rsidRPr="00705AC6">
        <w:rPr>
          <w:rStyle w:val="StyleUnderline"/>
        </w:rPr>
        <w:t>better able to find an outlet that reflects their worldview, which can also reinforce their political views and affect their electoral choices</w:t>
      </w:r>
      <w:r w:rsidRPr="00705AC6">
        <w:rPr>
          <w:sz w:val="16"/>
        </w:rPr>
        <w:t xml:space="preserve">. Criticisms of the media can also have political dividends. Historically, </w:t>
      </w:r>
      <w:r w:rsidRPr="00705AC6">
        <w:rPr>
          <w:rStyle w:val="Emphasis"/>
          <w:highlight w:val="green"/>
        </w:rPr>
        <w:t>attacks by politicians on the credibility of</w:t>
      </w:r>
      <w:r w:rsidRPr="00705AC6">
        <w:rPr>
          <w:sz w:val="16"/>
          <w:highlight w:val="green"/>
        </w:rPr>
        <w:t xml:space="preserve"> </w:t>
      </w:r>
      <w:r w:rsidRPr="00705AC6">
        <w:rPr>
          <w:sz w:val="16"/>
        </w:rPr>
        <w:t xml:space="preserve">the </w:t>
      </w:r>
      <w:r w:rsidRPr="00705AC6">
        <w:rPr>
          <w:rStyle w:val="Emphasis"/>
          <w:highlight w:val="green"/>
        </w:rPr>
        <w:t>media</w:t>
      </w:r>
      <w:r w:rsidRPr="00705AC6">
        <w:rPr>
          <w:sz w:val="16"/>
          <w:highlight w:val="green"/>
        </w:rPr>
        <w:t xml:space="preserve"> </w:t>
      </w:r>
      <w:r w:rsidRPr="00705AC6">
        <w:rPr>
          <w:rStyle w:val="Emphasis"/>
          <w:highlight w:val="green"/>
        </w:rPr>
        <w:t>have been part</w:t>
      </w:r>
      <w:r w:rsidRPr="00705AC6">
        <w:rPr>
          <w:sz w:val="16"/>
          <w:highlight w:val="green"/>
        </w:rPr>
        <w:t xml:space="preserve"> </w:t>
      </w:r>
      <w:r w:rsidRPr="00705AC6">
        <w:rPr>
          <w:rStyle w:val="Emphasis"/>
          <w:highlight w:val="green"/>
        </w:rPr>
        <w:t>of a</w:t>
      </w:r>
      <w:r w:rsidRPr="00705AC6">
        <w:rPr>
          <w:sz w:val="16"/>
        </w:rPr>
        <w:t xml:space="preserve"> conscious </w:t>
      </w:r>
      <w:r w:rsidRPr="00705AC6">
        <w:rPr>
          <w:rStyle w:val="Emphasis"/>
          <w:highlight w:val="green"/>
        </w:rPr>
        <w:t xml:space="preserve">strategy to weaken </w:t>
      </w:r>
      <w:r w:rsidRPr="00705AC6">
        <w:rPr>
          <w:rStyle w:val="Emphasis"/>
          <w:highlight w:val="green"/>
          <w:bdr w:val="single" w:sz="18" w:space="0" w:color="auto"/>
        </w:rPr>
        <w:t>the accountability function of reporters</w:t>
      </w:r>
      <w:r w:rsidRPr="00705AC6">
        <w:rPr>
          <w:sz w:val="16"/>
        </w:rPr>
        <w:t xml:space="preserve">. For example, </w:t>
      </w:r>
      <w:r w:rsidRPr="00705AC6">
        <w:rPr>
          <w:rStyle w:val="StyleUnderline"/>
        </w:rPr>
        <w:t xml:space="preserve">attacks on the media as biased </w:t>
      </w:r>
      <w:r w:rsidRPr="007C1FBF">
        <w:rPr>
          <w:rStyle w:val="Emphasis"/>
        </w:rPr>
        <w:t>during</w:t>
      </w:r>
      <w:r w:rsidRPr="007C1FBF">
        <w:rPr>
          <w:rStyle w:val="StyleUnderline"/>
        </w:rPr>
        <w:t xml:space="preserve"> President Richard </w:t>
      </w:r>
      <w:r w:rsidRPr="007C1FBF">
        <w:rPr>
          <w:rStyle w:val="Emphasis"/>
        </w:rPr>
        <w:t>Nixon’s administration</w:t>
      </w:r>
      <w:r w:rsidRPr="007C1FBF">
        <w:rPr>
          <w:rStyle w:val="StyleUnderline"/>
        </w:rPr>
        <w:t>, especially</w:t>
      </w:r>
      <w:r w:rsidRPr="00705AC6">
        <w:rPr>
          <w:rStyle w:val="StyleUnderline"/>
        </w:rPr>
        <w:t xml:space="preserve"> by Vice President Spiro Agnew, were frequent and virulent</w:t>
      </w:r>
      <w:r w:rsidRPr="00705AC6">
        <w:rPr>
          <w:sz w:val="16"/>
        </w:rPr>
        <w:t xml:space="preserve">. Krosnick: </w:t>
      </w:r>
      <w:r w:rsidRPr="00705AC6">
        <w:rPr>
          <w:rStyle w:val="Emphasis"/>
          <w:highlight w:val="green"/>
        </w:rPr>
        <w:t xml:space="preserve">In </w:t>
      </w:r>
      <w:r w:rsidRPr="007C1FBF">
        <w:rPr>
          <w:rStyle w:val="Emphasis"/>
        </w:rPr>
        <w:t>recent years, we have seen a collapse of the notion that</w:t>
      </w:r>
      <w:r w:rsidRPr="007C1FBF">
        <w:rPr>
          <w:sz w:val="16"/>
        </w:rPr>
        <w:t xml:space="preserve"> </w:t>
      </w:r>
      <w:r w:rsidRPr="007C1FBF">
        <w:rPr>
          <w:rStyle w:val="Emphasis"/>
        </w:rPr>
        <w:t>politically relevant facts can</w:t>
      </w:r>
      <w:r w:rsidRPr="00AF75C4">
        <w:rPr>
          <w:rStyle w:val="Emphasis"/>
        </w:rPr>
        <w:t xml:space="preserve"> be discerned by news professionals</w:t>
      </w:r>
      <w:r w:rsidRPr="00AF75C4">
        <w:rPr>
          <w:sz w:val="16"/>
        </w:rPr>
        <w:t xml:space="preserve">, </w:t>
      </w:r>
      <w:r w:rsidRPr="00AF75C4">
        <w:rPr>
          <w:rStyle w:val="Emphasis"/>
        </w:rPr>
        <w:t>leaving</w:t>
      </w:r>
      <w:r w:rsidRPr="00AF75C4">
        <w:rPr>
          <w:sz w:val="16"/>
        </w:rPr>
        <w:t xml:space="preserve"> </w:t>
      </w:r>
      <w:r w:rsidRPr="00AF75C4">
        <w:rPr>
          <w:rStyle w:val="Emphasis"/>
          <w:highlight w:val="green"/>
        </w:rPr>
        <w:t>voters uncertain</w:t>
      </w:r>
      <w:r w:rsidRPr="00AF75C4">
        <w:rPr>
          <w:rStyle w:val="Emphasis"/>
        </w:rPr>
        <w:t xml:space="preserve"> about </w:t>
      </w:r>
      <w:r w:rsidRPr="007C1FBF">
        <w:rPr>
          <w:rStyle w:val="Emphasis"/>
        </w:rPr>
        <w:t xml:space="preserve">whether the </w:t>
      </w:r>
      <w:r w:rsidRPr="007C1FBF">
        <w:rPr>
          <w:rStyle w:val="Emphasis"/>
          <w:highlight w:val="green"/>
        </w:rPr>
        <w:t>messages</w:t>
      </w:r>
      <w:r w:rsidRPr="00AF75C4">
        <w:rPr>
          <w:rStyle w:val="Emphasis"/>
          <w:highlight w:val="green"/>
        </w:rPr>
        <w:t xml:space="preserve"> communicated</w:t>
      </w:r>
      <w:r w:rsidRPr="00AF75C4">
        <w:rPr>
          <w:sz w:val="16"/>
        </w:rPr>
        <w:t xml:space="preserve"> by those</w:t>
      </w:r>
      <w:r w:rsidRPr="00705AC6">
        <w:rPr>
          <w:sz w:val="16"/>
        </w:rPr>
        <w:t xml:space="preserve"> professionals </w:t>
      </w:r>
      <w:r w:rsidRPr="00705AC6">
        <w:rPr>
          <w:rStyle w:val="Emphasis"/>
          <w:highlight w:val="green"/>
          <w:bdr w:val="single" w:sz="18" w:space="0" w:color="auto"/>
        </w:rPr>
        <w:t>can be trusted.</w:t>
      </w:r>
      <w:r w:rsidRPr="00705AC6">
        <w:rPr>
          <w:sz w:val="16"/>
          <w:highlight w:val="green"/>
        </w:rPr>
        <w:t xml:space="preserve"> </w:t>
      </w:r>
      <w:r w:rsidRPr="00705AC6">
        <w:rPr>
          <w:sz w:val="16"/>
        </w:rPr>
        <w:t xml:space="preserve">President Trump has played a major role in raising doubts about the veracity of information conveyed by major news organizations. </w:t>
      </w:r>
      <w:r w:rsidRPr="007C1FBF">
        <w:rPr>
          <w:rStyle w:val="Emphasis"/>
        </w:rPr>
        <w:t>Social media has allowed</w:t>
      </w:r>
      <w:r w:rsidRPr="007C1FBF">
        <w:rPr>
          <w:sz w:val="16"/>
        </w:rPr>
        <w:t xml:space="preserve"> </w:t>
      </w:r>
      <w:r w:rsidRPr="007C1FBF">
        <w:rPr>
          <w:rStyle w:val="Emphasis"/>
        </w:rPr>
        <w:t>individuals</w:t>
      </w:r>
      <w:r w:rsidRPr="007C1FBF">
        <w:rPr>
          <w:sz w:val="16"/>
        </w:rPr>
        <w:t xml:space="preserve"> and small organizations </w:t>
      </w:r>
      <w:r w:rsidRPr="007C1FBF">
        <w:rPr>
          <w:rStyle w:val="Emphasis"/>
        </w:rPr>
        <w:t>to disseminate messages</w:t>
      </w:r>
      <w:r w:rsidRPr="007C1FBF">
        <w:rPr>
          <w:sz w:val="16"/>
        </w:rPr>
        <w:t xml:space="preserve"> (perhaps accurate, perhaps false) </w:t>
      </w:r>
      <w:r w:rsidRPr="007C1FBF">
        <w:rPr>
          <w:rStyle w:val="Emphasis"/>
          <w:bdr w:val="single" w:sz="18" w:space="0" w:color="auto"/>
        </w:rPr>
        <w:t>directly to voters, unmediated by major news organizations.</w:t>
      </w:r>
      <w:r w:rsidRPr="00705AC6">
        <w:rPr>
          <w:sz w:val="16"/>
        </w:rPr>
        <w:t xml:space="preserve"> </w:t>
      </w:r>
      <w:r w:rsidRPr="00705AC6">
        <w:rPr>
          <w:rStyle w:val="StyleUnderline"/>
        </w:rPr>
        <w:t xml:space="preserve">And Russia has been accused of disseminating false information via social media, as well. All this means is that voters are forced to identify news sources they trust. And </w:t>
      </w:r>
      <w:r w:rsidRPr="00705AC6">
        <w:rPr>
          <w:rStyle w:val="Emphasis"/>
          <w:highlight w:val="green"/>
        </w:rPr>
        <w:t xml:space="preserve">because </w:t>
      </w:r>
      <w:r w:rsidRPr="00863AE1">
        <w:rPr>
          <w:rStyle w:val="Emphasis"/>
        </w:rPr>
        <w:t xml:space="preserve">different </w:t>
      </w:r>
      <w:r w:rsidRPr="00705AC6">
        <w:rPr>
          <w:rStyle w:val="Emphasis"/>
          <w:highlight w:val="green"/>
        </w:rPr>
        <w:t xml:space="preserve">news </w:t>
      </w:r>
      <w:r w:rsidRPr="00863AE1">
        <w:rPr>
          <w:rStyle w:val="Emphasis"/>
        </w:rPr>
        <w:t xml:space="preserve">sources are </w:t>
      </w:r>
      <w:r w:rsidRPr="00705AC6">
        <w:rPr>
          <w:rStyle w:val="Emphasis"/>
          <w:highlight w:val="green"/>
        </w:rPr>
        <w:t>disseminat</w:t>
      </w:r>
      <w:r w:rsidRPr="00863AE1">
        <w:rPr>
          <w:rStyle w:val="Emphasis"/>
        </w:rPr>
        <w:t xml:space="preserve">ing </w:t>
      </w:r>
      <w:r w:rsidRPr="00705AC6">
        <w:rPr>
          <w:rStyle w:val="Emphasis"/>
          <w:highlight w:val="green"/>
        </w:rPr>
        <w:t>different messages</w:t>
      </w:r>
      <w:r w:rsidRPr="00705AC6">
        <w:rPr>
          <w:rStyle w:val="StyleUnderline"/>
          <w:highlight w:val="green"/>
        </w:rPr>
        <w:t xml:space="preserve"> </w:t>
      </w:r>
      <w:r w:rsidRPr="00705AC6">
        <w:rPr>
          <w:rStyle w:val="StyleUnderline"/>
        </w:rPr>
        <w:t xml:space="preserve">about the same matters, </w:t>
      </w:r>
      <w:r w:rsidRPr="00705AC6">
        <w:rPr>
          <w:rStyle w:val="Emphasis"/>
          <w:highlight w:val="green"/>
        </w:rPr>
        <w:t xml:space="preserve">voters will </w:t>
      </w:r>
      <w:r w:rsidRPr="00705AC6">
        <w:rPr>
          <w:rStyle w:val="StyleUnderline"/>
        </w:rPr>
        <w:t xml:space="preserve">now </w:t>
      </w:r>
      <w:r w:rsidRPr="00705AC6">
        <w:rPr>
          <w:rStyle w:val="Emphasis"/>
          <w:highlight w:val="green"/>
          <w:bdr w:val="single" w:sz="18" w:space="0" w:color="auto"/>
        </w:rPr>
        <w:t>end up with more disparate views of reality</w:t>
      </w:r>
      <w:r w:rsidRPr="00705AC6">
        <w:rPr>
          <w:rStyle w:val="StyleUnderline"/>
          <w:highlight w:val="green"/>
        </w:rPr>
        <w:t xml:space="preserve"> </w:t>
      </w:r>
      <w:r w:rsidRPr="00705AC6">
        <w:rPr>
          <w:rStyle w:val="StyleUnderline"/>
        </w:rPr>
        <w:t>than was the case decades ago.</w:t>
      </w:r>
    </w:p>
    <w:p w14:paraId="47E8A3A1" w14:textId="77777777" w:rsidR="00294573" w:rsidRDefault="00294573" w:rsidP="00294573">
      <w:pPr>
        <w:pStyle w:val="Heading4"/>
      </w:pPr>
      <w:r>
        <w:t xml:space="preserve">Democracy solves </w:t>
      </w:r>
      <w:r>
        <w:rPr>
          <w:u w:val="single"/>
        </w:rPr>
        <w:t>every existential threat</w:t>
      </w:r>
      <w:r>
        <w:t>.</w:t>
      </w:r>
    </w:p>
    <w:p w14:paraId="42DA22A4" w14:textId="77777777" w:rsidR="00294573" w:rsidRPr="00970852" w:rsidRDefault="00294573" w:rsidP="00294573">
      <w:r w:rsidRPr="00970852">
        <w:rPr>
          <w:rStyle w:val="Style13ptBold"/>
        </w:rPr>
        <w:t>Diamond</w:t>
      </w:r>
      <w:r>
        <w:rPr>
          <w:rStyle w:val="Style13ptBold"/>
        </w:rPr>
        <w:t xml:space="preserve"> 19</w:t>
      </w:r>
      <w:r w:rsidRPr="00970852">
        <w:t>, Larry. Ill winds: Saving democracy from Russian rage, Chinese ambition, and American complacency. Penguin Books, 20</w:t>
      </w:r>
      <w:r>
        <w:t>19</w:t>
      </w:r>
      <w:r w:rsidRPr="00970852">
        <w:t>.</w:t>
      </w:r>
      <w:r>
        <w:t xml:space="preserve"> (</w:t>
      </w:r>
      <w:proofErr w:type="gramStart"/>
      <w:r>
        <w:t>professor</w:t>
      </w:r>
      <w:proofErr w:type="gramEnd"/>
      <w:r>
        <w:t xml:space="preserve"> of Sociology and Political Science at Stanford University, PhD in Sociology)//Elmer </w:t>
      </w:r>
    </w:p>
    <w:p w14:paraId="456FCE89" w14:textId="77777777" w:rsidR="00294573" w:rsidRDefault="00294573" w:rsidP="00294573">
      <w:pPr>
        <w:rPr>
          <w:rStyle w:val="StyleUnderline"/>
        </w:rPr>
      </w:pPr>
      <w:r w:rsidRPr="000905E1">
        <w:rPr>
          <w:sz w:val="16"/>
        </w:rPr>
        <w:t xml:space="preserve">The most obvious response to the ill winds blowing from the world’s autocracies is to help the winds of freedom blowing in the other direction. The democracies of the West cannot save themselves if they do not stand with democrats around the world. This is truer now than ever, for several reasons. </w:t>
      </w:r>
      <w:r w:rsidRPr="00883E3E">
        <w:rPr>
          <w:rStyle w:val="StyleUnderline"/>
        </w:rPr>
        <w:t xml:space="preserve">We live </w:t>
      </w:r>
      <w:r w:rsidRPr="00FF2566">
        <w:rPr>
          <w:rStyle w:val="Emphasis"/>
          <w:highlight w:val="green"/>
        </w:rPr>
        <w:t>in a globalized world</w:t>
      </w:r>
      <w:r w:rsidRPr="00883E3E">
        <w:rPr>
          <w:rStyle w:val="StyleUnderline"/>
        </w:rPr>
        <w:t xml:space="preserve">, one in </w:t>
      </w:r>
      <w:r w:rsidRPr="00FF2566">
        <w:rPr>
          <w:rStyle w:val="Emphasis"/>
          <w:highlight w:val="green"/>
        </w:rPr>
        <w:t>which</w:t>
      </w:r>
      <w:r w:rsidRPr="00FF2566">
        <w:rPr>
          <w:rStyle w:val="StyleUnderline"/>
          <w:highlight w:val="green"/>
        </w:rPr>
        <w:t xml:space="preserve"> </w:t>
      </w:r>
      <w:r w:rsidRPr="00FF2566">
        <w:rPr>
          <w:rStyle w:val="Emphasis"/>
          <w:highlight w:val="green"/>
        </w:rPr>
        <w:t>models</w:t>
      </w:r>
      <w:r w:rsidRPr="00883E3E">
        <w:rPr>
          <w:rStyle w:val="StyleUnderline"/>
        </w:rPr>
        <w:t xml:space="preserve">, trends, and </w:t>
      </w:r>
      <w:r w:rsidRPr="00FF2566">
        <w:rPr>
          <w:rStyle w:val="Emphasis"/>
          <w:highlight w:val="green"/>
        </w:rPr>
        <w:t>ideas</w:t>
      </w:r>
      <w:r w:rsidRPr="00FF2566">
        <w:rPr>
          <w:rStyle w:val="StyleUnderline"/>
          <w:highlight w:val="green"/>
        </w:rPr>
        <w:t xml:space="preserve"> </w:t>
      </w:r>
      <w:r w:rsidRPr="00883E3E">
        <w:rPr>
          <w:rStyle w:val="StyleUnderline"/>
        </w:rPr>
        <w:t xml:space="preserve">cascade </w:t>
      </w:r>
      <w:r w:rsidRPr="00FF2566">
        <w:rPr>
          <w:rStyle w:val="Emphasis"/>
          <w:highlight w:val="green"/>
        </w:rPr>
        <w:t>across borders</w:t>
      </w:r>
      <w:r w:rsidRPr="00883E3E">
        <w:rPr>
          <w:rStyle w:val="StyleUnderline"/>
        </w:rPr>
        <w:t>. Any wind of change may gather quickly and blow with gale force. People everywhere form ideas about how to govern—or simply about which forms of government and sources of power may be irresistible—based on what they see happening elsewhere. We are now immersed in a fierce global contest of ideas, information, and norms. In the digital age, that contest is moving at lightning speed, shaping how people</w:t>
      </w:r>
      <w:r w:rsidRPr="00970852">
        <w:rPr>
          <w:rStyle w:val="StyleUnderline"/>
        </w:rPr>
        <w:t xml:space="preserve"> think about their political systems and the way the world runs.</w:t>
      </w:r>
      <w:r w:rsidRPr="000905E1">
        <w:rPr>
          <w:sz w:val="16"/>
        </w:rPr>
        <w:t xml:space="preserve"> As doubts about and threats to democracy are mounting in the West, this is not a contest that the democracies can afford to lose. Globalization, with its flows of trade and information, raises the stakes for us in another way. </w:t>
      </w:r>
      <w:r w:rsidRPr="00FF2566">
        <w:rPr>
          <w:rStyle w:val="Emphasis"/>
          <w:highlight w:val="green"/>
        </w:rPr>
        <w:t>Authoritarian</w:t>
      </w:r>
      <w:r w:rsidRPr="00FF2566">
        <w:rPr>
          <w:rStyle w:val="StyleUnderline"/>
          <w:highlight w:val="green"/>
        </w:rPr>
        <w:t xml:space="preserve"> </w:t>
      </w:r>
      <w:r w:rsidRPr="00970852">
        <w:rPr>
          <w:rStyle w:val="StyleUnderline"/>
        </w:rPr>
        <w:t xml:space="preserve">and badly </w:t>
      </w:r>
      <w:r w:rsidRPr="00FF2566">
        <w:rPr>
          <w:rStyle w:val="Emphasis"/>
          <w:highlight w:val="green"/>
        </w:rPr>
        <w:t>governed regimes</w:t>
      </w:r>
      <w:r w:rsidRPr="00FF2566">
        <w:rPr>
          <w:rStyle w:val="StyleUnderline"/>
          <w:highlight w:val="green"/>
        </w:rPr>
        <w:t xml:space="preserve"> </w:t>
      </w:r>
      <w:r w:rsidRPr="00970852">
        <w:rPr>
          <w:rStyle w:val="StyleUnderline"/>
        </w:rPr>
        <w:t xml:space="preserve">increasingly </w:t>
      </w:r>
      <w:r w:rsidRPr="00FF2566">
        <w:rPr>
          <w:rStyle w:val="Emphasis"/>
          <w:highlight w:val="green"/>
        </w:rPr>
        <w:t>pose a direct threat to</w:t>
      </w:r>
      <w:r w:rsidRPr="00FF2566">
        <w:rPr>
          <w:rStyle w:val="StyleUnderline"/>
          <w:highlight w:val="green"/>
        </w:rPr>
        <w:t xml:space="preserve"> </w:t>
      </w:r>
      <w:r w:rsidRPr="00970852">
        <w:rPr>
          <w:rStyle w:val="StyleUnderline"/>
        </w:rPr>
        <w:t xml:space="preserve">popular sovereignty and the </w:t>
      </w:r>
      <w:r w:rsidRPr="00FF2566">
        <w:rPr>
          <w:rStyle w:val="Emphasis"/>
          <w:highlight w:val="green"/>
          <w:bdr w:val="single" w:sz="18" w:space="0" w:color="auto"/>
        </w:rPr>
        <w:t>rule of law</w:t>
      </w:r>
      <w:r w:rsidRPr="00FF2566">
        <w:rPr>
          <w:rStyle w:val="StyleUnderline"/>
          <w:highlight w:val="green"/>
        </w:rPr>
        <w:t xml:space="preserve"> </w:t>
      </w:r>
      <w:r w:rsidRPr="00970852">
        <w:rPr>
          <w:rStyle w:val="StyleUnderline"/>
        </w:rPr>
        <w:t>in our own democracies</w:t>
      </w:r>
      <w:r w:rsidRPr="000905E1">
        <w:rPr>
          <w:sz w:val="16"/>
        </w:rPr>
        <w:t xml:space="preserve">.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w:t>
      </w:r>
      <w:proofErr w:type="gramStart"/>
      <w:r w:rsidRPr="000905E1">
        <w:rPr>
          <w:sz w:val="16"/>
        </w:rPr>
        <w:t>more fully include and empower their own citizens</w:t>
      </w:r>
      <w:proofErr w:type="gramEnd"/>
      <w:r w:rsidRPr="000905E1">
        <w:rPr>
          <w:sz w:val="16"/>
        </w:rPr>
        <w:t xml:space="preserve">. They must also support people, groups, and institutions struggling to achieve democratic values elsewhere. </w:t>
      </w:r>
      <w:r w:rsidRPr="00970852">
        <w:rPr>
          <w:rStyle w:val="StyleUnderline"/>
        </w:rPr>
        <w:t xml:space="preserve">The </w:t>
      </w:r>
      <w:r w:rsidRPr="00FF2566">
        <w:rPr>
          <w:rStyle w:val="Emphasis"/>
          <w:highlight w:val="green"/>
        </w:rPr>
        <w:t>best way to counter Russian</w:t>
      </w:r>
      <w:r w:rsidRPr="00FF2566">
        <w:rPr>
          <w:rStyle w:val="StyleUnderline"/>
          <w:highlight w:val="green"/>
        </w:rPr>
        <w:t xml:space="preserve"> </w:t>
      </w:r>
      <w:r w:rsidRPr="00970852">
        <w:rPr>
          <w:rStyle w:val="StyleUnderline"/>
        </w:rPr>
        <w:t xml:space="preserve">rage </w:t>
      </w:r>
      <w:r w:rsidRPr="00FF2566">
        <w:rPr>
          <w:rStyle w:val="Emphasis"/>
          <w:highlight w:val="green"/>
        </w:rPr>
        <w:t>and Chinese ambition</w:t>
      </w:r>
      <w:r w:rsidRPr="00FF2566">
        <w:rPr>
          <w:rStyle w:val="StyleUnderline"/>
          <w:highlight w:val="green"/>
        </w:rPr>
        <w:t xml:space="preserve"> </w:t>
      </w:r>
      <w:r w:rsidRPr="00FF2566">
        <w:rPr>
          <w:rStyle w:val="Emphasis"/>
          <w:highlight w:val="green"/>
        </w:rPr>
        <w:t>is to show</w:t>
      </w:r>
      <w:r w:rsidRPr="00FF2566">
        <w:rPr>
          <w:rStyle w:val="StyleUnderline"/>
          <w:highlight w:val="green"/>
        </w:rPr>
        <w:t xml:space="preserve"> </w:t>
      </w:r>
      <w:r w:rsidRPr="00970852">
        <w:rPr>
          <w:rStyle w:val="StyleUnderline"/>
        </w:rPr>
        <w:t xml:space="preserve">that </w:t>
      </w:r>
      <w:r w:rsidRPr="00FF2566">
        <w:rPr>
          <w:rStyle w:val="Emphasis"/>
          <w:highlight w:val="green"/>
        </w:rPr>
        <w:t>Moscow and Beijing are on the wrong side of history</w:t>
      </w:r>
      <w:r w:rsidRPr="00970852">
        <w:rPr>
          <w:rStyle w:val="StyleUnderline"/>
        </w:rPr>
        <w:t xml:space="preserve">; </w:t>
      </w:r>
      <w:r w:rsidRPr="00FF2566">
        <w:rPr>
          <w:rStyle w:val="Emphasis"/>
          <w:highlight w:val="green"/>
        </w:rPr>
        <w:t>that</w:t>
      </w:r>
      <w:r w:rsidRPr="00FF2566">
        <w:rPr>
          <w:rStyle w:val="StyleUnderline"/>
          <w:highlight w:val="green"/>
        </w:rPr>
        <w:t xml:space="preserve"> </w:t>
      </w:r>
      <w:r w:rsidRPr="00FF2566">
        <w:rPr>
          <w:rStyle w:val="Emphasis"/>
          <w:highlight w:val="green"/>
        </w:rPr>
        <w:t>people</w:t>
      </w:r>
      <w:r w:rsidRPr="00FF2566">
        <w:rPr>
          <w:rStyle w:val="StyleUnderline"/>
          <w:highlight w:val="green"/>
        </w:rPr>
        <w:t xml:space="preserve"> </w:t>
      </w:r>
      <w:r w:rsidRPr="00970852">
        <w:rPr>
          <w:rStyle w:val="StyleUnderline"/>
        </w:rPr>
        <w:t xml:space="preserve">everywhere </w:t>
      </w:r>
      <w:r w:rsidRPr="00FF2566">
        <w:rPr>
          <w:rStyle w:val="Emphasis"/>
          <w:highlight w:val="green"/>
        </w:rPr>
        <w:t>yearn to be free</w:t>
      </w:r>
      <w:r w:rsidRPr="00970852">
        <w:rPr>
          <w:rStyle w:val="StyleUnderline"/>
        </w:rPr>
        <w:t xml:space="preserve">; and that they can make freedom work to achieve a more just, sustainable, and prosperous society. </w:t>
      </w:r>
      <w:r w:rsidRPr="00FF2566">
        <w:rPr>
          <w:rStyle w:val="Emphasis"/>
          <w:highlight w:val="green"/>
        </w:rPr>
        <w:t>In our networked age</w:t>
      </w:r>
      <w:r w:rsidRPr="00970852">
        <w:rPr>
          <w:rStyle w:val="StyleUnderline"/>
        </w:rPr>
        <w:t xml:space="preserve">, both idealism and the harder </w:t>
      </w:r>
      <w:r w:rsidRPr="00FF2566">
        <w:rPr>
          <w:rStyle w:val="Emphasis"/>
          <w:highlight w:val="green"/>
        </w:rPr>
        <w:t>imperatives</w:t>
      </w:r>
      <w:r w:rsidRPr="00FF2566">
        <w:rPr>
          <w:rStyle w:val="StyleUnderline"/>
          <w:highlight w:val="green"/>
        </w:rPr>
        <w:t xml:space="preserve"> </w:t>
      </w:r>
      <w:r w:rsidRPr="00970852">
        <w:rPr>
          <w:rStyle w:val="StyleUnderline"/>
        </w:rPr>
        <w:t xml:space="preserve">of global power and security </w:t>
      </w:r>
      <w:r w:rsidRPr="00FF2566">
        <w:rPr>
          <w:rStyle w:val="Emphasis"/>
          <w:highlight w:val="green"/>
          <w:bdr w:val="single" w:sz="18" w:space="0" w:color="auto"/>
        </w:rPr>
        <w:t>argue for more democracy, not less</w:t>
      </w:r>
      <w:r w:rsidRPr="00970852">
        <w:rPr>
          <w:rStyle w:val="StyleUnderline"/>
        </w:rPr>
        <w:t>.</w:t>
      </w:r>
      <w:r w:rsidRPr="000905E1">
        <w:rPr>
          <w:sz w:val="16"/>
        </w:rPr>
        <w:t xml:space="preserve"> For one thing</w:t>
      </w:r>
      <w:r w:rsidRPr="00FF2566">
        <w:rPr>
          <w:rStyle w:val="Emphasis"/>
          <w:highlight w:val="green"/>
        </w:rPr>
        <w:t>, if we do not worry about</w:t>
      </w:r>
      <w:r w:rsidRPr="000905E1">
        <w:rPr>
          <w:sz w:val="16"/>
        </w:rPr>
        <w:t xml:space="preserve"> the quality of </w:t>
      </w:r>
      <w:r w:rsidRPr="00FF2566">
        <w:rPr>
          <w:rStyle w:val="Emphasis"/>
          <w:highlight w:val="green"/>
        </w:rPr>
        <w:t>governance</w:t>
      </w:r>
      <w:r w:rsidRPr="000905E1">
        <w:rPr>
          <w:sz w:val="16"/>
        </w:rPr>
        <w:t xml:space="preserve"> in lower-income countries, </w:t>
      </w:r>
      <w:r w:rsidRPr="00FF2566">
        <w:rPr>
          <w:rStyle w:val="Emphasis"/>
          <w:highlight w:val="green"/>
        </w:rPr>
        <w:t>we will face</w:t>
      </w:r>
      <w:r w:rsidRPr="00970852">
        <w:rPr>
          <w:rStyle w:val="StyleUnderline"/>
        </w:rPr>
        <w:t xml:space="preserve"> more and more troubled and </w:t>
      </w:r>
      <w:r w:rsidRPr="00FF2566">
        <w:rPr>
          <w:rStyle w:val="Emphasis"/>
          <w:highlight w:val="green"/>
        </w:rPr>
        <w:t>failing states. Famine and genocide</w:t>
      </w:r>
      <w:r w:rsidRPr="00970852">
        <w:rPr>
          <w:rStyle w:val="StyleUnderline"/>
        </w:rPr>
        <w:t xml:space="preserve"> are the curse of authoritarian states, not democratic ones. Outright </w:t>
      </w:r>
      <w:r w:rsidRPr="00FF2566">
        <w:rPr>
          <w:rStyle w:val="Emphasis"/>
          <w:highlight w:val="green"/>
        </w:rPr>
        <w:t>state collapse</w:t>
      </w:r>
      <w:r w:rsidRPr="00970852">
        <w:rPr>
          <w:rStyle w:val="StyleUnderline"/>
        </w:rPr>
        <w:t xml:space="preserve"> is </w:t>
      </w:r>
      <w:r w:rsidRPr="00391DEC">
        <w:rPr>
          <w:rStyle w:val="StyleUnderline"/>
        </w:rPr>
        <w:t xml:space="preserve">the ultimate, bitter fruit of tyranny. When countries like Syria, Libya, and Afghanistan descend into </w:t>
      </w:r>
      <w:r w:rsidRPr="00FF2566">
        <w:rPr>
          <w:rStyle w:val="Emphasis"/>
          <w:highlight w:val="green"/>
        </w:rPr>
        <w:t>civil war</w:t>
      </w:r>
      <w:r w:rsidRPr="00970852">
        <w:rPr>
          <w:rStyle w:val="StyleUnderline"/>
        </w:rPr>
        <w:t xml:space="preserve">; when poor states in Africa cannot generate jobs and improve their citizens’ lives due to rule by corrupt and callous strongmen; when Central American societies are held hostage by brutal gangs and kleptocratic rulers, people flee—and wash up on the shores of the democracies. </w:t>
      </w:r>
      <w:r w:rsidRPr="000905E1">
        <w:rPr>
          <w:sz w:val="16"/>
        </w:rPr>
        <w:t xml:space="preserve">Europe and the United States cannot withstand the rising pressures of immigration unless they work to support better, more </w:t>
      </w:r>
      <w:proofErr w:type="gramStart"/>
      <w:r w:rsidRPr="000905E1">
        <w:rPr>
          <w:sz w:val="16"/>
        </w:rPr>
        <w:t>stable</w:t>
      </w:r>
      <w:proofErr w:type="gramEnd"/>
      <w:r w:rsidRPr="000905E1">
        <w:rPr>
          <w:sz w:val="16"/>
        </w:rPr>
        <w:t xml:space="preserve"> and accountable government in troubled countries. The world has simply grown too small, too flat, and too fast to wall off rotten states and pretend they are on some other planet. Hard security interests are at stake. As even the Trump administration’s 2017 National Security Strategy makes clear, </w:t>
      </w:r>
      <w:r w:rsidRPr="00970852">
        <w:rPr>
          <w:rStyle w:val="StyleUnderline"/>
        </w:rPr>
        <w:t xml:space="preserve">the </w:t>
      </w:r>
      <w:r w:rsidRPr="00FF2566">
        <w:rPr>
          <w:rStyle w:val="Emphasis"/>
          <w:highlight w:val="green"/>
        </w:rPr>
        <w:t>main threats</w:t>
      </w:r>
      <w:r w:rsidRPr="00970852">
        <w:rPr>
          <w:rStyle w:val="StyleUnderline"/>
        </w:rPr>
        <w:t xml:space="preserve"> </w:t>
      </w:r>
      <w:r w:rsidRPr="00FF2566">
        <w:rPr>
          <w:rStyle w:val="Emphasis"/>
          <w:highlight w:val="green"/>
        </w:rPr>
        <w:t>to</w:t>
      </w:r>
      <w:r w:rsidRPr="00FF2566">
        <w:rPr>
          <w:rStyle w:val="StyleUnderline"/>
          <w:highlight w:val="green"/>
        </w:rPr>
        <w:t xml:space="preserve"> </w:t>
      </w:r>
      <w:r w:rsidRPr="00970852">
        <w:rPr>
          <w:rStyle w:val="StyleUnderline"/>
        </w:rPr>
        <w:t xml:space="preserve">U.S. national </w:t>
      </w:r>
      <w:r w:rsidRPr="00FF2566">
        <w:rPr>
          <w:rStyle w:val="Emphasis"/>
          <w:highlight w:val="green"/>
        </w:rPr>
        <w:t>security</w:t>
      </w:r>
      <w:r w:rsidRPr="00FF2566">
        <w:rPr>
          <w:rStyle w:val="StyleUnderline"/>
          <w:highlight w:val="green"/>
        </w:rPr>
        <w:t xml:space="preserve"> </w:t>
      </w:r>
      <w:r w:rsidRPr="00FF2566">
        <w:rPr>
          <w:rStyle w:val="Emphasis"/>
          <w:highlight w:val="green"/>
          <w:bdr w:val="single" w:sz="18" w:space="0" w:color="auto"/>
        </w:rPr>
        <w:t>all stem from authoritarianism</w:t>
      </w:r>
      <w:r w:rsidRPr="00970852">
        <w:rPr>
          <w:rStyle w:val="StyleUnderline"/>
        </w:rPr>
        <w:t xml:space="preserve">, whether in the form of tyrannies </w:t>
      </w:r>
      <w:r w:rsidRPr="00391DEC">
        <w:rPr>
          <w:rStyle w:val="StyleUnderline"/>
        </w:rPr>
        <w:t xml:space="preserve">from </w:t>
      </w:r>
      <w:r w:rsidRPr="00FF2566">
        <w:rPr>
          <w:rStyle w:val="Emphasis"/>
          <w:highlight w:val="green"/>
        </w:rPr>
        <w:t>Russia</w:t>
      </w:r>
      <w:r w:rsidRPr="00970852">
        <w:rPr>
          <w:rStyle w:val="StyleUnderline"/>
        </w:rPr>
        <w:t xml:space="preserve"> and </w:t>
      </w:r>
      <w:r w:rsidRPr="00FF2566">
        <w:rPr>
          <w:rStyle w:val="Emphasis"/>
          <w:highlight w:val="green"/>
        </w:rPr>
        <w:t>China</w:t>
      </w:r>
      <w:r w:rsidRPr="00970852">
        <w:rPr>
          <w:rStyle w:val="StyleUnderline"/>
        </w:rPr>
        <w:t xml:space="preserve"> to </w:t>
      </w:r>
      <w:r w:rsidRPr="00FF2566">
        <w:rPr>
          <w:rStyle w:val="Emphasis"/>
          <w:highlight w:val="green"/>
        </w:rPr>
        <w:t>Iran</w:t>
      </w:r>
      <w:r w:rsidRPr="00FF2566">
        <w:rPr>
          <w:rStyle w:val="StyleUnderline"/>
          <w:highlight w:val="green"/>
        </w:rPr>
        <w:t xml:space="preserve"> </w:t>
      </w:r>
      <w:r w:rsidRPr="00391DEC">
        <w:rPr>
          <w:rStyle w:val="StyleUnderline"/>
        </w:rPr>
        <w:t xml:space="preserve">and </w:t>
      </w:r>
      <w:r w:rsidRPr="00FF2566">
        <w:rPr>
          <w:rStyle w:val="Emphasis"/>
          <w:highlight w:val="green"/>
        </w:rPr>
        <w:t>North Korea</w:t>
      </w:r>
      <w:r w:rsidRPr="00FF2566">
        <w:rPr>
          <w:rStyle w:val="StyleUnderline"/>
          <w:highlight w:val="green"/>
        </w:rPr>
        <w:t xml:space="preserve"> </w:t>
      </w:r>
      <w:r w:rsidRPr="00391DEC">
        <w:rPr>
          <w:rStyle w:val="StyleUnderline"/>
        </w:rPr>
        <w:t>or in the guise of antidemocratic terrorist movements such as ISIS.1 By supporting the development of democracy around the world, we can deny these authoritarian adversaries the geopolitical running room they seek.</w:t>
      </w:r>
      <w:r w:rsidRPr="000905E1">
        <w:rPr>
          <w:sz w:val="16"/>
        </w:rPr>
        <w:t xml:space="preserve"> Just as Russia, China, and Iran are trying to undermine democracies to bend other countries to their will, so too can we contain these autocrats’ ambitions by helping other countries build effective, resilient democracies that can withstand the dictators’ malevolence. Of course, democratically elected governments with open societies will not support the American line on every issue. But no free society wants to mortgage its future to another country. </w:t>
      </w:r>
      <w:r w:rsidRPr="00391DEC">
        <w:rPr>
          <w:rStyle w:val="StyleUnderline"/>
        </w:rPr>
        <w:t>The American national interest would best be secured by a pluralistic world of free countries—one in which autocrats can no longer use corruption and coercion to gobble up resources, alliances, and territory.</w:t>
      </w:r>
      <w:r w:rsidRPr="000905E1">
        <w:rPr>
          <w:sz w:val="16"/>
        </w:rPr>
        <w:t xml:space="preserve"> If you look back over our history to see who has posed a threat to the United States and our allies, it has always been authoritarian regimes and empires. </w:t>
      </w:r>
      <w:r w:rsidRPr="00391DEC">
        <w:rPr>
          <w:rStyle w:val="StyleUnderline"/>
        </w:rPr>
        <w:t xml:space="preserve">As political scientists have long noted, no two democracies have ever gone to war with each other—ever. It is </w:t>
      </w:r>
      <w:r w:rsidRPr="00FF2566">
        <w:rPr>
          <w:rStyle w:val="Emphasis"/>
          <w:highlight w:val="green"/>
        </w:rPr>
        <w:t>not</w:t>
      </w:r>
      <w:r w:rsidRPr="00FF2566">
        <w:rPr>
          <w:rStyle w:val="StyleUnderline"/>
          <w:highlight w:val="green"/>
        </w:rPr>
        <w:t xml:space="preserve"> </w:t>
      </w:r>
      <w:r w:rsidRPr="00391DEC">
        <w:rPr>
          <w:rStyle w:val="StyleUnderline"/>
        </w:rPr>
        <w:t xml:space="preserve">the </w:t>
      </w:r>
      <w:r w:rsidRPr="00FF2566">
        <w:rPr>
          <w:rStyle w:val="Emphasis"/>
          <w:highlight w:val="green"/>
        </w:rPr>
        <w:t>democracies</w:t>
      </w:r>
      <w:r w:rsidRPr="00FF2566">
        <w:rPr>
          <w:rStyle w:val="StyleUnderline"/>
          <w:highlight w:val="green"/>
        </w:rPr>
        <w:t xml:space="preserve"> </w:t>
      </w:r>
      <w:r w:rsidRPr="00391DEC">
        <w:rPr>
          <w:rStyle w:val="StyleUnderline"/>
        </w:rPr>
        <w:t xml:space="preserve">of the world that are </w:t>
      </w:r>
      <w:r w:rsidRPr="00FF2566">
        <w:rPr>
          <w:rStyle w:val="Emphasis"/>
          <w:highlight w:val="green"/>
        </w:rPr>
        <w:t>supporting</w:t>
      </w:r>
      <w:r w:rsidRPr="00FF2566">
        <w:rPr>
          <w:rStyle w:val="StyleUnderline"/>
          <w:highlight w:val="green"/>
        </w:rPr>
        <w:t xml:space="preserve"> </w:t>
      </w:r>
      <w:r w:rsidRPr="00391DEC">
        <w:rPr>
          <w:rStyle w:val="StyleUnderline"/>
        </w:rPr>
        <w:t xml:space="preserve">international </w:t>
      </w:r>
      <w:r w:rsidRPr="00FF2566">
        <w:rPr>
          <w:rStyle w:val="Emphasis"/>
          <w:highlight w:val="green"/>
        </w:rPr>
        <w:t>terrorism</w:t>
      </w:r>
      <w:r w:rsidRPr="00391DEC">
        <w:rPr>
          <w:rStyle w:val="StyleUnderline"/>
        </w:rPr>
        <w:t xml:space="preserve">, proliferating </w:t>
      </w:r>
      <w:r w:rsidRPr="00FF2566">
        <w:rPr>
          <w:rStyle w:val="Emphasis"/>
          <w:highlight w:val="green"/>
        </w:rPr>
        <w:t>w</w:t>
      </w:r>
      <w:r w:rsidRPr="00391DEC">
        <w:rPr>
          <w:rStyle w:val="StyleUnderline"/>
        </w:rPr>
        <w:t xml:space="preserve">eapons of </w:t>
      </w:r>
      <w:r w:rsidRPr="00FF2566">
        <w:rPr>
          <w:rStyle w:val="Emphasis"/>
          <w:highlight w:val="green"/>
        </w:rPr>
        <w:t>m</w:t>
      </w:r>
      <w:r w:rsidRPr="00391DEC">
        <w:rPr>
          <w:rStyle w:val="StyleUnderline"/>
        </w:rPr>
        <w:t xml:space="preserve">ass </w:t>
      </w:r>
      <w:r w:rsidRPr="00FF2566">
        <w:rPr>
          <w:rStyle w:val="Emphasis"/>
          <w:highlight w:val="green"/>
        </w:rPr>
        <w:t>d</w:t>
      </w:r>
      <w:r w:rsidRPr="00391DEC">
        <w:rPr>
          <w:rStyle w:val="StyleUnderline"/>
        </w:rPr>
        <w:t>estruction, or threatening the territory of their neighbor</w:t>
      </w:r>
      <w:r w:rsidRPr="00970852">
        <w:rPr>
          <w:rStyle w:val="StyleUnderline"/>
        </w:rPr>
        <w:t>s.</w:t>
      </w:r>
    </w:p>
    <w:p w14:paraId="6D533941" w14:textId="77777777" w:rsidR="00294573" w:rsidRPr="00635356" w:rsidRDefault="00294573" w:rsidP="00294573">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2CC86A80" w14:textId="77777777" w:rsidR="00294573" w:rsidRPr="001E0213" w:rsidRDefault="00294573" w:rsidP="00294573">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4"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5"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w:t>
      </w:r>
      <w:proofErr w:type="spellStart"/>
      <w:r w:rsidRPr="001E0213">
        <w:rPr>
          <w:sz w:val="18"/>
          <w:szCs w:val="18"/>
        </w:rPr>
        <w:t>Ratical</w:t>
      </w:r>
      <w:proofErr w:type="spellEnd"/>
      <w:r w:rsidRPr="001E0213">
        <w:rPr>
          <w:sz w:val="18"/>
          <w:szCs w:val="18"/>
        </w:rPr>
        <w:t xml:space="preserve">. March 2015. </w:t>
      </w:r>
      <w:hyperlink r:id="rId16"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1FAA7BF5" w14:textId="5408DFD7" w:rsidR="00294573" w:rsidRDefault="00294573" w:rsidP="00294573">
      <w:pPr>
        <w:rPr>
          <w:u w:val="single"/>
        </w:rPr>
      </w:pPr>
      <w:bookmarkStart w:id="0" w:name="slide2"/>
      <w:bookmarkEnd w:id="0"/>
      <w:r w:rsidRPr="001E0213">
        <w:rPr>
          <w:sz w:val="16"/>
        </w:rPr>
        <w:t xml:space="preserve">A </w:t>
      </w:r>
      <w:r w:rsidRPr="001E0213">
        <w:rPr>
          <w:highlight w:val="green"/>
          <w:u w:val="single"/>
        </w:rPr>
        <w:t>war</w:t>
      </w:r>
      <w:r w:rsidRPr="001E0213">
        <w:rPr>
          <w:u w:val="single"/>
        </w:rPr>
        <w:t xml:space="preserve"> fought </w:t>
      </w:r>
      <w:r w:rsidRPr="001E0213">
        <w:rPr>
          <w:highlight w:val="green"/>
          <w:u w:val="single"/>
        </w:rPr>
        <w:t>with</w:t>
      </w:r>
      <w:r w:rsidRPr="001E0213">
        <w:rPr>
          <w:u w:val="single"/>
        </w:rPr>
        <w:t xml:space="preserve"> 21st century strategic </w:t>
      </w:r>
      <w:r w:rsidRPr="001E0213">
        <w:rPr>
          <w:highlight w:val="green"/>
          <w:u w:val="single"/>
        </w:rPr>
        <w:t xml:space="preserve">nuclear </w:t>
      </w:r>
      <w:r w:rsidRPr="00D969BB">
        <w:rPr>
          <w:highlight w:val="green"/>
          <w:u w:val="single"/>
        </w:rPr>
        <w:t>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D969BB">
        <w:rPr>
          <w:rStyle w:val="Emphasis"/>
          <w:highlight w:val="green"/>
        </w:rPr>
        <w:t>mass extinction event</w:t>
      </w:r>
      <w:r w:rsidRPr="00D969BB">
        <w:rPr>
          <w:u w:val="single"/>
        </w:rPr>
        <w:t xml:space="preserve"> that </w:t>
      </w:r>
      <w:hyperlink r:id="rId17"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D969BB">
        <w:rPr>
          <w:highlight w:val="green"/>
          <w:u w:val="single"/>
        </w:rPr>
        <w:t>of</w:t>
      </w:r>
      <w:r w:rsidRPr="00D969BB">
        <w:rPr>
          <w:u w:val="single"/>
        </w:rPr>
        <w:t xml:space="preserve"> </w:t>
      </w:r>
      <w:r w:rsidRPr="00D969BB">
        <w:rPr>
          <w:rStyle w:val="Emphasis"/>
        </w:rPr>
        <w:t xml:space="preserve">utter </w:t>
      </w:r>
      <w:r w:rsidRPr="00D969BB">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8" w:history="1">
        <w:r w:rsidRPr="00D969BB">
          <w:rPr>
            <w:u w:val="single"/>
          </w:rPr>
          <w:t xml:space="preserve">a post-war environment in which for many years </w:t>
        </w:r>
        <w:r w:rsidRPr="00D969BB">
          <w:rPr>
            <w:rStyle w:val="StyleUnderline"/>
          </w:rPr>
          <w:t xml:space="preserve">it would be </w:t>
        </w:r>
        <w:r w:rsidRPr="00D969BB">
          <w:rPr>
            <w:rStyle w:val="Emphasis"/>
            <w:highlight w:val="green"/>
          </w:rPr>
          <w:t>too cold and dark to</w:t>
        </w:r>
        <w:r w:rsidRPr="00D969BB">
          <w:rPr>
            <w:rStyle w:val="Emphasis"/>
          </w:rPr>
          <w:t xml:space="preserve"> even </w:t>
        </w:r>
        <w:r w:rsidRPr="00D969BB">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D969BB">
        <w:rPr>
          <w:rStyle w:val="Emphasis"/>
          <w:highlight w:val="green"/>
        </w:rPr>
        <w:t>complex life</w:t>
      </w:r>
      <w:r w:rsidRPr="00D969BB">
        <w:rPr>
          <w:u w:val="single"/>
        </w:rPr>
        <w:t xml:space="preserve"> would likely </w:t>
      </w:r>
      <w:r w:rsidRPr="00D969BB">
        <w:rPr>
          <w:rStyle w:val="Emphasis"/>
          <w:highlight w:val="green"/>
        </w:rPr>
        <w:t>vanish</w:t>
      </w:r>
      <w:r w:rsidRPr="00D969BB">
        <w:rPr>
          <w:highlight w:val="gree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D969BB">
        <w:rPr>
          <w:rStyle w:val="Emphasis"/>
          <w:highlight w:val="green"/>
        </w:rPr>
        <w:t>fallout</w:t>
      </w:r>
      <w:r w:rsidRPr="00D969BB">
        <w:rPr>
          <w:u w:val="single"/>
        </w:rPr>
        <w:t xml:space="preserve">, produced not only by nuclear bombs, but also by the destruction of nuclear power plants and their spent fuel pools, would </w:t>
      </w:r>
      <w:r w:rsidRPr="00D969BB">
        <w:rPr>
          <w:rStyle w:val="Emphasis"/>
          <w:highlight w:val="green"/>
        </w:rPr>
        <w:t>poison</w:t>
      </w:r>
      <w:r w:rsidRPr="00D969BB">
        <w:rPr>
          <w:highlight w:val="green"/>
          <w:u w:val="single"/>
        </w:rPr>
        <w:t xml:space="preserve"> the biosphere</w:t>
      </w:r>
      <w:r w:rsidRPr="00D969BB">
        <w:rPr>
          <w:u w:val="single"/>
        </w:rPr>
        <w:t xml:space="preserve">. Millions of tons of </w:t>
      </w:r>
      <w:r w:rsidRPr="00D969BB">
        <w:rPr>
          <w:highlight w:val="green"/>
          <w:u w:val="single"/>
        </w:rPr>
        <w:t>smoke</w:t>
      </w:r>
      <w:r w:rsidRPr="00D969BB">
        <w:rPr>
          <w:u w:val="single"/>
        </w:rPr>
        <w:t xml:space="preserve"> would act to </w:t>
      </w:r>
      <w:hyperlink r:id="rId19" w:history="1">
        <w:r w:rsidRPr="00D969BB">
          <w:rPr>
            <w:highlight w:val="green"/>
            <w:u w:val="single"/>
          </w:rPr>
          <w:t>destroy</w:t>
        </w:r>
        <w:r w:rsidRPr="00D969BB">
          <w:rPr>
            <w:u w:val="single"/>
          </w:rPr>
          <w:t xml:space="preserve"> Earth’s protective </w:t>
        </w:r>
        <w:r w:rsidRPr="00D969BB">
          <w:rPr>
            <w:highlight w:val="green"/>
            <w:u w:val="single"/>
          </w:rPr>
          <w:t>ozone layer</w:t>
        </w:r>
      </w:hyperlink>
      <w:r w:rsidRPr="00D969BB">
        <w:rPr>
          <w:u w:val="single"/>
        </w:rPr>
        <w:t xml:space="preserve"> and </w:t>
      </w:r>
      <w:r w:rsidRPr="00D969BB">
        <w:rPr>
          <w:rStyle w:val="Emphasis"/>
          <w:highlight w:val="green"/>
        </w:rPr>
        <w:t>block</w:t>
      </w:r>
      <w:r w:rsidRPr="00D969BB">
        <w:rPr>
          <w:rStyle w:val="Emphasis"/>
        </w:rPr>
        <w:t xml:space="preserve"> most </w:t>
      </w:r>
      <w:r w:rsidRPr="00D969BB">
        <w:rPr>
          <w:rStyle w:val="Emphasis"/>
          <w:highlight w:val="green"/>
        </w:rPr>
        <w:t>sunlight</w:t>
      </w:r>
      <w:r w:rsidRPr="00D969BB">
        <w:rPr>
          <w:rStyle w:val="Emphasis"/>
        </w:rPr>
        <w:t xml:space="preserve"> from reaching Earth’s surface, </w:t>
      </w:r>
      <w:r w:rsidRPr="00D969BB">
        <w:rPr>
          <w:rStyle w:val="Emphasis"/>
          <w:highlight w:val="gree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1E0213">
        <w:rPr>
          <w:highlight w:val="green"/>
          <w:u w:val="single"/>
        </w:rPr>
        <w:t>any nuclear war</w:t>
      </w:r>
      <w:r w:rsidRPr="001E0213">
        <w:rPr>
          <w:sz w:val="16"/>
        </w:rPr>
        <w:t xml:space="preserve">, fought with even a fraction of the operational and deployed nuclear arsenals, </w:t>
      </w:r>
      <w:r w:rsidRPr="001E0213">
        <w:rPr>
          <w:u w:val="single"/>
        </w:rPr>
        <w:t xml:space="preserve">will </w:t>
      </w:r>
      <w:r w:rsidRPr="001E0213">
        <w:rPr>
          <w:highlight w:val="green"/>
          <w:u w:val="single"/>
        </w:rPr>
        <w:t>leave the Earth</w:t>
      </w:r>
      <w:r w:rsidRPr="001E0213">
        <w:rPr>
          <w:u w:val="single"/>
        </w:rPr>
        <w:t xml:space="preserve"> </w:t>
      </w:r>
      <w:r w:rsidRPr="001E0213">
        <w:rPr>
          <w:rStyle w:val="Emphasis"/>
        </w:rPr>
        <w:t xml:space="preserve">essentially </w:t>
      </w:r>
      <w:r w:rsidRPr="001E0213">
        <w:rPr>
          <w:rStyle w:val="Emphasis"/>
          <w:highlight w:val="green"/>
        </w:rPr>
        <w:t>uninhabitable</w:t>
      </w:r>
      <w:r w:rsidRPr="001E0213">
        <w:rPr>
          <w:u w:val="single"/>
        </w:rPr>
        <w:t>.</w:t>
      </w:r>
    </w:p>
    <w:p w14:paraId="28F1D163" w14:textId="31CB8683" w:rsidR="00E90499" w:rsidRDefault="00E90499" w:rsidP="00E90499">
      <w:pPr>
        <w:pStyle w:val="Heading3"/>
      </w:pPr>
      <w:r>
        <w:t>1AC: Definitions</w:t>
      </w:r>
    </w:p>
    <w:p w14:paraId="1B00687E" w14:textId="77777777" w:rsidR="00E90499" w:rsidRPr="0071328B" w:rsidRDefault="00E90499" w:rsidP="00E90499">
      <w:pPr>
        <w:rPr>
          <w:sz w:val="8"/>
          <w:szCs w:val="8"/>
        </w:rPr>
      </w:pPr>
      <w:r w:rsidRPr="0071328B">
        <w:rPr>
          <w:sz w:val="8"/>
          <w:szCs w:val="8"/>
        </w:rPr>
        <w:t>“in” is “expressing the situation of something that is or appears to be enclosed or surrounded by something else” – Google – https://www.google.com/search?q=in+definition&amp;rlz=1C1CHBF_enUS877US877&amp;oq=in+definition&amp;aqs=chrome.0.69i59j69i61l3.1320j0j7&amp;sourceid=chrome&amp;ie=UTF-8 //Xu]</w:t>
      </w:r>
    </w:p>
    <w:p w14:paraId="79B562B7" w14:textId="77777777" w:rsidR="00E90499" w:rsidRPr="0071328B" w:rsidRDefault="00E90499" w:rsidP="00E90499">
      <w:pPr>
        <w:rPr>
          <w:sz w:val="8"/>
          <w:szCs w:val="8"/>
        </w:rPr>
      </w:pPr>
      <w:r w:rsidRPr="0071328B">
        <w:rPr>
          <w:sz w:val="8"/>
          <w:szCs w:val="8"/>
        </w:rPr>
        <w:t>“a” is “used as a function word before singular nouns when the referent is unspecified” – Merriam Webster – https://www.merriam-webster.com/dictionary/a //Xu]</w:t>
      </w:r>
    </w:p>
    <w:p w14:paraId="3E99087B" w14:textId="77777777" w:rsidR="00E90499" w:rsidRPr="0071328B" w:rsidRDefault="00E90499" w:rsidP="00E90499">
      <w:pPr>
        <w:pStyle w:val="Heading4"/>
        <w:rPr>
          <w:sz w:val="8"/>
          <w:szCs w:val="8"/>
        </w:rPr>
      </w:pPr>
      <w:r w:rsidRPr="0071328B">
        <w:rPr>
          <w:sz w:val="8"/>
          <w:szCs w:val="8"/>
        </w:rPr>
        <w:t xml:space="preserve">Democracy </w:t>
      </w:r>
    </w:p>
    <w:p w14:paraId="0FE73638" w14:textId="77777777" w:rsidR="00E90499" w:rsidRPr="0071328B" w:rsidRDefault="00E90499" w:rsidP="00E90499">
      <w:pPr>
        <w:rPr>
          <w:sz w:val="8"/>
          <w:szCs w:val="8"/>
        </w:rPr>
      </w:pPr>
      <w:r w:rsidRPr="0071328B">
        <w:rPr>
          <w:rStyle w:val="Style13ptBold"/>
          <w:sz w:val="8"/>
          <w:szCs w:val="8"/>
        </w:rPr>
        <w:t>Webster</w:t>
      </w:r>
      <w:r w:rsidRPr="0071328B">
        <w:rPr>
          <w:sz w:val="8"/>
          <w:szCs w:val="8"/>
        </w:rPr>
        <w:t>. Democracy. Merriam Webster. https://www.merriam-webster.com/dictionary/democracy</w:t>
      </w:r>
    </w:p>
    <w:p w14:paraId="3417CC86" w14:textId="77777777" w:rsidR="00E90499" w:rsidRPr="0071328B" w:rsidRDefault="00E90499" w:rsidP="00E90499">
      <w:pPr>
        <w:rPr>
          <w:sz w:val="8"/>
          <w:szCs w:val="8"/>
        </w:rPr>
      </w:pPr>
      <w:r w:rsidRPr="0071328B">
        <w:rPr>
          <w:sz w:val="8"/>
          <w:szCs w:val="8"/>
        </w:rPr>
        <w:t>Definition of democracy</w:t>
      </w:r>
    </w:p>
    <w:p w14:paraId="100E03C7" w14:textId="77777777" w:rsidR="00E90499" w:rsidRPr="0071328B" w:rsidRDefault="00E90499" w:rsidP="00E90499">
      <w:pPr>
        <w:rPr>
          <w:rStyle w:val="StyleUnderline"/>
          <w:sz w:val="8"/>
          <w:szCs w:val="8"/>
        </w:rPr>
      </w:pPr>
      <w:r w:rsidRPr="0071328B">
        <w:rPr>
          <w:sz w:val="8"/>
          <w:szCs w:val="8"/>
        </w:rPr>
        <w:t>1a</w:t>
      </w:r>
      <w:r w:rsidRPr="0071328B">
        <w:rPr>
          <w:sz w:val="8"/>
          <w:szCs w:val="8"/>
          <w:highlight w:val="green"/>
        </w:rPr>
        <w:t xml:space="preserve">: </w:t>
      </w:r>
      <w:r w:rsidRPr="0071328B">
        <w:rPr>
          <w:rStyle w:val="StyleUnderline"/>
          <w:sz w:val="8"/>
          <w:szCs w:val="8"/>
          <w:highlight w:val="green"/>
        </w:rPr>
        <w:t>government by the people</w:t>
      </w:r>
    </w:p>
    <w:p w14:paraId="04B3ADA2" w14:textId="77777777" w:rsidR="00E90499" w:rsidRPr="0071328B" w:rsidRDefault="00E90499" w:rsidP="00E90499">
      <w:pPr>
        <w:rPr>
          <w:rStyle w:val="StyleUnderline"/>
          <w:sz w:val="8"/>
          <w:szCs w:val="8"/>
        </w:rPr>
      </w:pPr>
      <w:proofErr w:type="gramStart"/>
      <w:r w:rsidRPr="0071328B">
        <w:rPr>
          <w:sz w:val="8"/>
          <w:szCs w:val="8"/>
        </w:rPr>
        <w:t>especially :</w:t>
      </w:r>
      <w:proofErr w:type="gramEnd"/>
      <w:r w:rsidRPr="0071328B">
        <w:rPr>
          <w:sz w:val="8"/>
          <w:szCs w:val="8"/>
        </w:rPr>
        <w:t xml:space="preserve"> </w:t>
      </w:r>
      <w:r w:rsidRPr="0071328B">
        <w:rPr>
          <w:rStyle w:val="StyleUnderline"/>
          <w:sz w:val="8"/>
          <w:szCs w:val="8"/>
          <w:highlight w:val="green"/>
        </w:rPr>
        <w:t>rule of the majority</w:t>
      </w:r>
    </w:p>
    <w:p w14:paraId="7C18C623" w14:textId="77777777" w:rsidR="00E90499" w:rsidRPr="0071328B" w:rsidRDefault="00E90499" w:rsidP="00E90499">
      <w:pPr>
        <w:rPr>
          <w:rStyle w:val="StyleUnderline"/>
          <w:sz w:val="8"/>
          <w:szCs w:val="8"/>
        </w:rPr>
      </w:pPr>
      <w:r w:rsidRPr="0071328B">
        <w:rPr>
          <w:sz w:val="8"/>
          <w:szCs w:val="8"/>
        </w:rPr>
        <w:t xml:space="preserve">b: a government in which the supreme </w:t>
      </w:r>
      <w:r w:rsidRPr="0071328B">
        <w:rPr>
          <w:rStyle w:val="StyleUnderline"/>
          <w:sz w:val="8"/>
          <w:szCs w:val="8"/>
          <w:highlight w:val="green"/>
        </w:rPr>
        <w:t>power</w:t>
      </w:r>
      <w:r w:rsidRPr="0071328B">
        <w:rPr>
          <w:rStyle w:val="StyleUnderline"/>
          <w:sz w:val="8"/>
          <w:szCs w:val="8"/>
        </w:rPr>
        <w:t xml:space="preserve"> is vested </w:t>
      </w:r>
      <w:r w:rsidRPr="0071328B">
        <w:rPr>
          <w:rStyle w:val="StyleUnderline"/>
          <w:sz w:val="8"/>
          <w:szCs w:val="8"/>
          <w:highlight w:val="green"/>
        </w:rPr>
        <w:t>in the people and</w:t>
      </w:r>
      <w:r w:rsidRPr="0071328B">
        <w:rPr>
          <w:rStyle w:val="StyleUnderline"/>
          <w:sz w:val="8"/>
          <w:szCs w:val="8"/>
        </w:rPr>
        <w:t xml:space="preserve"> </w:t>
      </w:r>
      <w:r w:rsidRPr="0071328B">
        <w:rPr>
          <w:rStyle w:val="StyleUnderline"/>
          <w:sz w:val="8"/>
          <w:szCs w:val="8"/>
          <w:highlight w:val="green"/>
        </w:rPr>
        <w:t>exercised by them directly</w:t>
      </w:r>
      <w:r w:rsidRPr="0071328B">
        <w:rPr>
          <w:rStyle w:val="StyleUnderline"/>
          <w:sz w:val="8"/>
          <w:szCs w:val="8"/>
        </w:rPr>
        <w:t xml:space="preserve"> or indirectly through a system of representation usually involving periodically held free elections</w:t>
      </w:r>
    </w:p>
    <w:p w14:paraId="5D7625F3" w14:textId="77777777" w:rsidR="00E90499" w:rsidRPr="0071328B" w:rsidRDefault="00E90499" w:rsidP="00E90499">
      <w:pPr>
        <w:rPr>
          <w:sz w:val="8"/>
          <w:szCs w:val="8"/>
        </w:rPr>
      </w:pPr>
      <w:r w:rsidRPr="0071328B">
        <w:rPr>
          <w:sz w:val="8"/>
          <w:szCs w:val="8"/>
        </w:rPr>
        <w:t>2: a political unit that has a democratic government</w:t>
      </w:r>
    </w:p>
    <w:p w14:paraId="189AB139" w14:textId="77777777" w:rsidR="00E90499" w:rsidRPr="0071328B" w:rsidRDefault="00E90499" w:rsidP="00E90499">
      <w:pPr>
        <w:pStyle w:val="Heading4"/>
        <w:rPr>
          <w:sz w:val="8"/>
          <w:szCs w:val="8"/>
        </w:rPr>
      </w:pPr>
      <w:r w:rsidRPr="0071328B">
        <w:rPr>
          <w:sz w:val="8"/>
          <w:szCs w:val="8"/>
        </w:rPr>
        <w:t>Free press</w:t>
      </w:r>
    </w:p>
    <w:p w14:paraId="018D984D" w14:textId="77777777" w:rsidR="00E90499" w:rsidRPr="0071328B" w:rsidRDefault="00E90499" w:rsidP="00E90499">
      <w:pPr>
        <w:rPr>
          <w:sz w:val="8"/>
          <w:szCs w:val="8"/>
        </w:rPr>
      </w:pPr>
      <w:r w:rsidRPr="0071328B">
        <w:rPr>
          <w:rStyle w:val="Style13ptBold"/>
          <w:sz w:val="8"/>
          <w:szCs w:val="8"/>
        </w:rPr>
        <w:t>Dictionary.com</w:t>
      </w:r>
      <w:r w:rsidRPr="0071328B">
        <w:rPr>
          <w:sz w:val="8"/>
          <w:szCs w:val="8"/>
        </w:rPr>
        <w:t>. https://www.dictionary.com/browse/free-press</w:t>
      </w:r>
    </w:p>
    <w:p w14:paraId="3018651E" w14:textId="77777777" w:rsidR="00E90499" w:rsidRPr="0071328B" w:rsidRDefault="00E90499" w:rsidP="00E90499">
      <w:pPr>
        <w:rPr>
          <w:rStyle w:val="StyleUnderline"/>
          <w:sz w:val="8"/>
          <w:szCs w:val="8"/>
        </w:rPr>
      </w:pPr>
      <w:r w:rsidRPr="0071328B">
        <w:rPr>
          <w:rStyle w:val="StyleUnderline"/>
          <w:sz w:val="8"/>
          <w:szCs w:val="8"/>
        </w:rPr>
        <w:t xml:space="preserve">a body of book publishers, news </w:t>
      </w:r>
      <w:r w:rsidRPr="0071328B">
        <w:rPr>
          <w:rStyle w:val="StyleUnderline"/>
          <w:sz w:val="8"/>
          <w:szCs w:val="8"/>
          <w:highlight w:val="green"/>
        </w:rPr>
        <w:t>media</w:t>
      </w:r>
      <w:r w:rsidRPr="0071328B">
        <w:rPr>
          <w:rStyle w:val="StyleUnderline"/>
          <w:sz w:val="8"/>
          <w:szCs w:val="8"/>
        </w:rPr>
        <w:t xml:space="preserve">, etc., </w:t>
      </w:r>
      <w:r w:rsidRPr="0071328B">
        <w:rPr>
          <w:rStyle w:val="StyleUnderline"/>
          <w:sz w:val="8"/>
          <w:szCs w:val="8"/>
          <w:highlight w:val="green"/>
        </w:rPr>
        <w:t>not controlled or restricted by government censorship</w:t>
      </w:r>
      <w:r w:rsidRPr="0071328B">
        <w:rPr>
          <w:rStyle w:val="StyleUnderline"/>
          <w:sz w:val="8"/>
          <w:szCs w:val="8"/>
        </w:rPr>
        <w:t xml:space="preserve"> in political or ideological matters.</w:t>
      </w:r>
    </w:p>
    <w:p w14:paraId="32EBEAA5" w14:textId="77777777" w:rsidR="00E90499" w:rsidRPr="0071328B" w:rsidRDefault="00E90499" w:rsidP="00E90499">
      <w:pPr>
        <w:pStyle w:val="Heading4"/>
        <w:rPr>
          <w:sz w:val="8"/>
          <w:szCs w:val="8"/>
        </w:rPr>
      </w:pPr>
      <w:r w:rsidRPr="0071328B">
        <w:rPr>
          <w:sz w:val="8"/>
          <w:szCs w:val="8"/>
        </w:rPr>
        <w:t xml:space="preserve">Ought </w:t>
      </w:r>
    </w:p>
    <w:p w14:paraId="1F958A82" w14:textId="77777777" w:rsidR="00E90499" w:rsidRPr="0071328B" w:rsidRDefault="00E90499" w:rsidP="00E90499">
      <w:pPr>
        <w:rPr>
          <w:rStyle w:val="StyleUnderline"/>
          <w:sz w:val="8"/>
          <w:szCs w:val="8"/>
        </w:rPr>
      </w:pPr>
      <w:r w:rsidRPr="0071328B">
        <w:rPr>
          <w:rStyle w:val="Style13ptBold"/>
          <w:sz w:val="8"/>
          <w:szCs w:val="8"/>
        </w:rPr>
        <w:t>Dictionary.com</w:t>
      </w:r>
      <w:r w:rsidRPr="0071328B">
        <w:rPr>
          <w:sz w:val="8"/>
          <w:szCs w:val="8"/>
        </w:rPr>
        <w:t>. https://www.dictionary.com/browse/ought</w:t>
      </w:r>
    </w:p>
    <w:p w14:paraId="46EF4ECB" w14:textId="77777777" w:rsidR="00E90499" w:rsidRPr="0071328B" w:rsidRDefault="00E90499" w:rsidP="00E90499">
      <w:pPr>
        <w:rPr>
          <w:rStyle w:val="StyleUnderline"/>
          <w:sz w:val="8"/>
          <w:szCs w:val="8"/>
        </w:rPr>
      </w:pPr>
      <w:r w:rsidRPr="0071328B">
        <w:rPr>
          <w:rStyle w:val="StyleUnderline"/>
          <w:sz w:val="8"/>
          <w:szCs w:val="8"/>
        </w:rPr>
        <w:t>(</w:t>
      </w:r>
      <w:proofErr w:type="gramStart"/>
      <w:r w:rsidRPr="0071328B">
        <w:rPr>
          <w:rStyle w:val="StyleUnderline"/>
          <w:sz w:val="8"/>
          <w:szCs w:val="8"/>
        </w:rPr>
        <w:t>used</w:t>
      </w:r>
      <w:proofErr w:type="gramEnd"/>
      <w:r w:rsidRPr="0071328B">
        <w:rPr>
          <w:rStyle w:val="StyleUnderline"/>
          <w:sz w:val="8"/>
          <w:szCs w:val="8"/>
        </w:rPr>
        <w:t xml:space="preserve"> to express </w:t>
      </w:r>
      <w:r w:rsidRPr="0071328B">
        <w:rPr>
          <w:rStyle w:val="StyleUnderline"/>
          <w:sz w:val="8"/>
          <w:szCs w:val="8"/>
          <w:highlight w:val="green"/>
        </w:rPr>
        <w:t>duty or moral obligation):</w:t>
      </w:r>
    </w:p>
    <w:p w14:paraId="65AE8E5C" w14:textId="77777777" w:rsidR="00E90499" w:rsidRPr="0071328B" w:rsidRDefault="00E90499" w:rsidP="00E90499">
      <w:pPr>
        <w:rPr>
          <w:rStyle w:val="StyleUnderline"/>
          <w:b/>
          <w:sz w:val="8"/>
          <w:szCs w:val="8"/>
          <w:u w:val="none"/>
        </w:rPr>
      </w:pPr>
      <w:r w:rsidRPr="0071328B">
        <w:rPr>
          <w:sz w:val="8"/>
          <w:szCs w:val="8"/>
        </w:rPr>
        <w:t>“to” is “used as a function word to indicate movement or an action or condition suggestive of movement toward a place, person, or thing reached” – Merriam Webster – https://www.merriam-webster.com/dictionary/to //Xu]</w:t>
      </w:r>
    </w:p>
    <w:p w14:paraId="74984206" w14:textId="77777777" w:rsidR="00E90499" w:rsidRPr="0071328B" w:rsidRDefault="00E90499" w:rsidP="00E90499">
      <w:pPr>
        <w:pStyle w:val="Heading4"/>
        <w:rPr>
          <w:sz w:val="8"/>
          <w:szCs w:val="8"/>
        </w:rPr>
      </w:pPr>
      <w:r w:rsidRPr="0071328B">
        <w:rPr>
          <w:sz w:val="8"/>
          <w:szCs w:val="8"/>
        </w:rPr>
        <w:t xml:space="preserve">Prioritize </w:t>
      </w:r>
    </w:p>
    <w:p w14:paraId="1029E1E2" w14:textId="77777777" w:rsidR="00E90499" w:rsidRPr="0071328B" w:rsidRDefault="00E90499" w:rsidP="00E90499">
      <w:pPr>
        <w:rPr>
          <w:sz w:val="8"/>
          <w:szCs w:val="8"/>
        </w:rPr>
      </w:pPr>
      <w:proofErr w:type="spellStart"/>
      <w:r w:rsidRPr="0071328B">
        <w:rPr>
          <w:rStyle w:val="Style13ptBold"/>
          <w:sz w:val="8"/>
          <w:szCs w:val="8"/>
        </w:rPr>
        <w:t>Lexico</w:t>
      </w:r>
      <w:proofErr w:type="spellEnd"/>
      <w:r w:rsidRPr="0071328B">
        <w:rPr>
          <w:sz w:val="8"/>
          <w:szCs w:val="8"/>
        </w:rPr>
        <w:t xml:space="preserve">. Oxford </w:t>
      </w:r>
      <w:proofErr w:type="spellStart"/>
      <w:r w:rsidRPr="0071328B">
        <w:rPr>
          <w:sz w:val="8"/>
          <w:szCs w:val="8"/>
        </w:rPr>
        <w:t>Lexico</w:t>
      </w:r>
      <w:proofErr w:type="spellEnd"/>
      <w:r w:rsidRPr="0071328B">
        <w:rPr>
          <w:sz w:val="8"/>
          <w:szCs w:val="8"/>
        </w:rPr>
        <w:t>. https://www.lexico.com/en/definition/prioritize</w:t>
      </w:r>
    </w:p>
    <w:p w14:paraId="31CB5EC3" w14:textId="77777777" w:rsidR="00E90499" w:rsidRPr="0071328B" w:rsidRDefault="00E90499" w:rsidP="00E90499">
      <w:pPr>
        <w:rPr>
          <w:rStyle w:val="StyleUnderline"/>
          <w:sz w:val="8"/>
          <w:szCs w:val="8"/>
        </w:rPr>
      </w:pPr>
      <w:r w:rsidRPr="0071328B">
        <w:rPr>
          <w:rStyle w:val="StyleUnderline"/>
          <w:sz w:val="8"/>
          <w:szCs w:val="8"/>
          <w:highlight w:val="green"/>
        </w:rPr>
        <w:t>designate</w:t>
      </w:r>
      <w:r w:rsidRPr="0071328B">
        <w:rPr>
          <w:rStyle w:val="StyleUnderline"/>
          <w:sz w:val="8"/>
          <w:szCs w:val="8"/>
        </w:rPr>
        <w:t xml:space="preserve"> or treat (something) </w:t>
      </w:r>
      <w:r w:rsidRPr="0071328B">
        <w:rPr>
          <w:rStyle w:val="StyleUnderline"/>
          <w:sz w:val="8"/>
          <w:szCs w:val="8"/>
          <w:highlight w:val="green"/>
        </w:rPr>
        <w:t>as more important</w:t>
      </w:r>
      <w:r w:rsidRPr="0071328B">
        <w:rPr>
          <w:rStyle w:val="StyleUnderline"/>
          <w:sz w:val="8"/>
          <w:szCs w:val="8"/>
        </w:rPr>
        <w:t xml:space="preserve"> than other things.</w:t>
      </w:r>
    </w:p>
    <w:p w14:paraId="61FF3980" w14:textId="77777777" w:rsidR="00E90499" w:rsidRPr="0071328B" w:rsidRDefault="00E90499" w:rsidP="00E90499">
      <w:pPr>
        <w:pStyle w:val="Heading4"/>
        <w:rPr>
          <w:sz w:val="8"/>
          <w:szCs w:val="8"/>
        </w:rPr>
      </w:pPr>
      <w:r w:rsidRPr="0071328B">
        <w:rPr>
          <w:sz w:val="8"/>
          <w:szCs w:val="8"/>
        </w:rPr>
        <w:t>Over</w:t>
      </w:r>
    </w:p>
    <w:p w14:paraId="174DDB77" w14:textId="77777777" w:rsidR="00E90499" w:rsidRPr="0071328B" w:rsidRDefault="00E90499" w:rsidP="00E90499">
      <w:pPr>
        <w:rPr>
          <w:rStyle w:val="StyleUnderline"/>
          <w:sz w:val="8"/>
          <w:szCs w:val="8"/>
          <w:u w:val="none"/>
        </w:rPr>
      </w:pPr>
      <w:proofErr w:type="spellStart"/>
      <w:r w:rsidRPr="0071328B">
        <w:rPr>
          <w:rStyle w:val="Style13ptBold"/>
          <w:sz w:val="8"/>
          <w:szCs w:val="8"/>
        </w:rPr>
        <w:t>Lexico</w:t>
      </w:r>
      <w:proofErr w:type="spellEnd"/>
      <w:r w:rsidRPr="0071328B">
        <w:rPr>
          <w:sz w:val="8"/>
          <w:szCs w:val="8"/>
        </w:rPr>
        <w:t xml:space="preserve">. Oxford </w:t>
      </w:r>
      <w:proofErr w:type="spellStart"/>
      <w:r w:rsidRPr="0071328B">
        <w:rPr>
          <w:sz w:val="8"/>
          <w:szCs w:val="8"/>
        </w:rPr>
        <w:t>Lexico</w:t>
      </w:r>
      <w:proofErr w:type="spellEnd"/>
      <w:r w:rsidRPr="0071328B">
        <w:rPr>
          <w:sz w:val="8"/>
          <w:szCs w:val="8"/>
        </w:rPr>
        <w:t>. https://www.lexico.com/en/definition/over</w:t>
      </w:r>
    </w:p>
    <w:p w14:paraId="20E9104A" w14:textId="77777777" w:rsidR="00E90499" w:rsidRPr="0071328B" w:rsidRDefault="00E90499" w:rsidP="00E90499">
      <w:pPr>
        <w:rPr>
          <w:rStyle w:val="StyleUnderline"/>
          <w:sz w:val="8"/>
          <w:szCs w:val="8"/>
        </w:rPr>
      </w:pPr>
      <w:r w:rsidRPr="0071328B">
        <w:rPr>
          <w:rStyle w:val="StyleUnderline"/>
          <w:sz w:val="8"/>
          <w:szCs w:val="8"/>
        </w:rPr>
        <w:t>2.</w:t>
      </w:r>
      <w:r w:rsidRPr="0071328B">
        <w:rPr>
          <w:rStyle w:val="StyleUnderline"/>
          <w:sz w:val="8"/>
          <w:szCs w:val="8"/>
          <w:highlight w:val="green"/>
        </w:rPr>
        <w:t>3Expressing preferenc</w:t>
      </w:r>
      <w:r w:rsidRPr="0071328B">
        <w:rPr>
          <w:rStyle w:val="StyleUnderline"/>
          <w:sz w:val="8"/>
          <w:szCs w:val="8"/>
        </w:rPr>
        <w:t>e.</w:t>
      </w:r>
    </w:p>
    <w:p w14:paraId="2822B93B" w14:textId="77777777" w:rsidR="00E90499" w:rsidRPr="0071328B" w:rsidRDefault="00E90499" w:rsidP="00E90499">
      <w:pPr>
        <w:pStyle w:val="Heading4"/>
        <w:rPr>
          <w:sz w:val="8"/>
          <w:szCs w:val="8"/>
        </w:rPr>
      </w:pPr>
      <w:r w:rsidRPr="0071328B">
        <w:rPr>
          <w:sz w:val="8"/>
          <w:szCs w:val="8"/>
        </w:rPr>
        <w:t xml:space="preserve">Advocacy </w:t>
      </w:r>
    </w:p>
    <w:p w14:paraId="5728D7CF" w14:textId="77777777" w:rsidR="00E90499" w:rsidRPr="0071328B" w:rsidRDefault="00E90499" w:rsidP="00E90499">
      <w:pPr>
        <w:rPr>
          <w:rStyle w:val="StyleUnderline"/>
          <w:sz w:val="8"/>
          <w:szCs w:val="8"/>
          <w:u w:val="none"/>
        </w:rPr>
      </w:pPr>
      <w:proofErr w:type="spellStart"/>
      <w:r w:rsidRPr="0071328B">
        <w:rPr>
          <w:rStyle w:val="Style13ptBold"/>
          <w:sz w:val="8"/>
          <w:szCs w:val="8"/>
        </w:rPr>
        <w:t>Lexico</w:t>
      </w:r>
      <w:proofErr w:type="spellEnd"/>
      <w:r w:rsidRPr="0071328B">
        <w:rPr>
          <w:sz w:val="8"/>
          <w:szCs w:val="8"/>
        </w:rPr>
        <w:t xml:space="preserve">. Oxford </w:t>
      </w:r>
      <w:proofErr w:type="spellStart"/>
      <w:r w:rsidRPr="0071328B">
        <w:rPr>
          <w:sz w:val="8"/>
          <w:szCs w:val="8"/>
        </w:rPr>
        <w:t>Lexico</w:t>
      </w:r>
      <w:proofErr w:type="spellEnd"/>
      <w:r w:rsidRPr="0071328B">
        <w:rPr>
          <w:sz w:val="8"/>
          <w:szCs w:val="8"/>
        </w:rPr>
        <w:t>. https://www.lexico.com/en/definition/advocacy</w:t>
      </w:r>
    </w:p>
    <w:p w14:paraId="54EC160F" w14:textId="77777777" w:rsidR="00E90499" w:rsidRPr="0071328B" w:rsidRDefault="00E90499" w:rsidP="00E90499">
      <w:pPr>
        <w:rPr>
          <w:b/>
          <w:sz w:val="8"/>
          <w:szCs w:val="8"/>
          <w:u w:val="single"/>
        </w:rPr>
      </w:pPr>
      <w:r w:rsidRPr="0071328B">
        <w:rPr>
          <w:rStyle w:val="StyleUnderline"/>
          <w:sz w:val="8"/>
          <w:szCs w:val="8"/>
          <w:highlight w:val="green"/>
        </w:rPr>
        <w:t>Public</w:t>
      </w:r>
      <w:r w:rsidRPr="0071328B">
        <w:rPr>
          <w:rStyle w:val="StyleUnderline"/>
          <w:sz w:val="8"/>
          <w:szCs w:val="8"/>
        </w:rPr>
        <w:t xml:space="preserve"> </w:t>
      </w:r>
      <w:r w:rsidRPr="0071328B">
        <w:rPr>
          <w:rStyle w:val="StyleUnderline"/>
          <w:sz w:val="8"/>
          <w:szCs w:val="8"/>
          <w:highlight w:val="green"/>
        </w:rPr>
        <w:t>support</w:t>
      </w:r>
      <w:r w:rsidRPr="0071328B">
        <w:rPr>
          <w:rStyle w:val="StyleUnderline"/>
          <w:sz w:val="8"/>
          <w:szCs w:val="8"/>
        </w:rPr>
        <w:t xml:space="preserve"> for or </w:t>
      </w:r>
      <w:r w:rsidRPr="0071328B">
        <w:rPr>
          <w:rStyle w:val="StyleUnderline"/>
          <w:sz w:val="8"/>
          <w:szCs w:val="8"/>
          <w:highlight w:val="green"/>
        </w:rPr>
        <w:t>recommendation of a particular cause or policy.</w:t>
      </w:r>
    </w:p>
    <w:p w14:paraId="67F41CC4" w14:textId="77777777" w:rsidR="00E90499" w:rsidRPr="00E90499" w:rsidRDefault="00E90499" w:rsidP="00E90499"/>
    <w:p w14:paraId="290BDC58" w14:textId="5D5F7ECA" w:rsidR="00294573" w:rsidRDefault="00047F8F" w:rsidP="00047F8F">
      <w:pPr>
        <w:pStyle w:val="Heading3"/>
      </w:pPr>
      <w:r>
        <w:t xml:space="preserve">1AC: </w:t>
      </w:r>
      <w:r w:rsidR="00A95C23">
        <w:t>Framework</w:t>
      </w:r>
    </w:p>
    <w:p w14:paraId="6A941F73" w14:textId="77777777" w:rsidR="00A95C23" w:rsidRPr="00192D33" w:rsidRDefault="00A95C23" w:rsidP="00A95C23">
      <w:pPr>
        <w:pStyle w:val="Heading4"/>
      </w:pPr>
      <w:r>
        <w:t>The standard is maximizing expected well-being, or hedonistic act utilitarianism.</w:t>
      </w:r>
    </w:p>
    <w:p w14:paraId="4F877E61" w14:textId="77777777" w:rsidR="00A95C23" w:rsidRPr="00A3034A" w:rsidRDefault="00A95C23" w:rsidP="00A95C23">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1C0835E4" w14:textId="77777777" w:rsidR="00A95C23" w:rsidRPr="00192D33" w:rsidRDefault="00A95C23" w:rsidP="00A95C23">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02083FD4" w14:textId="77777777" w:rsidR="00A95C23" w:rsidRPr="00470C63" w:rsidRDefault="00A95C23" w:rsidP="00A95C23">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w:t>
      </w:r>
      <w:proofErr w:type="gramStart"/>
      <w:r w:rsidRPr="00470C63">
        <w:rPr>
          <w:rFonts w:asciiTheme="minorHAnsi" w:hAnsiTheme="minorHAnsi" w:cstheme="minorHAnsi"/>
          <w:sz w:val="8"/>
        </w:rPr>
        <w:t>first of all</w:t>
      </w:r>
      <w:proofErr w:type="gramEnd"/>
      <w:r w:rsidRPr="00470C63">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70C63">
        <w:rPr>
          <w:rFonts w:asciiTheme="minorHAnsi" w:hAnsiTheme="minorHAnsi" w:cstheme="minorHAnsi"/>
          <w:sz w:val="8"/>
        </w:rPr>
        <w:t>As</w:t>
      </w:r>
      <w:proofErr w:type="gramEnd"/>
      <w:r w:rsidRPr="00470C63">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70C63">
        <w:rPr>
          <w:rFonts w:asciiTheme="minorHAnsi" w:hAnsiTheme="minorHAnsi" w:cstheme="minorHAnsi"/>
          <w:sz w:val="8"/>
        </w:rPr>
        <w:t>all of</w:t>
      </w:r>
      <w:proofErr w:type="gramEnd"/>
      <w:r w:rsidRPr="00470C63">
        <w:rPr>
          <w:rFonts w:asciiTheme="minorHAnsi" w:hAnsiTheme="minorHAnsi" w:cstheme="min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70C63">
        <w:rPr>
          <w:rFonts w:asciiTheme="minorHAnsi" w:hAnsiTheme="minorHAnsi" w:cstheme="minorHAnsi"/>
          <w:sz w:val="8"/>
        </w:rPr>
        <w:t>is</w:t>
      </w:r>
      <w:proofErr w:type="gramEnd"/>
      <w:r w:rsidRPr="00470C63">
        <w:rPr>
          <w:rFonts w:asciiTheme="minorHAnsi" w:hAnsiTheme="minorHAnsi" w:cstheme="minorHAnsi"/>
          <w:sz w:val="8"/>
        </w:rPr>
        <w:t xml:space="preserve">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w:t>
      </w:r>
      <w:proofErr w:type="gramStart"/>
      <w:r w:rsidRPr="00470C63">
        <w:rPr>
          <w:rFonts w:asciiTheme="minorHAnsi" w:hAnsiTheme="minorHAnsi" w:cstheme="minorHAnsi"/>
          <w:sz w:val="8"/>
        </w:rPr>
        <w:t>amygdala</w:t>
      </w:r>
      <w:proofErr w:type="gramEnd"/>
      <w:r w:rsidRPr="00470C63">
        <w:rPr>
          <w:rFonts w:asciiTheme="minorHAnsi" w:hAnsiTheme="minorHAnsi" w:cstheme="minorHAnsi"/>
          <w:sz w:val="8"/>
        </w:rPr>
        <w:t xml:space="preserve">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70C63">
        <w:rPr>
          <w:rFonts w:asciiTheme="minorHAnsi" w:hAnsiTheme="minorHAnsi" w:cstheme="minorHAnsi"/>
          <w:sz w:val="8"/>
        </w:rPr>
        <w:t>In an attempt to</w:t>
      </w:r>
      <w:proofErr w:type="gramEnd"/>
      <w:r w:rsidRPr="00470C63">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70C63">
        <w:rPr>
          <w:rFonts w:asciiTheme="minorHAnsi" w:hAnsiTheme="minorHAnsi" w:cstheme="minorHAnsi"/>
          <w:sz w:val="8"/>
        </w:rPr>
        <w:t>a majority of</w:t>
      </w:r>
      <w:proofErr w:type="gramEnd"/>
      <w:r w:rsidRPr="00470C63">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70C63">
        <w:rPr>
          <w:rFonts w:asciiTheme="minorHAnsi" w:hAnsiTheme="minorHAnsi" w:cstheme="minorHAnsi"/>
          <w:sz w:val="8"/>
        </w:rPr>
        <w:t>networks, and</w:t>
      </w:r>
      <w:proofErr w:type="gramEnd"/>
      <w:r w:rsidRPr="00470C63">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w:t>
      </w:r>
      <w:proofErr w:type="gramStart"/>
      <w:r w:rsidRPr="00470C63">
        <w:rPr>
          <w:rFonts w:asciiTheme="minorHAnsi" w:hAnsiTheme="minorHAnsi" w:cstheme="minorHAnsi"/>
          <w:sz w:val="8"/>
        </w:rPr>
        <w:t>being considered to be</w:t>
      </w:r>
      <w:proofErr w:type="gramEnd"/>
      <w:r w:rsidRPr="00470C63">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70C63">
        <w:rPr>
          <w:rFonts w:asciiTheme="minorHAnsi" w:hAnsiTheme="minorHAnsi" w:cstheme="minorHAnsi"/>
          <w:sz w:val="8"/>
        </w:rPr>
        <w:t>), and</w:t>
      </w:r>
      <w:proofErr w:type="gramEnd"/>
      <w:r w:rsidRPr="00470C63">
        <w:rPr>
          <w:rFonts w:asciiTheme="minorHAnsi" w:hAnsiTheme="minorHAnsi" w:cstheme="minorHAnsi"/>
          <w:sz w:val="8"/>
        </w:rPr>
        <w:t xml:space="preserve">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70C63">
        <w:rPr>
          <w:rFonts w:asciiTheme="minorHAnsi" w:hAnsiTheme="minorHAnsi" w:cstheme="minorHAnsi"/>
          <w:sz w:val="8"/>
        </w:rPr>
        <w:t>similar to</w:t>
      </w:r>
      <w:proofErr w:type="gramEnd"/>
      <w:r w:rsidRPr="00470C63">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w:t>
      </w:r>
      <w:proofErr w:type="gramStart"/>
      <w:r w:rsidRPr="00470C63">
        <w:rPr>
          <w:rFonts w:asciiTheme="minorHAnsi" w:hAnsiTheme="minorHAnsi" w:cstheme="minorHAnsi"/>
          <w:sz w:val="8"/>
        </w:rPr>
        <w:t>schizophrenia</w:t>
      </w:r>
      <w:proofErr w:type="gramEnd"/>
      <w:r w:rsidRPr="00470C63">
        <w:rPr>
          <w:rFonts w:asciiTheme="minorHAnsi" w:hAnsiTheme="minorHAnsi" w:cstheme="minorHAnsi"/>
          <w:sz w:val="8"/>
        </w:rPr>
        <w:t xml:space="preserve">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1854CE2" w14:textId="77777777" w:rsidR="00A95C23" w:rsidRDefault="00A95C23" w:rsidP="00A95C23">
      <w:pPr>
        <w:pStyle w:val="Heading4"/>
        <w:rPr>
          <w:rFonts w:cs="Calibri"/>
        </w:rPr>
      </w:pPr>
      <w:r>
        <w:t xml:space="preserve">2] </w:t>
      </w:r>
      <w:r w:rsidRPr="00C84076">
        <w:rPr>
          <w:rFonts w:cs="Calibri"/>
          <w:u w:val="single"/>
        </w:rPr>
        <w:t>Actor spec</w:t>
      </w:r>
      <w:r w:rsidRPr="00C84076">
        <w:rPr>
          <w:rFonts w:cs="Calibri"/>
        </w:rPr>
        <w:t xml:space="preserve"> </w:t>
      </w:r>
      <w:r w:rsidRPr="00C77255">
        <w:rPr>
          <w:rFonts w:cs="Calibri"/>
        </w:rPr>
        <w:t xml:space="preserve">—governments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41E33BAB" w14:textId="77777777" w:rsidR="00A95C23" w:rsidRDefault="00A95C23" w:rsidP="00A95C23">
      <w:pPr>
        <w:pStyle w:val="Heading4"/>
      </w:pPr>
      <w:r>
        <w:t xml:space="preserve">3] </w:t>
      </w:r>
      <w:r w:rsidRPr="00C84076">
        <w:rPr>
          <w:u w:val="single"/>
        </w:rPr>
        <w:t>No intent-foresight distinction</w:t>
      </w:r>
      <w:r>
        <w:t xml:space="preserve"> – if I foresee a consequence, then it becomes part of my deliberation since its intrinsic to my action</w:t>
      </w:r>
    </w:p>
    <w:p w14:paraId="4574D721" w14:textId="77777777" w:rsidR="00A95C23" w:rsidRDefault="00A95C23" w:rsidP="00A95C23">
      <w:pPr>
        <w:pStyle w:val="Heading4"/>
      </w:pPr>
    </w:p>
    <w:p w14:paraId="76A1C4FA" w14:textId="77777777" w:rsidR="00A95C23" w:rsidRPr="0074015B" w:rsidRDefault="00A95C23" w:rsidP="00A95C23">
      <w:pPr>
        <w:pStyle w:val="Heading4"/>
        <w:rPr>
          <w:rFonts w:asciiTheme="minorHAnsi" w:hAnsiTheme="minorHAnsi" w:cstheme="minorHAnsi"/>
        </w:rPr>
      </w:pPr>
      <w:r w:rsidRPr="0074015B">
        <w:rPr>
          <w:rFonts w:asciiTheme="minorHAnsi" w:hAnsiTheme="minorHAnsi" w:cstheme="minorHAnsi"/>
        </w:rPr>
        <w:t>Impact calc – extinction outweighs</w:t>
      </w:r>
    </w:p>
    <w:p w14:paraId="370E9C6A" w14:textId="77777777" w:rsidR="00A95C23" w:rsidRPr="0074015B" w:rsidRDefault="00A95C23" w:rsidP="00A95C23">
      <w:pPr>
        <w:pStyle w:val="Heading4"/>
        <w:rPr>
          <w:rFonts w:asciiTheme="minorHAnsi" w:hAnsiTheme="minorHAnsi" w:cstheme="minorHAnsi"/>
        </w:rPr>
      </w:pPr>
      <w:r w:rsidRPr="0074015B">
        <w:rPr>
          <w:rFonts w:asciiTheme="minorHAnsi" w:hAnsiTheme="minorHAnsi" w:cstheme="minorHAnsi"/>
        </w:rPr>
        <w:t xml:space="preserve">A] </w:t>
      </w:r>
      <w:r w:rsidRPr="0074015B">
        <w:rPr>
          <w:rFonts w:asciiTheme="minorHAnsi" w:hAnsiTheme="minorHAnsi" w:cstheme="minorHAnsi"/>
          <w:u w:val="single"/>
        </w:rPr>
        <w:t>Reversibility</w:t>
      </w:r>
      <w:r w:rsidRPr="0074015B">
        <w:rPr>
          <w:rFonts w:asciiTheme="minorHAnsi" w:hAnsiTheme="minorHAnsi" w:cstheme="minorHAnsi"/>
        </w:rPr>
        <w:t>- it forecloses the alternative because we can’t improve society if we are all dead</w:t>
      </w:r>
    </w:p>
    <w:p w14:paraId="46935012" w14:textId="77777777" w:rsidR="00A95C23" w:rsidRPr="0074015B" w:rsidRDefault="00A95C23" w:rsidP="00A95C23">
      <w:pPr>
        <w:pStyle w:val="Heading4"/>
        <w:rPr>
          <w:rFonts w:asciiTheme="minorHAnsi" w:hAnsiTheme="minorHAnsi" w:cstheme="minorHAnsi"/>
        </w:rPr>
      </w:pPr>
      <w:r w:rsidRPr="0074015B">
        <w:rPr>
          <w:rFonts w:asciiTheme="minorHAnsi" w:hAnsiTheme="minorHAnsi" w:cstheme="minorHAnsi"/>
        </w:rPr>
        <w:t xml:space="preserve">B] </w:t>
      </w:r>
      <w:r w:rsidRPr="0074015B">
        <w:rPr>
          <w:rFonts w:asciiTheme="minorHAnsi" w:hAnsiTheme="minorHAnsi" w:cstheme="minorHAnsi"/>
          <w:u w:val="single"/>
        </w:rPr>
        <w:t>Structural violence</w:t>
      </w:r>
      <w:r w:rsidRPr="0074015B">
        <w:rPr>
          <w:rFonts w:asciiTheme="minorHAnsi" w:hAnsiTheme="minorHAnsi" w:cstheme="minorHAnsi"/>
        </w:rPr>
        <w:t xml:space="preserve">- death causes suffering because people can’t get access to resources and </w:t>
      </w:r>
      <w:proofErr w:type="gramStart"/>
      <w:r w:rsidRPr="0074015B">
        <w:rPr>
          <w:rFonts w:asciiTheme="minorHAnsi" w:hAnsiTheme="minorHAnsi" w:cstheme="minorHAnsi"/>
        </w:rPr>
        <w:t>basic necessities</w:t>
      </w:r>
      <w:proofErr w:type="gramEnd"/>
    </w:p>
    <w:p w14:paraId="1C7399E8" w14:textId="77777777" w:rsidR="00A95C23" w:rsidRPr="0074015B" w:rsidRDefault="00A95C23" w:rsidP="00A95C23">
      <w:pPr>
        <w:pStyle w:val="Heading4"/>
        <w:rPr>
          <w:rFonts w:asciiTheme="minorHAnsi" w:hAnsiTheme="minorHAnsi" w:cstheme="minorHAnsi"/>
        </w:rPr>
      </w:pPr>
      <w:r w:rsidRPr="0074015B">
        <w:rPr>
          <w:rFonts w:asciiTheme="minorHAnsi" w:hAnsiTheme="minorHAnsi" w:cstheme="minorHAnsi"/>
        </w:rPr>
        <w:t xml:space="preserve">C] </w:t>
      </w:r>
      <w:r w:rsidRPr="0074015B">
        <w:rPr>
          <w:rFonts w:asciiTheme="minorHAnsi" w:hAnsiTheme="minorHAnsi" w:cstheme="minorHAnsi"/>
          <w:u w:val="single"/>
        </w:rPr>
        <w:t>Objectivity</w:t>
      </w:r>
      <w:r w:rsidRPr="0074015B">
        <w:rPr>
          <w:rFonts w:asciiTheme="minorHAnsi" w:hAnsiTheme="minorHAnsi" w:cstheme="minorHAnsi"/>
        </w:rPr>
        <w:t>- body count is the most objective way to calculate impacts because comparing suffering is unethical</w:t>
      </w:r>
    </w:p>
    <w:p w14:paraId="19E42B2E" w14:textId="6A966034" w:rsidR="00A95C23" w:rsidRDefault="00A95C23" w:rsidP="00A95C23">
      <w:pPr>
        <w:pStyle w:val="Heading4"/>
        <w:rPr>
          <w:rFonts w:asciiTheme="minorHAnsi" w:hAnsiTheme="minorHAnsi" w:cstheme="minorHAnsi"/>
        </w:rPr>
      </w:pPr>
      <w:r w:rsidRPr="0074015B">
        <w:rPr>
          <w:rFonts w:asciiTheme="minorHAnsi" w:hAnsiTheme="minorHAnsi" w:cstheme="minorHAnsi"/>
        </w:rPr>
        <w:t xml:space="preserve">D] </w:t>
      </w:r>
      <w:r w:rsidRPr="0074015B">
        <w:rPr>
          <w:rFonts w:asciiTheme="minorHAnsi" w:hAnsiTheme="minorHAnsi" w:cstheme="minorHAnsi"/>
          <w:u w:val="single"/>
        </w:rPr>
        <w:t>Uncertainty</w:t>
      </w:r>
      <w:r w:rsidRPr="0074015B">
        <w:rPr>
          <w:rFonts w:asciiTheme="minorHAnsi" w:hAnsiTheme="minorHAnsi" w:cstheme="minorHAnsi"/>
        </w:rPr>
        <w:t>- if we’re unsure</w:t>
      </w:r>
      <w:r>
        <w:rPr>
          <w:rFonts w:asciiTheme="minorHAnsi" w:hAnsiTheme="minorHAnsi" w:cstheme="minorHAnsi"/>
        </w:rPr>
        <w:t xml:space="preserve"> that an</w:t>
      </w:r>
      <w:r w:rsidRPr="0074015B">
        <w:rPr>
          <w:rFonts w:asciiTheme="minorHAnsi" w:hAnsiTheme="minorHAnsi" w:cstheme="minorHAnsi"/>
        </w:rPr>
        <w:t xml:space="preserve"> interpretation of the world is true, we should preserve the world to keep debating </w:t>
      </w:r>
    </w:p>
    <w:p w14:paraId="61594BA4" w14:textId="40CED4B1" w:rsidR="00A95C23" w:rsidRPr="008A3562" w:rsidRDefault="00A95C23" w:rsidP="00A95C23">
      <w:pPr>
        <w:pStyle w:val="Heading4"/>
        <w:rPr>
          <w:rFonts w:eastAsia="Times New Roman" w:cs="Calibri"/>
        </w:rPr>
      </w:pPr>
      <w:r>
        <w:t xml:space="preserve">E] </w:t>
      </w:r>
      <w:r>
        <w:rPr>
          <w:u w:val="single"/>
        </w:rPr>
        <w:t>Action</w:t>
      </w:r>
      <w:r>
        <w:t xml:space="preserve">- </w:t>
      </w:r>
      <w:r>
        <w:rPr>
          <w:rFonts w:eastAsia="Times New Roman" w:cs="Calibri"/>
        </w:rPr>
        <w:t>a</w:t>
      </w:r>
      <w:r w:rsidRPr="008D552A">
        <w:rPr>
          <w:rFonts w:eastAsia="Times New Roman" w:cs="Calibri"/>
        </w:rPr>
        <w:t>ction under one framework doesn’t preclude action under another. For example if I am a Utilitarian, I can still have an obligation under util, even if the aff is bad under Hobbes. This means that winning a framing issue doesn’t exclude offense.</w:t>
      </w:r>
    </w:p>
    <w:p w14:paraId="39B7BACE" w14:textId="77777777" w:rsidR="00A95C23" w:rsidRPr="00BE38E8" w:rsidRDefault="00A95C23" w:rsidP="00A95C23">
      <w:pPr>
        <w:pStyle w:val="Heading4"/>
      </w:pPr>
      <w:r>
        <w:t>F</w:t>
      </w:r>
      <w:r w:rsidRPr="00BE38E8">
        <w:t xml:space="preserve">] </w:t>
      </w:r>
      <w:r w:rsidRPr="00DA6A60">
        <w:rPr>
          <w:u w:val="single"/>
        </w:rPr>
        <w:t>Arithmetic</w:t>
      </w:r>
      <w:r w:rsidRPr="00DA6A60">
        <w:t>-</w:t>
      </w:r>
      <w:r w:rsidRPr="00BE38E8">
        <w:t xml:space="preserve"> extinction forecloses trillions of future lives – even if you assign barely assign them value, that’s still immense under any framework</w:t>
      </w:r>
    </w:p>
    <w:p w14:paraId="38DCAC2E" w14:textId="7BD640EE" w:rsidR="0090003E" w:rsidRDefault="00875F92" w:rsidP="0090003E">
      <w:pPr>
        <w:pStyle w:val="Heading3"/>
      </w:pPr>
      <w:r>
        <w:t xml:space="preserve">1AC: </w:t>
      </w:r>
      <w:r w:rsidR="0090003E">
        <w:t>Underview</w:t>
      </w:r>
    </w:p>
    <w:p w14:paraId="04C6457E" w14:textId="4BD02886" w:rsidR="0090003E" w:rsidRDefault="0090003E" w:rsidP="0090003E">
      <w:pPr>
        <w:pStyle w:val="Heading4"/>
      </w:pPr>
      <w:r>
        <w:t xml:space="preserve">1] 1AR theory is legit—anything else means </w:t>
      </w:r>
      <w:r w:rsidRPr="002E7A36">
        <w:rPr>
          <w:u w:val="single"/>
        </w:rPr>
        <w:t>infinite abuse</w:t>
      </w:r>
      <w:r w:rsidRPr="001F5C60">
        <w:t>—</w:t>
      </w:r>
      <w:r>
        <w:t xml:space="preserve">drop the debater, competing interps, highest layer—1AR is </w:t>
      </w:r>
      <w:r>
        <w:rPr>
          <w:u w:val="single"/>
        </w:rPr>
        <w:t>too short</w:t>
      </w:r>
      <w:r w:rsidRPr="003975FD">
        <w:t xml:space="preserve"> to</w:t>
      </w:r>
      <w:r>
        <w:t xml:space="preserve"> make up for the time trade-off—no RVIs or 2NR theory and paradigm issues– 6 min 2NR means they can </w:t>
      </w:r>
      <w:r w:rsidRPr="00313957">
        <w:rPr>
          <w:u w:val="single"/>
        </w:rPr>
        <w:t>brute force</w:t>
      </w:r>
      <w:r>
        <w:t xml:space="preserve"> me every time</w:t>
      </w:r>
      <w:r w:rsidRPr="005218FF">
        <w:t>.</w:t>
      </w:r>
      <w:r>
        <w:t xml:space="preserve">  </w:t>
      </w:r>
    </w:p>
    <w:p w14:paraId="0BAF67B0" w14:textId="77777777" w:rsidR="00E90499" w:rsidRPr="00E90499" w:rsidRDefault="00E90499" w:rsidP="00E90499"/>
    <w:p w14:paraId="39DC19A2" w14:textId="63297798" w:rsidR="00E90499" w:rsidRDefault="00E90499" w:rsidP="00E90499">
      <w:pPr>
        <w:pStyle w:val="Heading4"/>
      </w:pPr>
      <w:r>
        <w:t xml:space="preserve">2] Reasonability on 1NC theory with the brightline of link and impact turn ground – there are infinite bidirectional interps that I can never meet – the </w:t>
      </w:r>
      <w:proofErr w:type="gramStart"/>
      <w:r>
        <w:t>four minute</w:t>
      </w:r>
      <w:proofErr w:type="gramEnd"/>
      <w:r>
        <w:t xml:space="preserve"> 1AR doesn’t have enough time to line by line every argument, make offense, and go for substance.</w:t>
      </w:r>
    </w:p>
    <w:p w14:paraId="48DDE5F3" w14:textId="03CB6C0E" w:rsidR="00E90499" w:rsidRDefault="00E90499" w:rsidP="00E90499"/>
    <w:p w14:paraId="3D4E0CA7" w14:textId="77777777" w:rsidR="00E90499" w:rsidRPr="00361031" w:rsidRDefault="00E90499" w:rsidP="00E90499">
      <w:pPr>
        <w:rPr>
          <w:b/>
          <w:bCs/>
          <w:sz w:val="26"/>
          <w:szCs w:val="26"/>
        </w:rPr>
      </w:pPr>
      <w:r>
        <w:rPr>
          <w:b/>
          <w:bCs/>
          <w:sz w:val="26"/>
          <w:szCs w:val="26"/>
        </w:rPr>
        <w:t>3</w:t>
      </w:r>
      <w:r w:rsidRPr="00361031">
        <w:rPr>
          <w:b/>
          <w:bCs/>
          <w:sz w:val="26"/>
          <w:szCs w:val="26"/>
        </w:rPr>
        <w:t xml:space="preserve">] </w:t>
      </w:r>
      <w:r w:rsidRPr="00361031">
        <w:rPr>
          <w:b/>
          <w:bCs/>
          <w:sz w:val="26"/>
          <w:szCs w:val="26"/>
          <w:u w:val="single"/>
        </w:rPr>
        <w:t>Reject skep/permissibility</w:t>
      </w:r>
      <w:r w:rsidRPr="00361031">
        <w:rPr>
          <w:b/>
          <w:bCs/>
          <w:sz w:val="26"/>
          <w:szCs w:val="26"/>
        </w:rPr>
        <w:t xml:space="preserve"> – it’s an abhorrent view of the world that makes the debate space horrible which ow on accessibility – making args in favor of an alternate ethic solves.</w:t>
      </w:r>
    </w:p>
    <w:p w14:paraId="2DFD0138" w14:textId="7648328A" w:rsidR="00E90499" w:rsidRDefault="00E90499" w:rsidP="00E90499"/>
    <w:p w14:paraId="4AC7CA19" w14:textId="554D6F84" w:rsidR="00E90499" w:rsidRDefault="006D34CA" w:rsidP="006D34CA">
      <w:pPr>
        <w:pStyle w:val="Heading4"/>
      </w:pPr>
      <w:r>
        <w:t xml:space="preserve">4] </w:t>
      </w:r>
      <w:r>
        <w:t>Evaluate the debate after the 2AR – otherwise it gives debaters an unfair time skew and is arbitrary.</w:t>
      </w:r>
    </w:p>
    <w:p w14:paraId="16BBF039" w14:textId="42FB894F" w:rsidR="006D34CA" w:rsidRDefault="006D34CA" w:rsidP="006D34CA"/>
    <w:p w14:paraId="206708E4" w14:textId="77777777" w:rsidR="006D34CA" w:rsidRPr="00CE15ED" w:rsidRDefault="006D34CA" w:rsidP="006D34CA">
      <w:pPr>
        <w:pStyle w:val="Heading4"/>
      </w:pPr>
      <w:r>
        <w:t xml:space="preserve">5] </w:t>
      </w:r>
      <w:r>
        <w:t xml:space="preserve">Ought </w:t>
      </w:r>
      <w:proofErr w:type="gramStart"/>
      <w:r>
        <w:t>is</w:t>
      </w:r>
      <w:proofErr w:type="gramEnd"/>
      <w:r>
        <w:t xml:space="preserve"> an </w:t>
      </w:r>
      <w:r w:rsidRPr="009146F3">
        <w:rPr>
          <w:u w:val="single"/>
        </w:rPr>
        <w:t>obligation</w:t>
      </w:r>
      <w:r>
        <w:t xml:space="preserve"> – outweighs because entry 1.</w:t>
      </w:r>
    </w:p>
    <w:p w14:paraId="2BCCD0B8" w14:textId="77777777" w:rsidR="006D34CA" w:rsidRPr="00A70380" w:rsidRDefault="006D34CA" w:rsidP="006D34CA">
      <w:r w:rsidRPr="00A70380">
        <w:rPr>
          <w:rStyle w:val="Style13ptBold"/>
        </w:rPr>
        <w:t>Merriam Webster</w:t>
      </w:r>
      <w:r w:rsidRPr="00A70380">
        <w:rPr>
          <w:sz w:val="16"/>
          <w:szCs w:val="16"/>
        </w:rPr>
        <w:t xml:space="preserve"> ["Ought." Merriam-Webster.com. Merriam-Webster, n.d. Web. 27 Dec. 2018. </w:t>
      </w:r>
      <w:hyperlink r:id="rId21" w:history="1">
        <w:r w:rsidRPr="00A70380">
          <w:rPr>
            <w:rStyle w:val="Hyperlink"/>
            <w:sz w:val="16"/>
            <w:szCs w:val="16"/>
          </w:rPr>
          <w:t>https://www.merriam-webster.com/dictionary/ought //</w:t>
        </w:r>
      </w:hyperlink>
      <w:r w:rsidRPr="00A70380">
        <w:rPr>
          <w:sz w:val="16"/>
          <w:szCs w:val="16"/>
        </w:rPr>
        <w:t xml:space="preserve"> ABML]</w:t>
      </w:r>
      <w:r w:rsidRPr="00A70380">
        <w:rPr>
          <w:rFonts w:ascii="Arial" w:eastAsia="Times New Roman" w:hAnsi="Arial" w:cs="Arial"/>
          <w:vanish/>
          <w:sz w:val="16"/>
          <w:szCs w:val="16"/>
          <w:lang w:val="en-GB" w:eastAsia="en-GB"/>
        </w:rPr>
        <w:t>Top of Form</w:t>
      </w:r>
    </w:p>
    <w:p w14:paraId="6B6FFE07" w14:textId="77777777" w:rsidR="006D34CA" w:rsidRPr="007B7F38" w:rsidRDefault="006D34CA" w:rsidP="006D34CA">
      <w:pPr>
        <w:rPr>
          <w:sz w:val="14"/>
        </w:rPr>
      </w:pPr>
      <w:r w:rsidRPr="00B13AFB">
        <w:rPr>
          <w:rStyle w:val="Emphasis"/>
          <w:highlight w:val="green"/>
        </w:rPr>
        <w:t xml:space="preserve">Ought </w:t>
      </w:r>
      <w:hyperlink r:id="rId22" w:history="1">
        <w:r w:rsidRPr="00A70380">
          <w:rPr>
            <w:rStyle w:val="Hyperlink"/>
            <w:sz w:val="14"/>
          </w:rPr>
          <w:t>auxiliary verb</w:t>
        </w:r>
      </w:hyperlink>
      <w:r w:rsidRPr="00A70380">
        <w:rPr>
          <w:sz w:val="14"/>
        </w:rPr>
        <w:t xml:space="preserve"> \ˈ</w:t>
      </w:r>
      <w:proofErr w:type="spellStart"/>
      <w:r w:rsidRPr="00A70380">
        <w:rPr>
          <w:sz w:val="14"/>
        </w:rPr>
        <w:t>ȯt</w:t>
      </w:r>
      <w:proofErr w:type="spellEnd"/>
      <w:r w:rsidRPr="00A70380">
        <w:rPr>
          <w:sz w:val="14"/>
        </w:rPr>
        <w:t>  \ Definition of ought  (</w:t>
      </w:r>
      <w:r w:rsidRPr="00B13AFB">
        <w:rPr>
          <w:rStyle w:val="Emphasis"/>
          <w:highlight w:val="green"/>
        </w:rPr>
        <w:t>Entry 1</w:t>
      </w:r>
      <w:r w:rsidRPr="00A70380">
        <w:rPr>
          <w:sz w:val="14"/>
        </w:rPr>
        <w:t xml:space="preserve"> of 4) —</w:t>
      </w:r>
      <w:r w:rsidRPr="00B13AFB">
        <w:rPr>
          <w:rStyle w:val="Emphasis"/>
          <w:highlight w:val="green"/>
        </w:rPr>
        <w:t>used to express obligation</w:t>
      </w:r>
      <w:r>
        <w:rPr>
          <w:rStyle w:val="Emphasis"/>
        </w:rPr>
        <w:t xml:space="preserve"> </w:t>
      </w:r>
      <w:r w:rsidRPr="00A70380">
        <w:rPr>
          <w:sz w:val="14"/>
        </w:rPr>
        <w:t xml:space="preserve">ought to pay our debts, advisability ought to take care of yourself, natural expectation ought to be here by now, or logical consequence the result ought to be infinity ought </w:t>
      </w:r>
      <w:hyperlink r:id="rId23" w:history="1">
        <w:r w:rsidRPr="00A70380">
          <w:rPr>
            <w:rStyle w:val="Hyperlink"/>
            <w:sz w:val="14"/>
          </w:rPr>
          <w:t>verb</w:t>
        </w:r>
      </w:hyperlink>
      <w:r w:rsidRPr="00A70380">
        <w:rPr>
          <w:sz w:val="14"/>
        </w:rPr>
        <w:t xml:space="preserve"> \ˈȯ(ḵ)t  \ Definition of ought (Entry 2 of 4) </w:t>
      </w:r>
      <w:hyperlink r:id="rId24" w:history="1">
        <w:r w:rsidRPr="00A70380">
          <w:rPr>
            <w:rStyle w:val="Hyperlink"/>
            <w:sz w:val="14"/>
          </w:rPr>
          <w:t>transitive verb</w:t>
        </w:r>
      </w:hyperlink>
      <w:r w:rsidRPr="00A70380">
        <w:rPr>
          <w:sz w:val="14"/>
        </w:rPr>
        <w:t xml:space="preserve"> 1chiefly Scotland : </w:t>
      </w:r>
      <w:hyperlink r:id="rId25" w:history="1">
        <w:r w:rsidRPr="00A70380">
          <w:rPr>
            <w:rStyle w:val="Hyperlink"/>
            <w:sz w:val="14"/>
          </w:rPr>
          <w:t>POSSESS</w:t>
        </w:r>
      </w:hyperlink>
      <w:r w:rsidRPr="00A70380">
        <w:rPr>
          <w:sz w:val="14"/>
        </w:rPr>
        <w:t xml:space="preserve"> 2chiefly Scotland : </w:t>
      </w:r>
      <w:hyperlink r:id="rId26" w:history="1">
        <w:r w:rsidRPr="00A70380">
          <w:rPr>
            <w:rStyle w:val="Hyperlink"/>
            <w:sz w:val="14"/>
          </w:rPr>
          <w:t>OWE</w:t>
        </w:r>
      </w:hyperlink>
      <w:r w:rsidRPr="00A70380">
        <w:rPr>
          <w:sz w:val="14"/>
        </w:rPr>
        <w:t xml:space="preserve"> ought  </w:t>
      </w:r>
      <w:hyperlink r:id="rId27" w:history="1">
        <w:r w:rsidRPr="00A70380">
          <w:rPr>
            <w:rStyle w:val="Hyperlink"/>
            <w:sz w:val="14"/>
          </w:rPr>
          <w:t>noun</w:t>
        </w:r>
      </w:hyperlink>
      <w:r w:rsidRPr="00A70380">
        <w:rPr>
          <w:sz w:val="14"/>
        </w:rPr>
        <w:t xml:space="preserve"> \ˈ</w:t>
      </w:r>
      <w:proofErr w:type="spellStart"/>
      <w:r w:rsidRPr="00A70380">
        <w:rPr>
          <w:sz w:val="14"/>
        </w:rPr>
        <w:t>ȯt</w:t>
      </w:r>
      <w:proofErr w:type="spellEnd"/>
      <w:r w:rsidRPr="00A70380">
        <w:rPr>
          <w:sz w:val="14"/>
        </w:rPr>
        <w:t>  \ Definition of ought (Entry 3 of 4) : moral obligation : </w:t>
      </w:r>
      <w:hyperlink r:id="rId28" w:history="1">
        <w:r w:rsidRPr="00A70380">
          <w:rPr>
            <w:rStyle w:val="Hyperlink"/>
            <w:sz w:val="14"/>
          </w:rPr>
          <w:t>DUTY</w:t>
        </w:r>
      </w:hyperlink>
      <w:r w:rsidRPr="00A70380">
        <w:rPr>
          <w:sz w:val="14"/>
        </w:rPr>
        <w:t xml:space="preserve"> ought \ˈ</w:t>
      </w:r>
      <w:proofErr w:type="spellStart"/>
      <w:r w:rsidRPr="00A70380">
        <w:rPr>
          <w:sz w:val="14"/>
        </w:rPr>
        <w:t>ȯt</w:t>
      </w:r>
      <w:proofErr w:type="spellEnd"/>
      <w:r w:rsidRPr="00A70380">
        <w:rPr>
          <w:sz w:val="14"/>
        </w:rPr>
        <w:t>,  ˈ</w:t>
      </w:r>
      <w:proofErr w:type="spellStart"/>
      <w:r w:rsidRPr="00A70380">
        <w:rPr>
          <w:sz w:val="14"/>
        </w:rPr>
        <w:t>ät</w:t>
      </w:r>
      <w:proofErr w:type="spellEnd"/>
      <w:r w:rsidRPr="00A70380">
        <w:rPr>
          <w:sz w:val="14"/>
        </w:rPr>
        <w:t>\ Definition of ought (Entry 4 of 4) archaic spelling of </w:t>
      </w:r>
      <w:hyperlink r:id="rId29" w:history="1">
        <w:r w:rsidRPr="00A70380">
          <w:rPr>
            <w:rStyle w:val="Hyperlink"/>
            <w:sz w:val="14"/>
          </w:rPr>
          <w:t>AUGHT</w:t>
        </w:r>
      </w:hyperlink>
    </w:p>
    <w:p w14:paraId="46CF63EE" w14:textId="10D39750" w:rsidR="006D34CA" w:rsidRDefault="006D34CA" w:rsidP="0071328B"/>
    <w:p w14:paraId="7A731962" w14:textId="77777777" w:rsidR="006D34CA" w:rsidRPr="00071910" w:rsidRDefault="006D34CA" w:rsidP="006D34CA">
      <w:pPr>
        <w:pStyle w:val="Heading4"/>
      </w:pPr>
      <w:r>
        <w:t xml:space="preserve">6] </w:t>
      </w:r>
      <w:r w:rsidRPr="00071910">
        <w:t xml:space="preserve">This isn’t offense unless you read truth testing or </w:t>
      </w:r>
      <w:proofErr w:type="spellStart"/>
      <w:r>
        <w:t>L</w:t>
      </w:r>
      <w:r w:rsidRPr="00071910">
        <w:t>og</w:t>
      </w:r>
      <w:r>
        <w:t>C</w:t>
      </w:r>
      <w:r w:rsidRPr="00071910">
        <w:t>on</w:t>
      </w:r>
      <w:proofErr w:type="spellEnd"/>
      <w:r w:rsidRPr="00071910">
        <w:t xml:space="preserve"> but </w:t>
      </w:r>
    </w:p>
    <w:p w14:paraId="2CA1BE36" w14:textId="77777777" w:rsidR="006D34CA" w:rsidRPr="001C46AC" w:rsidRDefault="006D34CA" w:rsidP="006D34CA">
      <w:pPr>
        <w:pStyle w:val="Heading4"/>
        <w:rPr>
          <w:rFonts w:ascii="Times New Roman" w:eastAsia="Times New Roman" w:hAnsi="Times New Roman"/>
          <w:lang w:eastAsia="zh-CN"/>
        </w:rPr>
      </w:pPr>
      <w:r>
        <w:t xml:space="preserve">A] </w:t>
      </w:r>
      <w:r w:rsidRPr="001C46AC">
        <w:t>Resolve is defined as,</w:t>
      </w:r>
      <w:r>
        <w:t xml:space="preserve"> </w:t>
      </w:r>
      <w:proofErr w:type="gramStart"/>
      <w:r w:rsidRPr="001C46AC">
        <w:rPr>
          <w:sz w:val="10"/>
          <w:szCs w:val="11"/>
        </w:rPr>
        <w:t>settle</w:t>
      </w:r>
      <w:proofErr w:type="gramEnd"/>
      <w:r w:rsidRPr="001C46AC">
        <w:rPr>
          <w:sz w:val="10"/>
          <w:szCs w:val="11"/>
        </w:rPr>
        <w:t xml:space="preserve"> or </w:t>
      </w:r>
      <w:r w:rsidRPr="00CB6160">
        <w:rPr>
          <w:u w:val="single"/>
        </w:rPr>
        <w:t>find a solution to</w:t>
      </w:r>
      <w:r w:rsidRPr="001C46AC">
        <w:t xml:space="preserve"> </w:t>
      </w:r>
      <w:r w:rsidRPr="001C46AC">
        <w:rPr>
          <w:sz w:val="10"/>
          <w:szCs w:val="10"/>
        </w:rPr>
        <w:t>(</w:t>
      </w:r>
      <w:r w:rsidRPr="00CB6160">
        <w:rPr>
          <w:u w:val="single"/>
        </w:rPr>
        <w:t>a</w:t>
      </w:r>
      <w:r w:rsidRPr="001C46AC">
        <w:t xml:space="preserve"> </w:t>
      </w:r>
      <w:r w:rsidRPr="001C46AC">
        <w:rPr>
          <w:sz w:val="10"/>
          <w:szCs w:val="10"/>
        </w:rPr>
        <w:t>problem, dispute, or</w:t>
      </w:r>
      <w:r w:rsidRPr="001C46AC">
        <w:t xml:space="preserve"> </w:t>
      </w:r>
      <w:r w:rsidRPr="00CB6160">
        <w:rPr>
          <w:u w:val="single"/>
        </w:rPr>
        <w:t>contentious matter</w:t>
      </w:r>
      <w:r w:rsidRPr="001C46AC">
        <w:rPr>
          <w:sz w:val="10"/>
          <w:szCs w:val="10"/>
        </w:rPr>
        <w:t>)</w:t>
      </w:r>
      <w:r>
        <w:rPr>
          <w:sz w:val="10"/>
          <w:szCs w:val="10"/>
        </w:rPr>
        <w:t xml:space="preserve"> </w:t>
      </w:r>
      <w:r>
        <w:t xml:space="preserve">so the past tense, resolved, grammatically means the resolution has been resolved. </w:t>
      </w:r>
    </w:p>
    <w:p w14:paraId="540AEFF6" w14:textId="77777777" w:rsidR="006D34CA" w:rsidRPr="00E9086D" w:rsidRDefault="006D34CA" w:rsidP="006D34CA">
      <w:pPr>
        <w:pStyle w:val="Heading4"/>
        <w:rPr>
          <w:rFonts w:cs="Calibri"/>
        </w:rPr>
      </w:pPr>
      <w:r>
        <w:rPr>
          <w:rFonts w:cs="Calibri"/>
        </w:rPr>
        <w:t xml:space="preserve">B] </w:t>
      </w:r>
      <w:r w:rsidRPr="00E9086D">
        <w:rPr>
          <w:rFonts w:cs="Calibri"/>
        </w:rPr>
        <w:t xml:space="preserve">The rules of logic claim that the only time a statement is invalid is if the antecedent is true, but the consequent is false.  </w:t>
      </w:r>
    </w:p>
    <w:p w14:paraId="3357249C" w14:textId="77777777" w:rsidR="006D34CA" w:rsidRDefault="006D34CA" w:rsidP="006D34CA">
      <w:pPr>
        <w:keepNext/>
        <w:keepLines/>
        <w:spacing w:before="40" w:after="0"/>
        <w:outlineLvl w:val="3"/>
        <w:rPr>
          <w:sz w:val="8"/>
        </w:rPr>
      </w:pPr>
      <w:r>
        <w:rPr>
          <w:rFonts w:eastAsiaTheme="majorEastAsia"/>
          <w:b/>
          <w:bCs/>
          <w:sz w:val="26"/>
          <w:szCs w:val="26"/>
        </w:rPr>
        <w:t>Implications: A] Neg</w:t>
      </w:r>
      <w:r w:rsidRPr="005C1D6D">
        <w:rPr>
          <w:rFonts w:eastAsiaTheme="majorEastAsia"/>
          <w:b/>
          <w:bCs/>
          <w:sz w:val="26"/>
          <w:szCs w:val="26"/>
        </w:rPr>
        <w:t xml:space="preserve"> a </w:t>
      </w:r>
      <w:proofErr w:type="spellStart"/>
      <w:r w:rsidRPr="005C1D6D">
        <w:rPr>
          <w:rFonts w:eastAsiaTheme="majorEastAsia"/>
          <w:b/>
          <w:bCs/>
          <w:sz w:val="26"/>
          <w:szCs w:val="26"/>
        </w:rPr>
        <w:t>priori’s</w:t>
      </w:r>
      <w:proofErr w:type="spellEnd"/>
      <w:r w:rsidRPr="005C1D6D">
        <w:rPr>
          <w:rFonts w:eastAsiaTheme="majorEastAsia"/>
          <w:b/>
          <w:bCs/>
          <w:sz w:val="26"/>
          <w:szCs w:val="26"/>
        </w:rPr>
        <w:t xml:space="preserve"> affirm – denying the assumptions of a statement proves it valid </w:t>
      </w:r>
    </w:p>
    <w:p w14:paraId="31244752" w14:textId="77777777" w:rsidR="006D34CA" w:rsidRPr="00B55AD5" w:rsidRDefault="006D34CA" w:rsidP="006D34CA"/>
    <w:p w14:paraId="206086AC" w14:textId="57D0D5AD" w:rsidR="006D34CA" w:rsidRPr="006D34CA" w:rsidRDefault="006D34CA" w:rsidP="006D34CA">
      <w:pPr>
        <w:pStyle w:val="Heading4"/>
      </w:pPr>
    </w:p>
    <w:p w14:paraId="338FF21C" w14:textId="77777777" w:rsidR="00A95C23" w:rsidRPr="00A95C23" w:rsidRDefault="00A95C23" w:rsidP="00A95C23"/>
    <w:p w14:paraId="0B6431F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3A502B"/>
    <w:multiLevelType w:val="hybridMultilevel"/>
    <w:tmpl w:val="1D7EF502"/>
    <w:lvl w:ilvl="0" w:tplc="8EB06E6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ED25EC"/>
    <w:multiLevelType w:val="hybridMultilevel"/>
    <w:tmpl w:val="5D0E3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150407768"/>
    <w:docVar w:name="VerbatimVersion" w:val="5.1"/>
  </w:docVars>
  <w:rsids>
    <w:rsidRoot w:val="00294573"/>
    <w:rsid w:val="000139A3"/>
    <w:rsid w:val="00047F8F"/>
    <w:rsid w:val="00100833"/>
    <w:rsid w:val="00104529"/>
    <w:rsid w:val="00105942"/>
    <w:rsid w:val="00107396"/>
    <w:rsid w:val="00144A4C"/>
    <w:rsid w:val="00176AB0"/>
    <w:rsid w:val="00177B7D"/>
    <w:rsid w:val="0018322D"/>
    <w:rsid w:val="001B5776"/>
    <w:rsid w:val="001D7F50"/>
    <w:rsid w:val="001E527A"/>
    <w:rsid w:val="001F78CE"/>
    <w:rsid w:val="00251FC7"/>
    <w:rsid w:val="002714D9"/>
    <w:rsid w:val="00277C64"/>
    <w:rsid w:val="002855A7"/>
    <w:rsid w:val="00294573"/>
    <w:rsid w:val="002B146A"/>
    <w:rsid w:val="002B5E17"/>
    <w:rsid w:val="00315690"/>
    <w:rsid w:val="00316B75"/>
    <w:rsid w:val="00325646"/>
    <w:rsid w:val="003460F2"/>
    <w:rsid w:val="00371836"/>
    <w:rsid w:val="0038158C"/>
    <w:rsid w:val="003902BA"/>
    <w:rsid w:val="003A09E2"/>
    <w:rsid w:val="00407037"/>
    <w:rsid w:val="00447479"/>
    <w:rsid w:val="004605D6"/>
    <w:rsid w:val="004C60E8"/>
    <w:rsid w:val="004E3579"/>
    <w:rsid w:val="004E728B"/>
    <w:rsid w:val="004F39E0"/>
    <w:rsid w:val="00537BD5"/>
    <w:rsid w:val="0057268A"/>
    <w:rsid w:val="005D2912"/>
    <w:rsid w:val="006065BD"/>
    <w:rsid w:val="006146AC"/>
    <w:rsid w:val="00636588"/>
    <w:rsid w:val="00645FA9"/>
    <w:rsid w:val="00647866"/>
    <w:rsid w:val="00665003"/>
    <w:rsid w:val="006A2AD0"/>
    <w:rsid w:val="006C2375"/>
    <w:rsid w:val="006D34CA"/>
    <w:rsid w:val="006D4ECC"/>
    <w:rsid w:val="0071328B"/>
    <w:rsid w:val="00722258"/>
    <w:rsid w:val="007243E5"/>
    <w:rsid w:val="00766EA0"/>
    <w:rsid w:val="007A2226"/>
    <w:rsid w:val="007F5B66"/>
    <w:rsid w:val="00823A1C"/>
    <w:rsid w:val="00845B9D"/>
    <w:rsid w:val="00860984"/>
    <w:rsid w:val="00873382"/>
    <w:rsid w:val="00875F92"/>
    <w:rsid w:val="008B3ECB"/>
    <w:rsid w:val="008B4E85"/>
    <w:rsid w:val="008C1B2E"/>
    <w:rsid w:val="0090003E"/>
    <w:rsid w:val="0091627E"/>
    <w:rsid w:val="0097032B"/>
    <w:rsid w:val="009D2EAD"/>
    <w:rsid w:val="009D54B2"/>
    <w:rsid w:val="009E1922"/>
    <w:rsid w:val="009F7ED2"/>
    <w:rsid w:val="00A93661"/>
    <w:rsid w:val="00A95652"/>
    <w:rsid w:val="00A95C23"/>
    <w:rsid w:val="00AC0AB8"/>
    <w:rsid w:val="00B33C6D"/>
    <w:rsid w:val="00B4508F"/>
    <w:rsid w:val="00B5380E"/>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90499"/>
    <w:rsid w:val="00EC04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B47CE"/>
  <w15:chartTrackingRefBased/>
  <w15:docId w15:val="{D65758B4-23B7-4BBD-A42D-0BF651521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94573"/>
    <w:rPr>
      <w:rFonts w:ascii="Calibri" w:hAnsi="Calibri" w:cs="Calibri"/>
    </w:rPr>
  </w:style>
  <w:style w:type="paragraph" w:styleId="Heading1">
    <w:name w:val="heading 1"/>
    <w:aliases w:val="Pocket"/>
    <w:basedOn w:val="Normal"/>
    <w:next w:val="Normal"/>
    <w:link w:val="Heading1Char"/>
    <w:qFormat/>
    <w:rsid w:val="002945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9457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9457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3"/>
    <w:unhideWhenUsed/>
    <w:qFormat/>
    <w:rsid w:val="0029457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945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4573"/>
  </w:style>
  <w:style w:type="character" w:customStyle="1" w:styleId="Heading1Char">
    <w:name w:val="Heading 1 Char"/>
    <w:aliases w:val="Pocket Char"/>
    <w:basedOn w:val="DefaultParagraphFont"/>
    <w:link w:val="Heading1"/>
    <w:rsid w:val="0029457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9457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94573"/>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3"/>
    <w:rsid w:val="0029457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
    <w:basedOn w:val="DefaultParagraphFont"/>
    <w:link w:val="textbold"/>
    <w:uiPriority w:val="7"/>
    <w:qFormat/>
    <w:rsid w:val="0029457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94573"/>
    <w:rPr>
      <w:b/>
      <w:bCs/>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B"/>
    <w:basedOn w:val="DefaultParagraphFont"/>
    <w:uiPriority w:val="6"/>
    <w:qFormat/>
    <w:rsid w:val="00294573"/>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294573"/>
    <w:rPr>
      <w:color w:val="auto"/>
      <w:u w:val="none"/>
    </w:rPr>
  </w:style>
  <w:style w:type="character" w:styleId="FollowedHyperlink">
    <w:name w:val="FollowedHyperlink"/>
    <w:basedOn w:val="DefaultParagraphFont"/>
    <w:uiPriority w:val="99"/>
    <w:semiHidden/>
    <w:unhideWhenUsed/>
    <w:rsid w:val="00294573"/>
    <w:rPr>
      <w:color w:val="auto"/>
      <w:u w:val="none"/>
    </w:rPr>
  </w:style>
  <w:style w:type="character" w:styleId="UnresolvedMention">
    <w:name w:val="Unresolved Mention"/>
    <w:basedOn w:val="DefaultParagraphFont"/>
    <w:uiPriority w:val="99"/>
    <w:semiHidden/>
    <w:unhideWhenUsed/>
    <w:rsid w:val="00294573"/>
    <w:rPr>
      <w:color w:val="605E5C"/>
      <w:shd w:val="clear" w:color="auto" w:fill="E1DFDD"/>
    </w:rPr>
  </w:style>
  <w:style w:type="paragraph" w:customStyle="1" w:styleId="textbold">
    <w:name w:val="text bold"/>
    <w:basedOn w:val="Normal"/>
    <w:link w:val="Emphasis"/>
    <w:uiPriority w:val="7"/>
    <w:qFormat/>
    <w:rsid w:val="00294573"/>
    <w:pPr>
      <w:widowControl w:val="0"/>
      <w:spacing w:after="0" w:line="240" w:lineRule="auto"/>
      <w:ind w:left="720"/>
      <w:jc w:val="both"/>
    </w:pPr>
    <w:rPr>
      <w:b/>
      <w:iCs/>
      <w:u w:val="single"/>
    </w:rPr>
  </w:style>
  <w:style w:type="paragraph" w:customStyle="1" w:styleId="Emphasis1">
    <w:name w:val="Emphasis1"/>
    <w:basedOn w:val="Normal"/>
    <w:autoRedefine/>
    <w:uiPriority w:val="7"/>
    <w:qFormat/>
    <w:rsid w:val="0029457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DocumentMap">
    <w:name w:val="Document Map"/>
    <w:basedOn w:val="Normal"/>
    <w:link w:val="DocumentMapChar"/>
    <w:uiPriority w:val="99"/>
    <w:semiHidden/>
    <w:unhideWhenUsed/>
    <w:rsid w:val="002945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94573"/>
    <w:rPr>
      <w:rFonts w:ascii="Lucida Grande" w:hAnsi="Lucida Grande" w:cs="Lucida Grande"/>
      <w:sz w:val="24"/>
    </w:rPr>
  </w:style>
  <w:style w:type="paragraph" w:styleId="ListParagraph">
    <w:name w:val="List Paragraph"/>
    <w:aliases w:val="6 font"/>
    <w:basedOn w:val="Normal"/>
    <w:uiPriority w:val="99"/>
    <w:unhideWhenUsed/>
    <w:qFormat/>
    <w:rsid w:val="00294573"/>
    <w:pPr>
      <w:ind w:left="720"/>
      <w:contextualSpacing/>
    </w:pPr>
  </w:style>
  <w:style w:type="paragraph" w:styleId="NoSpacing">
    <w:name w:val="No Spacing"/>
    <w:aliases w:val="Medium Grid 21,No Spacing31,No Spacing22,No Spacing3,Dont use,No Spacing41,No Spacing111112,Note Level 2,No Spacing23,tag,Tag and Cite,nonunderlined,card,No Spacing111111,Small Text,Tag and Ci,Note Level 21,Debate Text,Card Format,DDI Tag"/>
    <w:basedOn w:val="Heading1"/>
    <w:link w:val="Hyperlink"/>
    <w:autoRedefine/>
    <w:uiPriority w:val="99"/>
    <w:qFormat/>
    <w:rsid w:val="0029457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mmondreams.org/views/2012/10/25/objectivity-does-not-mean-neutrality-danger-false-equivalency-media" TargetMode="External"/><Relationship Id="rId13" Type="http://schemas.openxmlformats.org/officeDocument/2006/relationships/hyperlink" Target="https://news.stanford.edu/2020/02/27/journalism-and-democracy/" TargetMode="External"/><Relationship Id="rId18" Type="http://schemas.openxmlformats.org/officeDocument/2006/relationships/hyperlink" Target="http://climate.envsci.rutgers.edu/pdf/RobockToonSAD.pdf" TargetMode="External"/><Relationship Id="rId26" Type="http://schemas.openxmlformats.org/officeDocument/2006/relationships/hyperlink" Target="https://www.merriam-webster.com/dictionary/owe" TargetMode="External"/><Relationship Id="rId3" Type="http://schemas.openxmlformats.org/officeDocument/2006/relationships/styles" Target="styles.xml"/><Relationship Id="rId21" Type="http://schemas.openxmlformats.org/officeDocument/2006/relationships/hyperlink" Target="https://www.merriam-webster.com/dictionary/ought%20//" TargetMode="External"/><Relationship Id="rId7" Type="http://schemas.openxmlformats.org/officeDocument/2006/relationships/hyperlink" Target="https://web.archive.org/web/20130129094105/http://www.ethicaljournalismnetwork.org/2013/journalism%E2%80%99s-era-of-change-but-objectivity-still-plays-a-critical-role/" TargetMode="External"/><Relationship Id="rId12" Type="http://schemas.openxmlformats.org/officeDocument/2006/relationships/hyperlink" Target="https://profiles.stanford.edu/jon-krosnick" TargetMode="External"/><Relationship Id="rId17" Type="http://schemas.openxmlformats.org/officeDocument/2006/relationships/hyperlink" Target="https://ratical.org/radiation/NuclearExtinction/StarrNuclearWinterOct09.pdf" TargetMode="External"/><Relationship Id="rId25" Type="http://schemas.openxmlformats.org/officeDocument/2006/relationships/hyperlink" Target="https://www.merriam-webster.com/dictionary/possess" TargetMode="External"/><Relationship Id="rId2" Type="http://schemas.openxmlformats.org/officeDocument/2006/relationships/numbering" Target="numbering.xml"/><Relationship Id="rId16" Type="http://schemas.openxmlformats.org/officeDocument/2006/relationships/hyperlink" Target="https://ratical.org/radiation/NuclearExtinction/StevenStarr022815.html" TargetMode="External"/><Relationship Id="rId20" Type="http://schemas.openxmlformats.org/officeDocument/2006/relationships/hyperlink" Target="https://www.ncbi.nlm.nih.gov/pmc/articles/PMC6446569/" TargetMode="External"/><Relationship Id="rId29" Type="http://schemas.openxmlformats.org/officeDocument/2006/relationships/hyperlink" Target="https://www.merriam-webster.com/dictionary/aught" TargetMode="External"/><Relationship Id="rId1" Type="http://schemas.openxmlformats.org/officeDocument/2006/relationships/customXml" Target="../customXml/item1.xml"/><Relationship Id="rId6" Type="http://schemas.openxmlformats.org/officeDocument/2006/relationships/hyperlink" Target="https://niemanreports.org/articles/an-argument-why-journalists-should-not-abandon-objectivity/" TargetMode="External"/><Relationship Id="rId11" Type="http://schemas.openxmlformats.org/officeDocument/2006/relationships/hyperlink" Target="https://profiles.stanford.edu/james-hamilton" TargetMode="External"/><Relationship Id="rId24" Type="http://schemas.openxmlformats.org/officeDocument/2006/relationships/hyperlink" Target="https://www.merriam-webster.com/dictionary/transitive" TargetMode="External"/><Relationship Id="rId5" Type="http://schemas.openxmlformats.org/officeDocument/2006/relationships/webSettings" Target="webSettings.xml"/><Relationship Id="rId15" Type="http://schemas.openxmlformats.org/officeDocument/2006/relationships/hyperlink" Target="http://www.nucleardarkness.org/" TargetMode="External"/><Relationship Id="rId23" Type="http://schemas.openxmlformats.org/officeDocument/2006/relationships/hyperlink" Target="https://www.merriam-webster.com/dictionary/verb" TargetMode="External"/><Relationship Id="rId28" Type="http://schemas.openxmlformats.org/officeDocument/2006/relationships/hyperlink" Target="https://www.merriam-webster.com/dictionary/duty" TargetMode="External"/><Relationship Id="rId10" Type="http://schemas.openxmlformats.org/officeDocument/2006/relationships/hyperlink" Target="https://knightfoundation.org/articles/americans-are-losing-faith-in-an-objective-media-a-new-gallup-knight-study-explores-why/" TargetMode="External"/><Relationship Id="rId19" Type="http://schemas.openxmlformats.org/officeDocument/2006/relationships/hyperlink" Target="https://www2.ucar.edu/atmosnews/just-published/3995/nuclear-war-and-ultraviolet-radiatio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jr.org/analysis/advocates-journalism.php" TargetMode="External"/><Relationship Id="rId14" Type="http://schemas.openxmlformats.org/officeDocument/2006/relationships/hyperlink" Target="http://www.psr.org/" TargetMode="External"/><Relationship Id="rId22" Type="http://schemas.openxmlformats.org/officeDocument/2006/relationships/hyperlink" Target="https://www.merriam-webster.com/dictionary/auxiliary%20verb" TargetMode="External"/><Relationship Id="rId27" Type="http://schemas.openxmlformats.org/officeDocument/2006/relationships/hyperlink" Target="https://www.merriam-webster.com/dictionary/noun"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56</TotalTime>
  <Pages>1</Pages>
  <Words>16721</Words>
  <Characters>95313</Characters>
  <Application>Microsoft Office Word</Application>
  <DocSecurity>0</DocSecurity>
  <Lines>794</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10</cp:revision>
  <dcterms:created xsi:type="dcterms:W3CDTF">2022-03-11T13:37:00Z</dcterms:created>
  <dcterms:modified xsi:type="dcterms:W3CDTF">2022-03-11T15:14:00Z</dcterms:modified>
</cp:coreProperties>
</file>