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14203" w14:textId="13DA72EB" w:rsidR="006B5C7F" w:rsidRDefault="006B5C7F" w:rsidP="006B5C7F">
      <w:pPr>
        <w:pStyle w:val="Heading2"/>
      </w:pPr>
      <w:r>
        <w:t xml:space="preserve">1AC v. </w:t>
      </w:r>
      <w:proofErr w:type="spellStart"/>
      <w:r>
        <w:t>Ansh</w:t>
      </w:r>
      <w:proofErr w:type="spellEnd"/>
      <w:r>
        <w:t xml:space="preserve"> Saint Mark’s Round 3</w:t>
      </w:r>
    </w:p>
    <w:p w14:paraId="66C32734" w14:textId="1412DC7C" w:rsidR="006F5479" w:rsidRDefault="006F5479" w:rsidP="006F5479">
      <w:pPr>
        <w:pStyle w:val="Heading3"/>
      </w:pPr>
      <w:r>
        <w:t>1AC: Innovation</w:t>
      </w:r>
    </w:p>
    <w:p w14:paraId="67C3E801" w14:textId="77777777" w:rsidR="006F5479" w:rsidRDefault="006F5479" w:rsidP="006F5479">
      <w:pPr>
        <w:pStyle w:val="Heading4"/>
      </w:pPr>
      <w:r>
        <w:t xml:space="preserve">Advantage 1 is Innovation: </w:t>
      </w:r>
    </w:p>
    <w:p w14:paraId="61A860B4" w14:textId="77777777" w:rsidR="006F5479" w:rsidRDefault="006F5479" w:rsidP="006F5479">
      <w:pPr>
        <w:pStyle w:val="Heading4"/>
      </w:pPr>
      <w:bookmarkStart w:id="0" w:name="_Hlk85210369"/>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1392BA47" w14:textId="77777777" w:rsidR="006F5479" w:rsidRPr="005B38BB" w:rsidRDefault="006F5479" w:rsidP="006F5479">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F00E3F2" w14:textId="77777777" w:rsidR="006F5479" w:rsidRDefault="006F5479" w:rsidP="006F5479">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proofErr w:type="gramStart"/>
      <w:r w:rsidRPr="00B14BDF">
        <w:rPr>
          <w:b/>
          <w:bCs/>
          <w:u w:val="single"/>
        </w:rPr>
        <w:t>over and over again</w:t>
      </w:r>
      <w:proofErr w:type="gramEnd"/>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bookmarkEnd w:id="0"/>
    <w:p w14:paraId="6035B6EB" w14:textId="77777777" w:rsidR="006F5479" w:rsidRDefault="006F5479" w:rsidP="006F5479">
      <w:pPr>
        <w:pStyle w:val="Heading4"/>
      </w:pPr>
      <w:r>
        <w:t xml:space="preserve">We </w:t>
      </w:r>
      <w:r>
        <w:rPr>
          <w:u w:val="single"/>
        </w:rPr>
        <w:t>control Uniqueness</w:t>
      </w:r>
      <w:r>
        <w:t xml:space="preserve"> – 78% of New Drugs </w:t>
      </w:r>
      <w:r>
        <w:rPr>
          <w:u w:val="single"/>
        </w:rPr>
        <w:t>aren’t innovative</w:t>
      </w:r>
      <w:r>
        <w:t>.</w:t>
      </w:r>
    </w:p>
    <w:p w14:paraId="07B746E4" w14:textId="77777777" w:rsidR="006F5479" w:rsidRPr="008A0F84" w:rsidRDefault="006F5479" w:rsidP="006F5479">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1D27536D" w14:textId="77777777" w:rsidR="006F5479" w:rsidRPr="008A0F84" w:rsidRDefault="006F5479" w:rsidP="006F5479">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sz w:val="26"/>
          <w:highlight w:val="green"/>
          <w:u w:val="single"/>
          <w:bdr w:val="single" w:sz="12" w:space="0" w:color="auto"/>
        </w:rPr>
        <w:t>only a fraction</w:t>
      </w:r>
      <w:r w:rsidRPr="009D4CF3">
        <w:rPr>
          <w:b/>
          <w:sz w:val="26"/>
          <w:highlight w:val="green"/>
          <w:u w:val="single"/>
        </w:rPr>
        <w:t xml:space="preserve"> of new medications </w:t>
      </w:r>
      <w:proofErr w:type="gramStart"/>
      <w:r w:rsidRPr="009D4CF3">
        <w:rPr>
          <w:b/>
          <w:sz w:val="26"/>
          <w:highlight w:val="green"/>
          <w:u w:val="single"/>
        </w:rPr>
        <w:t>are</w:t>
      </w:r>
      <w:proofErr w:type="gramEnd"/>
      <w:r w:rsidRPr="009D4CF3">
        <w:rPr>
          <w:b/>
          <w:sz w:val="26"/>
          <w:highlight w:val="green"/>
          <w:u w:val="single"/>
        </w:rPr>
        <w:t xml:space="preserve"> truly innovative</w:t>
      </w:r>
      <w:r w:rsidRPr="008A0F84">
        <w:rPr>
          <w:sz w:val="16"/>
        </w:rPr>
        <w:t xml:space="preserve">. </w:t>
      </w:r>
      <w:r w:rsidRPr="009D4CF3">
        <w:rPr>
          <w:b/>
          <w:sz w:val="26"/>
          <w:highlight w:val="green"/>
          <w:u w:val="single"/>
        </w:rPr>
        <w:t>Since 1975</w:t>
      </w:r>
      <w:r w:rsidRPr="008A0F84">
        <w:rPr>
          <w:sz w:val="16"/>
        </w:rPr>
        <w:t xml:space="preserve">, </w:t>
      </w:r>
      <w:r w:rsidRPr="009D4CF3">
        <w:rPr>
          <w:b/>
          <w:sz w:val="26"/>
          <w:highlight w:val="green"/>
          <w:u w:val="single"/>
        </w:rPr>
        <w:t>only 10</w:t>
      </w:r>
      <w:r w:rsidRPr="008A0F84">
        <w:rPr>
          <w:sz w:val="16"/>
        </w:rPr>
        <w:t xml:space="preserve"> to 15 </w:t>
      </w:r>
      <w:r w:rsidRPr="009D4CF3">
        <w:rPr>
          <w:b/>
          <w:sz w:val="26"/>
          <w:highlight w:val="green"/>
          <w:u w:val="single"/>
        </w:rPr>
        <w:t>percent</w:t>
      </w:r>
      <w:r w:rsidRPr="009D4CF3">
        <w:rPr>
          <w:sz w:val="16"/>
          <w:highlight w:val="green"/>
        </w:rPr>
        <w:t xml:space="preserve"> </w:t>
      </w:r>
      <w:r w:rsidRPr="008A0F84">
        <w:rPr>
          <w:sz w:val="16"/>
        </w:rPr>
        <w:t xml:space="preserve">of drugs entering the market </w:t>
      </w:r>
      <w:r w:rsidRPr="009D4CF3">
        <w:rPr>
          <w:b/>
          <w:sz w:val="26"/>
          <w:highlight w:val="green"/>
          <w:u w:val="single"/>
        </w:rPr>
        <w:t>represented</w:t>
      </w:r>
      <w:r w:rsidRPr="009D4CF3">
        <w:rPr>
          <w:sz w:val="16"/>
          <w:highlight w:val="green"/>
        </w:rPr>
        <w:t xml:space="preserve"> </w:t>
      </w:r>
      <w:r w:rsidRPr="009D4CF3">
        <w:rPr>
          <w:b/>
          <w:sz w:val="26"/>
          <w:highlight w:val="green"/>
          <w:u w:val="single"/>
        </w:rPr>
        <w:t>therapeutic advances</w:t>
      </w:r>
      <w:r w:rsidRPr="008A0F84">
        <w:rPr>
          <w:sz w:val="16"/>
        </w:rPr>
        <w:t xml:space="preserve">; </w:t>
      </w:r>
      <w:r w:rsidRPr="009D4CF3">
        <w:rPr>
          <w:b/>
          <w:sz w:val="26"/>
          <w:highlight w:val="green"/>
          <w:u w:val="single"/>
        </w:rPr>
        <w:t>instead</w:t>
      </w:r>
      <w:r w:rsidRPr="008A0F84">
        <w:rPr>
          <w:sz w:val="16"/>
        </w:rPr>
        <w:t xml:space="preserve">, </w:t>
      </w:r>
      <w:r w:rsidRPr="009D4CF3">
        <w:rPr>
          <w:b/>
          <w:sz w:val="26"/>
          <w:highlight w:val="green"/>
          <w:u w:val="single"/>
        </w:rPr>
        <w:t xml:space="preserve">drug companies prioritized the development of existing drugs with </w:t>
      </w:r>
      <w:r w:rsidRPr="009D4CF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sz w:val="26"/>
          <w:highlight w:val="green"/>
          <w:u w:val="single"/>
          <w:bdr w:val="single" w:sz="12" w:space="0" w:color="auto"/>
        </w:rPr>
        <w:t>78 percent of drug patents were related to drugs already on the market.</w:t>
      </w:r>
      <w:r w:rsidRPr="008A0F84">
        <w:rPr>
          <w:sz w:val="16"/>
        </w:rPr>
        <w:t xml:space="preserve">22 </w:t>
      </w:r>
      <w:r w:rsidRPr="009D4CF3">
        <w:rPr>
          <w:b/>
          <w:sz w:val="26"/>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sz w:val="26"/>
          <w:highlight w:val="green"/>
          <w:u w:val="single"/>
        </w:rPr>
        <w:t>therapies</w:t>
      </w:r>
      <w:r w:rsidRPr="008A0F84">
        <w:rPr>
          <w:sz w:val="16"/>
        </w:rPr>
        <w:t xml:space="preserve">, </w:t>
      </w:r>
      <w:r w:rsidRPr="009D4CF3">
        <w:rPr>
          <w:b/>
          <w:sz w:val="26"/>
          <w:highlight w:val="green"/>
          <w:u w:val="single"/>
        </w:rPr>
        <w:t xml:space="preserve">drug companies spend resources </w:t>
      </w:r>
      <w:r w:rsidRPr="009D4CF3">
        <w:rPr>
          <w:b/>
          <w:sz w:val="26"/>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08B831BA" w14:textId="77777777" w:rsidR="006F5479" w:rsidRDefault="006F5479" w:rsidP="006F5479">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D5857BB" w14:textId="77777777" w:rsidR="006F5479" w:rsidRPr="00791206" w:rsidRDefault="006F5479" w:rsidP="006F5479">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612A6C62" w14:textId="77777777" w:rsidR="006F5479" w:rsidRPr="008E1DB4" w:rsidRDefault="006F5479" w:rsidP="006F5479">
      <w:pPr>
        <w:rPr>
          <w:b/>
          <w:sz w:val="26"/>
          <w:highlight w:val="green"/>
          <w:u w:val="single"/>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1B373A">
        <w:rPr>
          <w:highlight w:val="green"/>
          <w:u w:val="single"/>
        </w:rPr>
        <w:t xml:space="preserve">most commonly </w:t>
      </w:r>
      <w:r w:rsidRPr="00E974A9">
        <w:rPr>
          <w:u w:val="single"/>
        </w:rPr>
        <w:t>used</w:t>
      </w:r>
      <w:proofErr w:type="gramEnd"/>
      <w:r w:rsidRPr="00E974A9">
        <w:rPr>
          <w:u w:val="single"/>
        </w:rPr>
        <w:t xml:space="preserve">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Pr>
          <w:b/>
          <w:sz w:val="26"/>
          <w:u w:val="single"/>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338CE86F" w14:textId="77777777" w:rsidR="006F5479" w:rsidRDefault="006F5479" w:rsidP="006F5479">
      <w:pPr>
        <w:rPr>
          <w:sz w:val="16"/>
        </w:rPr>
      </w:pPr>
    </w:p>
    <w:p w14:paraId="3FBDB554" w14:textId="77777777" w:rsidR="006F5479" w:rsidRPr="00FD3E97" w:rsidRDefault="006F5479" w:rsidP="006F5479">
      <w:pPr>
        <w:pStyle w:val="Heading4"/>
      </w:pPr>
      <w:r>
        <w:t>Four Impact Scenarios:</w:t>
      </w:r>
    </w:p>
    <w:p w14:paraId="6BE22A89" w14:textId="77777777" w:rsidR="006F5479" w:rsidRDefault="006F5479" w:rsidP="006F5479">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5E86AD7F" w14:textId="77777777" w:rsidR="006F5479" w:rsidRPr="00E2724F" w:rsidRDefault="006F5479" w:rsidP="006F5479">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6FBAD858" w14:textId="77777777" w:rsidR="006F5479" w:rsidRDefault="006F5479" w:rsidP="006F5479">
      <w:pPr>
        <w:rPr>
          <w:sz w:val="16"/>
        </w:rPr>
      </w:pPr>
      <w:hyperlink r:id="rId10"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1"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2"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3"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4"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8D1909">
        <w:rPr>
          <w:rStyle w:val="Emphasis"/>
        </w:rPr>
        <w:t>not insurmountable</w:t>
      </w:r>
      <w:r w:rsidRPr="008D1909">
        <w:rPr>
          <w:sz w:val="16"/>
        </w:rPr>
        <w:t xml:space="preserve">,” and that </w:t>
      </w:r>
      <w:r w:rsidRPr="008D1909">
        <w:rPr>
          <w:rStyle w:val="StyleUnderline"/>
        </w:rPr>
        <w:t>coordinated action will</w:t>
      </w:r>
      <w:r w:rsidRPr="008D1909">
        <w:rPr>
          <w:sz w:val="16"/>
        </w:rPr>
        <w:t xml:space="preserve"> “help to </w:t>
      </w:r>
      <w:r w:rsidRPr="008D1909">
        <w:rPr>
          <w:rStyle w:val="StyleUnderline"/>
        </w:rPr>
        <w:t>save millions</w:t>
      </w:r>
      <w:r w:rsidRPr="008D1909">
        <w:rPr>
          <w:sz w:val="16"/>
        </w:rPr>
        <w:t xml:space="preserve"> of lives, </w:t>
      </w:r>
      <w:r w:rsidRPr="008D1909">
        <w:rPr>
          <w:rStyle w:val="StyleUnderline"/>
        </w:rPr>
        <w:t>preserve antimicrobials for generations</w:t>
      </w:r>
      <w:r w:rsidRPr="008D1909">
        <w:rPr>
          <w:sz w:val="16"/>
        </w:rPr>
        <w:t xml:space="preserve"> to come </w:t>
      </w:r>
      <w:r w:rsidRPr="008D1909">
        <w:rPr>
          <w:rStyle w:val="StyleUnderline"/>
        </w:rPr>
        <w:t xml:space="preserve">and </w:t>
      </w:r>
      <w:r w:rsidRPr="008D1909">
        <w:rPr>
          <w:rStyle w:val="Emphasis"/>
        </w:rPr>
        <w:t>secure the fu</w:t>
      </w:r>
      <w:r w:rsidRPr="00272531">
        <w:rPr>
          <w:rStyle w:val="Emphasis"/>
        </w:rPr>
        <w:t>ture</w:t>
      </w:r>
      <w:r w:rsidRPr="00272531">
        <w:rPr>
          <w:rStyle w:val="StyleUnderline"/>
        </w:rPr>
        <w:t xml:space="preserve"> from drug-resistant diseases</w:t>
      </w:r>
      <w:r w:rsidRPr="003C32B5">
        <w:rPr>
          <w:sz w:val="16"/>
        </w:rPr>
        <w:t>.”</w:t>
      </w:r>
    </w:p>
    <w:p w14:paraId="6E0AA7CB" w14:textId="77777777" w:rsidR="006F5479" w:rsidRPr="00BA63B8" w:rsidRDefault="006F5479" w:rsidP="006F5479">
      <w:pPr>
        <w:pStyle w:val="Heading4"/>
      </w:pPr>
      <w:r w:rsidRPr="00C253D1">
        <w:t>Evolving</w:t>
      </w:r>
      <w:r>
        <w:t xml:space="preserve"> superbugs trigger </w:t>
      </w:r>
      <w:r w:rsidRPr="00BA63B8">
        <w:rPr>
          <w:u w:val="single"/>
        </w:rPr>
        <w:t>extinction</w:t>
      </w:r>
      <w:r>
        <w:t>.</w:t>
      </w:r>
    </w:p>
    <w:p w14:paraId="29D41274" w14:textId="77777777" w:rsidR="006F5479" w:rsidRPr="000370A8" w:rsidRDefault="006F5479" w:rsidP="006F5479">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47D4C1C9" w14:textId="77777777" w:rsidR="006F5479" w:rsidRPr="000370A8" w:rsidRDefault="006F5479" w:rsidP="006F5479">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481B0719" w14:textId="77777777" w:rsidR="006F5479" w:rsidRDefault="006F5479" w:rsidP="006F5479">
      <w:pPr>
        <w:pStyle w:val="Heading4"/>
      </w:pPr>
      <w:r>
        <w:t xml:space="preserve">We’re on the Brink – </w:t>
      </w:r>
      <w:r>
        <w:rPr>
          <w:u w:val="single"/>
        </w:rPr>
        <w:t>new diseases</w:t>
      </w:r>
      <w:r>
        <w:t xml:space="preserve"> are </w:t>
      </w:r>
      <w:r>
        <w:rPr>
          <w:u w:val="single"/>
        </w:rPr>
        <w:t>emerging</w:t>
      </w:r>
      <w:r>
        <w:t>.</w:t>
      </w:r>
    </w:p>
    <w:p w14:paraId="4FEC2412" w14:textId="77777777" w:rsidR="006F5479" w:rsidRDefault="006F5479" w:rsidP="006F5479">
      <w:r>
        <w:rPr>
          <w:rStyle w:val="Style13ptBold"/>
        </w:rPr>
        <w:t xml:space="preserve">Deccan Herald 21 </w:t>
      </w:r>
      <w:r w:rsidRPr="00BB6EBB">
        <w:t>1-4-2021 Deccan Herald "New deadly virus 'Disease X', much more fatal than COVID-19, could affect humans: Scientists"</w:t>
      </w:r>
      <w:r>
        <w:t xml:space="preserve"> (</w:t>
      </w:r>
      <w:r w:rsidRPr="00BB6EBB">
        <w:t xml:space="preserve">Indian English language daily newspaper published from the Indian state of Karnataka by The Printers Mysore Private Limited, a privately held company owned by the </w:t>
      </w:r>
      <w:proofErr w:type="spellStart"/>
      <w:r w:rsidRPr="00BB6EBB">
        <w:t>Nettakallappa</w:t>
      </w:r>
      <w:proofErr w:type="spellEnd"/>
      <w:r w:rsidRPr="00BB6EBB">
        <w:t xml:space="preserve"> family. It has seven editions printed from Bengaluru, </w:t>
      </w:r>
      <w:proofErr w:type="spellStart"/>
      <w:r w:rsidRPr="00BB6EBB">
        <w:t>Hubballi</w:t>
      </w:r>
      <w:proofErr w:type="spellEnd"/>
      <w:r w:rsidRPr="00BB6EBB">
        <w:t xml:space="preserve">, </w:t>
      </w:r>
      <w:proofErr w:type="spellStart"/>
      <w:r w:rsidRPr="00BB6EBB">
        <w:t>Davanagere</w:t>
      </w:r>
      <w:proofErr w:type="spellEnd"/>
      <w:r w:rsidRPr="00BB6EBB">
        <w:t xml:space="preserve">, </w:t>
      </w:r>
      <w:proofErr w:type="spellStart"/>
      <w:r w:rsidRPr="00BB6EBB">
        <w:t>Hosapete</w:t>
      </w:r>
      <w:proofErr w:type="spellEnd"/>
      <w:r w:rsidRPr="00BB6EBB">
        <w:t xml:space="preserve">, Mysuru, </w:t>
      </w:r>
      <w:proofErr w:type="spellStart"/>
      <w:r w:rsidRPr="00BB6EBB">
        <w:t>Mangaluru</w:t>
      </w:r>
      <w:proofErr w:type="spellEnd"/>
      <w:r w:rsidRPr="00BB6EBB">
        <w:t xml:space="preserve">, and </w:t>
      </w:r>
      <w:proofErr w:type="spellStart"/>
      <w:r w:rsidRPr="00BB6EBB">
        <w:t>Kalaburagi</w:t>
      </w:r>
      <w:proofErr w:type="spellEnd"/>
      <w:r>
        <w:t xml:space="preserve">)//Elmer </w:t>
      </w:r>
    </w:p>
    <w:p w14:paraId="3130A626" w14:textId="77777777" w:rsidR="006F5479" w:rsidRDefault="006F5479" w:rsidP="006F5479">
      <w:pPr>
        <w:rPr>
          <w:u w:val="single"/>
        </w:rPr>
      </w:pPr>
      <w:r w:rsidRPr="00BB6EBB">
        <w:rPr>
          <w:sz w:val="16"/>
        </w:rPr>
        <w:t xml:space="preserve">A </w:t>
      </w:r>
      <w:r w:rsidRPr="009D4CF3">
        <w:rPr>
          <w:b/>
          <w:sz w:val="26"/>
          <w:highlight w:val="green"/>
          <w:u w:val="single"/>
        </w:rPr>
        <w:t>woman</w:t>
      </w:r>
      <w:r w:rsidRPr="009D4CF3">
        <w:rPr>
          <w:sz w:val="16"/>
          <w:highlight w:val="green"/>
        </w:rPr>
        <w:t xml:space="preserve"> </w:t>
      </w:r>
      <w:r w:rsidRPr="00BB6EBB">
        <w:rPr>
          <w:sz w:val="16"/>
        </w:rPr>
        <w:t xml:space="preserve">in a remote town in the Democratic Republic of Congo has been </w:t>
      </w:r>
      <w:r w:rsidRPr="009D4CF3">
        <w:rPr>
          <w:b/>
          <w:sz w:val="26"/>
          <w:highlight w:val="green"/>
          <w:u w:val="single"/>
        </w:rPr>
        <w:t>showing</w:t>
      </w:r>
      <w:r w:rsidRPr="009D4CF3">
        <w:rPr>
          <w:sz w:val="16"/>
          <w:highlight w:val="green"/>
        </w:rPr>
        <w:t xml:space="preserve"> </w:t>
      </w:r>
      <w:r w:rsidRPr="00BB6EBB">
        <w:rPr>
          <w:sz w:val="16"/>
        </w:rPr>
        <w:t xml:space="preserve">symptoms of hemorrhagic fever, which scientists fear may be a </w:t>
      </w:r>
      <w:r w:rsidRPr="009D4CF3">
        <w:rPr>
          <w:b/>
          <w:sz w:val="26"/>
          <w:highlight w:val="green"/>
          <w:u w:val="single"/>
        </w:rPr>
        <w:t xml:space="preserve">sign of a new deadly virus, </w:t>
      </w:r>
      <w:r w:rsidRPr="009D4CF3">
        <w:rPr>
          <w:b/>
          <w:sz w:val="26"/>
          <w:highlight w:val="green"/>
          <w:u w:val="single"/>
          <w:bdr w:val="single" w:sz="12" w:space="0" w:color="auto"/>
        </w:rPr>
        <w:t>termed ‘Disease X’,</w:t>
      </w:r>
      <w:r w:rsidRPr="009D4CF3">
        <w:rPr>
          <w:sz w:val="16"/>
          <w:highlight w:val="green"/>
        </w:rPr>
        <w:t xml:space="preserve"> </w:t>
      </w:r>
      <w:r w:rsidRPr="00BB6EBB">
        <w:rPr>
          <w:sz w:val="16"/>
        </w:rPr>
        <w:t xml:space="preserve">which could be </w:t>
      </w:r>
      <w:r w:rsidRPr="009D4CF3">
        <w:rPr>
          <w:b/>
          <w:sz w:val="26"/>
          <w:highlight w:val="green"/>
          <w:u w:val="single"/>
        </w:rPr>
        <w:t>as contagious as</w:t>
      </w:r>
      <w:r w:rsidRPr="009D4CF3">
        <w:rPr>
          <w:sz w:val="16"/>
          <w:highlight w:val="green"/>
        </w:rPr>
        <w:t xml:space="preserve"> </w:t>
      </w:r>
      <w:r w:rsidRPr="009D4CF3">
        <w:rPr>
          <w:b/>
          <w:sz w:val="26"/>
          <w:highlight w:val="green"/>
          <w:u w:val="single"/>
        </w:rPr>
        <w:t>COVID</w:t>
      </w:r>
      <w:r w:rsidRPr="00BB6EBB">
        <w:rPr>
          <w:sz w:val="16"/>
        </w:rPr>
        <w:t xml:space="preserve">-19 virus </w:t>
      </w:r>
      <w:r w:rsidRPr="009D4CF3">
        <w:rPr>
          <w:b/>
          <w:sz w:val="26"/>
          <w:highlight w:val="green"/>
          <w:u w:val="single"/>
        </w:rPr>
        <w:t>but have Ebola’s fatality</w:t>
      </w:r>
      <w:r w:rsidRPr="009D4CF3">
        <w:rPr>
          <w:sz w:val="16"/>
          <w:highlight w:val="green"/>
        </w:rPr>
        <w:t xml:space="preserve"> </w:t>
      </w:r>
      <w:r w:rsidRPr="009D4CF3">
        <w:rPr>
          <w:b/>
          <w:sz w:val="26"/>
          <w:highlight w:val="green"/>
          <w:u w:val="single"/>
        </w:rPr>
        <w:t>rate of</w:t>
      </w:r>
      <w:r w:rsidRPr="009D4CF3">
        <w:rPr>
          <w:sz w:val="16"/>
          <w:highlight w:val="green"/>
        </w:rPr>
        <w:t xml:space="preserve"> </w:t>
      </w:r>
      <w:r w:rsidRPr="00BB6EBB">
        <w:rPr>
          <w:sz w:val="16"/>
        </w:rPr>
        <w:t>50-</w:t>
      </w:r>
      <w:r w:rsidRPr="009D4CF3">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w:t>
      </w:r>
      <w:proofErr w:type="spellStart"/>
      <w:r w:rsidRPr="00BB6EBB">
        <w:rPr>
          <w:sz w:val="16"/>
        </w:rPr>
        <w:t>Ingende</w:t>
      </w:r>
      <w:proofErr w:type="spellEnd"/>
      <w:r w:rsidRPr="00BB6EBB">
        <w:rPr>
          <w:sz w:val="16"/>
        </w:rPr>
        <w:t xml:space="preserve"> has been tested for many diseases, including Ebola, but they have all come out negative. </w:t>
      </w:r>
      <w:r w:rsidRPr="00BB6EBB">
        <w:rPr>
          <w:u w:val="single"/>
        </w:rPr>
        <w:t xml:space="preserve">Scientists now fear this could be </w:t>
      </w:r>
      <w:r w:rsidRPr="009D4CF3">
        <w:rPr>
          <w:b/>
          <w:sz w:val="26"/>
          <w:highlight w:val="green"/>
          <w:u w:val="single"/>
        </w:rPr>
        <w:t>that deadly virus</w:t>
      </w:r>
      <w:r w:rsidRPr="00BB6EBB">
        <w:rPr>
          <w:u w:val="single"/>
        </w:rPr>
        <w:t xml:space="preserve">, one of many that </w:t>
      </w:r>
      <w:r w:rsidRPr="009D4CF3">
        <w:rPr>
          <w:b/>
          <w:sz w:val="26"/>
          <w:highlight w:val="green"/>
          <w:u w:val="single"/>
        </w:rPr>
        <w:t>could emerge from the</w:t>
      </w:r>
      <w:r w:rsidRPr="009D4CF3">
        <w:rPr>
          <w:highlight w:val="green"/>
          <w:u w:val="single"/>
        </w:rPr>
        <w:t xml:space="preserve"> </w:t>
      </w:r>
      <w:r w:rsidRPr="00BB6EBB">
        <w:rPr>
          <w:u w:val="single"/>
        </w:rPr>
        <w:t xml:space="preserve">African tropical </w:t>
      </w:r>
      <w:r w:rsidRPr="009D4CF3">
        <w:rPr>
          <w:b/>
          <w:sz w:val="26"/>
          <w:highlight w:val="green"/>
          <w:u w:val="single"/>
        </w:rPr>
        <w:t>rainforests</w:t>
      </w:r>
      <w:r w:rsidRPr="00BB6EBB">
        <w:rPr>
          <w:u w:val="single"/>
        </w:rPr>
        <w:t xml:space="preserve">. “We are now </w:t>
      </w:r>
      <w:r w:rsidRPr="009D4CF3">
        <w:rPr>
          <w:b/>
          <w:sz w:val="26"/>
          <w:highlight w:val="green"/>
          <w:u w:val="single"/>
        </w:rPr>
        <w:t xml:space="preserve">in a world </w:t>
      </w:r>
      <w:r w:rsidRPr="009D4CF3">
        <w:rPr>
          <w:b/>
          <w:sz w:val="26"/>
          <w:highlight w:val="green"/>
          <w:u w:val="single"/>
          <w:bdr w:val="single" w:sz="12" w:space="0" w:color="auto"/>
        </w:rPr>
        <w:t>where new pathogens will come out</w:t>
      </w:r>
      <w:r w:rsidRPr="00BB6EBB">
        <w:rPr>
          <w:u w:val="single"/>
        </w:rPr>
        <w:t xml:space="preserve">. And that is what </w:t>
      </w:r>
      <w:r w:rsidRPr="009D4CF3">
        <w:rPr>
          <w:b/>
          <w:sz w:val="26"/>
          <w:highlight w:val="green"/>
          <w:u w:val="single"/>
        </w:rPr>
        <w:t>constitutes</w:t>
      </w:r>
      <w:r w:rsidRPr="009D4CF3">
        <w:rPr>
          <w:highlight w:val="green"/>
          <w:u w:val="single"/>
        </w:rPr>
        <w:t xml:space="preserve"> </w:t>
      </w:r>
      <w:r w:rsidRPr="00BB6EBB">
        <w:rPr>
          <w:u w:val="single"/>
        </w:rPr>
        <w:t xml:space="preserve">a </w:t>
      </w:r>
      <w:r w:rsidRPr="009D4CF3">
        <w:rPr>
          <w:b/>
          <w:sz w:val="26"/>
          <w:highlight w:val="green"/>
          <w:u w:val="single"/>
          <w:bdr w:val="single" w:sz="12" w:space="0" w:color="auto"/>
        </w:rPr>
        <w:t>threat for humanity</w:t>
      </w:r>
      <w:r w:rsidRPr="00BB6EBB">
        <w:rPr>
          <w:sz w:val="16"/>
        </w:rPr>
        <w:t xml:space="preserve">,” Professor Jean-Jacques </w:t>
      </w:r>
      <w:proofErr w:type="spellStart"/>
      <w:r w:rsidRPr="00BB6EBB">
        <w:rPr>
          <w:sz w:val="16"/>
        </w:rPr>
        <w:t>Muyembe</w:t>
      </w:r>
      <w:proofErr w:type="spellEnd"/>
      <w:r w:rsidRPr="00BB6EBB">
        <w:rPr>
          <w:sz w:val="16"/>
        </w:rPr>
        <w:t xml:space="preserve"> </w:t>
      </w:r>
      <w:proofErr w:type="spellStart"/>
      <w:r w:rsidRPr="00BB6EBB">
        <w:rPr>
          <w:sz w:val="16"/>
        </w:rPr>
        <w:t>Tamfum</w:t>
      </w:r>
      <w:proofErr w:type="spellEnd"/>
      <w:r w:rsidRPr="00BB6EBB">
        <w:rPr>
          <w:sz w:val="16"/>
        </w:rPr>
        <w:t xml:space="preserve">, the scientist who helped discover the Ebola virus in 1976 told CNN, </w:t>
      </w:r>
      <w:r w:rsidRPr="00BB6EBB">
        <w:rPr>
          <w:u w:val="single"/>
        </w:rPr>
        <w:t xml:space="preserve">adding that </w:t>
      </w:r>
      <w:r w:rsidRPr="009D4CF3">
        <w:rPr>
          <w:b/>
          <w:sz w:val="26"/>
          <w:highlight w:val="green"/>
          <w:u w:val="single"/>
        </w:rPr>
        <w:t xml:space="preserve">these new viruses </w:t>
      </w:r>
      <w:r w:rsidRPr="00BB6EBB">
        <w:rPr>
          <w:u w:val="single"/>
        </w:rPr>
        <w:t xml:space="preserve">could be </w:t>
      </w:r>
      <w:r w:rsidRPr="009D4CF3">
        <w:rPr>
          <w:b/>
          <w:sz w:val="26"/>
          <w:highlight w:val="green"/>
          <w:u w:val="single"/>
        </w:rPr>
        <w:t>much deadlier than Covid-19</w:t>
      </w:r>
      <w:r w:rsidRPr="00BB6EBB">
        <w:rPr>
          <w:u w:val="single"/>
        </w:rPr>
        <w:t xml:space="preserve">. The scientist has warned of </w:t>
      </w:r>
      <w:r w:rsidRPr="009D4CF3">
        <w:rPr>
          <w:b/>
          <w:sz w:val="26"/>
          <w:highlight w:val="green"/>
          <w:u w:val="single"/>
        </w:rPr>
        <w:t>many</w:t>
      </w:r>
      <w:r w:rsidRPr="009D4CF3">
        <w:rPr>
          <w:highlight w:val="green"/>
          <w:u w:val="single"/>
        </w:rPr>
        <w:t xml:space="preserve"> </w:t>
      </w:r>
      <w:r w:rsidRPr="00BB6EBB">
        <w:rPr>
          <w:u w:val="single"/>
        </w:rPr>
        <w:t xml:space="preserve">animal-based </w:t>
      </w:r>
      <w:r w:rsidRPr="009D4CF3">
        <w:rPr>
          <w:b/>
          <w:sz w:val="26"/>
          <w:highlight w:val="green"/>
          <w:u w:val="single"/>
        </w:rPr>
        <w:t>viruses</w:t>
      </w:r>
      <w:r w:rsidRPr="009D4CF3">
        <w:rPr>
          <w:highlight w:val="green"/>
          <w:u w:val="single"/>
        </w:rPr>
        <w:t xml:space="preserve"> </w:t>
      </w:r>
      <w:r w:rsidRPr="00BB6EBB">
        <w:rPr>
          <w:u w:val="single"/>
        </w:rPr>
        <w:t xml:space="preserve">or those viruses that </w:t>
      </w:r>
      <w:r w:rsidRPr="009D4CF3">
        <w:rPr>
          <w:b/>
          <w:sz w:val="26"/>
          <w:highlight w:val="green"/>
          <w:u w:val="single"/>
        </w:rPr>
        <w:t>can jump the species barrier</w:t>
      </w:r>
      <w:r w:rsidRPr="009D4CF3">
        <w:rPr>
          <w:highlight w:val="green"/>
          <w:u w:val="single"/>
        </w:rPr>
        <w:t xml:space="preserve"> </w:t>
      </w:r>
      <w:r w:rsidRPr="00BB6EBB">
        <w:rPr>
          <w:u w:val="single"/>
        </w:rPr>
        <w:t>and infect humans. He said that Covid-19 is among those diseases, along with rabies and yellow fever.</w:t>
      </w:r>
    </w:p>
    <w:p w14:paraId="3262D0F4" w14:textId="77777777" w:rsidR="006F5479" w:rsidRDefault="006F5479" w:rsidP="006F5479">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13F6EF9E" w14:textId="77777777" w:rsidR="006F5479" w:rsidRPr="00CB1B2A" w:rsidRDefault="006F5479" w:rsidP="006F5479">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0353451D" w14:textId="77777777" w:rsidR="006F5479" w:rsidRDefault="006F5479" w:rsidP="006F5479">
      <w:pPr>
        <w:rPr>
          <w:u w:val="single"/>
        </w:rPr>
      </w:pPr>
      <w:r w:rsidRPr="00CB1B2A">
        <w:rPr>
          <w:u w:val="single"/>
        </w:rPr>
        <w:t xml:space="preserve">Fostering Industries to Counter Global Problems The </w:t>
      </w:r>
      <w:r w:rsidRPr="0071310D">
        <w:rPr>
          <w:highlight w:val="green"/>
          <w:u w:val="single"/>
        </w:rPr>
        <w:t>life sciences</w:t>
      </w:r>
      <w:r w:rsidRPr="00CB1B2A">
        <w:rPr>
          <w:u w:val="single"/>
        </w:rPr>
        <w:t xml:space="preserve"> </w:t>
      </w:r>
      <w:r w:rsidRPr="0071310D">
        <w:rPr>
          <w:highlight w:val="green"/>
          <w:u w:val="single"/>
        </w:rPr>
        <w:t xml:space="preserve">have applications </w:t>
      </w:r>
      <w:r w:rsidRPr="00CB1B2A">
        <w:rPr>
          <w:u w:val="single"/>
        </w:rPr>
        <w:t xml:space="preserve">in areas that range far </w:t>
      </w:r>
      <w:r w:rsidRPr="0071310D">
        <w:rPr>
          <w:highlight w:val="green"/>
          <w:u w:val="single"/>
        </w:rPr>
        <w:t>beyond human health</w:t>
      </w:r>
      <w:r w:rsidRPr="00CB1B2A">
        <w:rPr>
          <w:u w:val="single"/>
        </w:rPr>
        <w:t xml:space="preserve">. Life-science based approaches could </w:t>
      </w:r>
      <w:r w:rsidRPr="0071310D">
        <w:rPr>
          <w:b/>
          <w:bCs/>
          <w:highlight w:val="green"/>
          <w:u w:val="single"/>
        </w:rPr>
        <w:t>contribute to advances in</w:t>
      </w:r>
      <w:r w:rsidRPr="00CB1B2A">
        <w:rPr>
          <w:u w:val="single"/>
        </w:rPr>
        <w:t xml:space="preserve"> many industries, </w:t>
      </w:r>
      <w:proofErr w:type="gramStart"/>
      <w:r w:rsidRPr="00CB1B2A">
        <w:rPr>
          <w:u w:val="single"/>
        </w:rPr>
        <w:t xml:space="preserve">from </w:t>
      </w:r>
      <w:r w:rsidRPr="0071310D">
        <w:rPr>
          <w:rStyle w:val="Emphasis"/>
          <w:highlight w:val="green"/>
        </w:rPr>
        <w:t>energy production</w:t>
      </w:r>
      <w:r w:rsidRPr="0071310D">
        <w:rPr>
          <w:highlight w:val="green"/>
          <w:u w:val="single"/>
        </w:rPr>
        <w:t xml:space="preserve"> and </w:t>
      </w:r>
      <w:r w:rsidRPr="0071310D">
        <w:rPr>
          <w:rStyle w:val="Emphasis"/>
          <w:highlight w:val="green"/>
        </w:rPr>
        <w:t>pollution 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71310D">
        <w:rPr>
          <w:highlight w:val="green"/>
          <w:u w:val="single"/>
        </w:rPr>
        <w:t xml:space="preserve">to </w:t>
      </w:r>
      <w:r w:rsidRPr="0071310D">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71310D">
        <w:rPr>
          <w:rStyle w:val="Emphasis"/>
          <w:highlight w:val="green"/>
        </w:rPr>
        <w:t>the global ag</w:t>
      </w:r>
      <w:r w:rsidRPr="00CB1B2A">
        <w:rPr>
          <w:rStyle w:val="Emphasis"/>
        </w:rPr>
        <w:t xml:space="preserve">ricultural </w:t>
      </w:r>
      <w:r w:rsidRPr="0071310D">
        <w:rPr>
          <w:rStyle w:val="Emphasis"/>
          <w:highlight w:val="green"/>
        </w:rPr>
        <w:t>system</w:t>
      </w:r>
      <w:r w:rsidRPr="0071310D">
        <w:rPr>
          <w:highlight w:val="green"/>
          <w:u w:val="single"/>
        </w:rPr>
        <w:t xml:space="preserve"> needs to</w:t>
      </w:r>
      <w:r w:rsidRPr="00CB1B2A">
        <w:rPr>
          <w:u w:val="single"/>
        </w:rPr>
        <w:t xml:space="preserve"> adopt the goal of </w:t>
      </w:r>
      <w:r w:rsidRPr="0071310D">
        <w:rPr>
          <w:highlight w:val="green"/>
          <w:u w:val="single"/>
        </w:rPr>
        <w:t>doubl</w:t>
      </w:r>
      <w:r w:rsidRPr="00CB1B2A">
        <w:rPr>
          <w:u w:val="single"/>
        </w:rPr>
        <w:t xml:space="preserve">ing the current yield of </w:t>
      </w:r>
      <w:r w:rsidRPr="0071310D">
        <w:rPr>
          <w:b/>
          <w:bCs/>
          <w:highlight w:val="green"/>
          <w:u w:val="single"/>
        </w:rPr>
        <w:t>crops while reducing</w:t>
      </w:r>
      <w:r w:rsidRPr="0010630F">
        <w:rPr>
          <w:b/>
          <w:bCs/>
          <w:u w:val="single"/>
        </w:rPr>
        <w:t xml:space="preserve"> key inputs like pesticides, </w:t>
      </w:r>
      <w:r w:rsidRPr="0071310D">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71310D">
        <w:rPr>
          <w:highlight w:val="green"/>
          <w:u w:val="single"/>
        </w:rPr>
        <w:t>new tools</w:t>
      </w:r>
      <w:r w:rsidRPr="00CB1B2A">
        <w:rPr>
          <w:u w:val="single"/>
        </w:rPr>
        <w:t xml:space="preserve"> have become available to </w:t>
      </w:r>
      <w:r w:rsidRPr="0071310D">
        <w:rPr>
          <w:highlight w:val="green"/>
          <w:u w:val="single"/>
        </w:rPr>
        <w:t>explore</w:t>
      </w:r>
      <w:r w:rsidRPr="00CB1B2A">
        <w:rPr>
          <w:u w:val="single"/>
        </w:rPr>
        <w:t xml:space="preserve"> the </w:t>
      </w:r>
      <w:r w:rsidRPr="0071310D">
        <w:rPr>
          <w:highlight w:val="green"/>
          <w:u w:val="single"/>
        </w:rPr>
        <w:t>microbial processes that</w:t>
      </w:r>
      <w:r w:rsidRPr="00CB1B2A">
        <w:rPr>
          <w:u w:val="single"/>
        </w:rPr>
        <w:t xml:space="preserve"> </w:t>
      </w:r>
      <w:r w:rsidRPr="0071310D">
        <w:rPr>
          <w:highlight w:val="green"/>
          <w:u w:val="single"/>
        </w:rPr>
        <w:t xml:space="preserve">drive the </w:t>
      </w:r>
      <w:r w:rsidRPr="0071310D">
        <w:rPr>
          <w:b/>
          <w:bCs/>
          <w:highlight w:val="green"/>
          <w:u w:val="single"/>
        </w:rPr>
        <w:t>chemistry of the 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71310D">
        <w:rPr>
          <w:highlight w:val="green"/>
          <w:u w:val="single"/>
        </w:rPr>
        <w:t xml:space="preserve">These </w:t>
      </w:r>
      <w:r w:rsidRPr="00CB1B2A">
        <w:rPr>
          <w:u w:val="single"/>
        </w:rPr>
        <w:t xml:space="preserve">technologies have </w:t>
      </w:r>
      <w:r w:rsidRPr="0071310D">
        <w:rPr>
          <w:highlight w:val="green"/>
          <w:u w:val="single"/>
        </w:rPr>
        <w:t>revealed</w:t>
      </w:r>
      <w:r w:rsidRPr="00CB1B2A">
        <w:rPr>
          <w:u w:val="single"/>
        </w:rPr>
        <w:t xml:space="preserve"> that a large proportion of </w:t>
      </w:r>
      <w:r w:rsidRPr="00CB1B2A">
        <w:rPr>
          <w:rStyle w:val="Emphasis"/>
        </w:rPr>
        <w:t>the planet’s</w:t>
      </w:r>
      <w:r w:rsidRPr="0071310D">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71310D">
        <w:rPr>
          <w:rStyle w:val="Emphasis"/>
          <w:highlight w:val="green"/>
        </w:rPr>
        <w:t xml:space="preserve">If </w:t>
      </w:r>
      <w:r w:rsidRPr="001640EF">
        <w:rPr>
          <w:rStyle w:val="Emphasis"/>
        </w:rPr>
        <w:t xml:space="preserve">we are </w:t>
      </w:r>
      <w:r w:rsidRPr="0071310D">
        <w:rPr>
          <w:rStyle w:val="Emphasis"/>
          <w:highlight w:val="green"/>
        </w:rPr>
        <w:t xml:space="preserve">not careful, we are not going to have a sustainable planet </w:t>
      </w:r>
      <w:r w:rsidRPr="001640EF">
        <w:rPr>
          <w:rStyle w:val="Emphasis"/>
        </w:rPr>
        <w:t>to live on,</w:t>
      </w:r>
      <w:r w:rsidRPr="001640EF">
        <w:rPr>
          <w:u w:val="single"/>
        </w:rPr>
        <w:t>” said Kingsbury. Only by understanding the basic biological processes at work in the oceans can humans live sustainably</w:t>
      </w:r>
      <w:r w:rsidRPr="00CB1B2A">
        <w:rPr>
          <w:u w:val="single"/>
        </w:rPr>
        <w:t xml:space="preserve"> on earth.</w:t>
      </w:r>
    </w:p>
    <w:p w14:paraId="2C8F0C4E" w14:textId="77777777" w:rsidR="006F5479" w:rsidRPr="00F038BA" w:rsidRDefault="006F5479" w:rsidP="006F5479">
      <w:pPr>
        <w:pStyle w:val="Heading4"/>
      </w:pPr>
      <w:r w:rsidRPr="00F038BA">
        <w:t>Climate change destroys the world.</w:t>
      </w:r>
    </w:p>
    <w:p w14:paraId="06D7CA9C" w14:textId="77777777" w:rsidR="006F5479" w:rsidRPr="00F038BA" w:rsidRDefault="006F5479" w:rsidP="006F5479">
      <w:proofErr w:type="spellStart"/>
      <w:r w:rsidRPr="00F038BA">
        <w:rPr>
          <w:rStyle w:val="Style13ptBold"/>
        </w:rPr>
        <w:t>Specktor</w:t>
      </w:r>
      <w:proofErr w:type="spellEnd"/>
      <w:r w:rsidRPr="00F038BA">
        <w:rPr>
          <w:rStyle w:val="Style13ptBold"/>
        </w:rPr>
        <w:t xml:space="preserve">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F038BA">
        <w:t>livescience</w:t>
      </w:r>
      <w:proofErr w:type="spellEnd"/>
      <w:r w:rsidRPr="00F038BA">
        <w:t xml:space="preserve">, </w:t>
      </w:r>
      <w:hyperlink r:id="rId15" w:history="1">
        <w:r w:rsidRPr="00F038BA">
          <w:rPr>
            <w:rStyle w:val="Hyperlink"/>
          </w:rPr>
          <w:t>https://www.livescience.com/65633-climate-change-dooms-humans-by-2050.html</w:t>
        </w:r>
      </w:hyperlink>
      <w:r w:rsidRPr="00F038BA">
        <w:t xml:space="preserve"> JW</w:t>
      </w:r>
    </w:p>
    <w:p w14:paraId="1F84649E" w14:textId="77777777" w:rsidR="006F5479" w:rsidRPr="00F038BA" w:rsidRDefault="006F5479" w:rsidP="006F5479">
      <w:pPr>
        <w:rPr>
          <w:u w:val="single"/>
        </w:rPr>
      </w:pPr>
      <w:r w:rsidRPr="00F038BA">
        <w:t>**</w:t>
      </w:r>
      <w:r w:rsidRPr="00F038BA">
        <w:rPr>
          <w:u w:val="single"/>
        </w:rPr>
        <w:t>Cites and talks about the Spratt and Dunlop study</w:t>
      </w:r>
    </w:p>
    <w:p w14:paraId="3514BFBD" w14:textId="77777777" w:rsidR="006F5479" w:rsidRPr="005B2064" w:rsidRDefault="006F5479" w:rsidP="006F5479">
      <w:pPr>
        <w:rPr>
          <w:color w:val="000000" w:themeColor="text1"/>
          <w:sz w:val="16"/>
        </w:rPr>
      </w:pPr>
      <w:r w:rsidRPr="005B2064">
        <w:rPr>
          <w:color w:val="000000" w:themeColor="text1"/>
          <w:sz w:val="16"/>
        </w:rPr>
        <w:t xml:space="preserve">What might an accurate worst-case picture of the planet's climate-addled future </w:t>
      </w:r>
      <w:proofErr w:type="gramStart"/>
      <w:r w:rsidRPr="005B2064">
        <w:rPr>
          <w:color w:val="000000" w:themeColor="text1"/>
          <w:sz w:val="16"/>
        </w:rPr>
        <w:t>actually look</w:t>
      </w:r>
      <w:proofErr w:type="gramEnd"/>
      <w:r w:rsidRPr="005B2064">
        <w:rPr>
          <w:color w:val="000000" w:themeColor="text1"/>
          <w:sz w:val="16"/>
        </w:rPr>
        <w:t xml:space="preserve">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5A6995">
        <w:rPr>
          <w:color w:val="000000" w:themeColor="text1"/>
          <w:u w:val="single"/>
        </w:rPr>
        <w:t>ice sheets vanish; brutal droughts kill many</w:t>
      </w:r>
      <w:r w:rsidRPr="005B2064">
        <w:rPr>
          <w:color w:val="000000" w:themeColor="text1"/>
          <w:sz w:val="16"/>
        </w:rPr>
        <w:t xml:space="preserve"> of the trees in the </w:t>
      </w:r>
      <w:hyperlink r:id="rId16"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780C944B" w14:textId="77777777" w:rsidR="006F5479" w:rsidRPr="005B2064" w:rsidRDefault="006F5479" w:rsidP="006F5479">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5A6995">
        <w:rPr>
          <w:color w:val="000000" w:themeColor="text1"/>
          <w:u w:val="single"/>
        </w:rPr>
        <w:t>55 percent of the global 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17"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15A1EAE6" w14:textId="77777777" w:rsidR="006F5479" w:rsidRPr="00F038BA" w:rsidRDefault="006F5479" w:rsidP="006F5479">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proofErr w:type="gramStart"/>
      <w:r w:rsidRPr="00A5224C">
        <w:rPr>
          <w:color w:val="000000" w:themeColor="text1"/>
          <w:highlight w:val="green"/>
          <w:u w:val="single"/>
        </w:rPr>
        <w:t>agriculture</w:t>
      </w:r>
      <w:proofErr w:type="gramEnd"/>
      <w:r w:rsidRPr="00A5224C">
        <w:rPr>
          <w:color w:val="000000" w:themeColor="text1"/>
          <w:highlight w:val="green"/>
          <w:u w:val="single"/>
        </w:rPr>
        <w:t xml:space="preserve"> </w:t>
      </w:r>
      <w:r w:rsidRPr="005A6995">
        <w:rPr>
          <w:color w:val="000000" w:themeColor="text1"/>
          <w:u w:val="single"/>
        </w:rPr>
        <w:t>and turning more than 1 billion people into refugees.</w:t>
      </w:r>
    </w:p>
    <w:p w14:paraId="7FBD3186" w14:textId="77777777" w:rsidR="006F5479" w:rsidRPr="00F038BA" w:rsidRDefault="006F5479" w:rsidP="006F5479">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18"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1821D5D2" w14:textId="77777777" w:rsidR="006F5479" w:rsidRDefault="006F5479" w:rsidP="006F5479">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6514A1BE" w14:textId="77777777" w:rsidR="006F5479" w:rsidRDefault="006F5479" w:rsidP="006F5479">
      <w:pPr>
        <w:rPr>
          <w:u w:val="single"/>
        </w:rPr>
      </w:pPr>
    </w:p>
    <w:p w14:paraId="638DE8A9" w14:textId="77777777" w:rsidR="006F5479" w:rsidRDefault="006F5479" w:rsidP="006F5479">
      <w:pPr>
        <w:pStyle w:val="Heading4"/>
      </w:pPr>
      <w:r>
        <w:t xml:space="preserve">3] 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56239826" w14:textId="77777777" w:rsidR="006F5479" w:rsidRPr="00CB1B2A" w:rsidRDefault="006F5479" w:rsidP="006F5479">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E90D434" w14:textId="77777777" w:rsidR="006F5479" w:rsidRPr="00CB1B2A" w:rsidRDefault="006F5479" w:rsidP="006F5479">
      <w:pPr>
        <w:rPr>
          <w:sz w:val="16"/>
        </w:rPr>
      </w:pPr>
      <w:r w:rsidRPr="00CB1B2A">
        <w:rPr>
          <w:sz w:val="16"/>
        </w:rPr>
        <w:t xml:space="preserve">We also need to better understand how these NTDs are </w:t>
      </w:r>
      <w:proofErr w:type="gramStart"/>
      <w:r w:rsidRPr="00CB1B2A">
        <w:rPr>
          <w:sz w:val="16"/>
        </w:rPr>
        <w:t>actually transmitted</w:t>
      </w:r>
      <w:proofErr w:type="gramEnd"/>
      <w:r w:rsidRPr="00CB1B2A">
        <w:rPr>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9D4CF3">
        <w:rPr>
          <w:rStyle w:val="Emphasis"/>
          <w:highlight w:val="green"/>
        </w:rPr>
        <w:t>r</w:t>
      </w:r>
      <w:r w:rsidRPr="00CB1B2A">
        <w:rPr>
          <w:rStyle w:val="Emphasis"/>
        </w:rPr>
        <w:t xml:space="preserve">esearch </w:t>
      </w:r>
      <w:r w:rsidRPr="009D4CF3">
        <w:rPr>
          <w:rStyle w:val="Emphasis"/>
          <w:highlight w:val="green"/>
        </w:rPr>
        <w:t>and d</w:t>
      </w:r>
      <w:r w:rsidRPr="00CB1B2A">
        <w:rPr>
          <w:rStyle w:val="Emphasis"/>
        </w:rPr>
        <w:t>evelopment agenda</w:t>
      </w:r>
      <w:r w:rsidRPr="00CB1B2A">
        <w:rPr>
          <w:sz w:val="16"/>
        </w:rPr>
        <w:t xml:space="preserve"> </w:t>
      </w:r>
      <w:r w:rsidRPr="009D4CF3">
        <w:rPr>
          <w:rStyle w:val="StyleUnderline"/>
          <w:highlight w:val="green"/>
        </w:rPr>
        <w:t>for</w:t>
      </w:r>
      <w:r w:rsidRPr="00CB1B2A">
        <w:rPr>
          <w:sz w:val="16"/>
        </w:rPr>
        <w:t xml:space="preserve"> the </w:t>
      </w:r>
      <w:r w:rsidRPr="009D4CF3">
        <w:rPr>
          <w:rStyle w:val="StyleUnderline"/>
          <w:b/>
          <w:bCs/>
          <w:highlight w:val="green"/>
        </w:rPr>
        <w:t>NTDs</w:t>
      </w:r>
      <w:r w:rsidRPr="009D4CF3">
        <w:rPr>
          <w:rStyle w:val="StyleUnderline"/>
          <w:highlight w:val="green"/>
        </w:rPr>
        <w:t xml:space="preserve"> in the U</w:t>
      </w:r>
      <w:r w:rsidRPr="00CB1B2A">
        <w:rPr>
          <w:rStyle w:val="StyleUnderline"/>
        </w:rPr>
        <w:t xml:space="preserve">nited </w:t>
      </w:r>
      <w:r w:rsidRPr="009D4CF3">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w:t>
      </w:r>
      <w:proofErr w:type="gramStart"/>
      <w:r w:rsidRPr="00CB1B2A">
        <w:rPr>
          <w:sz w:val="16"/>
        </w:rPr>
        <w:t>in order to</w:t>
      </w:r>
      <w:proofErr w:type="gramEnd"/>
      <w:r w:rsidRPr="00CB1B2A">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9D4CF3">
        <w:rPr>
          <w:rStyle w:val="StyleUnderline"/>
          <w:highlight w:val="green"/>
        </w:rPr>
        <w:t xml:space="preserve">need </w:t>
      </w:r>
      <w:r w:rsidRPr="009D4CF3">
        <w:rPr>
          <w:rStyle w:val="Emphasis"/>
          <w:highlight w:val="green"/>
        </w:rPr>
        <w:t>new</w:t>
      </w:r>
      <w:r w:rsidRPr="00CB1B2A">
        <w:rPr>
          <w:rStyle w:val="Emphasis"/>
        </w:rPr>
        <w:t xml:space="preserve"> and improved </w:t>
      </w:r>
      <w:r w:rsidRPr="009D4CF3">
        <w:rPr>
          <w:rStyle w:val="Emphasis"/>
          <w:highlight w:val="green"/>
        </w:rPr>
        <w:t>treatments and vaccines</w:t>
      </w:r>
      <w:r w:rsidRPr="00CB1B2A">
        <w:rPr>
          <w:sz w:val="16"/>
        </w:rPr>
        <w:t xml:space="preserve">. </w:t>
      </w:r>
      <w:r w:rsidRPr="00CB1B2A">
        <w:rPr>
          <w:rStyle w:val="StyleUnderline"/>
        </w:rPr>
        <w:t xml:space="preserve">Because the </w:t>
      </w:r>
      <w:r w:rsidRPr="009D4CF3">
        <w:rPr>
          <w:rStyle w:val="StyleUnderline"/>
          <w:highlight w:val="green"/>
        </w:rPr>
        <w:t>NTDs</w:t>
      </w:r>
      <w:r w:rsidRPr="00CB1B2A">
        <w:rPr>
          <w:rStyle w:val="StyleUnderline"/>
        </w:rPr>
        <w:t xml:space="preserve"> are poverty-related diseases, they often </w:t>
      </w:r>
      <w:r w:rsidRPr="009D4CF3">
        <w:rPr>
          <w:rStyle w:val="Emphasis"/>
          <w:highlight w:val="green"/>
        </w:rPr>
        <w:t>fly below the radar</w:t>
      </w:r>
      <w:r w:rsidRPr="00CB1B2A">
        <w:rPr>
          <w:rStyle w:val="StyleUnderline"/>
        </w:rPr>
        <w:t xml:space="preserve"> screen </w:t>
      </w:r>
      <w:r w:rsidRPr="009D4CF3">
        <w:rPr>
          <w:rStyle w:val="StyleUnderline"/>
          <w:highlight w:val="green"/>
        </w:rPr>
        <w:t>of</w:t>
      </w:r>
      <w:r w:rsidRPr="00CB1B2A">
        <w:rPr>
          <w:rStyle w:val="StyleUnderline"/>
        </w:rPr>
        <w:t xml:space="preserve"> the major </w:t>
      </w:r>
      <w:r w:rsidRPr="009D4CF3">
        <w:rPr>
          <w:rStyle w:val="StyleUnderline"/>
          <w:highlight w:val="green"/>
        </w:rPr>
        <w:t>pharma</w:t>
      </w:r>
      <w:r w:rsidRPr="00CB1B2A">
        <w:rPr>
          <w:rStyle w:val="StyleUnderline"/>
        </w:rPr>
        <w:t xml:space="preserve">ceutical </w:t>
      </w:r>
      <w:r w:rsidRPr="009D4CF3">
        <w:rPr>
          <w:rStyle w:val="StyleUnderline"/>
          <w:highlight w:val="green"/>
        </w:rPr>
        <w:t xml:space="preserve">companies and are </w:t>
      </w:r>
      <w:r w:rsidRPr="009D4CF3">
        <w:rPr>
          <w:rStyle w:val="Emphasis"/>
          <w:highlight w:val="green"/>
        </w:rPr>
        <w:t>not prioritized</w:t>
      </w:r>
      <w:r w:rsidRPr="009D4CF3">
        <w:rPr>
          <w:sz w:val="16"/>
          <w:highlight w:val="green"/>
        </w:rPr>
        <w:t xml:space="preserve">. </w:t>
      </w:r>
      <w:r w:rsidRPr="009D4CF3">
        <w:rPr>
          <w:rStyle w:val="StyleUnderline"/>
          <w:highlight w:val="green"/>
        </w:rPr>
        <w:t>Thus,</w:t>
      </w:r>
      <w:r w:rsidRPr="00CB1B2A">
        <w:rPr>
          <w:rStyle w:val="StyleUnderline"/>
        </w:rPr>
        <w:t xml:space="preserve"> the </w:t>
      </w:r>
      <w:r w:rsidRPr="009D4CF3">
        <w:rPr>
          <w:rStyle w:val="StyleUnderline"/>
          <w:highlight w:val="green"/>
        </w:rPr>
        <w:t>drugs</w:t>
      </w:r>
      <w:r w:rsidRPr="00CB1B2A">
        <w:rPr>
          <w:rStyle w:val="StyleUnderline"/>
        </w:rPr>
        <w:t xml:space="preserve"> used to treat these illnesses </w:t>
      </w:r>
      <w:r w:rsidRPr="009D4CF3">
        <w:rPr>
          <w:rStyle w:val="StyleUnderline"/>
          <w:highlight w:val="green"/>
        </w:rPr>
        <w:t xml:space="preserve">are </w:t>
      </w:r>
      <w:r w:rsidRPr="009D4CF3">
        <w:rPr>
          <w:rStyle w:val="Emphasis"/>
          <w:highlight w:val="green"/>
        </w:rPr>
        <w:t>not</w:t>
      </w:r>
      <w:r w:rsidRPr="00CB1B2A">
        <w:rPr>
          <w:rStyle w:val="Emphasis"/>
        </w:rPr>
        <w:t xml:space="preserve"> widely </w:t>
      </w:r>
      <w:r w:rsidRPr="009D4CF3">
        <w:rPr>
          <w:rStyle w:val="Emphasis"/>
          <w:highlight w:val="green"/>
        </w:rPr>
        <w:t>available</w:t>
      </w:r>
      <w:r w:rsidRPr="00CB1B2A">
        <w:rPr>
          <w:sz w:val="16"/>
        </w:rPr>
        <w:t xml:space="preserve">, so typically the CDC </w:t>
      </w:r>
      <w:proofErr w:type="gramStart"/>
      <w:r w:rsidRPr="00CB1B2A">
        <w:rPr>
          <w:sz w:val="16"/>
        </w:rPr>
        <w:t>has to</w:t>
      </w:r>
      <w:proofErr w:type="gramEnd"/>
      <w:r w:rsidRPr="00CB1B2A">
        <w:rPr>
          <w:sz w:val="16"/>
        </w:rPr>
        <w:t xml:space="preserve">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CB1B2A">
        <w:rPr>
          <w:sz w:val="16"/>
        </w:rPr>
        <w:t>have to</w:t>
      </w:r>
      <w:proofErr w:type="gramEnd"/>
      <w:r w:rsidRPr="00CB1B2A">
        <w:rPr>
          <w:sz w:val="16"/>
        </w:rPr>
        <w:t xml:space="preserve">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860251">
        <w:rPr>
          <w:sz w:val="16"/>
        </w:rPr>
        <w:t>the vast majority of</w:t>
      </w:r>
      <w:proofErr w:type="gramEnd"/>
      <w:r w:rsidRPr="00860251">
        <w:rPr>
          <w:sz w:val="16"/>
        </w:rPr>
        <w:t xml:space="preserve">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860251">
        <w:rPr>
          <w:sz w:val="16"/>
        </w:rPr>
        <w:t>current status</w:t>
      </w:r>
      <w:proofErr w:type="gramEnd"/>
      <w:r w:rsidRPr="0086025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860251">
        <w:rPr>
          <w:sz w:val="16"/>
        </w:rPr>
        <w:t>and also</w:t>
      </w:r>
      <w:proofErr w:type="gramEnd"/>
      <w:r w:rsidRPr="00860251">
        <w:rPr>
          <w:sz w:val="16"/>
        </w:rPr>
        <w:t xml:space="preserve">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860251">
        <w:rPr>
          <w:sz w:val="16"/>
        </w:rPr>
        <w:t>in order to</w:t>
      </w:r>
      <w:proofErr w:type="gramEnd"/>
      <w:r w:rsidRPr="0086025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860251">
        <w:rPr>
          <w:sz w:val="16"/>
        </w:rPr>
        <w:t>and also</w:t>
      </w:r>
      <w:proofErr w:type="gramEnd"/>
      <w:r w:rsidRPr="0086025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860251">
        <w:rPr>
          <w:sz w:val="16"/>
        </w:rPr>
        <w:t>in order to</w:t>
      </w:r>
      <w:proofErr w:type="gramEnd"/>
      <w:r w:rsidRPr="0086025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860251">
        <w:rPr>
          <w:sz w:val="16"/>
        </w:rPr>
        <w:t>in the area of</w:t>
      </w:r>
      <w:proofErr w:type="gramEnd"/>
      <w:r w:rsidRPr="0086025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860251">
        <w:rPr>
          <w:sz w:val="16"/>
        </w:rPr>
        <w:t>all of</w:t>
      </w:r>
      <w:proofErr w:type="gramEnd"/>
      <w:r w:rsidRPr="00860251">
        <w:rPr>
          <w:sz w:val="16"/>
        </w:rPr>
        <w:t xml:space="preserve">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9D4CF3">
        <w:rPr>
          <w:rStyle w:val="StyleUnderline"/>
          <w:highlight w:val="green"/>
        </w:rPr>
        <w:t xml:space="preserve">the </w:t>
      </w:r>
      <w:proofErr w:type="spellStart"/>
      <w:r w:rsidRPr="009D4CF3">
        <w:rPr>
          <w:rStyle w:val="StyleUnderline"/>
          <w:highlight w:val="green"/>
        </w:rPr>
        <w:t>worlds</w:t>
      </w:r>
      <w:proofErr w:type="spellEnd"/>
      <w:r w:rsidRPr="009D4CF3">
        <w:rPr>
          <w:rStyle w:val="StyleUnderline"/>
          <w:highlight w:val="green"/>
        </w:rPr>
        <w:t xml:space="preserve">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9D4CF3">
        <w:rPr>
          <w:rStyle w:val="StyleUnderline"/>
          <w:highlight w:val="green"/>
        </w:rPr>
        <w:t>need</w:t>
      </w:r>
      <w:r w:rsidRPr="00CB1B2A">
        <w:rPr>
          <w:rStyle w:val="StyleUnderline"/>
        </w:rPr>
        <w:t xml:space="preserve"> increasingly </w:t>
      </w:r>
      <w:r w:rsidRPr="009D4CF3">
        <w:rPr>
          <w:rStyle w:val="StyleUnderline"/>
          <w:highlight w:val="green"/>
        </w:rPr>
        <w:t>to recognize the</w:t>
      </w:r>
      <w:r w:rsidRPr="00CB1B2A">
        <w:rPr>
          <w:rStyle w:val="StyleUnderline"/>
        </w:rPr>
        <w:t xml:space="preserve"> hidden </w:t>
      </w:r>
      <w:r w:rsidRPr="009D4CF3">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9D4CF3">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B1B2A">
        <w:rPr>
          <w:sz w:val="16"/>
        </w:rPr>
        <w:t>in order to</w:t>
      </w:r>
      <w:proofErr w:type="gramEnd"/>
      <w:r w:rsidRPr="00CB1B2A">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D4CF3">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9D4CF3">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9D4CF3">
        <w:rPr>
          <w:rStyle w:val="Emphasis"/>
          <w:highlight w:val="green"/>
        </w:rPr>
        <w:t>toward</w:t>
      </w:r>
      <w:r w:rsidRPr="00CB1B2A">
        <w:rPr>
          <w:rStyle w:val="Emphasis"/>
        </w:rPr>
        <w:t xml:space="preserve"> </w:t>
      </w:r>
      <w:r w:rsidRPr="009D4CF3">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D4CF3">
        <w:rPr>
          <w:rStyle w:val="StyleUnderline"/>
          <w:highlight w:val="green"/>
        </w:rPr>
        <w:t xml:space="preserve">could result in </w:t>
      </w:r>
      <w:r w:rsidRPr="009D4CF3">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9D4CF3">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B1B2A">
        <w:rPr>
          <w:sz w:val="16"/>
        </w:rPr>
        <w:t>With the possible exception of</w:t>
      </w:r>
      <w:proofErr w:type="gramEnd"/>
      <w:r w:rsidRPr="00CB1B2A">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9D4CF3">
        <w:rPr>
          <w:rStyle w:val="Emphasis"/>
          <w:highlight w:val="green"/>
        </w:rPr>
        <w:t>the US government</w:t>
      </w:r>
      <w:r w:rsidRPr="00CB1B2A">
        <w:rPr>
          <w:sz w:val="16"/>
        </w:rPr>
        <w:t xml:space="preserve"> </w:t>
      </w:r>
      <w:r w:rsidRPr="00CB1B2A">
        <w:rPr>
          <w:rStyle w:val="StyleUnderline"/>
        </w:rPr>
        <w:t xml:space="preserve">conducted </w:t>
      </w:r>
      <w:r w:rsidRPr="009D4CF3">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9D4CF3">
        <w:rPr>
          <w:rStyle w:val="StyleUnderline"/>
          <w:highlight w:val="green"/>
        </w:rPr>
        <w:t>can</w:t>
      </w:r>
      <w:r w:rsidRPr="00CB1B2A">
        <w:rPr>
          <w:sz w:val="16"/>
        </w:rPr>
        <w:t xml:space="preserve"> be as much as 24% in low- and middle-income countries; (2) implementation of a “grand convergence” in global health through </w:t>
      </w:r>
      <w:r w:rsidRPr="009D4CF3">
        <w:rPr>
          <w:rStyle w:val="Emphasis"/>
          <w:highlight w:val="green"/>
        </w:rPr>
        <w:t>scale-up</w:t>
      </w:r>
      <w:r w:rsidRPr="00CB1B2A">
        <w:rPr>
          <w:rStyle w:val="Emphasis"/>
        </w:rPr>
        <w:t xml:space="preserve"> of </w:t>
      </w:r>
      <w:r w:rsidRPr="009D4CF3">
        <w:rPr>
          <w:rStyle w:val="Emphasis"/>
          <w:highlight w:val="green"/>
        </w:rPr>
        <w:t>health tech</w:t>
      </w:r>
      <w:r w:rsidRPr="00CB1B2A">
        <w:rPr>
          <w:rStyle w:val="Emphasis"/>
        </w:rPr>
        <w:t>nologies</w:t>
      </w:r>
      <w:r w:rsidRPr="00CB1B2A">
        <w:rPr>
          <w:sz w:val="16"/>
        </w:rPr>
        <w:t xml:space="preserve"> </w:t>
      </w:r>
      <w:r w:rsidRPr="009D4CF3">
        <w:rPr>
          <w:rStyle w:val="StyleUnderline"/>
          <w:highlight w:val="green"/>
        </w:rPr>
        <w:t xml:space="preserve">and </w:t>
      </w:r>
      <w:r w:rsidRPr="009D4CF3">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9D4CF3">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9D4CF3">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proofErr w:type="spellStart"/>
      <w:r w:rsidRPr="009D4CF3">
        <w:rPr>
          <w:rStyle w:val="StyleUnderline"/>
          <w:highlight w:val="green"/>
        </w:rPr>
        <w:t>codevelopment</w:t>
      </w:r>
      <w:proofErr w:type="spellEnd"/>
      <w:r w:rsidRPr="00CB1B2A">
        <w:rPr>
          <w:sz w:val="16"/>
        </w:rPr>
        <w:t xml:space="preserve"> of lifesaving vaccines </w:t>
      </w:r>
      <w:r w:rsidRPr="009D4CF3">
        <w:rPr>
          <w:rStyle w:val="StyleUnderline"/>
          <w:highlight w:val="green"/>
        </w:rPr>
        <w:t>between scientists</w:t>
      </w:r>
      <w:r w:rsidRPr="00CB1B2A">
        <w:rPr>
          <w:sz w:val="16"/>
        </w:rPr>
        <w:t xml:space="preserve"> of different nations, but particularly </w:t>
      </w:r>
      <w:r w:rsidRPr="009D4CF3">
        <w:rPr>
          <w:rStyle w:val="StyleUnderline"/>
          <w:highlight w:val="green"/>
        </w:rPr>
        <w:t>from nations with</w:t>
      </w:r>
      <w:r w:rsidRPr="00CB1B2A">
        <w:rPr>
          <w:rStyle w:val="StyleUnderline"/>
        </w:rPr>
        <w:t xml:space="preserve"> </w:t>
      </w:r>
      <w:r w:rsidRPr="00CB1B2A">
        <w:rPr>
          <w:rStyle w:val="Emphasis"/>
        </w:rPr>
        <w:t xml:space="preserve">strained or evenly </w:t>
      </w:r>
      <w:r w:rsidRPr="009D4CF3">
        <w:rPr>
          <w:rStyle w:val="Emphasis"/>
          <w:highlight w:val="green"/>
        </w:rPr>
        <w:t>openly contentious</w:t>
      </w:r>
      <w:r w:rsidRPr="00CB1B2A">
        <w:rPr>
          <w:rStyle w:val="Emphasis"/>
        </w:rPr>
        <w:t xml:space="preserve"> international </w:t>
      </w:r>
      <w:r w:rsidRPr="009D4CF3">
        <w:rPr>
          <w:rStyle w:val="Emphasis"/>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CB1B2A">
        <w:rPr>
          <w:sz w:val="16"/>
        </w:rPr>
        <w:t>in order to</w:t>
      </w:r>
      <w:proofErr w:type="gramEnd"/>
      <w:r w:rsidRPr="00CB1B2A">
        <w:rPr>
          <w:sz w:val="16"/>
        </w:rPr>
        <w:t xml:space="preserve"> </w:t>
      </w:r>
      <w:r w:rsidRPr="009D4CF3">
        <w:rPr>
          <w:rStyle w:val="StyleUnderline"/>
          <w:highlight w:val="green"/>
        </w:rPr>
        <w:t>create</w:t>
      </w:r>
      <w:r w:rsidRPr="009D4CF3">
        <w:rPr>
          <w:sz w:val="16"/>
          <w:highlight w:val="green"/>
        </w:rPr>
        <w:t xml:space="preserve"> </w:t>
      </w:r>
      <w:r w:rsidRPr="009D4CF3">
        <w:rPr>
          <w:rStyle w:val="Emphasis"/>
          <w:highlight w:val="green"/>
        </w:rPr>
        <w:t>new NTD tech</w:t>
      </w:r>
      <w:r w:rsidRPr="00CB1B2A">
        <w:rPr>
          <w:rStyle w:val="Emphasis"/>
        </w:rPr>
        <w:t>nologies</w:t>
      </w:r>
      <w:r w:rsidRPr="00CB1B2A">
        <w:rPr>
          <w:sz w:val="16"/>
        </w:rPr>
        <w:t xml:space="preserve"> </w:t>
      </w:r>
      <w:r w:rsidRPr="009D4CF3">
        <w:rPr>
          <w:rStyle w:val="StyleUnderline"/>
          <w:highlight w:val="green"/>
        </w:rPr>
        <w:t>for</w:t>
      </w:r>
      <w:r w:rsidRPr="00CB1B2A">
        <w:rPr>
          <w:sz w:val="16"/>
        </w:rPr>
        <w:t xml:space="preserve"> some of </w:t>
      </w:r>
      <w:r w:rsidRPr="009D4CF3">
        <w:rPr>
          <w:rStyle w:val="StyleUnderline"/>
          <w:highlight w:val="green"/>
        </w:rPr>
        <w:t>the</w:t>
      </w:r>
      <w:r w:rsidRPr="009D4CF3">
        <w:rPr>
          <w:sz w:val="16"/>
          <w:highlight w:val="green"/>
        </w:rPr>
        <w:t xml:space="preserve"> </w:t>
      </w:r>
      <w:r w:rsidRPr="009D4CF3">
        <w:rPr>
          <w:rStyle w:val="Emphasis"/>
          <w:highlight w:val="green"/>
        </w:rPr>
        <w:t>worst-off</w:t>
      </w:r>
      <w:r w:rsidRPr="00CB1B2A">
        <w:rPr>
          <w:rStyle w:val="Emphasis"/>
        </w:rPr>
        <w:t xml:space="preserve"> </w:t>
      </w:r>
      <w:r w:rsidRPr="00CB1B2A">
        <w:rPr>
          <w:sz w:val="16"/>
        </w:rPr>
        <w:t xml:space="preserve">Muslim-majority </w:t>
      </w:r>
      <w:r w:rsidRPr="009D4CF3">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0529A609" w14:textId="77777777" w:rsidR="006F5479" w:rsidRDefault="006F5479" w:rsidP="006F5479">
      <w:pPr>
        <w:pStyle w:val="Heading4"/>
      </w:pPr>
      <w:r>
        <w:t xml:space="preserve">Public Health Diplomacy solves </w:t>
      </w:r>
      <w:r>
        <w:rPr>
          <w:u w:val="single"/>
        </w:rPr>
        <w:t>Existential Threats</w:t>
      </w:r>
      <w:r>
        <w:t>.</w:t>
      </w:r>
    </w:p>
    <w:p w14:paraId="29D36443" w14:textId="77777777" w:rsidR="006F5479" w:rsidRPr="004578B0" w:rsidRDefault="006F5479" w:rsidP="006F5479">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2DBA32A3" w14:textId="77777777" w:rsidR="006F5479" w:rsidRPr="00864080" w:rsidRDefault="006F5479" w:rsidP="006F5479">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9D4CF3">
        <w:rPr>
          <w:b/>
          <w:sz w:val="26"/>
          <w:highlight w:val="green"/>
          <w:u w:val="single"/>
        </w:rPr>
        <w:t>Health</w:t>
      </w:r>
      <w:r w:rsidRPr="004578B0">
        <w:rPr>
          <w:sz w:val="16"/>
        </w:rPr>
        <w:t xml:space="preserve"> security </w:t>
      </w:r>
      <w:r w:rsidRPr="009D4CF3">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9D4CF3">
        <w:rPr>
          <w:b/>
          <w:sz w:val="26"/>
          <w:highlight w:val="green"/>
          <w:u w:val="single"/>
        </w:rPr>
        <w:t>Medicine</w:t>
      </w:r>
      <w:r w:rsidRPr="004578B0">
        <w:rPr>
          <w:u w:val="single"/>
        </w:rPr>
        <w:t xml:space="preserve"> is one of the earliest and greatest human achievements because it is a </w:t>
      </w:r>
      <w:r w:rsidRPr="009D4CF3">
        <w:rPr>
          <w:b/>
          <w:sz w:val="26"/>
          <w:highlight w:val="green"/>
          <w:u w:val="single"/>
        </w:rPr>
        <w:t>co-operative enterprise</w:t>
      </w:r>
      <w:r w:rsidRPr="004578B0">
        <w:rPr>
          <w:u w:val="single"/>
        </w:rPr>
        <w:t xml:space="preserve"> involving highly skilled individuals; </w:t>
      </w:r>
      <w:r w:rsidRPr="009D4CF3">
        <w:rPr>
          <w:highlight w:val="green"/>
          <w:u w:val="single"/>
        </w:rPr>
        <w:t>and</w:t>
      </w:r>
      <w:r w:rsidRPr="004578B0">
        <w:rPr>
          <w:u w:val="single"/>
        </w:rPr>
        <w:t xml:space="preserve"> it is </w:t>
      </w:r>
      <w:proofErr w:type="gramStart"/>
      <w:r w:rsidRPr="009D4CF3">
        <w:rPr>
          <w:b/>
          <w:sz w:val="26"/>
          <w:highlight w:val="green"/>
          <w:u w:val="single"/>
        </w:rPr>
        <w:t>as a result</w:t>
      </w:r>
      <w:r w:rsidRPr="004578B0">
        <w:rPr>
          <w:u w:val="single"/>
        </w:rPr>
        <w:t xml:space="preserve"> of</w:t>
      </w:r>
      <w:proofErr w:type="gramEnd"/>
      <w:r w:rsidRPr="004578B0">
        <w:rPr>
          <w:u w:val="single"/>
        </w:rPr>
        <w:t xml:space="preserve"> cooperation –</w:t>
      </w:r>
      <w:r w:rsidRPr="004578B0">
        <w:rPr>
          <w:sz w:val="16"/>
        </w:rPr>
        <w:t xml:space="preserve"> and our unusual ability for complex language – that cumulative </w:t>
      </w:r>
      <w:proofErr w:type="spellStart"/>
      <w:r w:rsidRPr="009D4CF3">
        <w:rPr>
          <w:b/>
          <w:sz w:val="26"/>
          <w:highlight w:val="green"/>
          <w:u w:val="single"/>
          <w:bdr w:val="single" w:sz="12" w:space="0" w:color="auto"/>
        </w:rPr>
        <w:t>civilisation</w:t>
      </w:r>
      <w:proofErr w:type="spellEnd"/>
      <w:r w:rsidRPr="009D4CF3">
        <w:rPr>
          <w:b/>
          <w:sz w:val="26"/>
          <w:highlight w:val="green"/>
          <w:u w:val="single"/>
          <w:bdr w:val="single" w:sz="12" w:space="0" w:color="auto"/>
        </w:rPr>
        <w:t xml:space="preserve"> is possible</w:t>
      </w:r>
      <w:r w:rsidRPr="004578B0">
        <w:rPr>
          <w:sz w:val="16"/>
        </w:rPr>
        <w:t xml:space="preserve">. In the age of </w:t>
      </w:r>
      <w:proofErr w:type="spellStart"/>
      <w:r w:rsidRPr="004578B0">
        <w:rPr>
          <w:sz w:val="16"/>
        </w:rPr>
        <w:t>globalisation</w:t>
      </w:r>
      <w:proofErr w:type="spellEnd"/>
      <w:r w:rsidRPr="004578B0">
        <w:rPr>
          <w:sz w:val="16"/>
        </w:rPr>
        <w:t xml:space="preserve">, it is </w:t>
      </w:r>
      <w:r w:rsidRPr="009D4CF3">
        <w:rPr>
          <w:b/>
          <w:sz w:val="26"/>
          <w:highlight w:val="green"/>
          <w:u w:val="single"/>
        </w:rPr>
        <w:t>health security</w:t>
      </w:r>
      <w:r w:rsidRPr="004578B0">
        <w:rPr>
          <w:sz w:val="16"/>
        </w:rPr>
        <w:t xml:space="preserve">, a recent Lancet editorial stated, that “is now the </w:t>
      </w:r>
      <w:r w:rsidRPr="009D4CF3">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9D4CF3">
        <w:rPr>
          <w:b/>
          <w:sz w:val="26"/>
          <w:highlight w:val="green"/>
          <w:u w:val="single"/>
        </w:rPr>
        <w:t>disease</w:t>
      </w:r>
      <w:r w:rsidRPr="004578B0">
        <w:rPr>
          <w:u w:val="single"/>
        </w:rPr>
        <w:t xml:space="preserve">, of which Zika is the most recent, the slow but steady cumulative acts of nature associated with </w:t>
      </w:r>
      <w:r w:rsidRPr="009D4CF3">
        <w:rPr>
          <w:b/>
          <w:sz w:val="26"/>
          <w:highlight w:val="green"/>
          <w:u w:val="single"/>
        </w:rPr>
        <w:t>climate change</w:t>
      </w:r>
      <w:r w:rsidRPr="004578B0">
        <w:rPr>
          <w:u w:val="single"/>
        </w:rPr>
        <w:t xml:space="preserve">, high-risk </w:t>
      </w:r>
      <w:r w:rsidRPr="009D4CF3">
        <w:rPr>
          <w:b/>
          <w:sz w:val="26"/>
          <w:highlight w:val="green"/>
          <w:u w:val="single"/>
        </w:rPr>
        <w:t>forced migration</w:t>
      </w:r>
      <w:r w:rsidRPr="004578B0">
        <w:rPr>
          <w:u w:val="single"/>
        </w:rPr>
        <w:t xml:space="preserve"> caused by desperation and war, the creeping reality of </w:t>
      </w:r>
      <w:r w:rsidRPr="009D4CF3">
        <w:rPr>
          <w:b/>
          <w:sz w:val="26"/>
          <w:highlight w:val="green"/>
          <w:u w:val="single"/>
        </w:rPr>
        <w:t>biochemical terror and</w:t>
      </w:r>
      <w:r w:rsidRPr="004578B0">
        <w:rPr>
          <w:u w:val="single"/>
        </w:rPr>
        <w:t xml:space="preserve"> the threat of </w:t>
      </w:r>
      <w:r w:rsidRPr="009D4CF3">
        <w:rPr>
          <w:b/>
          <w:sz w:val="26"/>
          <w:highlight w:val="green"/>
          <w:u w:val="single"/>
        </w:rPr>
        <w:t>nuclear war, propel human survival</w:t>
      </w:r>
      <w:r w:rsidRPr="004578B0">
        <w:rPr>
          <w:u w:val="single"/>
        </w:rPr>
        <w:t xml:space="preserve"> and well-being </w:t>
      </w:r>
      <w:r w:rsidRPr="009D4CF3">
        <w:rPr>
          <w:b/>
          <w:sz w:val="26"/>
          <w:highlight w:val="green"/>
          <w:u w:val="single"/>
        </w:rPr>
        <w:t>to the frontline</w:t>
      </w:r>
      <w:r w:rsidRPr="004578B0">
        <w:rPr>
          <w:sz w:val="16"/>
        </w:rPr>
        <w:t xml:space="preserve"> of what today must be everybody’s concern. The field of </w:t>
      </w:r>
      <w:r w:rsidRPr="009D4CF3">
        <w:rPr>
          <w:b/>
          <w:sz w:val="26"/>
          <w:highlight w:val="green"/>
          <w:u w:val="single"/>
        </w:rPr>
        <w:t>health diplomacy provides</w:t>
      </w:r>
      <w:r w:rsidRPr="004578B0">
        <w:rPr>
          <w:sz w:val="16"/>
        </w:rPr>
        <w:t xml:space="preserve"> an </w:t>
      </w:r>
      <w:r w:rsidRPr="009D4CF3">
        <w:rPr>
          <w:b/>
          <w:sz w:val="26"/>
          <w:highlight w:val="green"/>
          <w:u w:val="single"/>
        </w:rPr>
        <w:t>unprecedented opportunity to build</w:t>
      </w:r>
      <w:r w:rsidRPr="004578B0">
        <w:rPr>
          <w:sz w:val="16"/>
        </w:rPr>
        <w:t xml:space="preserve"> human </w:t>
      </w:r>
      <w:r w:rsidRPr="009D4CF3">
        <w:rPr>
          <w:b/>
          <w:sz w:val="26"/>
          <w:highlight w:val="green"/>
          <w:u w:val="single"/>
        </w:rPr>
        <w:t>solidarity</w:t>
      </w:r>
      <w:r w:rsidRPr="004578B0">
        <w:rPr>
          <w:sz w:val="16"/>
        </w:rPr>
        <w:t xml:space="preserve">. </w:t>
      </w:r>
      <w:r w:rsidRPr="004578B0">
        <w:rPr>
          <w:u w:val="single"/>
        </w:rPr>
        <w:t xml:space="preserve">It is an area of human </w:t>
      </w:r>
      <w:proofErr w:type="spellStart"/>
      <w:r w:rsidRPr="004578B0">
        <w:rPr>
          <w:u w:val="single"/>
        </w:rPr>
        <w:t>endeavour</w:t>
      </w:r>
      <w:proofErr w:type="spellEnd"/>
      <w:r w:rsidRPr="004578B0">
        <w:rPr>
          <w:u w:val="single"/>
        </w:rPr>
        <w:t xml:space="preserve"> that </w:t>
      </w:r>
      <w:r w:rsidRPr="009D4CF3">
        <w:rPr>
          <w:b/>
          <w:sz w:val="26"/>
          <w:highlight w:val="green"/>
          <w:u w:val="single"/>
        </w:rPr>
        <w:t>cuts through</w:t>
      </w:r>
      <w:r w:rsidRPr="004578B0">
        <w:rPr>
          <w:u w:val="single"/>
        </w:rPr>
        <w:t xml:space="preserve"> inherited </w:t>
      </w:r>
      <w:r w:rsidRPr="009D4CF3">
        <w:rPr>
          <w:b/>
          <w:sz w:val="26"/>
          <w:highlight w:val="green"/>
          <w:u w:val="single"/>
        </w:rPr>
        <w:t>antagonisms</w:t>
      </w:r>
      <w:r w:rsidRPr="009D4CF3">
        <w:rPr>
          <w:highlight w:val="green"/>
          <w:u w:val="single"/>
        </w:rPr>
        <w:t xml:space="preserve">. </w:t>
      </w:r>
      <w:r w:rsidRPr="004578B0">
        <w:rPr>
          <w:u w:val="single"/>
        </w:rPr>
        <w:t xml:space="preserve">Governments that offer </w:t>
      </w:r>
      <w:r w:rsidRPr="009D4CF3">
        <w:rPr>
          <w:b/>
          <w:sz w:val="26"/>
          <w:highlight w:val="green"/>
          <w:u w:val="single"/>
        </w:rPr>
        <w:t>health improvements</w:t>
      </w:r>
      <w:r w:rsidRPr="004578B0">
        <w:rPr>
          <w:u w:val="single"/>
        </w:rPr>
        <w:t xml:space="preserve"> as part of aid to nations with whom they wish to </w:t>
      </w:r>
      <w:r w:rsidRPr="009D4CF3">
        <w:rPr>
          <w:b/>
          <w:sz w:val="26"/>
          <w:highlight w:val="green"/>
          <w:u w:val="single"/>
        </w:rPr>
        <w:t>develop</w:t>
      </w:r>
      <w:r w:rsidRPr="004578B0">
        <w:rPr>
          <w:u w:val="single"/>
        </w:rPr>
        <w:t xml:space="preserve"> stronger </w:t>
      </w:r>
      <w:r w:rsidRPr="009D4CF3">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5B3557F4" w14:textId="77777777" w:rsidR="006F5479" w:rsidRPr="009639F0" w:rsidRDefault="006F5479" w:rsidP="006F5479">
      <w:pPr>
        <w:pStyle w:val="Heading4"/>
        <w:rPr>
          <w:rFonts w:asciiTheme="minorHAnsi" w:hAnsiTheme="minorHAnsi" w:cstheme="minorHAnsi"/>
          <w:sz w:val="12"/>
        </w:rPr>
      </w:pPr>
    </w:p>
    <w:p w14:paraId="287C0315" w14:textId="77777777" w:rsidR="006F5479" w:rsidRDefault="006F5479" w:rsidP="006F5479">
      <w:pPr>
        <w:pStyle w:val="Heading4"/>
      </w:pPr>
      <w:r>
        <w:t>4] Evergreening restricts exports of Generics which are</w:t>
      </w:r>
      <w:r w:rsidRPr="00C2108C">
        <w:t xml:space="preserve"> </w:t>
      </w:r>
      <w:r>
        <w:rPr>
          <w:u w:val="single"/>
        </w:rPr>
        <w:t>key</w:t>
      </w:r>
      <w:r>
        <w:t xml:space="preserve"> to revitalize India Pharma Leadership.</w:t>
      </w:r>
    </w:p>
    <w:p w14:paraId="388F157F" w14:textId="77777777" w:rsidR="006F5479" w:rsidRDefault="006F5479" w:rsidP="006F5479">
      <w:proofErr w:type="spellStart"/>
      <w:r w:rsidRPr="009A3DED">
        <w:rPr>
          <w:rStyle w:val="Style13ptBold"/>
        </w:rPr>
        <w:t>Neelakantan</w:t>
      </w:r>
      <w:proofErr w:type="spellEnd"/>
      <w:r w:rsidRPr="009A3DED">
        <w:rPr>
          <w:rStyle w:val="Style13ptBold"/>
        </w:rPr>
        <w:t xml:space="preserve"> 14</w:t>
      </w:r>
      <w:r>
        <w:t xml:space="preserve"> </w:t>
      </w:r>
      <w:r w:rsidRPr="009A3DED">
        <w:t xml:space="preserve">Murali </w:t>
      </w:r>
      <w:proofErr w:type="spellStart"/>
      <w:r w:rsidRPr="009A3DED">
        <w:t>Neelakantan</w:t>
      </w:r>
      <w:proofErr w:type="spellEnd"/>
      <w:r w:rsidRPr="009A3DED">
        <w:t xml:space="preserve"> 11-11-2014 “Indian Pharmaceutical Industry: Affordable Access to Healthcare for all” https://web.archive.org/web/20150315092713/https://abcmundial.com/en/news/brics/technology/3838-indian-pharmaceutical-industry-affordable-access-healthcare-all/ (</w:t>
      </w:r>
      <w:proofErr w:type="spellStart"/>
      <w:r w:rsidRPr="009A3DED">
        <w:t>consejero</w:t>
      </w:r>
      <w:proofErr w:type="spellEnd"/>
      <w:r w:rsidRPr="009A3DED">
        <w:t xml:space="preserve"> general global de Cipla Limited)//Elmer </w:t>
      </w:r>
    </w:p>
    <w:p w14:paraId="64386CF2" w14:textId="77777777" w:rsidR="006F5479" w:rsidRDefault="006F5479" w:rsidP="006F5479">
      <w:pPr>
        <w:rPr>
          <w:sz w:val="16"/>
        </w:rPr>
      </w:pPr>
      <w:r w:rsidRPr="00DD7A68">
        <w:rPr>
          <w:sz w:val="16"/>
        </w:rPr>
        <w:t xml:space="preserve">The story of the Indian pharma sector could well have been like the IT sector if only enough attention was paid to its achievements and the huge impact it has had on healthcare around the world. </w:t>
      </w:r>
      <w:r w:rsidRPr="00DD7A68">
        <w:rPr>
          <w:u w:val="single"/>
        </w:rPr>
        <w:t xml:space="preserve">Unlike other manufacturing or heavy industries in </w:t>
      </w:r>
      <w:r w:rsidRPr="00195647">
        <w:rPr>
          <w:b/>
          <w:sz w:val="26"/>
          <w:highlight w:val="green"/>
          <w:u w:val="single"/>
        </w:rPr>
        <w:t>India</w:t>
      </w:r>
      <w:r w:rsidRPr="00DD7A68">
        <w:rPr>
          <w:u w:val="single"/>
        </w:rPr>
        <w:t xml:space="preserve">, the </w:t>
      </w:r>
      <w:r w:rsidRPr="00195647">
        <w:rPr>
          <w:b/>
          <w:sz w:val="26"/>
          <w:highlight w:val="green"/>
          <w:u w:val="single"/>
        </w:rPr>
        <w:t>pharma</w:t>
      </w:r>
      <w:r w:rsidRPr="00195647">
        <w:rPr>
          <w:highlight w:val="green"/>
          <w:u w:val="single"/>
        </w:rPr>
        <w:t xml:space="preserve"> </w:t>
      </w:r>
      <w:r w:rsidRPr="00DD7A68">
        <w:rPr>
          <w:u w:val="single"/>
        </w:rPr>
        <w:t xml:space="preserve">sector is innovative, widely </w:t>
      </w:r>
      <w:r w:rsidRPr="00195647">
        <w:rPr>
          <w:b/>
          <w:sz w:val="26"/>
          <w:highlight w:val="green"/>
          <w:u w:val="single"/>
        </w:rPr>
        <w:t>acknowledged as making a global impact in</w:t>
      </w:r>
      <w:r w:rsidRPr="00195647">
        <w:rPr>
          <w:highlight w:val="green"/>
          <w:u w:val="single"/>
        </w:rPr>
        <w:t xml:space="preserve"> </w:t>
      </w:r>
      <w:r w:rsidRPr="00DD7A68">
        <w:rPr>
          <w:u w:val="single"/>
        </w:rPr>
        <w:t xml:space="preserve">the </w:t>
      </w:r>
      <w:r w:rsidRPr="00195647">
        <w:rPr>
          <w:b/>
          <w:sz w:val="26"/>
          <w:highlight w:val="green"/>
          <w:u w:val="single"/>
        </w:rPr>
        <w:t>treatment</w:t>
      </w:r>
      <w:r w:rsidRPr="00195647">
        <w:rPr>
          <w:highlight w:val="green"/>
          <w:u w:val="single"/>
        </w:rPr>
        <w:t xml:space="preserve"> </w:t>
      </w:r>
      <w:r w:rsidRPr="00DD7A68">
        <w:rPr>
          <w:u w:val="single"/>
        </w:rPr>
        <w:t xml:space="preserve">of diseases like HIV </w:t>
      </w:r>
      <w:proofErr w:type="gramStart"/>
      <w:r w:rsidRPr="00DD7A68">
        <w:rPr>
          <w:u w:val="single"/>
        </w:rPr>
        <w:t>AIDS[</w:t>
      </w:r>
      <w:proofErr w:type="gramEnd"/>
      <w:r w:rsidRPr="00DD7A68">
        <w:rPr>
          <w:u w:val="single"/>
        </w:rPr>
        <w:t>1] and also able to support the healthcare needs of the world[2].</w:t>
      </w:r>
      <w:r w:rsidRPr="00DD7A68">
        <w:rPr>
          <w:sz w:val="16"/>
        </w:rPr>
        <w:t xml:space="preserve"> The fact that Indian factories are licensed to produce 3,685 drugs compared with 3,815 made within the UK suggests that Indian factories meet global quality standards and </w:t>
      </w:r>
      <w:proofErr w:type="gramStart"/>
      <w:r w:rsidRPr="00DD7A68">
        <w:rPr>
          <w:sz w:val="16"/>
        </w:rPr>
        <w:t>are able to</w:t>
      </w:r>
      <w:proofErr w:type="gramEnd"/>
      <w:r w:rsidRPr="00DD7A68">
        <w:rPr>
          <w:sz w:val="16"/>
        </w:rPr>
        <w:t xml:space="preserve"> produce complex drugs.[3] While news of regulators visiting Indian manufacturing facilities and finding fault with processes is widely reported, very little is said about how routine this is. Gerald </w:t>
      </w:r>
      <w:proofErr w:type="spellStart"/>
      <w:r w:rsidRPr="00DD7A68">
        <w:rPr>
          <w:sz w:val="16"/>
        </w:rPr>
        <w:t>Heddell</w:t>
      </w:r>
      <w:proofErr w:type="spellEnd"/>
      <w:r w:rsidRPr="00DD7A68">
        <w:rPr>
          <w:sz w:val="16"/>
        </w:rPr>
        <w:t xml:space="preserve">, director of inspections, </w:t>
      </w:r>
      <w:proofErr w:type="gramStart"/>
      <w:r w:rsidRPr="00DD7A68">
        <w:rPr>
          <w:sz w:val="16"/>
        </w:rPr>
        <w:t>enforcement</w:t>
      </w:r>
      <w:proofErr w:type="gramEnd"/>
      <w:r w:rsidRPr="00DD7A68">
        <w:rPr>
          <w:sz w:val="16"/>
        </w:rPr>
        <w:t xml:space="preserve"> and standards at the MHRA, stressed that the number of problems identified by regulators in India was in proportion to the volume of medicines they produced. “When we look back over 110 inspections we conducted over the last two years in India, we had significant concerns with 9 or 10 companies,” he said. “That does not represent a statistically higher proportion than in other parts of the world. India stands out because it is just such a big supplier.”[4] </w:t>
      </w:r>
      <w:r w:rsidRPr="003C6098">
        <w:rPr>
          <w:u w:val="single"/>
        </w:rPr>
        <w:t xml:space="preserve">The </w:t>
      </w:r>
      <w:r w:rsidRPr="00195647">
        <w:rPr>
          <w:b/>
          <w:sz w:val="26"/>
          <w:highlight w:val="green"/>
          <w:u w:val="single"/>
        </w:rPr>
        <w:t>Indian pharma</w:t>
      </w:r>
      <w:r w:rsidRPr="00C2108C">
        <w:rPr>
          <w:b/>
          <w:sz w:val="26"/>
          <w:u w:val="single"/>
        </w:rPr>
        <w:t xml:space="preserve"> Industry</w:t>
      </w:r>
      <w:r w:rsidRPr="00C2108C">
        <w:rPr>
          <w:u w:val="single"/>
        </w:rPr>
        <w:t xml:space="preserve"> </w:t>
      </w:r>
      <w:r w:rsidRPr="00195647">
        <w:rPr>
          <w:b/>
          <w:sz w:val="26"/>
          <w:highlight w:val="green"/>
          <w:u w:val="single"/>
        </w:rPr>
        <w:t>produces</w:t>
      </w:r>
      <w:r w:rsidRPr="003C6098">
        <w:rPr>
          <w:u w:val="single"/>
        </w:rPr>
        <w:t xml:space="preserve"> about </w:t>
      </w:r>
      <w:r w:rsidRPr="00195647">
        <w:rPr>
          <w:b/>
          <w:sz w:val="26"/>
          <w:highlight w:val="green"/>
          <w:u w:val="single"/>
        </w:rPr>
        <w:t>20%</w:t>
      </w:r>
      <w:r w:rsidRPr="003C6098">
        <w:rPr>
          <w:u w:val="single"/>
        </w:rPr>
        <w:t xml:space="preserve"> [5] </w:t>
      </w:r>
      <w:r w:rsidRPr="00195647">
        <w:rPr>
          <w:b/>
          <w:sz w:val="26"/>
          <w:highlight w:val="green"/>
          <w:u w:val="single"/>
        </w:rPr>
        <w:t>of</w:t>
      </w:r>
      <w:r w:rsidRPr="003C6098">
        <w:rPr>
          <w:u w:val="single"/>
        </w:rPr>
        <w:t xml:space="preserve"> the </w:t>
      </w:r>
      <w:r w:rsidRPr="00195647">
        <w:rPr>
          <w:b/>
          <w:sz w:val="26"/>
          <w:highlight w:val="green"/>
          <w:u w:val="single"/>
          <w:bdr w:val="single" w:sz="12" w:space="0" w:color="auto"/>
        </w:rPr>
        <w:t>global generic drugs</w:t>
      </w:r>
      <w:r w:rsidRPr="00195647">
        <w:rPr>
          <w:highlight w:val="green"/>
          <w:u w:val="single"/>
        </w:rPr>
        <w:t xml:space="preserve"> </w:t>
      </w:r>
      <w:r w:rsidRPr="00195647">
        <w:rPr>
          <w:b/>
          <w:sz w:val="26"/>
          <w:highlight w:val="green"/>
          <w:u w:val="single"/>
        </w:rPr>
        <w:t>with the US accounting for</w:t>
      </w:r>
      <w:r w:rsidRPr="00195647">
        <w:rPr>
          <w:highlight w:val="green"/>
          <w:u w:val="single"/>
        </w:rPr>
        <w:t xml:space="preserve"> </w:t>
      </w:r>
      <w:r w:rsidRPr="003C6098">
        <w:rPr>
          <w:u w:val="single"/>
        </w:rPr>
        <w:t xml:space="preserve">nearly </w:t>
      </w:r>
      <w:r w:rsidRPr="00195647">
        <w:rPr>
          <w:b/>
          <w:sz w:val="26"/>
          <w:highlight w:val="green"/>
          <w:u w:val="single"/>
          <w:bdr w:val="single" w:sz="12" w:space="0" w:color="auto"/>
        </w:rPr>
        <w:t>28 per cent of Indian pharmaceutical exports</w:t>
      </w:r>
      <w:r w:rsidRPr="003C6098">
        <w:rPr>
          <w:u w:val="single"/>
        </w:rPr>
        <w:t xml:space="preserve">[6], followed by the European Union at 18 per cent and Africa at over 17 per cent.[7] This should be a clear acknowledgement of the </w:t>
      </w:r>
      <w:r w:rsidRPr="00195647">
        <w:rPr>
          <w:b/>
          <w:sz w:val="26"/>
          <w:highlight w:val="green"/>
          <w:u w:val="single"/>
        </w:rPr>
        <w:t xml:space="preserve">global leadership that Indian pharma industry </w:t>
      </w:r>
      <w:r w:rsidRPr="004F7512">
        <w:rPr>
          <w:b/>
          <w:sz w:val="26"/>
          <w:u w:val="single"/>
        </w:rPr>
        <w:t xml:space="preserve">has </w:t>
      </w:r>
      <w:r w:rsidRPr="003C6098">
        <w:rPr>
          <w:u w:val="single"/>
        </w:rPr>
        <w:t xml:space="preserve">achieved which would have been impossible without following global quality standards. </w:t>
      </w:r>
      <w:r w:rsidRPr="00DD7A68">
        <w:rPr>
          <w:sz w:val="16"/>
        </w:rPr>
        <w:t xml:space="preserve">Another popular criticism of Indian pharma has been that there is insufficient investment in innovation and R&amp;D. Despite over 500 new drugs being discovered by Indian pharma companies during 1985 – 2005, there seems a perception that India thrives on copying foreign </w:t>
      </w:r>
      <w:proofErr w:type="gramStart"/>
      <w:r w:rsidRPr="00DD7A68">
        <w:rPr>
          <w:sz w:val="16"/>
        </w:rPr>
        <w:t>products[</w:t>
      </w:r>
      <w:proofErr w:type="gramEnd"/>
      <w:r w:rsidRPr="00DD7A68">
        <w:rPr>
          <w:sz w:val="16"/>
        </w:rPr>
        <w:t xml:space="preserve">8]. A recent study by </w:t>
      </w:r>
      <w:proofErr w:type="gramStart"/>
      <w:r w:rsidRPr="00DD7A68">
        <w:rPr>
          <w:sz w:val="16"/>
        </w:rPr>
        <w:t>Evaluate[</w:t>
      </w:r>
      <w:proofErr w:type="gramEnd"/>
      <w:r w:rsidRPr="00DD7A68">
        <w:rPr>
          <w:sz w:val="16"/>
        </w:rPr>
        <w:t xml:space="preserve">9], a leading independent specialist pharma consultancy, reports that there is little difference in the investment by “innovators” and “generics” and it is just a myth that “innovators” invest heavily in research while “generics” don’t. Despite well </w:t>
      </w:r>
      <w:proofErr w:type="spellStart"/>
      <w:r w:rsidRPr="00DD7A68">
        <w:rPr>
          <w:sz w:val="16"/>
        </w:rPr>
        <w:t>publicised</w:t>
      </w:r>
      <w:proofErr w:type="spellEnd"/>
      <w:r w:rsidRPr="00DD7A68">
        <w:rPr>
          <w:sz w:val="16"/>
        </w:rPr>
        <w:t xml:space="preserve"> claims of the Western world, there seems to be a marked decrease in R&amp;D </w:t>
      </w:r>
      <w:proofErr w:type="gramStart"/>
      <w:r w:rsidRPr="00DD7A68">
        <w:rPr>
          <w:sz w:val="16"/>
        </w:rPr>
        <w:t>investments[</w:t>
      </w:r>
      <w:proofErr w:type="gramEnd"/>
      <w:r w:rsidRPr="00DD7A68">
        <w:rPr>
          <w:sz w:val="16"/>
        </w:rPr>
        <w:t xml:space="preserve">10] and this trend is expected to continue.[11] </w:t>
      </w:r>
      <w:r w:rsidRPr="00DD7A68">
        <w:rPr>
          <w:u w:val="single"/>
        </w:rPr>
        <w:t xml:space="preserve">When one </w:t>
      </w:r>
      <w:proofErr w:type="spellStart"/>
      <w:r w:rsidRPr="00DD7A68">
        <w:rPr>
          <w:u w:val="single"/>
        </w:rPr>
        <w:t>realises</w:t>
      </w:r>
      <w:proofErr w:type="spellEnd"/>
      <w:r w:rsidRPr="00DD7A68">
        <w:rPr>
          <w:u w:val="single"/>
        </w:rPr>
        <w:t xml:space="preserve"> that almost 50% of the European pharma patents are either lying dormant or filed in order to block competitors[12] one wonders how innovation is being defined and encouraged. Is it innovation if the effect is stifling further innovation and competition and creating barriers for improvements? </w:t>
      </w:r>
      <w:r w:rsidRPr="00195647">
        <w:rPr>
          <w:b/>
          <w:sz w:val="26"/>
          <w:highlight w:val="green"/>
          <w:u w:val="single"/>
        </w:rPr>
        <w:t>Indian pharma</w:t>
      </w:r>
      <w:r w:rsidRPr="00DD7A68">
        <w:rPr>
          <w:u w:val="single"/>
        </w:rPr>
        <w:t xml:space="preserve"> industry has clearly demonstrated that it </w:t>
      </w:r>
      <w:r w:rsidRPr="00195647">
        <w:rPr>
          <w:b/>
          <w:sz w:val="26"/>
          <w:highlight w:val="green"/>
          <w:u w:val="single"/>
        </w:rPr>
        <w:t>has</w:t>
      </w:r>
      <w:r w:rsidRPr="00195647">
        <w:rPr>
          <w:highlight w:val="green"/>
          <w:u w:val="single"/>
        </w:rPr>
        <w:t xml:space="preserve"> </w:t>
      </w:r>
      <w:r w:rsidRPr="00DD7A68">
        <w:rPr>
          <w:u w:val="single"/>
        </w:rPr>
        <w:t xml:space="preserve">the </w:t>
      </w:r>
      <w:r w:rsidRPr="00195647">
        <w:rPr>
          <w:b/>
          <w:sz w:val="26"/>
          <w:highlight w:val="green"/>
          <w:u w:val="single"/>
        </w:rPr>
        <w:t>potential to be</w:t>
      </w:r>
      <w:r w:rsidRPr="00DD7A68">
        <w:rPr>
          <w:u w:val="single"/>
        </w:rPr>
        <w:t xml:space="preserve"> a part of </w:t>
      </w:r>
      <w:r w:rsidRPr="00195647">
        <w:rPr>
          <w:b/>
          <w:sz w:val="26"/>
          <w:highlight w:val="green"/>
          <w:u w:val="single"/>
        </w:rPr>
        <w:t>the solution</w:t>
      </w:r>
      <w:r w:rsidRPr="00DD7A68">
        <w:rPr>
          <w:u w:val="single"/>
        </w:rPr>
        <w:t xml:space="preserve"> for universal access to healthcare. India’s strength is </w:t>
      </w:r>
      <w:r w:rsidRPr="00195647">
        <w:rPr>
          <w:b/>
          <w:sz w:val="26"/>
          <w:highlight w:val="green"/>
          <w:u w:val="single"/>
        </w:rPr>
        <w:t>innovating</w:t>
      </w:r>
      <w:r w:rsidRPr="00195647">
        <w:rPr>
          <w:highlight w:val="green"/>
          <w:u w:val="single"/>
        </w:rPr>
        <w:t xml:space="preserve"> </w:t>
      </w:r>
      <w:r w:rsidRPr="00195647">
        <w:rPr>
          <w:b/>
          <w:sz w:val="26"/>
          <w:highlight w:val="green"/>
          <w:u w:val="single"/>
        </w:rPr>
        <w:t>to improve global access to medicines</w:t>
      </w:r>
      <w:r w:rsidRPr="00DD7A68">
        <w:rPr>
          <w:u w:val="single"/>
        </w:rPr>
        <w:t xml:space="preserve"> as opposed to developing more and more “me too” drugs which have been traditionally defined by the West as innovation</w:t>
      </w:r>
      <w:r w:rsidRPr="00DD7A68">
        <w:rPr>
          <w:sz w:val="16"/>
        </w:rPr>
        <w:t xml:space="preserve">. There is now a growing acknowledgment that the existing IPR regime that is being touted by the West doesn’t foster innovation. </w:t>
      </w:r>
    </w:p>
    <w:p w14:paraId="63B86883" w14:textId="77777777" w:rsidR="006F5479" w:rsidRDefault="006F5479" w:rsidP="006F5479">
      <w:pPr>
        <w:rPr>
          <w:sz w:val="16"/>
        </w:rPr>
      </w:pPr>
    </w:p>
    <w:p w14:paraId="348E594F" w14:textId="77777777" w:rsidR="006F5479" w:rsidRDefault="006F5479" w:rsidP="006F5479">
      <w:pPr>
        <w:pStyle w:val="Heading4"/>
      </w:pPr>
      <w:r>
        <w:t>Indian pharma strength is key to their soft power</w:t>
      </w:r>
    </w:p>
    <w:p w14:paraId="5404FEDE" w14:textId="77777777" w:rsidR="006F5479" w:rsidRDefault="006F5479" w:rsidP="006F5479">
      <w:r w:rsidRPr="009A3DED">
        <w:rPr>
          <w:rStyle w:val="Style13ptBold"/>
        </w:rPr>
        <w:t>Jha 16</w:t>
      </w:r>
      <w:r>
        <w:t xml:space="preserve"> Prem Shankar Jha 11-5-2016 “</w:t>
      </w:r>
      <w:r w:rsidRPr="009A3DED">
        <w:t>Let India unleash its soft power</w:t>
      </w:r>
      <w:r>
        <w:t xml:space="preserve">” </w:t>
      </w:r>
      <w:hyperlink r:id="rId19" w:history="1">
        <w:r w:rsidRPr="003A43EB">
          <w:rPr>
            <w:rStyle w:val="Hyperlink"/>
          </w:rPr>
          <w:t>https://www.thehindu.com/opinion/lead/Let-India-unleash-its-soft-power/article13292272.ece</w:t>
        </w:r>
      </w:hyperlink>
      <w:r>
        <w:t xml:space="preserve"> (Writer at the Hindu)//Elmer </w:t>
      </w:r>
    </w:p>
    <w:p w14:paraId="5EB27C50" w14:textId="77777777" w:rsidR="006F5479" w:rsidRPr="00C2108C" w:rsidRDefault="006F5479" w:rsidP="006F5479">
      <w:pPr>
        <w:rPr>
          <w:sz w:val="16"/>
        </w:rPr>
      </w:pPr>
      <w:r w:rsidRPr="00C2108C">
        <w:rPr>
          <w:u w:val="single"/>
        </w:rPr>
        <w:t xml:space="preserve">And why stop at food grains? In drought-struck regions, contaminated water kills much faster than hunger and takes the very young and the very old first. The </w:t>
      </w:r>
      <w:r w:rsidRPr="00C2108C">
        <w:rPr>
          <w:b/>
          <w:highlight w:val="green"/>
          <w:u w:val="single"/>
        </w:rPr>
        <w:t>Indian pharmaceuticals</w:t>
      </w:r>
      <w:r w:rsidRPr="00C2108C">
        <w:rPr>
          <w:highlight w:val="green"/>
          <w:u w:val="single"/>
        </w:rPr>
        <w:t xml:space="preserve"> </w:t>
      </w:r>
      <w:r w:rsidRPr="00C2108C">
        <w:rPr>
          <w:u w:val="single"/>
        </w:rPr>
        <w:t xml:space="preserve">industry </w:t>
      </w:r>
      <w:r w:rsidRPr="00C2108C">
        <w:rPr>
          <w:b/>
          <w:highlight w:val="green"/>
          <w:u w:val="single"/>
          <w:bdr w:val="single" w:sz="12" w:space="0" w:color="auto"/>
        </w:rPr>
        <w:t xml:space="preserve">is the envy of the </w:t>
      </w:r>
      <w:proofErr w:type="gramStart"/>
      <w:r w:rsidRPr="00C2108C">
        <w:rPr>
          <w:b/>
          <w:highlight w:val="green"/>
          <w:u w:val="single"/>
          <w:bdr w:val="single" w:sz="12" w:space="0" w:color="auto"/>
        </w:rPr>
        <w:t>world</w:t>
      </w:r>
      <w:r w:rsidRPr="00C2108C">
        <w:rPr>
          <w:u w:val="single"/>
        </w:rPr>
        <w:t xml:space="preserve">, </w:t>
      </w:r>
      <w:r w:rsidRPr="00C2108C">
        <w:rPr>
          <w:b/>
          <w:highlight w:val="green"/>
          <w:u w:val="single"/>
        </w:rPr>
        <w:t>because</w:t>
      </w:r>
      <w:proofErr w:type="gramEnd"/>
      <w:r w:rsidRPr="00C2108C">
        <w:rPr>
          <w:b/>
          <w:highlight w:val="green"/>
          <w:u w:val="single"/>
        </w:rPr>
        <w:t xml:space="preserve"> it produces and sells</w:t>
      </w:r>
      <w:r w:rsidRPr="00C2108C">
        <w:rPr>
          <w:highlight w:val="green"/>
          <w:u w:val="single"/>
        </w:rPr>
        <w:t xml:space="preserve"> </w:t>
      </w:r>
      <w:r w:rsidRPr="00C2108C">
        <w:rPr>
          <w:b/>
          <w:highlight w:val="green"/>
          <w:u w:val="single"/>
        </w:rPr>
        <w:t>medicines at a tenth to a thirtieth</w:t>
      </w:r>
      <w:r w:rsidRPr="00C2108C">
        <w:rPr>
          <w:highlight w:val="green"/>
          <w:u w:val="single"/>
        </w:rPr>
        <w:t xml:space="preserve"> </w:t>
      </w:r>
      <w:r w:rsidRPr="00C2108C">
        <w:rPr>
          <w:u w:val="single"/>
        </w:rPr>
        <w:t xml:space="preserve">of the </w:t>
      </w:r>
      <w:r w:rsidRPr="00C2108C">
        <w:rPr>
          <w:b/>
          <w:highlight w:val="green"/>
          <w:u w:val="single"/>
        </w:rPr>
        <w:t>retail prices abroad</w:t>
      </w:r>
      <w:r w:rsidRPr="00C2108C">
        <w:rPr>
          <w:u w:val="single"/>
        </w:rPr>
        <w:t xml:space="preserve">. </w:t>
      </w:r>
      <w:r w:rsidRPr="00C2108C">
        <w:rPr>
          <w:b/>
          <w:highlight w:val="green"/>
          <w:u w:val="single"/>
        </w:rPr>
        <w:t>Can Delhi not buttress its</w:t>
      </w:r>
      <w:r w:rsidRPr="00C2108C">
        <w:rPr>
          <w:highlight w:val="green"/>
          <w:u w:val="single"/>
        </w:rPr>
        <w:t xml:space="preserve"> </w:t>
      </w:r>
      <w:r w:rsidRPr="00C2108C">
        <w:rPr>
          <w:b/>
          <w:highlight w:val="green"/>
          <w:u w:val="single"/>
        </w:rPr>
        <w:t>food aid with medicines</w:t>
      </w:r>
      <w:r w:rsidRPr="00C2108C">
        <w:rPr>
          <w:u w:val="single"/>
        </w:rPr>
        <w:t xml:space="preserve"> and vitamins</w:t>
      </w:r>
      <w:r w:rsidRPr="00C2108C">
        <w:rPr>
          <w:highlight w:val="green"/>
          <w:u w:val="single"/>
        </w:rPr>
        <w:t xml:space="preserve">? This will give </w:t>
      </w:r>
      <w:r w:rsidRPr="00C2108C">
        <w:rPr>
          <w:b/>
          <w:highlight w:val="green"/>
          <w:u w:val="single"/>
        </w:rPr>
        <w:t>an entirely new meaning to</w:t>
      </w:r>
      <w:r w:rsidRPr="00C2108C">
        <w:rPr>
          <w:u w:val="single"/>
        </w:rPr>
        <w:t xml:space="preserve"> the concept of </w:t>
      </w:r>
      <w:r w:rsidRPr="00C2108C">
        <w:rPr>
          <w:b/>
          <w:highlight w:val="green"/>
          <w:u w:val="single"/>
        </w:rPr>
        <w:t xml:space="preserve">Soft Power </w:t>
      </w:r>
      <w:r w:rsidRPr="0036391A">
        <w:rPr>
          <w:b/>
          <w:u w:val="single"/>
        </w:rPr>
        <w:t>for</w:t>
      </w:r>
      <w:r w:rsidRPr="0036391A">
        <w:rPr>
          <w:u w:val="single"/>
        </w:rPr>
        <w:t xml:space="preserve">, </w:t>
      </w:r>
      <w:r w:rsidRPr="0036391A">
        <w:rPr>
          <w:b/>
          <w:u w:val="single"/>
        </w:rPr>
        <w:t>unlike the West</w:t>
      </w:r>
      <w:r w:rsidRPr="00C2108C">
        <w:rPr>
          <w:u w:val="single"/>
        </w:rPr>
        <w:t xml:space="preserve"> in its present incarnation, </w:t>
      </w:r>
      <w:r w:rsidRPr="00C2108C">
        <w:rPr>
          <w:b/>
          <w:highlight w:val="green"/>
          <w:u w:val="single"/>
        </w:rPr>
        <w:t xml:space="preserve">it would </w:t>
      </w:r>
      <w:r w:rsidRPr="0036391A">
        <w:rPr>
          <w:b/>
          <w:u w:val="single"/>
        </w:rPr>
        <w:t xml:space="preserve">be seeking to </w:t>
      </w:r>
      <w:r w:rsidRPr="00C2108C">
        <w:rPr>
          <w:b/>
          <w:highlight w:val="green"/>
          <w:u w:val="single"/>
        </w:rPr>
        <w:t>build influence by protecting</w:t>
      </w:r>
      <w:r w:rsidRPr="00C2108C">
        <w:rPr>
          <w:highlight w:val="green"/>
          <w:u w:val="single"/>
        </w:rPr>
        <w:t xml:space="preserve"> </w:t>
      </w:r>
      <w:r w:rsidRPr="00C2108C">
        <w:rPr>
          <w:u w:val="single"/>
        </w:rPr>
        <w:t xml:space="preserve">and </w:t>
      </w:r>
      <w:r w:rsidRPr="0036391A">
        <w:rPr>
          <w:u w:val="single"/>
        </w:rPr>
        <w:t xml:space="preserve">preserving, </w:t>
      </w:r>
      <w:r w:rsidRPr="0036391A">
        <w:rPr>
          <w:b/>
          <w:u w:val="single"/>
        </w:rPr>
        <w:t>not destroying</w:t>
      </w:r>
      <w:r w:rsidRPr="0036391A">
        <w:rPr>
          <w:u w:val="single"/>
        </w:rPr>
        <w:t>; by expanding</w:t>
      </w:r>
      <w:r w:rsidRPr="00C2108C">
        <w:rPr>
          <w:u w:val="single"/>
        </w:rPr>
        <w:t xml:space="preserve"> peoples' futures instead of </w:t>
      </w:r>
      <w:proofErr w:type="spellStart"/>
      <w:r w:rsidRPr="00C2108C">
        <w:rPr>
          <w:u w:val="single"/>
        </w:rPr>
        <w:t>ending</w:t>
      </w:r>
      <w:proofErr w:type="spellEnd"/>
      <w:r w:rsidRPr="00C2108C">
        <w:rPr>
          <w:u w:val="single"/>
        </w:rPr>
        <w:t xml:space="preserve"> them in darkness. We have been relatively </w:t>
      </w:r>
      <w:r w:rsidRPr="00C2108C">
        <w:rPr>
          <w:b/>
          <w:highlight w:val="green"/>
          <w:u w:val="single"/>
        </w:rPr>
        <w:t xml:space="preserve">slow to </w:t>
      </w:r>
      <w:proofErr w:type="spellStart"/>
      <w:r w:rsidRPr="00C2108C">
        <w:rPr>
          <w:b/>
          <w:highlight w:val="green"/>
          <w:u w:val="single"/>
        </w:rPr>
        <w:t>realise</w:t>
      </w:r>
      <w:proofErr w:type="spellEnd"/>
      <w:r w:rsidRPr="00C2108C">
        <w:rPr>
          <w:highlight w:val="green"/>
          <w:u w:val="single"/>
        </w:rPr>
        <w:t xml:space="preserve"> </w:t>
      </w:r>
      <w:r w:rsidRPr="00C2108C">
        <w:rPr>
          <w:u w:val="single"/>
        </w:rPr>
        <w:t xml:space="preserve">our </w:t>
      </w:r>
      <w:r w:rsidRPr="00C2108C">
        <w:rPr>
          <w:b/>
          <w:highlight w:val="green"/>
          <w:u w:val="single"/>
        </w:rPr>
        <w:t>full potential</w:t>
      </w:r>
      <w:r w:rsidRPr="00C2108C">
        <w:rPr>
          <w:highlight w:val="green"/>
          <w:u w:val="single"/>
        </w:rPr>
        <w:t xml:space="preserve"> </w:t>
      </w:r>
      <w:r w:rsidRPr="00C2108C">
        <w:rPr>
          <w:u w:val="single"/>
        </w:rPr>
        <w:t>for the exercise of soft power</w:t>
      </w:r>
      <w:r w:rsidRPr="00C2108C">
        <w:rPr>
          <w:sz w:val="16"/>
        </w:rPr>
        <w:t xml:space="preserve">. This could be because of our too-ready acceptance of a concept that was created by an American to address American foreign policy concerns. In Joseph Nye's original definition, soft power originated in the capacity to attract others to your country's culture, </w:t>
      </w:r>
      <w:proofErr w:type="gramStart"/>
      <w:r w:rsidRPr="00C2108C">
        <w:rPr>
          <w:sz w:val="16"/>
        </w:rPr>
        <w:t>values</w:t>
      </w:r>
      <w:proofErr w:type="gramEnd"/>
      <w:r w:rsidRPr="00C2108C">
        <w:rPr>
          <w:sz w:val="16"/>
        </w:rPr>
        <w:t xml:space="preserve"> and institutions. Indian policymakers have taken this to heart and relied mainly upon India's open society, democratic institutions, lack of aggressive intent and willingness to share the burden of U.N. peacekeeping and policing the global commons, to garner respect and support in the international community</w:t>
      </w:r>
      <w:r w:rsidRPr="00C2108C">
        <w:rPr>
          <w:u w:val="single"/>
        </w:rPr>
        <w:t xml:space="preserve">. It is only in the last half-decade, as the Westphalian international order crumbled and India's </w:t>
      </w:r>
      <w:proofErr w:type="spellStart"/>
      <w:r w:rsidRPr="00C2108C">
        <w:rPr>
          <w:u w:val="single"/>
        </w:rPr>
        <w:t>neighbourhood</w:t>
      </w:r>
      <w:proofErr w:type="spellEnd"/>
      <w:r w:rsidRPr="00C2108C">
        <w:rPr>
          <w:u w:val="single"/>
        </w:rPr>
        <w:t xml:space="preserve"> became increasingly unstable, that New Delhi has begun to explore the economic dimensions of ‘soft power' seriously.</w:t>
      </w:r>
      <w:r w:rsidRPr="00C2108C">
        <w:rPr>
          <w:sz w:val="16"/>
        </w:rPr>
        <w:t xml:space="preserve"> Afghanistan has been the focus of its initial efforts, and its success is attested to by the threat (irrational though it is) that Pakistan feels from it.</w:t>
      </w:r>
    </w:p>
    <w:p w14:paraId="0057F7F6" w14:textId="77777777" w:rsidR="006F5479" w:rsidRDefault="006F5479" w:rsidP="006F5479">
      <w:pPr>
        <w:rPr>
          <w:sz w:val="16"/>
        </w:rPr>
      </w:pPr>
    </w:p>
    <w:p w14:paraId="49D04540" w14:textId="77777777" w:rsidR="006F5479" w:rsidRDefault="006F5479" w:rsidP="006F5479">
      <w:pPr>
        <w:pStyle w:val="Heading4"/>
        <w:rPr>
          <w:u w:val="single"/>
        </w:rPr>
      </w:pPr>
      <w:r>
        <w:t xml:space="preserve">Successful India Soft Power </w:t>
      </w:r>
      <w:r>
        <w:rPr>
          <w:u w:val="single"/>
        </w:rPr>
        <w:t>solves Extinction</w:t>
      </w:r>
    </w:p>
    <w:p w14:paraId="55FD7A86" w14:textId="77777777" w:rsidR="006F5479" w:rsidRPr="00577449" w:rsidRDefault="006F5479" w:rsidP="006F5479">
      <w:proofErr w:type="spellStart"/>
      <w:r w:rsidRPr="00577449">
        <w:rPr>
          <w:rStyle w:val="Style13ptBold"/>
        </w:rPr>
        <w:t>Kamdar</w:t>
      </w:r>
      <w:proofErr w:type="spellEnd"/>
      <w:r>
        <w:rPr>
          <w:rStyle w:val="Style13ptBold"/>
        </w:rPr>
        <w:t xml:space="preserve"> 7</w:t>
      </w:r>
      <w:r w:rsidRPr="00577449">
        <w:t>, Mira. Planet India: How the fastest growing democracy is transforming America and the world. Simon and Schuster, 2007.</w:t>
      </w:r>
      <w:r>
        <w:t xml:space="preserve"> (</w:t>
      </w:r>
      <w:r w:rsidRPr="00577449">
        <w:t>Bernard Schwartz Fellow at the Asia Society in 2008</w:t>
      </w:r>
      <w:r>
        <w:t>)//Elmer</w:t>
      </w:r>
    </w:p>
    <w:p w14:paraId="78523979" w14:textId="77777777" w:rsidR="006F5479" w:rsidRPr="000B015F" w:rsidRDefault="006F5479" w:rsidP="006F5479">
      <w:pPr>
        <w:rPr>
          <w:sz w:val="14"/>
        </w:rPr>
      </w:pPr>
      <w:r w:rsidRPr="00FD3E97">
        <w:rPr>
          <w:b/>
          <w:bCs/>
          <w:u w:val="single"/>
        </w:rPr>
        <w:t>No other country matters more to the future of our planet than India</w:t>
      </w:r>
      <w:r w:rsidRPr="00FD3E97">
        <w:rPr>
          <w:u w:val="single"/>
        </w:rPr>
        <w:t>.</w:t>
      </w:r>
      <w:r w:rsidRPr="00E939B9">
        <w:rPr>
          <w:sz w:val="14"/>
        </w:rPr>
        <w:t xml:space="preserve"> There is no challenge we face, no opportunity we covet where India does not have critical relevance. </w:t>
      </w:r>
      <w:r w:rsidRPr="00FD3E97">
        <w:rPr>
          <w:b/>
          <w:bCs/>
          <w:highlight w:val="green"/>
          <w:u w:val="single"/>
        </w:rPr>
        <w:t>From</w:t>
      </w:r>
      <w:r w:rsidRPr="00C73049">
        <w:rPr>
          <w:b/>
          <w:bCs/>
          <w:u w:val="single"/>
        </w:rPr>
        <w:t xml:space="preserve"> combating global </w:t>
      </w:r>
      <w:r w:rsidRPr="00195647">
        <w:rPr>
          <w:b/>
          <w:bCs/>
          <w:highlight w:val="green"/>
          <w:u w:val="single"/>
        </w:rPr>
        <w:t>terror</w:t>
      </w:r>
      <w:r w:rsidRPr="00C73049">
        <w:rPr>
          <w:b/>
          <w:bCs/>
          <w:u w:val="single"/>
        </w:rPr>
        <w:t xml:space="preserve"> to finding cures for dangerous </w:t>
      </w:r>
      <w:r w:rsidRPr="00195647">
        <w:rPr>
          <w:b/>
          <w:bCs/>
          <w:highlight w:val="green"/>
          <w:u w:val="single"/>
        </w:rPr>
        <w:t>pandemics</w:t>
      </w:r>
      <w:r w:rsidRPr="00C73049">
        <w:rPr>
          <w:b/>
          <w:bCs/>
          <w:u w:val="single"/>
        </w:rPr>
        <w:t xml:space="preserve">, from dealing with the </w:t>
      </w:r>
      <w:r w:rsidRPr="00195647">
        <w:rPr>
          <w:b/>
          <w:bCs/>
          <w:highlight w:val="green"/>
          <w:u w:val="single"/>
        </w:rPr>
        <w:t>energy</w:t>
      </w:r>
      <w:r w:rsidRPr="00C73049">
        <w:rPr>
          <w:b/>
          <w:bCs/>
          <w:u w:val="single"/>
        </w:rPr>
        <w:t xml:space="preserve"> crisis </w:t>
      </w:r>
      <w:r w:rsidRPr="00195647">
        <w:rPr>
          <w:b/>
          <w:bCs/>
          <w:highlight w:val="green"/>
          <w:u w:val="single"/>
        </w:rPr>
        <w:t>to averting</w:t>
      </w:r>
      <w:r w:rsidRPr="00C73049">
        <w:rPr>
          <w:b/>
          <w:bCs/>
          <w:u w:val="single"/>
        </w:rPr>
        <w:t xml:space="preserve"> the worst scenarios of global </w:t>
      </w:r>
      <w:r w:rsidRPr="00195647">
        <w:rPr>
          <w:b/>
          <w:bCs/>
          <w:highlight w:val="green"/>
          <w:u w:val="single"/>
        </w:rPr>
        <w:t>warming</w:t>
      </w:r>
      <w:r w:rsidRPr="00C73049">
        <w:rPr>
          <w:u w:val="single"/>
        </w:rPr>
        <w:t>, from rebalancing stark global inequalities to spurring the vital innovation needed to create jobs and improve lives—</w:t>
      </w:r>
      <w:r w:rsidRPr="00195647">
        <w:rPr>
          <w:b/>
          <w:bCs/>
          <w:highlight w:val="green"/>
          <w:u w:val="single"/>
        </w:rPr>
        <w:t>India is</w:t>
      </w:r>
      <w:r w:rsidRPr="00C73049">
        <w:rPr>
          <w:b/>
          <w:bCs/>
          <w:u w:val="single"/>
        </w:rPr>
        <w:t xml:space="preserve"> now </w:t>
      </w:r>
      <w:r w:rsidRPr="00195647">
        <w:rPr>
          <w:b/>
          <w:bCs/>
          <w:highlight w:val="green"/>
          <w:u w:val="single"/>
        </w:rPr>
        <w:t>a pivotal player</w:t>
      </w:r>
      <w:r w:rsidRPr="00E939B9">
        <w:rPr>
          <w:sz w:val="14"/>
        </w:rPr>
        <w:t xml:space="preserve">. </w:t>
      </w:r>
      <w:r w:rsidRPr="00C73049">
        <w:rPr>
          <w:u w:val="single"/>
        </w:rPr>
        <w:t xml:space="preserve">The world is undergoing a process of profound recalibration </w:t>
      </w:r>
      <w:r w:rsidRPr="00E939B9">
        <w:rPr>
          <w:u w:val="single"/>
        </w:rPr>
        <w:t>in which the rise of Asia is the most important factor. India holds the key to this new world.</w:t>
      </w:r>
      <w:r w:rsidRPr="00E939B9">
        <w:rPr>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w:t>
      </w:r>
      <w:proofErr w:type="gramStart"/>
      <w:r w:rsidRPr="00E939B9">
        <w:rPr>
          <w:sz w:val="14"/>
        </w:rPr>
        <w:t>camels</w:t>
      </w:r>
      <w:proofErr w:type="gramEnd"/>
      <w:r w:rsidRPr="00E939B9">
        <w:rPr>
          <w:sz w:val="14"/>
        </w:rPr>
        <w:t xml:space="preserve">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195647">
        <w:rPr>
          <w:highlight w:val="green"/>
          <w:u w:val="single"/>
        </w:rPr>
        <w:t>India’s goal</w:t>
      </w:r>
      <w:r w:rsidRPr="00FD3E97">
        <w:rPr>
          <w:u w:val="single"/>
        </w:rPr>
        <w:t xml:space="preserve"> is</w:t>
      </w:r>
      <w:r w:rsidRPr="00C73049">
        <w:rPr>
          <w:u w:val="single"/>
        </w:rPr>
        <w:t xml:space="preserve"> breathtaking in scope</w:t>
      </w:r>
      <w:r w:rsidRPr="00FD3E97">
        <w:rPr>
          <w:highlight w:val="green"/>
          <w:u w:val="single"/>
        </w:rPr>
        <w:t xml:space="preserve">: transform </w:t>
      </w:r>
      <w:r w:rsidRPr="00FD3E97">
        <w:rPr>
          <w:u w:val="single"/>
        </w:rPr>
        <w:t>a developing country</w:t>
      </w:r>
      <w:r w:rsidRPr="00C73049">
        <w:rPr>
          <w:u w:val="single"/>
        </w:rPr>
        <w:t xml:space="preserve"> of more than 1 billion people </w:t>
      </w:r>
      <w:r w:rsidRPr="00195647">
        <w:rPr>
          <w:highlight w:val="green"/>
          <w:u w:val="single"/>
        </w:rPr>
        <w:t>into a</w:t>
      </w:r>
      <w:r w:rsidRPr="00C73049">
        <w:rPr>
          <w:u w:val="single"/>
        </w:rPr>
        <w:t xml:space="preserve"> developed nation and </w:t>
      </w:r>
      <w:r w:rsidRPr="00195647">
        <w:rPr>
          <w:highlight w:val="green"/>
          <w:u w:val="single"/>
        </w:rPr>
        <w:t>global</w:t>
      </w:r>
      <w:r w:rsidRPr="00C73049">
        <w:rPr>
          <w:u w:val="single"/>
        </w:rPr>
        <w:t xml:space="preserve"> </w:t>
      </w:r>
      <w:r w:rsidRPr="00195647">
        <w:rPr>
          <w:highlight w:val="green"/>
          <w:u w:val="single"/>
        </w:rPr>
        <w:t>leader</w:t>
      </w:r>
      <w:r w:rsidRPr="00C73049">
        <w:rPr>
          <w:u w:val="single"/>
        </w:rPr>
        <w:t xml:space="preserve"> </w:t>
      </w:r>
      <w:r w:rsidRPr="00E939B9">
        <w:rPr>
          <w:sz w:val="14"/>
        </w:rPr>
        <w:t xml:space="preserve">by </w:t>
      </w:r>
      <w:proofErr w:type="gramStart"/>
      <w:r w:rsidRPr="00E939B9">
        <w:rPr>
          <w:sz w:val="14"/>
        </w:rPr>
        <w:t xml:space="preserve">2020, </w:t>
      </w:r>
      <w:r w:rsidRPr="00C73049">
        <w:rPr>
          <w:u w:val="single"/>
        </w:rPr>
        <w:t>and</w:t>
      </w:r>
      <w:proofErr w:type="gramEnd"/>
      <w:r w:rsidRPr="00C73049">
        <w:rPr>
          <w:u w:val="single"/>
        </w:rPr>
        <w:t xml:space="preserve"> do this as a democracy in an era of resource scarcity and environmental degradation. The world </w:t>
      </w:r>
      <w:proofErr w:type="gramStart"/>
      <w:r w:rsidRPr="00C73049">
        <w:rPr>
          <w:u w:val="single"/>
        </w:rPr>
        <w:t>has to</w:t>
      </w:r>
      <w:proofErr w:type="gramEnd"/>
      <w:r w:rsidRPr="00C73049">
        <w:rPr>
          <w:u w:val="single"/>
        </w:rPr>
        <w:t xml:space="preserve"> cheer India on. </w:t>
      </w:r>
      <w:r w:rsidRPr="00195647">
        <w:rPr>
          <w:highlight w:val="green"/>
          <w:u w:val="single"/>
        </w:rPr>
        <w:t>If India fails</w:t>
      </w:r>
      <w:r w:rsidRPr="00C73049">
        <w:rPr>
          <w:u w:val="single"/>
        </w:rPr>
        <w:t xml:space="preserve">, there is a real risk that </w:t>
      </w:r>
      <w:r w:rsidRPr="00195647">
        <w:rPr>
          <w:b/>
          <w:bCs/>
          <w:highlight w:val="green"/>
          <w:u w:val="single"/>
        </w:rPr>
        <w:t>our world will become</w:t>
      </w:r>
      <w:r w:rsidRPr="00E939B9">
        <w:rPr>
          <w:b/>
          <w:bCs/>
          <w:u w:val="single"/>
        </w:rPr>
        <w:t xml:space="preserve"> </w:t>
      </w:r>
      <w:r w:rsidRPr="00195647">
        <w:rPr>
          <w:b/>
          <w:bCs/>
          <w:highlight w:val="green"/>
          <w:u w:val="single"/>
        </w:rPr>
        <w:t>hostage to</w:t>
      </w:r>
      <w:r w:rsidRPr="00E939B9">
        <w:rPr>
          <w:b/>
          <w:bCs/>
          <w:u w:val="single"/>
        </w:rPr>
        <w:t xml:space="preserve"> political </w:t>
      </w:r>
      <w:r w:rsidRPr="00195647">
        <w:rPr>
          <w:b/>
          <w:bCs/>
          <w:highlight w:val="green"/>
          <w:u w:val="single"/>
        </w:rPr>
        <w:t>chaos, war over</w:t>
      </w:r>
      <w:r w:rsidRPr="00E939B9">
        <w:rPr>
          <w:b/>
          <w:bCs/>
          <w:u w:val="single"/>
        </w:rPr>
        <w:t xml:space="preserve"> dwindling </w:t>
      </w:r>
      <w:r w:rsidRPr="00195647">
        <w:rPr>
          <w:b/>
          <w:bCs/>
          <w:highlight w:val="green"/>
          <w:u w:val="single"/>
        </w:rPr>
        <w:t>resources, a poisoned environment, and</w:t>
      </w:r>
      <w:r w:rsidRPr="00E939B9">
        <w:rPr>
          <w:b/>
          <w:bCs/>
          <w:u w:val="single"/>
        </w:rPr>
        <w:t xml:space="preserve"> galloping </w:t>
      </w:r>
      <w:r w:rsidRPr="00195647">
        <w:rPr>
          <w:b/>
          <w:bCs/>
          <w:highlight w:val="green"/>
          <w:u w:val="single"/>
        </w:rPr>
        <w:t>disease</w:t>
      </w:r>
      <w:r w:rsidRPr="00C73049">
        <w:rPr>
          <w:u w:val="single"/>
        </w:rPr>
        <w:t xml:space="preserve">. Wealthy enclaves will employ private companies to supply their needs and private militias to protect them from the poor massing at their gates. But, </w:t>
      </w:r>
      <w:r w:rsidRPr="00E03103">
        <w:rPr>
          <w:u w:val="single"/>
        </w:rPr>
        <w:t>if India succeeds, it will demonstrate that it is possible to lift hundreds of millions of people out of poverty.</w:t>
      </w:r>
      <w:r w:rsidRPr="00C73049">
        <w:rPr>
          <w:u w:val="single"/>
        </w:rPr>
        <w:t xml:space="preserve">  It will prove that multiethnic, multireligious democracy is not a luxury for rich societies.  It will </w:t>
      </w:r>
      <w:r w:rsidRPr="00195647">
        <w:rPr>
          <w:b/>
          <w:bCs/>
          <w:highlight w:val="green"/>
          <w:u w:val="single"/>
        </w:rPr>
        <w:t xml:space="preserve">show us how to save </w:t>
      </w:r>
      <w:r w:rsidRPr="00E939B9">
        <w:rPr>
          <w:b/>
          <w:bCs/>
          <w:u w:val="single"/>
        </w:rPr>
        <w:t xml:space="preserve">our </w:t>
      </w:r>
      <w:r w:rsidRPr="00195647">
        <w:rPr>
          <w:b/>
          <w:bCs/>
          <w:highlight w:val="green"/>
          <w:u w:val="single"/>
        </w:rPr>
        <w:t xml:space="preserve">environment, and </w:t>
      </w:r>
      <w:r w:rsidRPr="00E939B9">
        <w:rPr>
          <w:b/>
          <w:bCs/>
          <w:u w:val="single"/>
        </w:rPr>
        <w:t xml:space="preserve">how to </w:t>
      </w:r>
      <w:r w:rsidRPr="00195647">
        <w:rPr>
          <w:b/>
          <w:bCs/>
          <w:highlight w:val="green"/>
          <w:u w:val="single"/>
        </w:rPr>
        <w:t xml:space="preserve">manage </w:t>
      </w:r>
      <w:r w:rsidRPr="00E939B9">
        <w:rPr>
          <w:b/>
          <w:bCs/>
          <w:u w:val="single"/>
        </w:rPr>
        <w:t xml:space="preserve">in a </w:t>
      </w:r>
      <w:r w:rsidRPr="00195647">
        <w:rPr>
          <w:b/>
          <w:bCs/>
          <w:highlight w:val="green"/>
          <w:u w:val="single"/>
        </w:rPr>
        <w:t>fractious</w:t>
      </w:r>
      <w:r w:rsidRPr="00E939B9">
        <w:rPr>
          <w:b/>
          <w:bCs/>
          <w:u w:val="single"/>
        </w:rPr>
        <w:t xml:space="preserve">, multipolar </w:t>
      </w:r>
      <w:r w:rsidRPr="00195647">
        <w:rPr>
          <w:b/>
          <w:bCs/>
          <w:highlight w:val="green"/>
          <w:u w:val="single"/>
        </w:rPr>
        <w:t>world</w:t>
      </w:r>
      <w:r w:rsidRPr="00C73049">
        <w:rPr>
          <w:u w:val="single"/>
        </w:rPr>
        <w:t>.  India’s gambit is truly the venture of the century.</w:t>
      </w:r>
    </w:p>
    <w:p w14:paraId="0573CC26" w14:textId="77777777" w:rsidR="006F5479" w:rsidRDefault="006F5479" w:rsidP="006F5479">
      <w:pPr>
        <w:pStyle w:val="Heading3"/>
      </w:pPr>
      <w:r>
        <w:t>1AC: Plan</w:t>
      </w:r>
    </w:p>
    <w:p w14:paraId="466B8494" w14:textId="77777777" w:rsidR="006F5479" w:rsidRDefault="006F5479" w:rsidP="006F5479">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25C9F324" w14:textId="77777777" w:rsidR="006F5479" w:rsidRPr="006C53E1" w:rsidRDefault="006F5479" w:rsidP="006F5479">
      <w:pPr>
        <w:pStyle w:val="Heading4"/>
      </w:pPr>
      <w:r>
        <w:t xml:space="preserve">The Plan </w:t>
      </w:r>
      <w:r>
        <w:rPr>
          <w:u w:val="single"/>
        </w:rPr>
        <w:t>solves Evergreening</w:t>
      </w:r>
      <w:r>
        <w:t>.</w:t>
      </w:r>
    </w:p>
    <w:p w14:paraId="4F816998" w14:textId="77777777" w:rsidR="006F5479" w:rsidRPr="005B38BB" w:rsidRDefault="006F5479" w:rsidP="006F5479">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2BCCAEE" w14:textId="77777777" w:rsidR="006F5479" w:rsidRDefault="006F5479" w:rsidP="006F5479">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w:t>
      </w:r>
      <w:proofErr w:type="gramStart"/>
      <w:r w:rsidRPr="009D4CF3">
        <w:rPr>
          <w:b/>
          <w:bCs/>
          <w:highlight w:val="green"/>
          <w:u w:val="single"/>
        </w:rPr>
        <w:t>all of</w:t>
      </w:r>
      <w:proofErr w:type="gramEnd"/>
      <w:r w:rsidRPr="009D4CF3">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 xml:space="preserve">legislative changes to the FDA’s drug approval </w:t>
      </w:r>
      <w:proofErr w:type="gramStart"/>
      <w:r w:rsidRPr="009D4CF3">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FC1D6B8" w14:textId="77777777" w:rsidR="006F5479" w:rsidRDefault="006F5479" w:rsidP="006F5479">
      <w:pPr>
        <w:pStyle w:val="Heading3"/>
      </w:pPr>
      <w:r>
        <w:t>1AC: Framework</w:t>
      </w:r>
    </w:p>
    <w:p w14:paraId="1A57048C" w14:textId="77777777" w:rsidR="006F5479" w:rsidRPr="00192D33" w:rsidRDefault="006F5479" w:rsidP="006F5479">
      <w:pPr>
        <w:pStyle w:val="Heading4"/>
      </w:pPr>
      <w:r>
        <w:t>The standard is maximizing expected well-being, or hedonistic act utilitarianism.</w:t>
      </w:r>
    </w:p>
    <w:p w14:paraId="17562F13" w14:textId="77777777" w:rsidR="006F5479" w:rsidRPr="00A3034A" w:rsidRDefault="006F5479" w:rsidP="006F5479">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6058B8ED" w14:textId="77777777" w:rsidR="006F5479" w:rsidRPr="00192D33" w:rsidRDefault="006F5479" w:rsidP="006F5479">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6BB51CF" w14:textId="77777777" w:rsidR="006F5479" w:rsidRPr="00470C63" w:rsidRDefault="006F5479" w:rsidP="006F5479">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B3E59C1" w14:textId="77777777" w:rsidR="006F5479" w:rsidRDefault="006F5479" w:rsidP="006F5479">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4205F5A3" w14:textId="77777777" w:rsidR="006F5479" w:rsidRDefault="006F5479" w:rsidP="006F5479">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36E42316" w14:textId="77777777" w:rsidR="006F5479" w:rsidRDefault="006F5479" w:rsidP="006F5479">
      <w:pPr>
        <w:pStyle w:val="Heading4"/>
      </w:pPr>
    </w:p>
    <w:p w14:paraId="6922D377" w14:textId="77777777" w:rsidR="006F5479" w:rsidRDefault="006F5479" w:rsidP="006F5479">
      <w:pPr>
        <w:pStyle w:val="Heading4"/>
      </w:pPr>
      <w:r>
        <w:t xml:space="preserve">Impact calc – </w:t>
      </w:r>
    </w:p>
    <w:p w14:paraId="78175937" w14:textId="77777777" w:rsidR="006F5479" w:rsidRDefault="006F5479" w:rsidP="006F5479">
      <w:pPr>
        <w:pStyle w:val="Heading4"/>
      </w:pPr>
      <w:r>
        <w:t xml:space="preserve">1] Extinction </w:t>
      </w:r>
      <w:r w:rsidRPr="00660602">
        <w:rPr>
          <w:u w:val="single"/>
        </w:rPr>
        <w:t>outweighs</w:t>
      </w:r>
      <w:r>
        <w:t xml:space="preserve"> – </w:t>
      </w:r>
    </w:p>
    <w:p w14:paraId="32C67CC8" w14:textId="77777777" w:rsidR="006F5479" w:rsidRDefault="006F5479" w:rsidP="006F5479">
      <w:pPr>
        <w:pStyle w:val="Heading4"/>
      </w:pPr>
      <w:r>
        <w:t xml:space="preserve">A] </w:t>
      </w:r>
      <w:r w:rsidRPr="00DB18F0">
        <w:rPr>
          <w:u w:val="single"/>
        </w:rPr>
        <w:t>Reversibility</w:t>
      </w:r>
      <w:r>
        <w:t xml:space="preserve">- it forecloses the alternative because we can’t improve society if we are all dead </w:t>
      </w:r>
    </w:p>
    <w:p w14:paraId="03ADCA6B" w14:textId="77777777" w:rsidR="006F5479" w:rsidRDefault="006F5479" w:rsidP="006F5479">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3D3B2278" w14:textId="77777777" w:rsidR="006F5479" w:rsidRDefault="006F5479" w:rsidP="006F5479">
      <w:pPr>
        <w:pStyle w:val="Heading4"/>
      </w:pPr>
      <w:r>
        <w:t xml:space="preserve">C] </w:t>
      </w:r>
      <w:r w:rsidRPr="002C52D9">
        <w:rPr>
          <w:u w:val="single"/>
        </w:rPr>
        <w:t>Objectivity</w:t>
      </w:r>
      <w:r>
        <w:t xml:space="preserve">- body count is the most objective way to calculate impacts because comparing suffering is unethical </w:t>
      </w:r>
    </w:p>
    <w:p w14:paraId="20A626E5" w14:textId="77777777" w:rsidR="006F5479" w:rsidRDefault="006F5479" w:rsidP="006F5479">
      <w:pPr>
        <w:pStyle w:val="Heading4"/>
      </w:pPr>
      <w:r>
        <w:t xml:space="preserve">D] </w:t>
      </w:r>
      <w:r w:rsidRPr="002C52D9">
        <w:rPr>
          <w:u w:val="single"/>
        </w:rPr>
        <w:t>Uncertainty</w:t>
      </w:r>
      <w:r>
        <w:t>- if we’re unsure about which interpretation of the world is true, we should preserve the world to keep debating about it</w:t>
      </w:r>
    </w:p>
    <w:p w14:paraId="2C05487B" w14:textId="77777777" w:rsidR="006F5479" w:rsidRDefault="006F5479" w:rsidP="006F5479">
      <w:pPr>
        <w:pStyle w:val="Heading3"/>
      </w:pPr>
      <w:r>
        <w:t>1AC: Underview</w:t>
      </w:r>
    </w:p>
    <w:p w14:paraId="61BA5147" w14:textId="77777777" w:rsidR="006F5479" w:rsidRDefault="006F5479" w:rsidP="006F5479">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43CCEC48" w14:textId="77777777" w:rsidR="006F5479" w:rsidRDefault="006F5479" w:rsidP="006F5479"/>
    <w:p w14:paraId="279157AE" w14:textId="77777777" w:rsidR="006F5479" w:rsidRDefault="006F5479" w:rsidP="006F5479">
      <w:pPr>
        <w:pStyle w:val="Heading4"/>
      </w:pPr>
      <w:r>
        <w:t xml:space="preserve">2] Reasonability on 1NC theory with the brightline of link and impact turn ground – there are infinite bidirectional interps that I can never meet – the </w:t>
      </w:r>
      <w:proofErr w:type="gramStart"/>
      <w:r>
        <w:t>four minute</w:t>
      </w:r>
      <w:proofErr w:type="gramEnd"/>
      <w:r>
        <w:t xml:space="preserve"> 1AR doesn’t have enough time to line by line every argument, make offense, and go for substance.</w:t>
      </w:r>
    </w:p>
    <w:p w14:paraId="0DDD79AB" w14:textId="77777777" w:rsidR="006F5479" w:rsidRPr="00C84076" w:rsidRDefault="006F5479" w:rsidP="006F5479"/>
    <w:p w14:paraId="0491453B" w14:textId="77777777" w:rsidR="006F5479" w:rsidRPr="00B55AD5" w:rsidRDefault="006F5479" w:rsidP="006F5479"/>
    <w:p w14:paraId="7937261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F547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45FA9"/>
    <w:rsid w:val="00647866"/>
    <w:rsid w:val="00665003"/>
    <w:rsid w:val="006A2AD0"/>
    <w:rsid w:val="006B5C7F"/>
    <w:rsid w:val="006C2375"/>
    <w:rsid w:val="006D4ECC"/>
    <w:rsid w:val="006F5479"/>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12F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B5720"/>
  <w15:chartTrackingRefBased/>
  <w15:docId w15:val="{41CD4569-085B-4C27-9B34-1163F5BC8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5479"/>
    <w:rPr>
      <w:rFonts w:ascii="Calibri" w:hAnsi="Calibri"/>
    </w:rPr>
  </w:style>
  <w:style w:type="paragraph" w:styleId="Heading1">
    <w:name w:val="heading 1"/>
    <w:aliases w:val="Pocket"/>
    <w:basedOn w:val="Normal"/>
    <w:next w:val="Normal"/>
    <w:link w:val="Heading1Char"/>
    <w:qFormat/>
    <w:rsid w:val="006F54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547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F547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6F547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54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5479"/>
  </w:style>
  <w:style w:type="character" w:customStyle="1" w:styleId="Heading1Char">
    <w:name w:val="Heading 1 Char"/>
    <w:aliases w:val="Pocket Char"/>
    <w:basedOn w:val="DefaultParagraphFont"/>
    <w:link w:val="Heading1"/>
    <w:rsid w:val="006F547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547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F5479"/>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6F547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6F547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5479"/>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6F547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11111 Char,No Spacing31 Char,No Spacing22 Char"/>
    <w:basedOn w:val="DefaultParagraphFont"/>
    <w:link w:val="NoSpacing"/>
    <w:uiPriority w:val="99"/>
    <w:unhideWhenUsed/>
    <w:rsid w:val="006F5479"/>
    <w:rPr>
      <w:color w:val="auto"/>
      <w:u w:val="none"/>
    </w:rPr>
  </w:style>
  <w:style w:type="character" w:styleId="FollowedHyperlink">
    <w:name w:val="FollowedHyperlink"/>
    <w:basedOn w:val="DefaultParagraphFont"/>
    <w:uiPriority w:val="99"/>
    <w:semiHidden/>
    <w:unhideWhenUsed/>
    <w:rsid w:val="006F5479"/>
    <w:rPr>
      <w:color w:val="auto"/>
      <w:u w:val="none"/>
    </w:rPr>
  </w:style>
  <w:style w:type="paragraph" w:styleId="NoSpacing">
    <w:name w:val="No Spacing"/>
    <w:aliases w:val="Note Level 2,Small Text,Card Format,Note Level 21,ClearFormatting,Clear,DDI Tag,Tag Title,No Spacing51,No Spacing11211,No Spacing111111,No Spacing31,No Spacing22,No Spacing3,tag,No Spacing41,No Spacing111112,No Spacing6,No Spacin,No Spacing8"/>
    <w:basedOn w:val="Heading1"/>
    <w:link w:val="Hyperlink"/>
    <w:autoRedefine/>
    <w:uiPriority w:val="99"/>
    <w:qFormat/>
    <w:rsid w:val="006F547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6F5479"/>
    <w:rPr>
      <w:color w:val="605E5C"/>
      <w:shd w:val="clear" w:color="auto" w:fill="E1DFDD"/>
    </w:rPr>
  </w:style>
  <w:style w:type="paragraph" w:customStyle="1" w:styleId="textbold">
    <w:name w:val="text bold"/>
    <w:basedOn w:val="Normal"/>
    <w:link w:val="Emphasis"/>
    <w:uiPriority w:val="7"/>
    <w:qFormat/>
    <w:rsid w:val="006F5479"/>
    <w:pPr>
      <w:ind w:left="720"/>
      <w:jc w:val="both"/>
    </w:pPr>
    <w:rPr>
      <w:b/>
      <w:iCs/>
      <w:u w:val="single"/>
    </w:rPr>
  </w:style>
  <w:style w:type="paragraph" w:styleId="ListParagraph">
    <w:name w:val="List Paragraph"/>
    <w:aliases w:val="6 font"/>
    <w:basedOn w:val="Normal"/>
    <w:uiPriority w:val="99"/>
    <w:unhideWhenUsed/>
    <w:qFormat/>
    <w:rsid w:val="006F5479"/>
    <w:pPr>
      <w:ind w:left="720"/>
      <w:contextualSpacing/>
    </w:pPr>
  </w:style>
  <w:style w:type="paragraph" w:styleId="DocumentMap">
    <w:name w:val="Document Map"/>
    <w:basedOn w:val="Normal"/>
    <w:link w:val="DocumentMapChar"/>
    <w:uiPriority w:val="99"/>
    <w:semiHidden/>
    <w:unhideWhenUsed/>
    <w:rsid w:val="006F5479"/>
    <w:rPr>
      <w:rFonts w:ascii="Lucida Grande" w:hAnsi="Lucida Grande" w:cs="Lucida Grande"/>
    </w:rPr>
  </w:style>
  <w:style w:type="character" w:customStyle="1" w:styleId="DocumentMapChar">
    <w:name w:val="Document Map Char"/>
    <w:basedOn w:val="DefaultParagraphFont"/>
    <w:link w:val="DocumentMap"/>
    <w:uiPriority w:val="99"/>
    <w:semiHidden/>
    <w:rsid w:val="006F5479"/>
    <w:rPr>
      <w:rFonts w:ascii="Lucida Grande" w:hAnsi="Lucida Grande" w:cs="Lucida Grande"/>
    </w:rPr>
  </w:style>
  <w:style w:type="paragraph" w:customStyle="1" w:styleId="Emphasis1">
    <w:name w:val="Emphasis1"/>
    <w:basedOn w:val="Normal"/>
    <w:uiPriority w:val="7"/>
    <w:qFormat/>
    <w:rsid w:val="006F5479"/>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6F5479"/>
    <w:pPr>
      <w:widowControl w:val="0"/>
      <w:suppressAutoHyphens/>
      <w:spacing w:after="200"/>
      <w:contextualSpacing/>
    </w:pPr>
    <w:rPr>
      <w:rFonts w:asciiTheme="minorHAnsi" w:hAnsiTheme="minorHAnsi"/>
      <w:sz w:val="26"/>
      <w:u w:val="single"/>
    </w:rPr>
  </w:style>
  <w:style w:type="character" w:styleId="Strong">
    <w:name w:val="Strong"/>
    <w:basedOn w:val="DefaultParagraphFont"/>
    <w:uiPriority w:val="22"/>
    <w:qFormat/>
    <w:rsid w:val="006F5479"/>
    <w:rPr>
      <w:b/>
      <w:bCs/>
    </w:rPr>
  </w:style>
  <w:style w:type="character" w:customStyle="1" w:styleId="wikiexternallink">
    <w:name w:val="wikiexternallink"/>
    <w:basedOn w:val="DefaultParagraphFont"/>
    <w:rsid w:val="006F5479"/>
  </w:style>
  <w:style w:type="character" w:customStyle="1" w:styleId="wikigeneratedlinkcontent">
    <w:name w:val="wikigeneratedlinkcontent"/>
    <w:basedOn w:val="DefaultParagraphFont"/>
    <w:rsid w:val="006F5479"/>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F5479"/>
    <w:pPr>
      <w:spacing w:after="0" w:line="240" w:lineRule="auto"/>
    </w:pPr>
    <w:rPr>
      <w:sz w:val="26"/>
      <w:u w:val="single"/>
    </w:rPr>
  </w:style>
  <w:style w:type="paragraph" w:customStyle="1" w:styleId="Tag2">
    <w:name w:val="Tag2"/>
    <w:basedOn w:val="Normal"/>
    <w:qFormat/>
    <w:rsid w:val="006F5479"/>
    <w:rPr>
      <w:rFonts w:ascii="Arial" w:hAnsi="Arial" w:cs="Arial"/>
      <w:b/>
      <w:sz w:val="20"/>
    </w:rPr>
  </w:style>
  <w:style w:type="paragraph" w:customStyle="1" w:styleId="cardtext">
    <w:name w:val="card text"/>
    <w:basedOn w:val="Normal"/>
    <w:link w:val="cardtextChar"/>
    <w:qFormat/>
    <w:rsid w:val="006F5479"/>
    <w:pPr>
      <w:ind w:left="288" w:right="288"/>
    </w:pPr>
  </w:style>
  <w:style w:type="character" w:customStyle="1" w:styleId="cardtextChar">
    <w:name w:val="card text Char"/>
    <w:link w:val="cardtext"/>
    <w:rsid w:val="006F5479"/>
    <w:rPr>
      <w:rFonts w:ascii="Calibri" w:hAnsi="Calibri"/>
    </w:rPr>
  </w:style>
  <w:style w:type="character" w:customStyle="1" w:styleId="latin24compacttimestamp-2v7xiq">
    <w:name w:val="latin24compacttimestamp-2v7xiq"/>
    <w:basedOn w:val="DefaultParagraphFont"/>
    <w:rsid w:val="006F5479"/>
  </w:style>
  <w:style w:type="paragraph" w:customStyle="1" w:styleId="Emphasize">
    <w:name w:val="Emphasize"/>
    <w:basedOn w:val="Normal"/>
    <w:uiPriority w:val="7"/>
    <w:qFormat/>
    <w:rsid w:val="006F5479"/>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livescience.com/51990-sea-level-rise-unknowns.html"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livescience.com/55129-how-heat-waves-kill-so-quickly.html" TargetMode="External"/><Relationship Id="rId2" Type="http://schemas.openxmlformats.org/officeDocument/2006/relationships/numbering" Target="numbering.xml"/><Relationship Id="rId16" Type="http://schemas.openxmlformats.org/officeDocument/2006/relationships/hyperlink" Target="https://www.livescience.com/57266-amazon-river.html" TargetMode="External"/><Relationship Id="rId20"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5" Type="http://schemas.openxmlformats.org/officeDocument/2006/relationships/webSettings" Target="webSettings.xml"/><Relationship Id="rId15" Type="http://schemas.openxmlformats.org/officeDocument/2006/relationships/hyperlink" Target="https://www.livescience.com/65633-climate-change-dooms-humans-by-2050.html" TargetMode="External"/><Relationship Id="rId23" Type="http://schemas.openxmlformats.org/officeDocument/2006/relationships/theme" Target="theme/theme1.xm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www.thehindu.com/opinion/lead/Let-India-unleash-its-soft-power/article13292272.ece"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16442</Words>
  <Characters>93725</Characters>
  <Application>Microsoft Office Word</Application>
  <DocSecurity>0</DocSecurity>
  <Lines>781</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2</cp:revision>
  <dcterms:created xsi:type="dcterms:W3CDTF">2021-10-16T21:01:00Z</dcterms:created>
  <dcterms:modified xsi:type="dcterms:W3CDTF">2021-10-16T21:31:00Z</dcterms:modified>
</cp:coreProperties>
</file>