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0BD1E" w14:textId="77777777" w:rsidR="00A95652" w:rsidRPr="00B55AD5" w:rsidRDefault="00A95652" w:rsidP="00B55AD5"/>
    <w:sectPr w:rsidR="00A95652" w:rsidRPr="00B55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4451694">
    <w:abstractNumId w:val="9"/>
  </w:num>
  <w:num w:numId="2" w16cid:durableId="1110852978">
    <w:abstractNumId w:val="7"/>
  </w:num>
  <w:num w:numId="3" w16cid:durableId="1608925978">
    <w:abstractNumId w:val="6"/>
  </w:num>
  <w:num w:numId="4" w16cid:durableId="1256282723">
    <w:abstractNumId w:val="5"/>
  </w:num>
  <w:num w:numId="5" w16cid:durableId="2084331772">
    <w:abstractNumId w:val="4"/>
  </w:num>
  <w:num w:numId="6" w16cid:durableId="2103598797">
    <w:abstractNumId w:val="8"/>
  </w:num>
  <w:num w:numId="7" w16cid:durableId="662665985">
    <w:abstractNumId w:val="3"/>
  </w:num>
  <w:num w:numId="8" w16cid:durableId="1233933884">
    <w:abstractNumId w:val="2"/>
  </w:num>
  <w:num w:numId="9" w16cid:durableId="1097751899">
    <w:abstractNumId w:val="1"/>
  </w:num>
  <w:num w:numId="10" w16cid:durableId="1725829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isplayBackgroundShape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Miller Roberts"/>
    <w:docVar w:name="RibbonPointer" w:val="150407768"/>
    <w:docVar w:name="VerbatimVersion" w:val="5.1"/>
  </w:docVars>
  <w:rsids>
    <w:rsidRoot w:val="00F0784C"/>
    <w:rsid w:val="000139A3"/>
    <w:rsid w:val="00100833"/>
    <w:rsid w:val="00104529"/>
    <w:rsid w:val="00105942"/>
    <w:rsid w:val="00107396"/>
    <w:rsid w:val="00144A4C"/>
    <w:rsid w:val="00176AB0"/>
    <w:rsid w:val="00177B7D"/>
    <w:rsid w:val="0018322D"/>
    <w:rsid w:val="001B5776"/>
    <w:rsid w:val="001E527A"/>
    <w:rsid w:val="001F78CE"/>
    <w:rsid w:val="00251FC7"/>
    <w:rsid w:val="002855A7"/>
    <w:rsid w:val="002B146A"/>
    <w:rsid w:val="002B5E17"/>
    <w:rsid w:val="00315690"/>
    <w:rsid w:val="00316B75"/>
    <w:rsid w:val="00325646"/>
    <w:rsid w:val="003460F2"/>
    <w:rsid w:val="00371836"/>
    <w:rsid w:val="0038158C"/>
    <w:rsid w:val="003902BA"/>
    <w:rsid w:val="003A09E2"/>
    <w:rsid w:val="00407037"/>
    <w:rsid w:val="004605D6"/>
    <w:rsid w:val="004C60E8"/>
    <w:rsid w:val="004E3579"/>
    <w:rsid w:val="004E728B"/>
    <w:rsid w:val="004F39E0"/>
    <w:rsid w:val="00537BD5"/>
    <w:rsid w:val="0057268A"/>
    <w:rsid w:val="005D2912"/>
    <w:rsid w:val="006065BD"/>
    <w:rsid w:val="006146AC"/>
    <w:rsid w:val="00636588"/>
    <w:rsid w:val="00645FA9"/>
    <w:rsid w:val="00647866"/>
    <w:rsid w:val="00665003"/>
    <w:rsid w:val="006A2AD0"/>
    <w:rsid w:val="006C2375"/>
    <w:rsid w:val="006D4ECC"/>
    <w:rsid w:val="00722258"/>
    <w:rsid w:val="007243E5"/>
    <w:rsid w:val="00766EA0"/>
    <w:rsid w:val="007A2226"/>
    <w:rsid w:val="007F5B66"/>
    <w:rsid w:val="00823A1C"/>
    <w:rsid w:val="00845B9D"/>
    <w:rsid w:val="00860984"/>
    <w:rsid w:val="008B3ECB"/>
    <w:rsid w:val="008B4E85"/>
    <w:rsid w:val="008C1B2E"/>
    <w:rsid w:val="0091627E"/>
    <w:rsid w:val="0097032B"/>
    <w:rsid w:val="009D2EAD"/>
    <w:rsid w:val="009D54B2"/>
    <w:rsid w:val="009E1922"/>
    <w:rsid w:val="009F7ED2"/>
    <w:rsid w:val="00A93661"/>
    <w:rsid w:val="00A95652"/>
    <w:rsid w:val="00AC0AB8"/>
    <w:rsid w:val="00B33C6D"/>
    <w:rsid w:val="00B4508F"/>
    <w:rsid w:val="00B55AD5"/>
    <w:rsid w:val="00B8057C"/>
    <w:rsid w:val="00BD6238"/>
    <w:rsid w:val="00BF593B"/>
    <w:rsid w:val="00BF773A"/>
    <w:rsid w:val="00BF7E81"/>
    <w:rsid w:val="00C13773"/>
    <w:rsid w:val="00C17CC8"/>
    <w:rsid w:val="00C83417"/>
    <w:rsid w:val="00C9604F"/>
    <w:rsid w:val="00CA19AA"/>
    <w:rsid w:val="00CC5298"/>
    <w:rsid w:val="00CD736E"/>
    <w:rsid w:val="00CD798D"/>
    <w:rsid w:val="00CE161E"/>
    <w:rsid w:val="00CF59A8"/>
    <w:rsid w:val="00D325A9"/>
    <w:rsid w:val="00D36A8A"/>
    <w:rsid w:val="00D61409"/>
    <w:rsid w:val="00D6691E"/>
    <w:rsid w:val="00D71170"/>
    <w:rsid w:val="00DA1C92"/>
    <w:rsid w:val="00DA25D4"/>
    <w:rsid w:val="00DA6538"/>
    <w:rsid w:val="00E15E75"/>
    <w:rsid w:val="00E5262C"/>
    <w:rsid w:val="00EC048D"/>
    <w:rsid w:val="00EC7DC4"/>
    <w:rsid w:val="00ED30CF"/>
    <w:rsid w:val="00F0784C"/>
    <w:rsid w:val="00F176EF"/>
    <w:rsid w:val="00F45E10"/>
    <w:rsid w:val="00F6364A"/>
    <w:rsid w:val="00F9113A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A2506"/>
  <w15:chartTrackingRefBased/>
  <w15:docId w15:val="{EEFC4128-2495-4CCB-8E9A-3B8D6D655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4"/>
    <w:qFormat/>
    <w:rsid w:val="00F0784C"/>
    <w:rPr>
      <w:rFonts w:ascii="Calibri" w:hAnsi="Calibri" w:cs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F0784C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F0784C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F0784C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3"/>
    <w:unhideWhenUsed/>
    <w:qFormat/>
    <w:rsid w:val="00F0784C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F0784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0784C"/>
  </w:style>
  <w:style w:type="character" w:customStyle="1" w:styleId="Heading1Char">
    <w:name w:val="Heading 1 Char"/>
    <w:aliases w:val="Pocket Char"/>
    <w:basedOn w:val="DefaultParagraphFont"/>
    <w:link w:val="Heading1"/>
    <w:rsid w:val="00F0784C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F0784C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F0784C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3"/>
    <w:rsid w:val="00F0784C"/>
    <w:rPr>
      <w:rFonts w:ascii="Calibri" w:eastAsiaTheme="majorEastAsia" w:hAnsi="Calibri" w:cstheme="majorBidi"/>
      <w:b/>
      <w:iCs/>
      <w:sz w:val="26"/>
    </w:rPr>
  </w:style>
  <w:style w:type="character" w:styleId="Emphasis">
    <w:name w:val="Emphasis"/>
    <w:basedOn w:val="DefaultParagraphFont"/>
    <w:uiPriority w:val="7"/>
    <w:qFormat/>
    <w:rsid w:val="00F0784C"/>
    <w:rPr>
      <w:rFonts w:ascii="Calibri" w:hAnsi="Calibri" w:cs="Calibri"/>
      <w:b/>
      <w:i w:val="0"/>
      <w:iCs/>
      <w:sz w:val="22"/>
      <w:u w:val="single"/>
      <w:bdr w:val="none" w:sz="0" w:space="0" w:color="auto"/>
    </w:rPr>
  </w:style>
  <w:style w:type="character" w:customStyle="1" w:styleId="Style13ptBold">
    <w:name w:val="Style 13 pt Bold"/>
    <w:aliases w:val="Cite"/>
    <w:basedOn w:val="DefaultParagraphFont"/>
    <w:uiPriority w:val="5"/>
    <w:qFormat/>
    <w:rsid w:val="00F0784C"/>
    <w:rPr>
      <w:b/>
      <w:bCs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6"/>
    <w:qFormat/>
    <w:rsid w:val="00F0784C"/>
    <w:rPr>
      <w:b w:val="0"/>
      <w:sz w:val="22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F0784C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F0784C"/>
    <w:rPr>
      <w:color w:val="auto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lle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735DD-8199-4E6E-8C76-1621369AF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Miller Roberts</dc:creator>
  <cp:keywords>5.1.1</cp:keywords>
  <dc:description/>
  <cp:lastModifiedBy>Miller Roberts</cp:lastModifiedBy>
  <cp:revision>1</cp:revision>
  <dcterms:created xsi:type="dcterms:W3CDTF">2022-04-09T21:15:00Z</dcterms:created>
  <dcterms:modified xsi:type="dcterms:W3CDTF">2022-04-09T21:15:00Z</dcterms:modified>
</cp:coreProperties>
</file>