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2DE3" w14:textId="44F94A6E" w:rsidR="004176B4" w:rsidRDefault="004176B4" w:rsidP="004176B4">
      <w:pPr>
        <w:pStyle w:val="Heading1"/>
        <w:rPr>
          <w:rFonts w:asciiTheme="minorHAnsi" w:hAnsiTheme="minorHAnsi" w:cstheme="minorHAnsi"/>
          <w:sz w:val="44"/>
          <w:szCs w:val="44"/>
        </w:rPr>
      </w:pPr>
      <w:r w:rsidRPr="00D25CE9">
        <w:rPr>
          <w:rFonts w:asciiTheme="minorHAnsi" w:hAnsiTheme="minorHAnsi" w:cstheme="minorHAnsi"/>
          <w:sz w:val="44"/>
          <w:szCs w:val="44"/>
        </w:rPr>
        <w:t>1AC</w:t>
      </w:r>
      <w:r>
        <w:rPr>
          <w:rFonts w:asciiTheme="minorHAnsi" w:hAnsiTheme="minorHAnsi" w:cstheme="minorHAnsi"/>
          <w:sz w:val="44"/>
          <w:szCs w:val="44"/>
        </w:rPr>
        <w:t xml:space="preserve"> v. </w:t>
      </w:r>
      <w:r w:rsidRPr="004176B4">
        <w:rPr>
          <w:rFonts w:asciiTheme="minorHAnsi" w:hAnsiTheme="minorHAnsi" w:cstheme="minorHAnsi"/>
          <w:sz w:val="44"/>
          <w:szCs w:val="44"/>
        </w:rPr>
        <w:t>Westwood AK</w:t>
      </w:r>
      <w:r>
        <w:rPr>
          <w:rFonts w:asciiTheme="minorHAnsi" w:hAnsiTheme="minorHAnsi" w:cstheme="minorHAnsi"/>
          <w:sz w:val="44"/>
          <w:szCs w:val="44"/>
        </w:rPr>
        <w:t xml:space="preserve"> Meadows</w:t>
      </w:r>
      <w:r>
        <w:rPr>
          <w:rFonts w:asciiTheme="minorHAnsi" w:hAnsiTheme="minorHAnsi" w:cstheme="minorHAnsi"/>
          <w:sz w:val="44"/>
          <w:szCs w:val="44"/>
        </w:rPr>
        <w:t xml:space="preserve"> Round </w:t>
      </w:r>
      <w:r>
        <w:rPr>
          <w:rFonts w:asciiTheme="minorHAnsi" w:hAnsiTheme="minorHAnsi" w:cstheme="minorHAnsi"/>
          <w:sz w:val="44"/>
          <w:szCs w:val="44"/>
        </w:rPr>
        <w:t>2</w:t>
      </w:r>
    </w:p>
    <w:p w14:paraId="713C0FBD" w14:textId="77777777" w:rsidR="004176B4" w:rsidRDefault="004176B4" w:rsidP="004176B4">
      <w:pPr>
        <w:pStyle w:val="Heading2"/>
      </w:pPr>
      <w:r>
        <w:t>1AC</w:t>
      </w:r>
    </w:p>
    <w:p w14:paraId="2834C14B" w14:textId="77777777" w:rsidR="004176B4" w:rsidRDefault="004176B4" w:rsidP="004176B4">
      <w:pPr>
        <w:pStyle w:val="Heading3"/>
      </w:pPr>
      <w:r>
        <w:t>1AC: Innovation</w:t>
      </w:r>
    </w:p>
    <w:p w14:paraId="0AE82900" w14:textId="77777777" w:rsidR="004176B4" w:rsidRDefault="004176B4" w:rsidP="004176B4">
      <w:pPr>
        <w:pStyle w:val="Heading4"/>
      </w:pPr>
      <w:r>
        <w:t xml:space="preserve">Advantage 1 is Innovation: </w:t>
      </w:r>
    </w:p>
    <w:p w14:paraId="077994CF" w14:textId="77777777" w:rsidR="004176B4" w:rsidRDefault="004176B4" w:rsidP="004176B4">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E4E7854" w14:textId="77777777" w:rsidR="004176B4" w:rsidRPr="005B38BB" w:rsidRDefault="004176B4" w:rsidP="004176B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36B1206" w14:textId="77777777" w:rsidR="004176B4" w:rsidRDefault="004176B4" w:rsidP="004176B4">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3D9F2C0C" w14:textId="77777777" w:rsidR="004176B4" w:rsidRDefault="004176B4" w:rsidP="004176B4">
      <w:pPr>
        <w:pStyle w:val="Heading4"/>
      </w:pPr>
      <w:r>
        <w:t xml:space="preserve">We </w:t>
      </w:r>
      <w:r>
        <w:rPr>
          <w:u w:val="single"/>
        </w:rPr>
        <w:t>control Uniqueness</w:t>
      </w:r>
      <w:r>
        <w:t xml:space="preserve"> – 78% of New Drugs </w:t>
      </w:r>
      <w:r>
        <w:rPr>
          <w:u w:val="single"/>
        </w:rPr>
        <w:t>aren’t innovative</w:t>
      </w:r>
      <w:r>
        <w:t>.</w:t>
      </w:r>
    </w:p>
    <w:p w14:paraId="1E69A739" w14:textId="77777777" w:rsidR="004176B4" w:rsidRPr="008A0F84" w:rsidRDefault="004176B4" w:rsidP="004176B4">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640E789" w14:textId="77777777" w:rsidR="004176B4" w:rsidRDefault="004176B4" w:rsidP="004176B4">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2FF4498" w14:textId="77777777" w:rsidR="004176B4" w:rsidRDefault="004176B4" w:rsidP="004176B4">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5F73C2E" w14:textId="77777777" w:rsidR="004176B4" w:rsidRDefault="004176B4" w:rsidP="004176B4">
      <w:pPr>
        <w:pStyle w:val="ListParagraph"/>
        <w:numPr>
          <w:ilvl w:val="0"/>
          <w:numId w:val="11"/>
        </w:numPr>
      </w:pPr>
      <w:r>
        <w:t>AT Advantage CPs to solve Drug Prices</w:t>
      </w:r>
    </w:p>
    <w:p w14:paraId="58CC9D0E" w14:textId="77777777" w:rsidR="004176B4" w:rsidRDefault="004176B4" w:rsidP="004176B4">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CB214F4" w14:textId="77777777" w:rsidR="004176B4" w:rsidRDefault="004176B4" w:rsidP="004176B4">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6DA9994" w14:textId="77777777" w:rsidR="004176B4" w:rsidRPr="008A0F84" w:rsidRDefault="004176B4" w:rsidP="004176B4">
      <w:pPr>
        <w:rPr>
          <w:u w:val="single"/>
        </w:rPr>
      </w:pPr>
    </w:p>
    <w:p w14:paraId="5B427A70" w14:textId="77777777" w:rsidR="004176B4" w:rsidRDefault="004176B4" w:rsidP="004176B4">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05FF2F5" w14:textId="77777777" w:rsidR="004176B4" w:rsidRPr="00791206" w:rsidRDefault="004176B4" w:rsidP="004176B4">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BF8536F" w14:textId="77777777" w:rsidR="004176B4" w:rsidRPr="008E1DB4" w:rsidRDefault="004176B4" w:rsidP="004176B4">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20A5862B" w14:textId="77777777" w:rsidR="004176B4" w:rsidRDefault="004176B4" w:rsidP="004176B4">
      <w:pPr>
        <w:pStyle w:val="Heading4"/>
      </w:pPr>
      <w:r>
        <w:t xml:space="preserve">Patents incentivize </w:t>
      </w:r>
      <w:r>
        <w:rPr>
          <w:u w:val="single"/>
        </w:rPr>
        <w:t>Negative Innovation</w:t>
      </w:r>
      <w:r>
        <w:t>.</w:t>
      </w:r>
    </w:p>
    <w:p w14:paraId="0918E5FC" w14:textId="77777777" w:rsidR="004176B4" w:rsidRPr="00F80F73" w:rsidRDefault="004176B4" w:rsidP="004176B4">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B3B972B" w14:textId="77777777" w:rsidR="004176B4" w:rsidRPr="0037420D" w:rsidRDefault="004176B4" w:rsidP="004176B4">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5822FCF3" w14:textId="77777777" w:rsidR="004176B4" w:rsidRDefault="004176B4" w:rsidP="004176B4">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14ED62F" w14:textId="77777777" w:rsidR="004176B4" w:rsidRPr="00E2724F" w:rsidRDefault="004176B4" w:rsidP="004176B4">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587BB618" w14:textId="77777777" w:rsidR="004176B4" w:rsidRDefault="004176B4" w:rsidP="004176B4">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3"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4"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1D059B93" w14:textId="77777777" w:rsidR="004176B4" w:rsidRPr="00E2724F" w:rsidRDefault="004176B4" w:rsidP="004176B4">
      <w:pPr>
        <w:pStyle w:val="Heading4"/>
      </w:pPr>
      <w:r>
        <w:t xml:space="preserve">Extinction - generic defense doesn’t apply. </w:t>
      </w:r>
    </w:p>
    <w:p w14:paraId="7B2E1C9B" w14:textId="77777777" w:rsidR="004176B4" w:rsidRPr="00A10F89" w:rsidRDefault="004176B4" w:rsidP="004176B4">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30C6E14" w14:textId="77777777" w:rsidR="004176B4" w:rsidRPr="00A10F89" w:rsidRDefault="004176B4" w:rsidP="004176B4">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w:t>
      </w:r>
      <w:r w:rsidRPr="004176B4">
        <w:rPr>
          <w:sz w:val="16"/>
        </w:rPr>
        <w:t xml:space="preserve">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4176B4">
        <w:rPr>
          <w:sz w:val="16"/>
        </w:rPr>
        <w:t>Frontières</w:t>
      </w:r>
      <w:proofErr w:type="spellEnd"/>
      <w:r w:rsidRPr="004176B4">
        <w:rPr>
          <w:sz w:val="16"/>
        </w:rPr>
        <w:t xml:space="preserve">, some of whose doctors had already died on the front line. The outbreak killed more than 28,000 people, far more than would have been the case had it been quickly identified. </w:t>
      </w:r>
      <w:r w:rsidRPr="004176B4">
        <w:rPr>
          <w:rStyle w:val="StyleUnderline"/>
          <w:sz w:val="24"/>
        </w:rPr>
        <w:t xml:space="preserve">This isn’t just an issue of bureaucratic incompetence. The </w:t>
      </w:r>
      <w:r w:rsidRPr="004176B4">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4176B4">
        <w:rPr>
          <w:rStyle w:val="StyleUnderline"/>
          <w:sz w:val="24"/>
        </w:rPr>
        <w:t xml:space="preserve">. </w:t>
      </w:r>
      <w:r w:rsidRPr="004176B4">
        <w:rPr>
          <w:sz w:val="16"/>
        </w:rPr>
        <w:t xml:space="preserve">Stakeholders admit that we need another mechanism, and most experts agree that the world needs </w:t>
      </w:r>
      <w:proofErr w:type="gramStart"/>
      <w:r w:rsidRPr="004176B4">
        <w:rPr>
          <w:sz w:val="16"/>
        </w:rPr>
        <w:t>some kind of emergency</w:t>
      </w:r>
      <w:proofErr w:type="gramEnd"/>
      <w:r w:rsidRPr="004176B4">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w:t>
      </w:r>
      <w:r w:rsidRPr="0010630F">
        <w:rPr>
          <w:sz w:val="16"/>
        </w:rPr>
        <w:t xml:space="preserve">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50EFD08B" w14:textId="77777777" w:rsidR="004176B4" w:rsidRDefault="004176B4" w:rsidP="004176B4">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1B204BD3" w14:textId="77777777" w:rsidR="004176B4" w:rsidRPr="00BF0E80" w:rsidRDefault="004176B4" w:rsidP="004176B4">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109A3A3" w14:textId="77777777" w:rsidR="004176B4" w:rsidRPr="00BF0E80" w:rsidRDefault="004176B4" w:rsidP="004176B4">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20D6CA8" w14:textId="77777777" w:rsidR="004176B4" w:rsidRDefault="004176B4" w:rsidP="004176B4">
      <w:pPr>
        <w:pStyle w:val="Heading3"/>
      </w:pPr>
      <w:r>
        <w:t>1AC: Drug Prices</w:t>
      </w:r>
    </w:p>
    <w:p w14:paraId="180E49C4" w14:textId="77777777" w:rsidR="004176B4" w:rsidRDefault="004176B4" w:rsidP="004176B4">
      <w:pPr>
        <w:pStyle w:val="Heading4"/>
      </w:pPr>
      <w:r>
        <w:t>Advantage 2 is Drug Prices:</w:t>
      </w:r>
    </w:p>
    <w:p w14:paraId="7730AAC8" w14:textId="77777777" w:rsidR="004176B4" w:rsidRDefault="004176B4" w:rsidP="004176B4">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2114BEE8" w14:textId="77777777" w:rsidR="004176B4" w:rsidRPr="006F2EBC" w:rsidRDefault="004176B4" w:rsidP="004176B4">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33EC94B0" w14:textId="77777777" w:rsidR="004176B4" w:rsidRDefault="004176B4" w:rsidP="004176B4">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1610E594" w14:textId="77777777" w:rsidR="004176B4" w:rsidRDefault="004176B4" w:rsidP="004176B4">
      <w:pPr>
        <w:pStyle w:val="Heading4"/>
      </w:pPr>
      <w:r>
        <w:t xml:space="preserve">Pharma’s the </w:t>
      </w:r>
      <w:r>
        <w:rPr>
          <w:u w:val="single"/>
        </w:rPr>
        <w:t>largest drive</w:t>
      </w:r>
      <w:r>
        <w:t xml:space="preserve"> of </w:t>
      </w:r>
      <w:r>
        <w:rPr>
          <w:u w:val="single"/>
        </w:rPr>
        <w:t>healthcare costs</w:t>
      </w:r>
      <w:r>
        <w:t>.</w:t>
      </w:r>
    </w:p>
    <w:p w14:paraId="214416BD" w14:textId="77777777" w:rsidR="004176B4" w:rsidRPr="00BF52A6" w:rsidRDefault="004176B4" w:rsidP="004176B4">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4C291E6F" w14:textId="77777777" w:rsidR="004176B4" w:rsidRDefault="004176B4" w:rsidP="004176B4">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08176FE" w14:textId="77777777" w:rsidR="004176B4" w:rsidRDefault="004176B4" w:rsidP="004176B4">
      <w:pPr>
        <w:pStyle w:val="Heading4"/>
      </w:pPr>
      <w:r>
        <w:t xml:space="preserve">That </w:t>
      </w:r>
      <w:r>
        <w:rPr>
          <w:u w:val="single"/>
        </w:rPr>
        <w:t>hurts</w:t>
      </w:r>
      <w:r>
        <w:t xml:space="preserve"> the Economy</w:t>
      </w:r>
    </w:p>
    <w:p w14:paraId="61BED2FA" w14:textId="77777777" w:rsidR="004176B4" w:rsidRPr="00C8037B" w:rsidRDefault="004176B4" w:rsidP="004176B4">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70B09F74" w14:textId="77777777" w:rsidR="004176B4" w:rsidRPr="00C8037B" w:rsidRDefault="004176B4" w:rsidP="004176B4">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proofErr w:type="spellStart"/>
      <w:r w:rsidRPr="009D4CF3">
        <w:rPr>
          <w:b/>
          <w:sz w:val="26"/>
          <w:highlight w:val="green"/>
          <w:u w:val="single"/>
          <w:bdr w:val="single" w:sz="18" w:space="0" w:color="auto"/>
        </w:rPr>
        <w:t>uninsurance</w:t>
      </w:r>
      <w:proofErr w:type="spellEnd"/>
      <w:r w:rsidRPr="009D4CF3">
        <w:rPr>
          <w:b/>
          <w:sz w:val="26"/>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42E20ECA" w14:textId="77777777" w:rsidR="004176B4" w:rsidRPr="00042179" w:rsidRDefault="004176B4" w:rsidP="004176B4">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755E39B7" w14:textId="77777777" w:rsidR="004176B4" w:rsidRPr="002C2351" w:rsidRDefault="004176B4" w:rsidP="004176B4">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3AD9159F" w14:textId="77777777" w:rsidR="004176B4" w:rsidRDefault="004176B4" w:rsidP="004176B4">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 xml:space="preserve">Nagorno-Karabakh or the </w:t>
      </w:r>
      <w:proofErr w:type="spellStart"/>
      <w:r w:rsidRPr="00082BBA">
        <w:rPr>
          <w:b/>
          <w:sz w:val="26"/>
          <w:szCs w:val="26"/>
          <w:u w:val="single"/>
          <w:bdr w:val="single" w:sz="12" w:space="0" w:color="auto"/>
        </w:rPr>
        <w:t>Galwan</w:t>
      </w:r>
      <w:proofErr w:type="spellEnd"/>
      <w:r w:rsidRPr="00082BBA">
        <w:rPr>
          <w:b/>
          <w:sz w:val="26"/>
          <w:szCs w:val="26"/>
          <w:u w:val="single"/>
          <w:bdr w:val="single" w:sz="12" w:space="0" w:color="auto"/>
        </w:rPr>
        <w:t xml:space="preserve">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51F3D38" w14:textId="77777777" w:rsidR="004176B4" w:rsidRDefault="004176B4" w:rsidP="004176B4">
      <w:pPr>
        <w:pStyle w:val="Heading3"/>
      </w:pPr>
      <w:r>
        <w:t>1AC: Plan</w:t>
      </w:r>
    </w:p>
    <w:p w14:paraId="0A7C59A0" w14:textId="77777777" w:rsidR="004176B4" w:rsidRDefault="004176B4" w:rsidP="004176B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5F86FF27" w14:textId="77777777" w:rsidR="004176B4" w:rsidRPr="006C53E1" w:rsidRDefault="004176B4" w:rsidP="004176B4">
      <w:pPr>
        <w:pStyle w:val="Heading4"/>
      </w:pPr>
      <w:r>
        <w:t xml:space="preserve">The Plan </w:t>
      </w:r>
      <w:r>
        <w:rPr>
          <w:u w:val="single"/>
        </w:rPr>
        <w:t>solves Evergreening</w:t>
      </w:r>
      <w:r>
        <w:t>.</w:t>
      </w:r>
    </w:p>
    <w:p w14:paraId="58F76591" w14:textId="77777777" w:rsidR="004176B4" w:rsidRPr="005B38BB" w:rsidRDefault="004176B4" w:rsidP="004176B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60042D2" w14:textId="77777777" w:rsidR="004176B4" w:rsidRDefault="004176B4" w:rsidP="004176B4">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3102F47" w14:textId="77777777" w:rsidR="004176B4" w:rsidRDefault="004176B4" w:rsidP="004176B4">
      <w:pPr>
        <w:pStyle w:val="Heading3"/>
      </w:pPr>
      <w:r>
        <w:t>1AC: Framework</w:t>
      </w:r>
    </w:p>
    <w:p w14:paraId="4EF2B173" w14:textId="77777777" w:rsidR="004176B4" w:rsidRPr="00192D33" w:rsidRDefault="004176B4" w:rsidP="004176B4">
      <w:pPr>
        <w:pStyle w:val="Heading4"/>
      </w:pPr>
      <w:r>
        <w:t>The standard is maximizing expected well-being, or hedonistic act utilitarianism.</w:t>
      </w:r>
    </w:p>
    <w:p w14:paraId="4F8E6FF4" w14:textId="77777777" w:rsidR="004176B4" w:rsidRPr="00A3034A" w:rsidRDefault="004176B4" w:rsidP="004176B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669C20D" w14:textId="77777777" w:rsidR="004176B4" w:rsidRPr="00192D33" w:rsidRDefault="004176B4" w:rsidP="004176B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2464177" w14:textId="77777777" w:rsidR="004176B4" w:rsidRPr="00470C63" w:rsidRDefault="004176B4" w:rsidP="004176B4">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4A5CC8" w14:textId="77777777" w:rsidR="004176B4" w:rsidRDefault="004176B4" w:rsidP="004176B4">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BD6235E" w14:textId="77777777" w:rsidR="004176B4" w:rsidRDefault="004176B4" w:rsidP="004176B4">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1117CEA1" w14:textId="77777777" w:rsidR="004176B4" w:rsidRDefault="004176B4" w:rsidP="004176B4">
      <w:pPr>
        <w:pStyle w:val="Heading4"/>
      </w:pPr>
    </w:p>
    <w:p w14:paraId="595EA52B" w14:textId="77777777" w:rsidR="004176B4" w:rsidRDefault="004176B4" w:rsidP="004176B4">
      <w:pPr>
        <w:pStyle w:val="Heading4"/>
      </w:pPr>
      <w:r>
        <w:t xml:space="preserve">Impact calc – </w:t>
      </w:r>
    </w:p>
    <w:p w14:paraId="1EF342AE" w14:textId="77777777" w:rsidR="004176B4" w:rsidRDefault="004176B4" w:rsidP="004176B4">
      <w:pPr>
        <w:pStyle w:val="Heading4"/>
      </w:pPr>
      <w:r>
        <w:t xml:space="preserve">1] Extinction </w:t>
      </w:r>
      <w:r w:rsidRPr="00660602">
        <w:rPr>
          <w:u w:val="single"/>
        </w:rPr>
        <w:t>outweighs</w:t>
      </w:r>
      <w:r>
        <w:t xml:space="preserve"> – </w:t>
      </w:r>
    </w:p>
    <w:p w14:paraId="7551E1CD" w14:textId="77777777" w:rsidR="004176B4" w:rsidRDefault="004176B4" w:rsidP="004176B4">
      <w:pPr>
        <w:pStyle w:val="Heading4"/>
      </w:pPr>
      <w:r>
        <w:t xml:space="preserve">A] </w:t>
      </w:r>
      <w:r w:rsidRPr="00DB18F0">
        <w:rPr>
          <w:u w:val="single"/>
        </w:rPr>
        <w:t>Reversibility</w:t>
      </w:r>
      <w:r>
        <w:t xml:space="preserve">- it forecloses the alternative because we can’t improve society if we are all dead </w:t>
      </w:r>
    </w:p>
    <w:p w14:paraId="61507872" w14:textId="77777777" w:rsidR="004176B4" w:rsidRDefault="004176B4" w:rsidP="004176B4">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67299ABB" w14:textId="77777777" w:rsidR="004176B4" w:rsidRDefault="004176B4" w:rsidP="004176B4">
      <w:pPr>
        <w:pStyle w:val="Heading4"/>
      </w:pPr>
      <w:r>
        <w:t xml:space="preserve">C] </w:t>
      </w:r>
      <w:r w:rsidRPr="002C52D9">
        <w:rPr>
          <w:u w:val="single"/>
        </w:rPr>
        <w:t>Objectivity</w:t>
      </w:r>
      <w:r>
        <w:t xml:space="preserve">- body count is the most objective way to calculate impacts because comparing suffering is unethical </w:t>
      </w:r>
    </w:p>
    <w:p w14:paraId="4221F8A9" w14:textId="0036D82F" w:rsidR="004176B4" w:rsidRDefault="004176B4" w:rsidP="004176B4">
      <w:pPr>
        <w:pStyle w:val="Heading4"/>
      </w:pPr>
      <w:r>
        <w:t xml:space="preserve">D] </w:t>
      </w:r>
      <w:r w:rsidRPr="002C52D9">
        <w:rPr>
          <w:u w:val="single"/>
        </w:rPr>
        <w:t>Uncertainty</w:t>
      </w:r>
      <w:r>
        <w:t>- if we’re unsure about which interpretation of the world is true, we should preserve the world to keep debating about it</w:t>
      </w:r>
    </w:p>
    <w:p w14:paraId="5310374C" w14:textId="77777777" w:rsidR="00F729B7" w:rsidRPr="00F729B7" w:rsidRDefault="00F729B7" w:rsidP="00F729B7"/>
    <w:p w14:paraId="18A7ADCF" w14:textId="77777777" w:rsidR="0065187C" w:rsidRDefault="0065187C" w:rsidP="0065187C">
      <w:pPr>
        <w:pStyle w:val="Heading4"/>
      </w:pPr>
      <w:r>
        <w:t xml:space="preserve">2] </w:t>
      </w:r>
      <w:r w:rsidRPr="002F1F75">
        <w:t xml:space="preserve">Calc indicts </w:t>
      </w:r>
      <w:r w:rsidRPr="00660602">
        <w:rPr>
          <w:u w:val="single"/>
        </w:rPr>
        <w:t>fail</w:t>
      </w:r>
      <w:r>
        <w:t xml:space="preserve"> – </w:t>
      </w:r>
    </w:p>
    <w:p w14:paraId="73C392DF" w14:textId="77777777" w:rsidR="0065187C" w:rsidRDefault="0065187C" w:rsidP="0065187C">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30E66974" w14:textId="77777777" w:rsidR="0065187C" w:rsidRDefault="0065187C" w:rsidP="0065187C">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1268451C" w14:textId="77777777" w:rsidR="0065187C" w:rsidRDefault="0065187C" w:rsidP="0065187C">
      <w:pPr>
        <w:pStyle w:val="Heading4"/>
      </w:pPr>
      <w:r>
        <w:t>C]</w:t>
      </w:r>
      <w:r w:rsidRPr="002F1F75">
        <w:t xml:space="preserve"> </w:t>
      </w:r>
      <w:r w:rsidRPr="00660602">
        <w:rPr>
          <w:u w:val="single"/>
        </w:rPr>
        <w:t>Internalism</w:t>
      </w:r>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6ABABB13" w14:textId="77777777" w:rsidR="0065187C" w:rsidRPr="0065187C" w:rsidRDefault="0065187C" w:rsidP="0065187C"/>
    <w:p w14:paraId="2C4D477C" w14:textId="77777777" w:rsidR="004176B4" w:rsidRDefault="004176B4" w:rsidP="004176B4">
      <w:pPr>
        <w:pStyle w:val="Heading3"/>
      </w:pPr>
      <w:r>
        <w:t>1AC: Underview</w:t>
      </w:r>
    </w:p>
    <w:p w14:paraId="2BBC1C97" w14:textId="77777777" w:rsidR="004176B4" w:rsidRDefault="004176B4" w:rsidP="004176B4">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E9E35C1" w14:textId="77777777" w:rsidR="004176B4" w:rsidRPr="00B55AD5" w:rsidRDefault="004176B4" w:rsidP="004176B4">
      <w:pPr>
        <w:pStyle w:val="Heading2"/>
      </w:pPr>
    </w:p>
    <w:p w14:paraId="6680F4BE" w14:textId="77777777" w:rsidR="004176B4" w:rsidRPr="00B55AD5" w:rsidRDefault="004176B4" w:rsidP="004176B4"/>
    <w:p w14:paraId="501AA3F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37376607248"/>
    <w:docVar w:name="VerbatimVersion" w:val="5.1"/>
  </w:docVars>
  <w:rsids>
    <w:rsidRoot w:val="004176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6B4"/>
    <w:rsid w:val="004605D6"/>
    <w:rsid w:val="004A3B22"/>
    <w:rsid w:val="004C60E8"/>
    <w:rsid w:val="004E3579"/>
    <w:rsid w:val="004E728B"/>
    <w:rsid w:val="004F39E0"/>
    <w:rsid w:val="00537BD5"/>
    <w:rsid w:val="0057268A"/>
    <w:rsid w:val="005D2912"/>
    <w:rsid w:val="006065BD"/>
    <w:rsid w:val="006146AC"/>
    <w:rsid w:val="00645FA9"/>
    <w:rsid w:val="00647866"/>
    <w:rsid w:val="0065187C"/>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9B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A4B05"/>
  <w15:chartTrackingRefBased/>
  <w15:docId w15:val="{354DB69E-E4DD-48FB-9252-3935E007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76B4"/>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176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176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2"/>
    <w:unhideWhenUsed/>
    <w:qFormat/>
    <w:rsid w:val="004176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4176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76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6B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176B4"/>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176B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176B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4176B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7"/>
    <w:qFormat/>
    <w:rsid w:val="004176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76B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4176B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4176B4"/>
    <w:rPr>
      <w:color w:val="auto"/>
      <w:u w:val="none"/>
    </w:rPr>
  </w:style>
  <w:style w:type="character" w:styleId="FollowedHyperlink">
    <w:name w:val="FollowedHyperlink"/>
    <w:basedOn w:val="DefaultParagraphFont"/>
    <w:uiPriority w:val="99"/>
    <w:semiHidden/>
    <w:unhideWhenUsed/>
    <w:rsid w:val="004176B4"/>
    <w:rPr>
      <w:color w:val="auto"/>
      <w:u w:val="none"/>
    </w:rPr>
  </w:style>
  <w:style w:type="paragraph" w:customStyle="1" w:styleId="textbold">
    <w:name w:val="text bold"/>
    <w:basedOn w:val="Normal"/>
    <w:link w:val="Emphasis"/>
    <w:uiPriority w:val="7"/>
    <w:qFormat/>
    <w:rsid w:val="004176B4"/>
    <w:pPr>
      <w:ind w:left="720"/>
      <w:jc w:val="both"/>
    </w:pPr>
    <w:rPr>
      <w:b/>
      <w:iCs/>
      <w:u w:val="single"/>
    </w:rPr>
  </w:style>
  <w:style w:type="paragraph" w:styleId="ListParagraph">
    <w:name w:val="List Paragraph"/>
    <w:aliases w:val="6 font"/>
    <w:basedOn w:val="Normal"/>
    <w:uiPriority w:val="99"/>
    <w:unhideWhenUsed/>
    <w:qFormat/>
    <w:rsid w:val="00417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15590</Words>
  <Characters>88868</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12</cp:revision>
  <dcterms:created xsi:type="dcterms:W3CDTF">2021-10-30T17:23:00Z</dcterms:created>
  <dcterms:modified xsi:type="dcterms:W3CDTF">2021-10-30T17:59:00Z</dcterms:modified>
</cp:coreProperties>
</file>