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7BE5E" w14:textId="34DAB4A6" w:rsidR="00F65FB9" w:rsidRDefault="00F65FB9" w:rsidP="00F65FB9">
      <w:pPr>
        <w:pStyle w:val="Heading1"/>
        <w:rPr>
          <w:rFonts w:asciiTheme="minorHAnsi" w:hAnsiTheme="minorHAnsi" w:cstheme="minorHAnsi"/>
          <w:sz w:val="44"/>
          <w:szCs w:val="44"/>
        </w:rPr>
      </w:pPr>
      <w:r w:rsidRPr="00D25CE9">
        <w:rPr>
          <w:rFonts w:asciiTheme="minorHAnsi" w:hAnsiTheme="minorHAnsi" w:cstheme="minorHAnsi"/>
          <w:sz w:val="44"/>
          <w:szCs w:val="44"/>
        </w:rPr>
        <w:t>1AC</w:t>
      </w:r>
      <w:r>
        <w:rPr>
          <w:rFonts w:asciiTheme="minorHAnsi" w:hAnsiTheme="minorHAnsi" w:cstheme="minorHAnsi"/>
          <w:sz w:val="44"/>
          <w:szCs w:val="44"/>
        </w:rPr>
        <w:t xml:space="preserve"> v. </w:t>
      </w:r>
      <w:r>
        <w:rPr>
          <w:rFonts w:asciiTheme="minorHAnsi" w:hAnsiTheme="minorHAnsi" w:cstheme="minorHAnsi"/>
          <w:sz w:val="44"/>
          <w:szCs w:val="44"/>
        </w:rPr>
        <w:t>Sage MP</w:t>
      </w:r>
      <w:r>
        <w:rPr>
          <w:rFonts w:asciiTheme="minorHAnsi" w:hAnsiTheme="minorHAnsi" w:cstheme="minorHAnsi"/>
          <w:sz w:val="44"/>
          <w:szCs w:val="44"/>
        </w:rPr>
        <w:t xml:space="preserve"> Meadows </w:t>
      </w:r>
      <w:r>
        <w:rPr>
          <w:rFonts w:asciiTheme="minorHAnsi" w:hAnsiTheme="minorHAnsi" w:cstheme="minorHAnsi"/>
          <w:sz w:val="44"/>
          <w:szCs w:val="44"/>
        </w:rPr>
        <w:t>Dubs</w:t>
      </w:r>
    </w:p>
    <w:p w14:paraId="6A1F1754" w14:textId="77777777" w:rsidR="00F65FB9" w:rsidRDefault="00F65FB9" w:rsidP="00F65FB9">
      <w:pPr>
        <w:pStyle w:val="Heading2"/>
      </w:pPr>
      <w:r>
        <w:t>1AC</w:t>
      </w:r>
    </w:p>
    <w:p w14:paraId="45CEE308" w14:textId="77777777" w:rsidR="00F65FB9" w:rsidRDefault="00F65FB9" w:rsidP="00F65FB9">
      <w:pPr>
        <w:pStyle w:val="Heading3"/>
      </w:pPr>
      <w:r>
        <w:t>1AC: Innovation</w:t>
      </w:r>
    </w:p>
    <w:p w14:paraId="2CE88ADD" w14:textId="77777777" w:rsidR="00F65FB9" w:rsidRDefault="00F65FB9" w:rsidP="00F65FB9">
      <w:pPr>
        <w:pStyle w:val="Heading4"/>
      </w:pPr>
      <w:r>
        <w:t xml:space="preserve">Advantage 1 is Innovation: </w:t>
      </w:r>
    </w:p>
    <w:p w14:paraId="70241BC5" w14:textId="77777777" w:rsidR="00F65FB9" w:rsidRDefault="00F65FB9" w:rsidP="00F65FB9">
      <w:pPr>
        <w:pStyle w:val="Heading4"/>
      </w:pPr>
      <w:bookmarkStart w:id="0" w:name="_Hlk85210369"/>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44A4C74" w14:textId="77777777" w:rsidR="00F65FB9" w:rsidRPr="005B38BB" w:rsidRDefault="00F65FB9" w:rsidP="00F65FB9">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163C998" w14:textId="77777777" w:rsidR="00F65FB9" w:rsidRDefault="00F65FB9" w:rsidP="00F65FB9">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bookmarkEnd w:id="0"/>
    <w:p w14:paraId="0C39A2B1" w14:textId="77777777" w:rsidR="00F65FB9" w:rsidRDefault="00F65FB9" w:rsidP="00F65FB9">
      <w:pPr>
        <w:pStyle w:val="Heading4"/>
      </w:pPr>
      <w:r>
        <w:t xml:space="preserve">We </w:t>
      </w:r>
      <w:r>
        <w:rPr>
          <w:u w:val="single"/>
        </w:rPr>
        <w:t>control Uniqueness</w:t>
      </w:r>
      <w:r>
        <w:t xml:space="preserve"> – 78% of New Drugs </w:t>
      </w:r>
      <w:r>
        <w:rPr>
          <w:u w:val="single"/>
        </w:rPr>
        <w:t>aren’t innovative</w:t>
      </w:r>
      <w:r>
        <w:t>.</w:t>
      </w:r>
    </w:p>
    <w:p w14:paraId="1A2304F1" w14:textId="77777777" w:rsidR="00F65FB9" w:rsidRPr="008A0F84" w:rsidRDefault="00F65FB9" w:rsidP="00F65FB9">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4C816492" w14:textId="77777777" w:rsidR="00F65FB9" w:rsidRDefault="00F65FB9" w:rsidP="00F65FB9">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1AFC18C5" w14:textId="77777777" w:rsidR="00F65FB9" w:rsidRDefault="00F65FB9" w:rsidP="00F65FB9">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44F0E57" w14:textId="77777777" w:rsidR="00F65FB9" w:rsidRDefault="00F65FB9" w:rsidP="00F65FB9">
      <w:pPr>
        <w:pStyle w:val="ListParagraph"/>
        <w:numPr>
          <w:ilvl w:val="0"/>
          <w:numId w:val="11"/>
        </w:numPr>
      </w:pPr>
      <w:r>
        <w:t>AT Advantage CPs to solve Drug Prices</w:t>
      </w:r>
    </w:p>
    <w:p w14:paraId="77E5F219" w14:textId="77777777" w:rsidR="00F65FB9" w:rsidRDefault="00F65FB9" w:rsidP="00F65FB9">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B85A8C2" w14:textId="77777777" w:rsidR="00F65FB9" w:rsidRDefault="00F65FB9" w:rsidP="00F65FB9">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1A80818" w14:textId="77777777" w:rsidR="00F65FB9" w:rsidRPr="008A0F84" w:rsidRDefault="00F65FB9" w:rsidP="00F65FB9">
      <w:pPr>
        <w:rPr>
          <w:u w:val="single"/>
        </w:rPr>
      </w:pPr>
    </w:p>
    <w:p w14:paraId="064B76F6" w14:textId="77777777" w:rsidR="00F65FB9" w:rsidRDefault="00F65FB9" w:rsidP="00F65FB9">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81F609C" w14:textId="77777777" w:rsidR="00F65FB9" w:rsidRPr="00791206" w:rsidRDefault="00F65FB9" w:rsidP="00F65FB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6C9FEB7" w14:textId="77777777" w:rsidR="00F65FB9" w:rsidRPr="008E1DB4" w:rsidRDefault="00F65FB9" w:rsidP="00F65FB9">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Pr>
          <w:b/>
          <w:sz w:val="26"/>
          <w:u w:val="single"/>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0E3D753F" w14:textId="77777777" w:rsidR="00F65FB9" w:rsidRDefault="00F65FB9" w:rsidP="00F65FB9">
      <w:pPr>
        <w:pStyle w:val="Heading4"/>
      </w:pPr>
      <w:r>
        <w:t xml:space="preserve">Patents incentivize </w:t>
      </w:r>
      <w:r>
        <w:rPr>
          <w:u w:val="single"/>
        </w:rPr>
        <w:t>Negative Innovation</w:t>
      </w:r>
      <w:r>
        <w:t>.</w:t>
      </w:r>
    </w:p>
    <w:p w14:paraId="66C79F4B" w14:textId="77777777" w:rsidR="00F65FB9" w:rsidRPr="00F80F73" w:rsidRDefault="00F65FB9" w:rsidP="00F65FB9">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2ACBD081" w14:textId="17EC40EB" w:rsidR="007973F2" w:rsidRPr="0037420D" w:rsidRDefault="00F65FB9" w:rsidP="007973F2">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680AB735" w14:textId="77777777" w:rsidR="007973F2" w:rsidRDefault="007973F2" w:rsidP="007973F2">
      <w:pPr>
        <w:pStyle w:val="Heading4"/>
      </w:pPr>
      <w:r>
        <w:t xml:space="preserve">Pharma Innovation </w:t>
      </w:r>
      <w:r>
        <w:rPr>
          <w:u w:val="single"/>
        </w:rPr>
        <w:t>solves Disease</w:t>
      </w:r>
      <w:r>
        <w:t>.</w:t>
      </w:r>
    </w:p>
    <w:p w14:paraId="7E235DFE" w14:textId="77777777" w:rsidR="007973F2" w:rsidRPr="00FF3724" w:rsidRDefault="007973F2" w:rsidP="007973F2">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1"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12964B1A" w14:textId="5D832A9F" w:rsidR="007973F2" w:rsidRDefault="007973F2" w:rsidP="00F65FB9">
      <w:pPr>
        <w:rPr>
          <w:sz w:val="16"/>
        </w:rPr>
      </w:pPr>
      <w:r w:rsidRPr="00FF3724">
        <w:rPr>
          <w:sz w:val="16"/>
        </w:rPr>
        <w:t xml:space="preserve">We need to </w:t>
      </w:r>
      <w:r w:rsidRPr="009D4CF3">
        <w:rPr>
          <w:b/>
          <w:sz w:val="26"/>
          <w:highlight w:val="green"/>
          <w:u w:val="single"/>
        </w:rPr>
        <w:t>ensure</w:t>
      </w:r>
      <w:r w:rsidRPr="009D4CF3">
        <w:rPr>
          <w:sz w:val="16"/>
          <w:highlight w:val="green"/>
        </w:rPr>
        <w:t xml:space="preserve"> </w:t>
      </w:r>
      <w:r w:rsidRPr="009D4CF3">
        <w:rPr>
          <w:b/>
          <w:sz w:val="26"/>
          <w:highlight w:val="green"/>
          <w:u w:val="single"/>
        </w:rPr>
        <w:t>scalable and sustainable</w:t>
      </w:r>
      <w:r w:rsidRPr="009D4CF3">
        <w:rPr>
          <w:sz w:val="16"/>
          <w:highlight w:val="green"/>
        </w:rPr>
        <w:t xml:space="preserve"> </w:t>
      </w:r>
      <w:r w:rsidRPr="009D4CF3">
        <w:rPr>
          <w:b/>
          <w:sz w:val="26"/>
          <w:highlight w:val="green"/>
          <w:u w:val="single"/>
          <w:bdr w:val="single" w:sz="12" w:space="0" w:color="auto"/>
        </w:rPr>
        <w:t>approaches for pharmaceutical innovation</w:t>
      </w:r>
      <w:r w:rsidRPr="009D4CF3">
        <w:rPr>
          <w:sz w:val="16"/>
          <w:highlight w:val="green"/>
        </w:rPr>
        <w:t xml:space="preserve"> </w:t>
      </w:r>
      <w:r w:rsidRPr="009D4CF3">
        <w:rPr>
          <w:b/>
          <w:sz w:val="26"/>
          <w:highlight w:val="green"/>
          <w:u w:val="single"/>
        </w:rPr>
        <w:t>in response to</w:t>
      </w:r>
      <w:r w:rsidRPr="009D4CF3">
        <w:rPr>
          <w:sz w:val="16"/>
          <w:highlight w:val="green"/>
        </w:rPr>
        <w:t xml:space="preserve"> </w:t>
      </w:r>
      <w:r w:rsidRPr="00FF3724">
        <w:rPr>
          <w:sz w:val="16"/>
        </w:rPr>
        <w:t xml:space="preserve">infectious disease </w:t>
      </w:r>
      <w:r w:rsidRPr="009D4CF3">
        <w:rPr>
          <w:b/>
          <w:sz w:val="26"/>
          <w:highlight w:val="green"/>
          <w:u w:val="single"/>
        </w:rPr>
        <w:t>threats to public health</w:t>
      </w:r>
      <w:r w:rsidRPr="009D4CF3">
        <w:rPr>
          <w:sz w:val="16"/>
          <w:highlight w:val="gree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9D4CF3">
        <w:rPr>
          <w:b/>
          <w:sz w:val="26"/>
          <w:highlight w:val="green"/>
          <w:u w:val="single"/>
        </w:rPr>
        <w:t>Infectious agents such as</w:t>
      </w:r>
      <w:r w:rsidRPr="009D4CF3">
        <w:rPr>
          <w:highlight w:val="green"/>
          <w:u w:val="single"/>
        </w:rPr>
        <w:t xml:space="preserve"> </w:t>
      </w:r>
      <w:r w:rsidRPr="009D4CF3">
        <w:rPr>
          <w:b/>
          <w:sz w:val="26"/>
          <w:highlight w:val="green"/>
          <w:u w:val="single"/>
        </w:rPr>
        <w:t>anthrax, smallpox and tularemia</w:t>
      </w:r>
      <w:r w:rsidRPr="009D4CF3">
        <w:rPr>
          <w:highlight w:val="green"/>
          <w:u w:val="single"/>
        </w:rPr>
        <w:t xml:space="preserve"> </w:t>
      </w:r>
      <w:r w:rsidRPr="00FF3724">
        <w:rPr>
          <w:u w:val="single"/>
        </w:rPr>
        <w:t xml:space="preserve">could </w:t>
      </w:r>
      <w:r w:rsidRPr="009D4CF3">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w:t>
      </w:r>
      <w:proofErr w:type="spellStart"/>
      <w:r w:rsidRPr="00FF3724">
        <w:rPr>
          <w:sz w:val="16"/>
        </w:rPr>
        <w:t>recognised</w:t>
      </w:r>
      <w:proofErr w:type="spellEnd"/>
      <w:r w:rsidRPr="00FF3724">
        <w:rPr>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9D4CF3">
        <w:rPr>
          <w:b/>
          <w:sz w:val="26"/>
          <w:highlight w:val="green"/>
          <w:u w:val="single"/>
        </w:rPr>
        <w:t xml:space="preserve">expertise, </w:t>
      </w:r>
      <w:proofErr w:type="gramStart"/>
      <w:r w:rsidRPr="009D4CF3">
        <w:rPr>
          <w:b/>
          <w:sz w:val="26"/>
          <w:highlight w:val="green"/>
          <w:u w:val="single"/>
        </w:rPr>
        <w:t>networks</w:t>
      </w:r>
      <w:proofErr w:type="gramEnd"/>
      <w:r w:rsidRPr="009D4CF3">
        <w:rPr>
          <w:b/>
          <w:sz w:val="26"/>
          <w:highlight w:val="green"/>
          <w:u w:val="single"/>
        </w:rPr>
        <w:t xml:space="preserve"> and infrastructure</w:t>
      </w:r>
      <w:r w:rsidRPr="009D4CF3">
        <w:rPr>
          <w:highlight w:val="green"/>
          <w:u w:val="single"/>
        </w:rPr>
        <w:t xml:space="preserve"> </w:t>
      </w:r>
      <w:r w:rsidRPr="00FF3724">
        <w:rPr>
          <w:u w:val="single"/>
        </w:rPr>
        <w:t xml:space="preserve">that industry has within its reach, as well as public expectations and the moral imperative, </w:t>
      </w:r>
      <w:r w:rsidRPr="009D4CF3">
        <w:rPr>
          <w:b/>
          <w:sz w:val="26"/>
          <w:highlight w:val="green"/>
          <w:u w:val="single"/>
        </w:rPr>
        <w:t xml:space="preserve">make pharmaceutical companies </w:t>
      </w:r>
      <w:r w:rsidRPr="00FF3724">
        <w:rPr>
          <w:u w:val="single"/>
        </w:rPr>
        <w:t xml:space="preserve">and the wider life sciences sector an </w:t>
      </w:r>
      <w:r w:rsidRPr="009D4CF3">
        <w:rPr>
          <w:b/>
          <w:sz w:val="26"/>
          <w:highlight w:val="green"/>
          <w:u w:val="single"/>
        </w:rPr>
        <w:t>indispensable</w:t>
      </w:r>
      <w:r w:rsidRPr="009D4CF3">
        <w:rPr>
          <w:highlight w:val="green"/>
          <w:u w:val="single"/>
        </w:rPr>
        <w:t xml:space="preserve"> </w:t>
      </w:r>
      <w:r w:rsidRPr="00FF3724">
        <w:rPr>
          <w:u w:val="single"/>
        </w:rPr>
        <w:t xml:space="preserve">partner </w:t>
      </w:r>
      <w:r w:rsidRPr="009D4CF3">
        <w:rPr>
          <w:b/>
          <w:sz w:val="26"/>
          <w:highlight w:val="green"/>
          <w:u w:val="single"/>
          <w:bdr w:val="single" w:sz="12" w:space="0" w:color="auto"/>
        </w:rPr>
        <w:t>in the search for solutions</w:t>
      </w:r>
      <w:r w:rsidRPr="009D4CF3">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w:t>
      </w:r>
      <w:proofErr w:type="spellStart"/>
      <w:r w:rsidRPr="00FF3724">
        <w:rPr>
          <w:u w:val="single"/>
        </w:rPr>
        <w:t>incentivising</w:t>
      </w:r>
      <w:proofErr w:type="spellEnd"/>
      <w:r w:rsidRPr="00FF3724">
        <w:rPr>
          <w:u w:val="single"/>
        </w:rPr>
        <w:t xml:space="preserve"> pharmaceutical innovation </w:t>
      </w:r>
      <w:r w:rsidRPr="009D4CF3">
        <w:rPr>
          <w:b/>
          <w:sz w:val="26"/>
          <w:highlight w:val="green"/>
          <w:u w:val="single"/>
        </w:rPr>
        <w:t>in response to</w:t>
      </w:r>
      <w:r w:rsidRPr="009D4CF3">
        <w:rPr>
          <w:highlight w:val="green"/>
          <w:u w:val="single"/>
        </w:rPr>
        <w:t xml:space="preserve"> </w:t>
      </w:r>
      <w:r w:rsidRPr="00FF3724">
        <w:rPr>
          <w:u w:val="single"/>
        </w:rPr>
        <w:t xml:space="preserve">infectious </w:t>
      </w:r>
      <w:r w:rsidRPr="009D4CF3">
        <w:rPr>
          <w:b/>
          <w:sz w:val="26"/>
          <w:highlight w:val="green"/>
          <w:u w:val="single"/>
        </w:rPr>
        <w:t>disease threats</w:t>
      </w:r>
      <w:r w:rsidRPr="009D4CF3">
        <w:rPr>
          <w:highlight w:val="green"/>
          <w:u w:val="single"/>
        </w:rPr>
        <w:t xml:space="preserve"> </w:t>
      </w:r>
      <w:r w:rsidRPr="00FF3724">
        <w:rPr>
          <w:u w:val="single"/>
        </w:rPr>
        <w:t xml:space="preserve">to public health. It considers both past and current examples of efforts to </w:t>
      </w:r>
      <w:proofErr w:type="spellStart"/>
      <w:r w:rsidRPr="00FF3724">
        <w:rPr>
          <w:u w:val="single"/>
        </w:rPr>
        <w:t>mobilise</w:t>
      </w:r>
      <w:proofErr w:type="spellEnd"/>
      <w:r w:rsidRPr="00FF3724">
        <w:rPr>
          <w:u w:val="single"/>
        </w:rPr>
        <w:t xml:space="preserve"> pharmaceutical innovation in high commercial risk areas, including in the context of current efforts to respond to the COVID-19 pandemic</w:t>
      </w:r>
      <w:r w:rsidRPr="00FF3724">
        <w:rPr>
          <w:sz w:val="16"/>
        </w:rPr>
        <w:t>.</w:t>
      </w:r>
    </w:p>
    <w:p w14:paraId="76415D4A" w14:textId="77777777" w:rsidR="00F65FB9" w:rsidRDefault="00F65FB9" w:rsidP="00F65FB9">
      <w:pPr>
        <w:pStyle w:val="Heading4"/>
      </w:pPr>
      <w:r>
        <w:t>Diseases cause Extinction</w:t>
      </w:r>
    </w:p>
    <w:p w14:paraId="44A4CEC7" w14:textId="77777777" w:rsidR="00F65FB9" w:rsidRDefault="00F65FB9" w:rsidP="00F65FB9">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2" w:history="1">
        <w:r w:rsidRPr="00CD3030">
          <w:rPr>
            <w:rStyle w:val="Hyperlink"/>
          </w:rPr>
          <w:t>http://necsi.edu/research/social/pandemics/transition</w:t>
        </w:r>
      </w:hyperlink>
      <w:r w:rsidRPr="00CD3030">
        <w:t xml:space="preserve"> (Professor and President, New England Complex System Institute; PhD in Physics, MIT)//Elmer</w:t>
      </w:r>
    </w:p>
    <w:p w14:paraId="22594E68" w14:textId="498066CE" w:rsidR="00F65FB9" w:rsidRPr="007973F2" w:rsidRDefault="00F65FB9" w:rsidP="00F65FB9">
      <w:pPr>
        <w:rPr>
          <w:sz w:val="16"/>
          <w:szCs w:val="24"/>
        </w:rPr>
      </w:pPr>
      <w:r w:rsidRPr="0010555D">
        <w:rPr>
          <w:sz w:val="16"/>
          <w:szCs w:val="24"/>
        </w:rPr>
        <w:t>Watch as one of the more aggressive—brighter red</w:t>
      </w:r>
      <w:r w:rsidRPr="0010555D">
        <w:rPr>
          <w:rFonts w:ascii="Times New Roman" w:hAnsi="Times New Roman" w:cs="Times New Roman"/>
          <w:sz w:val="16"/>
          <w:szCs w:val="24"/>
        </w:rPr>
        <w:t> </w:t>
      </w:r>
      <w:r w:rsidRPr="0010555D">
        <w:rPr>
          <w:rFonts w:cs="Georgia"/>
          <w:sz w:val="16"/>
          <w:szCs w:val="24"/>
        </w:rPr>
        <w:t>—</w:t>
      </w:r>
      <w:r w:rsidRPr="0010555D">
        <w:rPr>
          <w:rFonts w:ascii="Times New Roman" w:hAnsi="Times New Roman" w:cs="Times New Roman"/>
          <w:sz w:val="16"/>
          <w:szCs w:val="24"/>
        </w:rPr>
        <w:t> </w:t>
      </w:r>
      <w:r w:rsidRPr="0010555D">
        <w:rPr>
          <w:sz w:val="16"/>
          <w:szCs w:val="24"/>
        </w:rPr>
        <w:t xml:space="preserve">strains rapidly </w:t>
      </w:r>
      <w:proofErr w:type="gramStart"/>
      <w:r w:rsidRPr="0010555D">
        <w:rPr>
          <w:sz w:val="16"/>
          <w:szCs w:val="24"/>
        </w:rPr>
        <w:t>expands</w:t>
      </w:r>
      <w:proofErr w:type="gramEnd"/>
      <w:r w:rsidRPr="0010555D">
        <w:rPr>
          <w:sz w:val="16"/>
          <w:szCs w:val="24"/>
        </w:rPr>
        <w:t xml:space="preserve">.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szCs w:val="24"/>
        </w:rPr>
        <w:t>what we were interested in is the effect of adding long range transportation</w:t>
      </w:r>
      <w:r w:rsidRPr="0010555D">
        <w:rPr>
          <w:sz w:val="16"/>
          <w:szCs w:val="24"/>
        </w:rPr>
        <w:t xml:space="preserve"> [8]. </w:t>
      </w:r>
      <w:r w:rsidRPr="0010555D">
        <w:rPr>
          <w:rStyle w:val="StyleUnderline"/>
          <w:sz w:val="24"/>
          <w:szCs w:val="24"/>
        </w:rPr>
        <w:t xml:space="preserve">This includes natural means of dispersal as well as </w:t>
      </w:r>
      <w:r w:rsidRPr="0010555D">
        <w:rPr>
          <w:rStyle w:val="Emphasis"/>
          <w:sz w:val="24"/>
          <w:szCs w:val="24"/>
        </w:rPr>
        <w:t>unintentional dispersal by humans</w:t>
      </w:r>
      <w:r w:rsidRPr="0010555D">
        <w:rPr>
          <w:sz w:val="16"/>
          <w:szCs w:val="24"/>
        </w:rPr>
        <w:t xml:space="preserve">, </w:t>
      </w:r>
      <w:r w:rsidRPr="0010555D">
        <w:rPr>
          <w:rStyle w:val="StyleUnderline"/>
          <w:sz w:val="24"/>
          <w:szCs w:val="24"/>
        </w:rPr>
        <w:t>like adding airplane routes</w:t>
      </w:r>
      <w:r w:rsidRPr="0010555D">
        <w:rPr>
          <w:sz w:val="16"/>
          <w:szCs w:val="24"/>
        </w:rPr>
        <w:t xml:space="preserve">, which is being done by real world airlines (Figure 2). </w:t>
      </w:r>
      <w:r w:rsidRPr="0010555D">
        <w:rPr>
          <w:rStyle w:val="StyleUnderline"/>
          <w:sz w:val="24"/>
          <w:szCs w:val="24"/>
        </w:rPr>
        <w:t xml:space="preserve">When we introduce long range transportation into the model, the success of more </w:t>
      </w:r>
      <w:r w:rsidRPr="007E7BAC">
        <w:rPr>
          <w:rStyle w:val="StyleUnderline"/>
          <w:sz w:val="24"/>
          <w:szCs w:val="24"/>
          <w:highlight w:val="green"/>
        </w:rPr>
        <w:t xml:space="preserve">aggressive </w:t>
      </w:r>
      <w:proofErr w:type="gramStart"/>
      <w:r w:rsidRPr="007E7BAC">
        <w:rPr>
          <w:rStyle w:val="StyleUnderline"/>
          <w:sz w:val="24"/>
          <w:szCs w:val="24"/>
          <w:highlight w:val="green"/>
        </w:rPr>
        <w:t>strains</w:t>
      </w:r>
      <w:proofErr w:type="gramEnd"/>
      <w:r w:rsidRPr="0010555D">
        <w:rPr>
          <w:rStyle w:val="StyleUnderline"/>
          <w:sz w:val="24"/>
          <w:szCs w:val="24"/>
        </w:rPr>
        <w:t xml:space="preserve"> changes. They can </w:t>
      </w:r>
      <w:r w:rsidRPr="007E7BAC">
        <w:rPr>
          <w:rStyle w:val="StyleUnderline"/>
          <w:sz w:val="24"/>
          <w:szCs w:val="24"/>
          <w:highlight w:val="green"/>
        </w:rPr>
        <w:t>use</w:t>
      </w:r>
      <w:r w:rsidRPr="0010555D">
        <w:rPr>
          <w:rStyle w:val="StyleUnderline"/>
          <w:sz w:val="24"/>
          <w:szCs w:val="24"/>
        </w:rPr>
        <w:t xml:space="preserve"> the </w:t>
      </w:r>
      <w:proofErr w:type="gramStart"/>
      <w:r w:rsidRPr="0010555D">
        <w:rPr>
          <w:rStyle w:val="Emphasis"/>
          <w:sz w:val="24"/>
          <w:szCs w:val="24"/>
        </w:rPr>
        <w:t>long range</w:t>
      </w:r>
      <w:proofErr w:type="gramEnd"/>
      <w:r w:rsidRPr="0010555D">
        <w:rPr>
          <w:rStyle w:val="Emphasis"/>
          <w:sz w:val="24"/>
          <w:szCs w:val="24"/>
        </w:rPr>
        <w:t xml:space="preserve"> </w:t>
      </w:r>
      <w:r w:rsidRPr="007E7BAC">
        <w:rPr>
          <w:rStyle w:val="Emphasis"/>
          <w:sz w:val="24"/>
          <w:szCs w:val="24"/>
          <w:highlight w:val="green"/>
        </w:rPr>
        <w:t>transportation</w:t>
      </w:r>
      <w:r w:rsidRPr="007E7BAC">
        <w:rPr>
          <w:rStyle w:val="StyleUnderline"/>
          <w:sz w:val="24"/>
          <w:szCs w:val="24"/>
          <w:highlight w:val="green"/>
        </w:rPr>
        <w:t xml:space="preserve"> to find new hosts and </w:t>
      </w:r>
      <w:r w:rsidRPr="007E7BAC">
        <w:rPr>
          <w:rStyle w:val="Emphasis"/>
          <w:sz w:val="24"/>
          <w:szCs w:val="24"/>
          <w:highlight w:val="green"/>
        </w:rPr>
        <w:t>escape local extinction</w:t>
      </w:r>
      <w:r w:rsidRPr="0010555D">
        <w:rPr>
          <w:sz w:val="16"/>
          <w:szCs w:val="24"/>
        </w:rPr>
        <w:t xml:space="preserve">. Figure 3 shows that </w:t>
      </w:r>
      <w:r w:rsidRPr="007E7BAC">
        <w:rPr>
          <w:rStyle w:val="StyleUnderline"/>
          <w:sz w:val="24"/>
          <w:szCs w:val="24"/>
          <w:highlight w:val="green"/>
        </w:rPr>
        <w:t>the more</w:t>
      </w:r>
      <w:r w:rsidRPr="0010555D">
        <w:rPr>
          <w:rStyle w:val="StyleUnderline"/>
          <w:sz w:val="24"/>
          <w:szCs w:val="24"/>
        </w:rPr>
        <w:t xml:space="preserve"> transportation </w:t>
      </w:r>
      <w:r w:rsidRPr="007E7BAC">
        <w:rPr>
          <w:rStyle w:val="StyleUnderline"/>
          <w:sz w:val="24"/>
          <w:szCs w:val="24"/>
          <w:highlight w:val="green"/>
        </w:rPr>
        <w:t>routes</w:t>
      </w:r>
      <w:r w:rsidRPr="0010555D">
        <w:rPr>
          <w:rStyle w:val="StyleUnderline"/>
          <w:sz w:val="24"/>
          <w:szCs w:val="24"/>
        </w:rPr>
        <w:t xml:space="preserve"> introduced into the model, </w:t>
      </w:r>
      <w:r w:rsidRPr="007E7BAC">
        <w:rPr>
          <w:rStyle w:val="StyleUnderline"/>
          <w:sz w:val="24"/>
          <w:szCs w:val="24"/>
          <w:highlight w:val="green"/>
        </w:rPr>
        <w:t xml:space="preserve">the </w:t>
      </w:r>
      <w:proofErr w:type="gramStart"/>
      <w:r w:rsidRPr="007E7BAC">
        <w:rPr>
          <w:rStyle w:val="Emphasis"/>
          <w:sz w:val="24"/>
          <w:szCs w:val="24"/>
          <w:highlight w:val="green"/>
        </w:rPr>
        <w:t>more</w:t>
      </w:r>
      <w:r w:rsidRPr="0010555D">
        <w:rPr>
          <w:rStyle w:val="Emphasis"/>
          <w:sz w:val="24"/>
          <w:szCs w:val="24"/>
        </w:rPr>
        <w:t xml:space="preserve"> higher</w:t>
      </w:r>
      <w:proofErr w:type="gramEnd"/>
      <w:r w:rsidRPr="0010555D">
        <w:rPr>
          <w:rStyle w:val="Emphasis"/>
          <w:sz w:val="24"/>
          <w:szCs w:val="24"/>
        </w:rPr>
        <w:t xml:space="preserve"> aggressive </w:t>
      </w:r>
      <w:r w:rsidRPr="007E7BAC">
        <w:rPr>
          <w:rStyle w:val="Emphasis"/>
          <w:sz w:val="24"/>
          <w:szCs w:val="24"/>
          <w:highlight w:val="green"/>
        </w:rPr>
        <w:t>pathogens</w:t>
      </w:r>
      <w:r w:rsidRPr="0010555D">
        <w:rPr>
          <w:rStyle w:val="Emphasis"/>
          <w:sz w:val="24"/>
          <w:szCs w:val="24"/>
        </w:rPr>
        <w:t xml:space="preserve"> are able to </w:t>
      </w:r>
      <w:r w:rsidRPr="007E7BAC">
        <w:rPr>
          <w:rStyle w:val="Emphasis"/>
          <w:sz w:val="24"/>
          <w:szCs w:val="24"/>
          <w:highlight w:val="green"/>
        </w:rPr>
        <w:t>survive and spread</w:t>
      </w:r>
      <w:r w:rsidRPr="0010555D">
        <w:rPr>
          <w:sz w:val="16"/>
          <w:szCs w:val="24"/>
        </w:rPr>
        <w:t xml:space="preserve">. </w:t>
      </w:r>
      <w:r w:rsidRPr="0010555D">
        <w:rPr>
          <w:rStyle w:val="StyleUnderline"/>
          <w:sz w:val="24"/>
          <w:szCs w:val="24"/>
        </w:rPr>
        <w:t xml:space="preserve">As we add more </w:t>
      </w:r>
      <w:proofErr w:type="gramStart"/>
      <w:r w:rsidRPr="0010555D">
        <w:rPr>
          <w:rStyle w:val="StyleUnderline"/>
          <w:sz w:val="24"/>
          <w:szCs w:val="24"/>
        </w:rPr>
        <w:t>long range</w:t>
      </w:r>
      <w:proofErr w:type="gramEnd"/>
      <w:r w:rsidRPr="0010555D">
        <w:rPr>
          <w:rStyle w:val="StyleUnderline"/>
          <w:sz w:val="24"/>
          <w:szCs w:val="24"/>
        </w:rPr>
        <w:t xml:space="preserve"> transportation, </w:t>
      </w:r>
      <w:r w:rsidRPr="007E7BAC">
        <w:rPr>
          <w:rStyle w:val="StyleUnderline"/>
          <w:sz w:val="24"/>
          <w:szCs w:val="24"/>
          <w:highlight w:val="green"/>
        </w:rPr>
        <w:t>there is a</w:t>
      </w:r>
      <w:r w:rsidRPr="0010555D">
        <w:rPr>
          <w:rStyle w:val="StyleUnderline"/>
          <w:sz w:val="24"/>
          <w:szCs w:val="24"/>
        </w:rPr>
        <w:t xml:space="preserve"> critical </w:t>
      </w:r>
      <w:r w:rsidRPr="007E7BAC">
        <w:rPr>
          <w:rStyle w:val="StyleUnderline"/>
          <w:sz w:val="24"/>
          <w:szCs w:val="24"/>
          <w:highlight w:val="green"/>
        </w:rPr>
        <w:t>point at which</w:t>
      </w:r>
      <w:r w:rsidRPr="0010555D">
        <w:rPr>
          <w:rStyle w:val="StyleUnderline"/>
          <w:sz w:val="24"/>
          <w:szCs w:val="24"/>
        </w:rPr>
        <w:t xml:space="preserve"> pathogens become so aggressive that </w:t>
      </w:r>
      <w:r w:rsidRPr="007E7BAC">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7E7BAC">
        <w:rPr>
          <w:rStyle w:val="Emphasis"/>
          <w:sz w:val="24"/>
          <w:szCs w:val="24"/>
          <w:highlight w:val="green"/>
          <w:bdr w:val="single" w:sz="4" w:space="0" w:color="auto"/>
        </w:rPr>
        <w:t>population dies</w:t>
      </w:r>
      <w:r w:rsidRPr="0010555D">
        <w:rPr>
          <w:sz w:val="16"/>
          <w:szCs w:val="24"/>
        </w:rPr>
        <w:t xml:space="preserve">. </w:t>
      </w:r>
      <w:r w:rsidRPr="0010555D">
        <w:rPr>
          <w:rStyle w:val="StyleUnderline"/>
          <w:sz w:val="24"/>
          <w:szCs w:val="24"/>
        </w:rPr>
        <w:t>The pathogens die at the same time, but that is not exactly a consolation to the hosts. We call this</w:t>
      </w:r>
      <w:r w:rsidRPr="0010555D">
        <w:rPr>
          <w:sz w:val="16"/>
          <w:szCs w:val="24"/>
        </w:rPr>
        <w:t xml:space="preserve"> the phase </w:t>
      </w:r>
      <w:r w:rsidRPr="0010555D">
        <w:rPr>
          <w:rStyle w:val="StyleUnderline"/>
          <w:sz w:val="24"/>
          <w:szCs w:val="24"/>
        </w:rPr>
        <w:t xml:space="preserve">transition to </w:t>
      </w:r>
      <w:r w:rsidRPr="0010555D">
        <w:rPr>
          <w:rStyle w:val="Emphasis"/>
          <w:sz w:val="24"/>
          <w:szCs w:val="24"/>
        </w:rPr>
        <w:t>extinction</w:t>
      </w:r>
      <w:r w:rsidRPr="0010555D">
        <w:rPr>
          <w:sz w:val="16"/>
          <w:szCs w:val="24"/>
        </w:rPr>
        <w:t xml:space="preserve"> (Figure 4). </w:t>
      </w:r>
      <w:r w:rsidRPr="007E7BAC">
        <w:rPr>
          <w:rStyle w:val="StyleUnderline"/>
          <w:sz w:val="24"/>
          <w:szCs w:val="24"/>
          <w:highlight w:val="green"/>
        </w:rPr>
        <w:t>With increasing</w:t>
      </w:r>
      <w:r w:rsidRPr="0010555D">
        <w:rPr>
          <w:rStyle w:val="StyleUnderline"/>
          <w:sz w:val="24"/>
          <w:szCs w:val="24"/>
        </w:rPr>
        <w:t xml:space="preserve"> levels of </w:t>
      </w:r>
      <w:r w:rsidRPr="007E7BAC">
        <w:rPr>
          <w:rStyle w:val="StyleUnderline"/>
          <w:sz w:val="24"/>
          <w:szCs w:val="24"/>
          <w:highlight w:val="green"/>
        </w:rPr>
        <w:t xml:space="preserve">global transportation, </w:t>
      </w:r>
      <w:r w:rsidRPr="007E7BAC">
        <w:rPr>
          <w:rStyle w:val="Emphasis"/>
          <w:sz w:val="24"/>
          <w:szCs w:val="24"/>
          <w:highlight w:val="green"/>
        </w:rPr>
        <w:t>human civilization</w:t>
      </w:r>
      <w:r w:rsidRPr="007E7BAC">
        <w:rPr>
          <w:rStyle w:val="StyleUnderline"/>
          <w:sz w:val="24"/>
          <w:szCs w:val="24"/>
          <w:highlight w:val="green"/>
        </w:rPr>
        <w:t xml:space="preserve"> may</w:t>
      </w:r>
      <w:r w:rsidRPr="0010555D">
        <w:rPr>
          <w:rStyle w:val="StyleUnderline"/>
          <w:sz w:val="24"/>
          <w:szCs w:val="24"/>
        </w:rPr>
        <w:t xml:space="preserve"> be </w:t>
      </w:r>
      <w:r w:rsidRPr="007E7BAC">
        <w:rPr>
          <w:rStyle w:val="StyleUnderline"/>
          <w:sz w:val="24"/>
          <w:szCs w:val="24"/>
          <w:highlight w:val="green"/>
        </w:rPr>
        <w:t>approach</w:t>
      </w:r>
      <w:r w:rsidRPr="0010555D">
        <w:rPr>
          <w:rStyle w:val="StyleUnderline"/>
          <w:sz w:val="24"/>
          <w:szCs w:val="24"/>
        </w:rPr>
        <w:t xml:space="preserve">ing </w:t>
      </w:r>
      <w:r w:rsidRPr="0010555D">
        <w:rPr>
          <w:rStyle w:val="Emphasis"/>
          <w:sz w:val="24"/>
          <w:szCs w:val="24"/>
        </w:rPr>
        <w:t xml:space="preserve">such </w:t>
      </w:r>
      <w:r w:rsidRPr="007E7BAC">
        <w:rPr>
          <w:rStyle w:val="Emphasis"/>
          <w:sz w:val="24"/>
          <w:szCs w:val="24"/>
          <w:highlight w:val="green"/>
        </w:rPr>
        <w:t>a critical threshold</w:t>
      </w:r>
      <w:r w:rsidRPr="0010555D">
        <w:rPr>
          <w:rStyle w:val="StyleUnderline"/>
          <w:sz w:val="24"/>
          <w:szCs w:val="24"/>
        </w:rPr>
        <w:t xml:space="preserve">. </w:t>
      </w:r>
      <w:r w:rsidRPr="0010555D">
        <w:rPr>
          <w:sz w:val="16"/>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rPr>
          <w:sz w:val="16"/>
          <w:szCs w:val="24"/>
        </w:rPr>
        <w:t>really about</w:t>
      </w:r>
      <w:proofErr w:type="gramEnd"/>
      <w:r w:rsidRPr="0010555D">
        <w:rPr>
          <w:sz w:val="16"/>
          <w:szCs w:val="24"/>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szCs w:val="24"/>
        </w:rPr>
        <w:t xml:space="preserve">As the connectivity of the world increases, </w:t>
      </w:r>
      <w:proofErr w:type="gramStart"/>
      <w:r w:rsidRPr="0010555D">
        <w:rPr>
          <w:rStyle w:val="StyleUnderline"/>
          <w:sz w:val="24"/>
          <w:szCs w:val="24"/>
        </w:rPr>
        <w:t>past experience</w:t>
      </w:r>
      <w:proofErr w:type="gramEnd"/>
      <w:r w:rsidRPr="0010555D">
        <w:rPr>
          <w:rStyle w:val="StyleUnderline"/>
          <w:sz w:val="24"/>
          <w:szCs w:val="24"/>
        </w:rPr>
        <w:t xml:space="preserve"> is not a good guide to future events. A key point about the phase transition to extinction is </w:t>
      </w:r>
      <w:r w:rsidRPr="007E7BAC">
        <w:rPr>
          <w:rStyle w:val="StyleUnderline"/>
          <w:sz w:val="24"/>
          <w:szCs w:val="24"/>
          <w:highlight w:val="green"/>
        </w:rPr>
        <w:t xml:space="preserve">its </w:t>
      </w:r>
      <w:r w:rsidRPr="007E7BAC">
        <w:rPr>
          <w:rStyle w:val="Emphasis"/>
          <w:sz w:val="24"/>
          <w:szCs w:val="24"/>
          <w:highlight w:val="green"/>
        </w:rPr>
        <w:t>suddenness</w:t>
      </w:r>
      <w:r w:rsidRPr="0010555D">
        <w:rPr>
          <w:sz w:val="16"/>
          <w:szCs w:val="24"/>
        </w:rPr>
        <w:t xml:space="preserve">. </w:t>
      </w:r>
      <w:r w:rsidRPr="007E7BAC">
        <w:rPr>
          <w:rStyle w:val="StyleUnderline"/>
          <w:sz w:val="24"/>
          <w:szCs w:val="24"/>
          <w:highlight w:val="green"/>
        </w:rPr>
        <w:t xml:space="preserve">Even a system that seems stable, </w:t>
      </w:r>
      <w:r w:rsidRPr="007E7BAC">
        <w:rPr>
          <w:rStyle w:val="StyleUnderline"/>
          <w:b/>
          <w:bCs/>
          <w:sz w:val="24"/>
          <w:szCs w:val="24"/>
          <w:highlight w:val="green"/>
        </w:rPr>
        <w:t>can be destabilized</w:t>
      </w:r>
      <w:r w:rsidRPr="0010555D">
        <w:rPr>
          <w:rStyle w:val="StyleUnderline"/>
          <w:sz w:val="24"/>
          <w:szCs w:val="24"/>
        </w:rPr>
        <w:t xml:space="preserve"> by a few more long-range connections, and connectivity is continuing to increase. </w:t>
      </w:r>
      <w:r w:rsidRPr="0010555D">
        <w:rPr>
          <w:sz w:val="16"/>
          <w:szCs w:val="2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szCs w:val="24"/>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szCs w:val="24"/>
        </w:rPr>
        <w:t xml:space="preserve">As the world becomes more connected, the dangers increase. </w:t>
      </w:r>
      <w:r w:rsidRPr="00A478C8">
        <w:rPr>
          <w:sz w:val="16"/>
          <w:szCs w:val="24"/>
        </w:rPr>
        <w:t xml:space="preserve">Are people in western countries safe because of higher quality health systems? </w:t>
      </w:r>
      <w:r w:rsidRPr="00A478C8">
        <w:rPr>
          <w:rStyle w:val="StyleUnderline"/>
          <w:sz w:val="24"/>
          <w:szCs w:val="24"/>
        </w:rPr>
        <w:t xml:space="preserve">Countries like </w:t>
      </w:r>
      <w:r w:rsidRPr="00A478C8">
        <w:rPr>
          <w:rStyle w:val="Emphasis"/>
          <w:sz w:val="24"/>
          <w:szCs w:val="24"/>
        </w:rPr>
        <w:t>the U.S.</w:t>
      </w:r>
      <w:r w:rsidRPr="00A478C8">
        <w:rPr>
          <w:rStyle w:val="StyleUnderline"/>
          <w:sz w:val="24"/>
          <w:szCs w:val="24"/>
        </w:rPr>
        <w:t xml:space="preserve"> have highly skewed networks of social interactions with some very highly connected individuals that can be </w:t>
      </w:r>
      <w:r w:rsidRPr="00A478C8">
        <w:rPr>
          <w:rStyle w:val="Emphasis"/>
          <w:sz w:val="24"/>
          <w:szCs w:val="24"/>
        </w:rPr>
        <w:t>“</w:t>
      </w:r>
      <w:proofErr w:type="spellStart"/>
      <w:r w:rsidRPr="00A478C8">
        <w:rPr>
          <w:rStyle w:val="Emphasis"/>
          <w:sz w:val="24"/>
          <w:szCs w:val="24"/>
        </w:rPr>
        <w:t>superspreaders</w:t>
      </w:r>
      <w:proofErr w:type="spellEnd"/>
      <w:r w:rsidRPr="00A478C8">
        <w:rPr>
          <w:rStyle w:val="Emphasis"/>
          <w:sz w:val="24"/>
          <w:szCs w:val="24"/>
        </w:rPr>
        <w:t>.”</w:t>
      </w:r>
      <w:r w:rsidRPr="00A478C8">
        <w:rPr>
          <w:sz w:val="16"/>
          <w:szCs w:val="24"/>
        </w:rPr>
        <w:t xml:space="preserve"> The chances of such an individual becoming infected may be low but </w:t>
      </w:r>
      <w:r w:rsidRPr="00A478C8">
        <w:rPr>
          <w:rStyle w:val="StyleUnderline"/>
          <w:sz w:val="24"/>
          <w:szCs w:val="24"/>
        </w:rPr>
        <w:t xml:space="preserve">events like a mass outbreak pose a much </w:t>
      </w:r>
      <w:r w:rsidRPr="00A478C8">
        <w:rPr>
          <w:rStyle w:val="Emphasis"/>
          <w:sz w:val="24"/>
          <w:szCs w:val="24"/>
        </w:rPr>
        <w:t>greater risk</w:t>
      </w:r>
      <w:r w:rsidRPr="00A478C8">
        <w:rPr>
          <w:sz w:val="16"/>
          <w:szCs w:val="24"/>
        </w:rPr>
        <w:t xml:space="preserve"> if they do happen. </w:t>
      </w:r>
      <w:r w:rsidRPr="00A478C8">
        <w:rPr>
          <w:rStyle w:val="StyleUnderline"/>
          <w:sz w:val="24"/>
          <w:szCs w:val="24"/>
        </w:rPr>
        <w:t xml:space="preserve">If a sick food service worker in an airport infects 100 passengers, or a contagion event happens in mass transportation, </w:t>
      </w:r>
      <w:r w:rsidRPr="00A478C8">
        <w:rPr>
          <w:rStyle w:val="Emphasis"/>
          <w:sz w:val="24"/>
          <w:szCs w:val="24"/>
        </w:rPr>
        <w:t>an outbreak could very well prove unstoppable</w:t>
      </w:r>
      <w:r w:rsidRPr="00A478C8">
        <w:rPr>
          <w:sz w:val="16"/>
          <w:szCs w:val="24"/>
        </w:rPr>
        <w:t>.</w:t>
      </w:r>
    </w:p>
    <w:p w14:paraId="16A926C6" w14:textId="77777777" w:rsidR="00F65FB9" w:rsidRDefault="00F65FB9" w:rsidP="00F65FB9">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241272F" w14:textId="77777777" w:rsidR="00F65FB9" w:rsidRPr="00BF0E80" w:rsidRDefault="00F65FB9" w:rsidP="00F65FB9">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48892B30" w14:textId="77777777" w:rsidR="00F65FB9" w:rsidRPr="00BF0E80" w:rsidRDefault="00F65FB9" w:rsidP="00F65FB9">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instance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514AA6AE" w14:textId="77777777" w:rsidR="00F65FB9" w:rsidRDefault="00F65FB9" w:rsidP="00F65FB9">
      <w:pPr>
        <w:pStyle w:val="Heading3"/>
      </w:pPr>
      <w:r>
        <w:t>1AC: Drug Prices</w:t>
      </w:r>
    </w:p>
    <w:p w14:paraId="37E93DAC" w14:textId="77777777" w:rsidR="00F65FB9" w:rsidRDefault="00F65FB9" w:rsidP="00F65FB9">
      <w:pPr>
        <w:pStyle w:val="Heading4"/>
      </w:pPr>
      <w:r>
        <w:t>Advantage 2 is Drug Prices:</w:t>
      </w:r>
    </w:p>
    <w:p w14:paraId="09EFCEDF" w14:textId="77777777" w:rsidR="00F65FB9" w:rsidRDefault="00F65FB9" w:rsidP="00F65FB9">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4FDFFD41" w14:textId="77777777" w:rsidR="00F65FB9" w:rsidRPr="006F2EBC" w:rsidRDefault="00F65FB9" w:rsidP="00F65FB9">
      <w:proofErr w:type="spellStart"/>
      <w:r w:rsidRPr="006F2EBC">
        <w:rPr>
          <w:rStyle w:val="Style13ptBold"/>
        </w:rPr>
        <w:t>Vanni</w:t>
      </w:r>
      <w:proofErr w:type="spellEnd"/>
      <w:r w:rsidRPr="006F2EBC">
        <w:rPr>
          <w:rStyle w:val="Style13ptBold"/>
        </w:rPr>
        <w:t xml:space="preserve"> 21</w:t>
      </w:r>
      <w:r>
        <w:t xml:space="preserve"> Amaka </w:t>
      </w:r>
      <w:proofErr w:type="spellStart"/>
      <w:r>
        <w:t>Vanni</w:t>
      </w:r>
      <w:proofErr w:type="spellEnd"/>
      <w:r>
        <w:t xml:space="preserve"> 3-23-2021 “</w:t>
      </w:r>
      <w:r w:rsidRPr="00856967">
        <w:t>On Intellectual Property Rights, Access to Medicines and Vaccine Imperialism</w:t>
      </w:r>
      <w:r>
        <w:t xml:space="preserve">” </w:t>
      </w:r>
      <w:hyperlink r:id="rId13"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5F0381F3" w14:textId="77777777" w:rsidR="00F65FB9" w:rsidRDefault="00F65FB9" w:rsidP="00F65FB9">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F2EBC">
        <w:rPr>
          <w:sz w:val="16"/>
        </w:rPr>
        <w:t>as a result of</w:t>
      </w:r>
      <w:proofErr w:type="gramEnd"/>
      <w:r w:rsidRPr="006F2EBC">
        <w:rPr>
          <w:sz w:val="16"/>
        </w:rPr>
        <w:t xml:space="preserve"> the 2013 Indian Supreme Court judgement. Novartis is not the only culprit. The depression drug Effexor® by Pfizer was granted an evergreen patent when the company introduced an extended-release version, </w:t>
      </w:r>
      <w:proofErr w:type="spellStart"/>
      <w:r w:rsidRPr="006F2EBC">
        <w:rPr>
          <w:sz w:val="16"/>
        </w:rPr>
        <w:t>Efexor</w:t>
      </w:r>
      <w:proofErr w:type="spellEnd"/>
      <w:r w:rsidRPr="006F2EB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F2EBC">
        <w:rPr>
          <w:sz w:val="16"/>
        </w:rPr>
        <w:t>Efexor</w:t>
      </w:r>
      <w:proofErr w:type="spellEnd"/>
      <w:r w:rsidRPr="006F2EBC">
        <w:rPr>
          <w:sz w:val="16"/>
        </w:rPr>
        <w:t>-</w:t>
      </w:r>
      <w:proofErr w:type="spellStart"/>
      <w:r w:rsidRPr="006F2EBC">
        <w:rPr>
          <w:sz w:val="16"/>
        </w:rPr>
        <w:t>XR</w:t>
      </w:r>
      <w:proofErr w:type="gramStart"/>
      <w:r w:rsidRPr="006F2EBC">
        <w:rPr>
          <w:sz w:val="16"/>
        </w:rPr>
        <w:t>®,and</w:t>
      </w:r>
      <w:proofErr w:type="spellEnd"/>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F2EBC">
        <w:rPr>
          <w:sz w:val="16"/>
        </w:rPr>
        <w:t>Solvadi</w:t>
      </w:r>
      <w:proofErr w:type="spellEnd"/>
      <w:r w:rsidRPr="006F2EBC">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249D313A" w14:textId="77777777" w:rsidR="00F65FB9" w:rsidRDefault="00F65FB9" w:rsidP="00F65FB9">
      <w:pPr>
        <w:pStyle w:val="Heading4"/>
      </w:pPr>
      <w:r>
        <w:t xml:space="preserve">Pharma’s the </w:t>
      </w:r>
      <w:r>
        <w:rPr>
          <w:u w:val="single"/>
        </w:rPr>
        <w:t>largest drive</w:t>
      </w:r>
      <w:r>
        <w:t xml:space="preserve"> of </w:t>
      </w:r>
      <w:r>
        <w:rPr>
          <w:u w:val="single"/>
        </w:rPr>
        <w:t>healthcare costs</w:t>
      </w:r>
      <w:r>
        <w:t>.</w:t>
      </w:r>
    </w:p>
    <w:p w14:paraId="3D7651C4" w14:textId="77777777" w:rsidR="00F65FB9" w:rsidRPr="00BF52A6" w:rsidRDefault="00F65FB9" w:rsidP="00F65FB9">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7F2BA1EB" w14:textId="77777777" w:rsidR="00F65FB9" w:rsidRDefault="00F65FB9" w:rsidP="00F65FB9">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47EFACC8" w14:textId="77777777" w:rsidR="00F65FB9" w:rsidRDefault="00F65FB9" w:rsidP="00F65FB9">
      <w:pPr>
        <w:pStyle w:val="Heading4"/>
      </w:pPr>
      <w:r>
        <w:t xml:space="preserve">That </w:t>
      </w:r>
      <w:r>
        <w:rPr>
          <w:u w:val="single"/>
        </w:rPr>
        <w:t>hurts</w:t>
      </w:r>
      <w:r>
        <w:t xml:space="preserve"> the Economy</w:t>
      </w:r>
    </w:p>
    <w:p w14:paraId="50C44A99" w14:textId="77777777" w:rsidR="00F65FB9" w:rsidRPr="00C8037B" w:rsidRDefault="00F65FB9" w:rsidP="00F65FB9">
      <w:proofErr w:type="spellStart"/>
      <w:r w:rsidRPr="00C8037B">
        <w:rPr>
          <w:rStyle w:val="Style13ptBold"/>
        </w:rPr>
        <w:t>Sood</w:t>
      </w:r>
      <w:proofErr w:type="spellEnd"/>
      <w:r>
        <w:rPr>
          <w:rStyle w:val="Style13ptBold"/>
        </w:rPr>
        <w:t xml:space="preserve"> et Al 7</w:t>
      </w:r>
      <w:r w:rsidRPr="00C8037B">
        <w:t xml:space="preserve">, Neeraj, </w:t>
      </w:r>
      <w:proofErr w:type="spellStart"/>
      <w:r w:rsidRPr="00C8037B">
        <w:t>Arkadipta</w:t>
      </w:r>
      <w:proofErr w:type="spellEnd"/>
      <w:r w:rsidRPr="00C8037B">
        <w:t xml:space="preserve"> Ghosh, and J. </w:t>
      </w:r>
      <w:proofErr w:type="spellStart"/>
      <w:r w:rsidRPr="00C8037B">
        <w:t>Escarse</w:t>
      </w:r>
      <w:proofErr w:type="spellEnd"/>
      <w:r w:rsidRPr="00C8037B">
        <w:t xml:space="preserve">. "The effect of health care cost growth on the US economy." Office of the Assistant Secretary for Planning and Evaluation, US Department of Health and Human Services (September). Available at (http://aspe. </w:t>
      </w:r>
      <w:proofErr w:type="spellStart"/>
      <w:r w:rsidRPr="00C8037B">
        <w:t>hhs</w:t>
      </w:r>
      <w:proofErr w:type="spellEnd"/>
      <w:r w:rsidRPr="00C8037B">
        <w:t>. gov/health/reports/08/</w:t>
      </w:r>
      <w:proofErr w:type="spellStart"/>
      <w:r w:rsidRPr="00C8037B">
        <w:t>healthcarecost</w:t>
      </w:r>
      <w:proofErr w:type="spellEnd"/>
      <w:r w:rsidRPr="00C8037B">
        <w:t>/report. html (HHS) (2007).</w:t>
      </w:r>
      <w:r>
        <w:t xml:space="preserve"> (</w:t>
      </w:r>
      <w:r w:rsidRPr="00C8037B">
        <w:t>PhD, is professor and vice dean for research at the USC Price School of Public Policy and a founding member the USC Schaeffer Center</w:t>
      </w:r>
      <w:r>
        <w:t xml:space="preserve">)//Elmer </w:t>
      </w:r>
    </w:p>
    <w:p w14:paraId="156EB689" w14:textId="77777777" w:rsidR="00F65FB9" w:rsidRPr="00C8037B" w:rsidRDefault="00F65FB9" w:rsidP="00F65FB9">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082BBA">
        <w:rPr>
          <w:b/>
          <w:sz w:val="26"/>
          <w:u w:val="single"/>
        </w:rPr>
        <w:t xml:space="preserve">major </w:t>
      </w:r>
      <w:r w:rsidRPr="009D4CF3">
        <w:rPr>
          <w:b/>
          <w:sz w:val="26"/>
          <w:highlight w:val="green"/>
          <w:u w:val="single"/>
        </w:rPr>
        <w:t>econ</w:t>
      </w:r>
      <w:r w:rsidRPr="00082BBA">
        <w:rPr>
          <w:b/>
          <w:sz w:val="26"/>
          <w:u w:val="single"/>
        </w:rPr>
        <w:t>omic</w:t>
      </w:r>
      <w:r w:rsidRPr="009D4CF3">
        <w:rPr>
          <w:b/>
          <w:sz w:val="26"/>
          <w:highlight w:val="green"/>
          <w:u w:val="single"/>
        </w:rPr>
        <w:t xml:space="preserve"> indicators such </w:t>
      </w:r>
      <w:r w:rsidRPr="00C8037B">
        <w:rPr>
          <w:u w:val="single"/>
        </w:rPr>
        <w:t xml:space="preserve">per capita </w:t>
      </w:r>
      <w:r w:rsidRPr="009D4CF3">
        <w:rPr>
          <w:b/>
          <w:sz w:val="26"/>
          <w:highlight w:val="green"/>
          <w:u w:val="single"/>
          <w:bdr w:val="single" w:sz="18" w:space="0" w:color="auto"/>
        </w:rPr>
        <w:t xml:space="preserve">GDP, </w:t>
      </w:r>
      <w:proofErr w:type="gramStart"/>
      <w:r w:rsidRPr="009D4CF3">
        <w:rPr>
          <w:b/>
          <w:sz w:val="26"/>
          <w:highlight w:val="green"/>
          <w:u w:val="single"/>
          <w:bdr w:val="single" w:sz="18" w:space="0" w:color="auto"/>
        </w:rPr>
        <w:t>employment</w:t>
      </w:r>
      <w:proofErr w:type="gramEnd"/>
      <w:r w:rsidRPr="009D4CF3">
        <w:rPr>
          <w:b/>
          <w:sz w:val="26"/>
          <w:highlight w:val="green"/>
          <w:u w:val="single"/>
          <w:bdr w:val="single" w:sz="18" w:space="0" w:color="auto"/>
        </w:rPr>
        <w:t xml:space="preserve">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 xml:space="preserve">of the economy – governments, </w:t>
      </w:r>
      <w:proofErr w:type="gramStart"/>
      <w:r w:rsidRPr="00C8037B">
        <w:rPr>
          <w:u w:val="single"/>
        </w:rPr>
        <w:t>businesses</w:t>
      </w:r>
      <w:proofErr w:type="gramEnd"/>
      <w:r w:rsidRPr="00C8037B">
        <w:rPr>
          <w:u w:val="single"/>
        </w:rPr>
        <w:t xml:space="preserve"> and households – as all these interrelated sectors play an important role in the provision, financing and consumption of health care in the US.</w:t>
      </w:r>
      <w:r w:rsidRPr="00C8037B">
        <w:rPr>
          <w:sz w:val="16"/>
        </w:rPr>
        <w:t xml:space="preserve"> For example, </w:t>
      </w:r>
      <w:r w:rsidRPr="00C8037B">
        <w:rPr>
          <w:u w:val="single"/>
        </w:rPr>
        <w:t xml:space="preserve">Federal, </w:t>
      </w:r>
      <w:proofErr w:type="gramStart"/>
      <w:r w:rsidRPr="00C8037B">
        <w:rPr>
          <w:u w:val="single"/>
        </w:rPr>
        <w:t>state</w:t>
      </w:r>
      <w:proofErr w:type="gramEnd"/>
      <w:r w:rsidRPr="00C8037B">
        <w:rPr>
          <w:u w:val="single"/>
        </w:rPr>
        <w:t xml:space="preserve"> and local governments collect taxes from businesses and households to finance public health insurance programs and to directly provide health care to households. Businesses provide employment to US households </w:t>
      </w:r>
      <w:proofErr w:type="gramStart"/>
      <w:r w:rsidRPr="00C8037B">
        <w:rPr>
          <w:u w:val="single"/>
        </w:rPr>
        <w:t>and also</w:t>
      </w:r>
      <w:proofErr w:type="gramEnd"/>
      <w:r w:rsidRPr="00C8037B">
        <w:rPr>
          <w:u w:val="single"/>
        </w:rPr>
        <w:t xml:space="preserve"> provide health insurance to their employees. Households are the final consumers of health care </w:t>
      </w:r>
      <w:proofErr w:type="gramStart"/>
      <w:r w:rsidRPr="00C8037B">
        <w:rPr>
          <w:u w:val="single"/>
        </w:rPr>
        <w:t>and also</w:t>
      </w:r>
      <w:proofErr w:type="gramEnd"/>
      <w:r w:rsidRPr="00C8037B">
        <w:rPr>
          <w:u w:val="single"/>
        </w:rPr>
        <w:t xml:space="preserve">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For example</w:t>
      </w:r>
      <w:r w:rsidRPr="001B1872">
        <w:rPr>
          <w:u w:val="single"/>
        </w:rPr>
        <w:t xml:space="preserve">, </w:t>
      </w:r>
      <w:r w:rsidRPr="001B1872">
        <w:rPr>
          <w:b/>
          <w:sz w:val="26"/>
          <w:u w:val="single"/>
        </w:rPr>
        <w:t>faced with rising health care costs</w:t>
      </w:r>
      <w:r w:rsidRPr="001B1872">
        <w:rPr>
          <w:u w:val="single"/>
        </w:rPr>
        <w:t xml:space="preserve"> </w:t>
      </w:r>
      <w:r w:rsidRPr="001B1872">
        <w:rPr>
          <w:b/>
          <w:sz w:val="26"/>
          <w:u w:val="single"/>
        </w:rPr>
        <w:t>governments</w:t>
      </w:r>
      <w:r w:rsidRPr="001B1872">
        <w:rPr>
          <w:u w:val="single"/>
        </w:rPr>
        <w:t xml:space="preserve"> </w:t>
      </w:r>
      <w:r w:rsidRPr="00C8037B">
        <w:rPr>
          <w:u w:val="single"/>
        </w:rPr>
        <w:t xml:space="preserve">might </w:t>
      </w:r>
      <w:r w:rsidRPr="001B1872">
        <w:rPr>
          <w:b/>
          <w:sz w:val="26"/>
          <w:u w:val="single"/>
        </w:rPr>
        <w:t xml:space="preserve">attempt to </w:t>
      </w:r>
      <w:r w:rsidRPr="009D4CF3">
        <w:rPr>
          <w:b/>
          <w:sz w:val="26"/>
          <w:highlight w:val="green"/>
          <w:u w:val="single"/>
        </w:rPr>
        <w:t>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proofErr w:type="spellStart"/>
      <w:r w:rsidRPr="009D4CF3">
        <w:rPr>
          <w:b/>
          <w:sz w:val="26"/>
          <w:highlight w:val="green"/>
          <w:u w:val="single"/>
          <w:bdr w:val="single" w:sz="18" w:space="0" w:color="auto"/>
        </w:rPr>
        <w:t>uninsurance</w:t>
      </w:r>
      <w:proofErr w:type="spellEnd"/>
      <w:r w:rsidRPr="009D4CF3">
        <w:rPr>
          <w:b/>
          <w:sz w:val="26"/>
          <w:highlight w:val="green"/>
          <w:u w:val="single"/>
          <w:bdr w:val="single" w:sz="18" w:space="0" w:color="auto"/>
        </w:rPr>
        <w:t xml:space="preserv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w:t>
      </w:r>
      <w:proofErr w:type="spellStart"/>
      <w:r w:rsidRPr="00C8037B">
        <w:rPr>
          <w:sz w:val="16"/>
        </w:rPr>
        <w:t>thosenations</w:t>
      </w:r>
      <w:proofErr w:type="spellEnd"/>
      <w:r w:rsidRPr="00C8037B">
        <w:rPr>
          <w:sz w:val="16"/>
        </w:rPr>
        <w:t xml:space="preserve"> may be better able to keep prices low.2 </w:t>
      </w:r>
      <w:r w:rsidRPr="00C8037B">
        <w:rPr>
          <w:u w:val="single"/>
        </w:rPr>
        <w:t>Finally, high health care costs could reduce access to health care, bankrupt consumers and deplete retirement savings.</w:t>
      </w:r>
    </w:p>
    <w:p w14:paraId="535D6F46" w14:textId="77777777" w:rsidR="00F65FB9" w:rsidRPr="00042179" w:rsidRDefault="00F65FB9" w:rsidP="00F65FB9">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4282B189" w14:textId="77777777" w:rsidR="00F65FB9" w:rsidRPr="002C2351" w:rsidRDefault="00F65FB9" w:rsidP="00F65FB9">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2AE1BE32" w14:textId="77777777" w:rsidR="00F65FB9" w:rsidRDefault="00F65FB9" w:rsidP="00F65FB9">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proofErr w:type="spellStart"/>
      <w:r w:rsidRPr="009D4CF3">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082BBA">
        <w:rPr>
          <w:b/>
          <w:sz w:val="26"/>
          <w:szCs w:val="26"/>
          <w:u w:val="single"/>
        </w:rPr>
        <w:t>risk of default</w:t>
      </w:r>
      <w:r w:rsidRPr="00082BBA">
        <w:rPr>
          <w:sz w:val="16"/>
          <w:szCs w:val="26"/>
        </w:rPr>
        <w:t xml:space="preserve"> in the longer term;28 this would </w:t>
      </w:r>
      <w:r w:rsidRPr="00082BBA">
        <w:rPr>
          <w:b/>
          <w:sz w:val="26"/>
          <w:szCs w:val="26"/>
          <w:u w:val="single"/>
        </w:rPr>
        <w:t>leave them further stranded</w:t>
      </w:r>
      <w:r w:rsidRPr="00C8037B">
        <w:rPr>
          <w:sz w:val="16"/>
          <w:szCs w:val="26"/>
        </w:rPr>
        <w:t>—</w:t>
      </w:r>
      <w:r w:rsidRPr="00082BBA">
        <w:rPr>
          <w:b/>
          <w:sz w:val="26"/>
          <w:szCs w:val="26"/>
          <w:u w:val="single"/>
          <w:bdr w:val="single" w:sz="18" w:space="0" w:color="auto"/>
        </w:rPr>
        <w:t xml:space="preserve">and </w:t>
      </w:r>
      <w:r w:rsidRPr="009D4CF3">
        <w:rPr>
          <w:b/>
          <w:sz w:val="26"/>
          <w:szCs w:val="26"/>
          <w:highlight w:val="green"/>
          <w:u w:val="single"/>
          <w:bdr w:val="single" w:sz="18" w:space="0" w:color="auto"/>
        </w:rPr>
        <w:t>unable to exercise leadership</w:t>
      </w:r>
      <w:r w:rsidRPr="00082BBA">
        <w:rPr>
          <w:b/>
          <w:sz w:val="26"/>
          <w:szCs w:val="26"/>
          <w:u w:val="single"/>
          <w:bdr w:val="single" w:sz="18" w:space="0" w:color="auto"/>
        </w:rPr>
        <w:t>—</w:t>
      </w:r>
      <w:r w:rsidRPr="009D4CF3">
        <w:rPr>
          <w:b/>
          <w:sz w:val="26"/>
          <w:szCs w:val="26"/>
          <w:highlight w:val="green"/>
          <w:u w:val="single"/>
          <w:bdr w:val="single" w:sz="18" w:space="0" w:color="auto"/>
        </w:rPr>
        <w:t xml:space="preserve">on </w:t>
      </w:r>
      <w:r w:rsidRPr="00082BBA">
        <w:rPr>
          <w:b/>
          <w:sz w:val="26"/>
          <w:szCs w:val="26"/>
          <w:u w:val="single"/>
          <w:bdr w:val="single" w:sz="18" w:space="0" w:color="auto"/>
        </w:rPr>
        <w:t xml:space="preserve">the </w:t>
      </w:r>
      <w:r w:rsidRPr="009D4CF3">
        <w:rPr>
          <w:b/>
          <w:sz w:val="26"/>
          <w:szCs w:val="26"/>
          <w:highlight w:val="green"/>
          <w:u w:val="single"/>
          <w:bdr w:val="single" w:sz="18" w:space="0" w:color="auto"/>
        </w:rPr>
        <w:t>glob</w:t>
      </w:r>
      <w:r w:rsidRPr="00082BBA">
        <w:rPr>
          <w:b/>
          <w:sz w:val="26"/>
          <w:szCs w:val="26"/>
          <w:u w:val="single"/>
          <w:bdr w:val="single" w:sz="18" w:space="0" w:color="auto"/>
        </w:rPr>
        <w:t>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w:t>
      </w:r>
      <w:r w:rsidRPr="00082BBA">
        <w:rPr>
          <w:b/>
          <w:sz w:val="26"/>
          <w:szCs w:val="26"/>
          <w:u w:val="single"/>
        </w:rPr>
        <w:t xml:space="preserve">and lagging progress </w:t>
      </w:r>
      <w:r w:rsidRPr="009D4CF3">
        <w:rPr>
          <w:b/>
          <w:sz w:val="26"/>
          <w:szCs w:val="26"/>
          <w:highlight w:val="green"/>
          <w:u w:val="single"/>
        </w:rPr>
        <w:t xml:space="preserve">on </w:t>
      </w:r>
      <w:r w:rsidRPr="00082BBA">
        <w:rPr>
          <w:b/>
          <w:sz w:val="26"/>
          <w:szCs w:val="26"/>
          <w:u w:val="single"/>
        </w:rPr>
        <w:t xml:space="preserve">shared global </w:t>
      </w:r>
      <w:r w:rsidRPr="00082BBA">
        <w:rPr>
          <w:b/>
          <w:sz w:val="26"/>
          <w:szCs w:val="26"/>
          <w:highlight w:val="green"/>
          <w:u w:val="single"/>
        </w:rPr>
        <w:t xml:space="preserve">challenges such </w:t>
      </w:r>
      <w:r w:rsidRPr="009D4CF3">
        <w:rPr>
          <w:b/>
          <w:sz w:val="26"/>
          <w:szCs w:val="26"/>
          <w:highlight w:val="green"/>
          <w:u w:val="single"/>
        </w:rPr>
        <w:t xml:space="preserve">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w:t>
      </w:r>
      <w:proofErr w:type="gramStart"/>
      <w:r w:rsidRPr="00C8037B">
        <w:rPr>
          <w:sz w:val="16"/>
          <w:szCs w:val="26"/>
        </w:rPr>
        <w:t>military</w:t>
      </w:r>
      <w:proofErr w:type="gramEnd"/>
      <w:r w:rsidRPr="00C8037B">
        <w:rPr>
          <w:sz w:val="16"/>
          <w:szCs w:val="26"/>
        </w:rPr>
        <w:t xml:space="preserve">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082BBA">
        <w:rPr>
          <w:b/>
          <w:sz w:val="26"/>
          <w:szCs w:val="26"/>
          <w:u w:val="single"/>
          <w:bdr w:val="single" w:sz="12" w:space="0" w:color="auto"/>
        </w:rPr>
        <w:t xml:space="preserve">Nagorno-Karabakh or the </w:t>
      </w:r>
      <w:proofErr w:type="spellStart"/>
      <w:r w:rsidRPr="00082BBA">
        <w:rPr>
          <w:b/>
          <w:sz w:val="26"/>
          <w:szCs w:val="26"/>
          <w:u w:val="single"/>
          <w:bdr w:val="single" w:sz="12" w:space="0" w:color="auto"/>
        </w:rPr>
        <w:t>Galwan</w:t>
      </w:r>
      <w:proofErr w:type="spellEnd"/>
      <w:r w:rsidRPr="00082BBA">
        <w:rPr>
          <w:b/>
          <w:sz w:val="26"/>
          <w:szCs w:val="26"/>
          <w:u w:val="single"/>
          <w:bdr w:val="single" w:sz="12" w:space="0" w:color="auto"/>
        </w:rPr>
        <w:t xml:space="preserve"> Valley</w:t>
      </w:r>
      <w:r w:rsidRPr="00082BBA">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082BBA">
        <w:rPr>
          <w:b/>
          <w:sz w:val="26"/>
          <w:szCs w:val="26"/>
          <w:u w:val="single"/>
        </w:rPr>
        <w:t xml:space="preserve">interstate </w:t>
      </w:r>
      <w:r w:rsidRPr="009D4CF3">
        <w:rPr>
          <w:b/>
          <w:sz w:val="26"/>
          <w:szCs w:val="26"/>
          <w:highlight w:val="green"/>
          <w:u w:val="single"/>
        </w:rPr>
        <w:t>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314A4D72" w14:textId="77777777" w:rsidR="00F65FB9" w:rsidRDefault="00F65FB9" w:rsidP="00F65FB9">
      <w:pPr>
        <w:pStyle w:val="Heading3"/>
      </w:pPr>
      <w:r>
        <w:t>1AC: Plan</w:t>
      </w:r>
    </w:p>
    <w:p w14:paraId="45511A8C" w14:textId="77777777" w:rsidR="00F65FB9" w:rsidRDefault="00F65FB9" w:rsidP="00F65FB9">
      <w:pPr>
        <w:pStyle w:val="Heading4"/>
      </w:pPr>
      <w:r>
        <w:t xml:space="preserve">Plan – </w:t>
      </w:r>
      <w:r w:rsidRPr="006C53E1">
        <w:t xml:space="preserve">The member nations of the World Trade Organization ought to reduce intellectual property protections for </w:t>
      </w:r>
      <w:r>
        <w:t xml:space="preserve">non-anti-biotic </w:t>
      </w:r>
      <w:r w:rsidRPr="006C53E1">
        <w:t>medicines</w:t>
      </w:r>
      <w:r>
        <w:t xml:space="preserve"> by implementing a one-and-done approach for patent and exclusivity protection for patent originators. </w:t>
      </w:r>
    </w:p>
    <w:p w14:paraId="6594AED2" w14:textId="77777777" w:rsidR="00F65FB9" w:rsidRPr="006C53E1" w:rsidRDefault="00F65FB9" w:rsidP="00F65FB9">
      <w:pPr>
        <w:pStyle w:val="Heading4"/>
      </w:pPr>
      <w:r>
        <w:t xml:space="preserve">The Plan </w:t>
      </w:r>
      <w:r>
        <w:rPr>
          <w:u w:val="single"/>
        </w:rPr>
        <w:t>solves Evergreening</w:t>
      </w:r>
      <w:r>
        <w:t>.</w:t>
      </w:r>
    </w:p>
    <w:p w14:paraId="14039CD0" w14:textId="77777777" w:rsidR="00F65FB9" w:rsidRPr="005B38BB" w:rsidRDefault="00F65FB9" w:rsidP="00F65FB9">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9A387F7" w14:textId="77777777" w:rsidR="00F65FB9" w:rsidRDefault="00F65FB9" w:rsidP="00F65FB9">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1A3F59B" w14:textId="77777777" w:rsidR="00F65FB9" w:rsidRDefault="00F65FB9" w:rsidP="00F65FB9">
      <w:pPr>
        <w:pStyle w:val="Heading3"/>
      </w:pPr>
      <w:r>
        <w:t>1AC: Framework</w:t>
      </w:r>
    </w:p>
    <w:p w14:paraId="4A122435" w14:textId="77777777" w:rsidR="00F65FB9" w:rsidRPr="00192D33" w:rsidRDefault="00F65FB9" w:rsidP="00F65FB9">
      <w:pPr>
        <w:pStyle w:val="Heading4"/>
      </w:pPr>
      <w:r>
        <w:t>The standard is maximizing expected well-being, or hedonistic act utilitarianism.</w:t>
      </w:r>
    </w:p>
    <w:p w14:paraId="3503EA7C" w14:textId="77777777" w:rsidR="00F65FB9" w:rsidRPr="00A3034A" w:rsidRDefault="00F65FB9" w:rsidP="00F65FB9">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24759BB" w14:textId="77777777" w:rsidR="00F65FB9" w:rsidRPr="00192D33" w:rsidRDefault="00F65FB9" w:rsidP="00F65FB9">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364A4E19" w14:textId="77777777" w:rsidR="00F65FB9" w:rsidRPr="00470C63" w:rsidRDefault="00F65FB9" w:rsidP="00F65FB9">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BA2F5F7" w14:textId="77777777" w:rsidR="00F65FB9" w:rsidRDefault="00F65FB9" w:rsidP="00F65FB9">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5C2D941" w14:textId="77777777" w:rsidR="00F65FB9" w:rsidRDefault="00F65FB9" w:rsidP="00F65FB9">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6F1541E4" w14:textId="77777777" w:rsidR="00F65FB9" w:rsidRDefault="00F65FB9" w:rsidP="00F65FB9">
      <w:pPr>
        <w:pStyle w:val="Heading4"/>
      </w:pPr>
    </w:p>
    <w:p w14:paraId="1D8DB946" w14:textId="77777777" w:rsidR="00F65FB9" w:rsidRDefault="00F65FB9" w:rsidP="00F65FB9">
      <w:pPr>
        <w:pStyle w:val="Heading4"/>
      </w:pPr>
      <w:r>
        <w:t xml:space="preserve">Impact calc – </w:t>
      </w:r>
    </w:p>
    <w:p w14:paraId="61096634" w14:textId="77777777" w:rsidR="00F65FB9" w:rsidRDefault="00F65FB9" w:rsidP="00F65FB9">
      <w:pPr>
        <w:pStyle w:val="Heading4"/>
      </w:pPr>
      <w:r>
        <w:t xml:space="preserve">1] Extinction </w:t>
      </w:r>
      <w:r w:rsidRPr="00660602">
        <w:rPr>
          <w:u w:val="single"/>
        </w:rPr>
        <w:t>outweighs</w:t>
      </w:r>
      <w:r>
        <w:t xml:space="preserve"> – </w:t>
      </w:r>
    </w:p>
    <w:p w14:paraId="40A2C670" w14:textId="77777777" w:rsidR="00F65FB9" w:rsidRDefault="00F65FB9" w:rsidP="00F65FB9">
      <w:pPr>
        <w:pStyle w:val="Heading4"/>
      </w:pPr>
      <w:r>
        <w:t xml:space="preserve">A] </w:t>
      </w:r>
      <w:r w:rsidRPr="00DB18F0">
        <w:rPr>
          <w:u w:val="single"/>
        </w:rPr>
        <w:t>Reversibility</w:t>
      </w:r>
      <w:r>
        <w:t xml:space="preserve">- it forecloses the alternative because we can’t improve society if we are all dead </w:t>
      </w:r>
    </w:p>
    <w:p w14:paraId="3FA37F98" w14:textId="77777777" w:rsidR="00F65FB9" w:rsidRDefault="00F65FB9" w:rsidP="00F65FB9">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7E62B9F0" w14:textId="77777777" w:rsidR="00F65FB9" w:rsidRDefault="00F65FB9" w:rsidP="00F65FB9">
      <w:pPr>
        <w:pStyle w:val="Heading4"/>
      </w:pPr>
      <w:r>
        <w:t xml:space="preserve">C] </w:t>
      </w:r>
      <w:r w:rsidRPr="002C52D9">
        <w:rPr>
          <w:u w:val="single"/>
        </w:rPr>
        <w:t>Objectivity</w:t>
      </w:r>
      <w:r>
        <w:t xml:space="preserve">- body count is the most objective way to calculate impacts because comparing suffering is unethical </w:t>
      </w:r>
    </w:p>
    <w:p w14:paraId="2C843695" w14:textId="77777777" w:rsidR="00F65FB9" w:rsidRDefault="00F65FB9" w:rsidP="00F65FB9">
      <w:pPr>
        <w:pStyle w:val="Heading4"/>
      </w:pPr>
      <w:r>
        <w:t xml:space="preserve">D] </w:t>
      </w:r>
      <w:r w:rsidRPr="002C52D9">
        <w:rPr>
          <w:u w:val="single"/>
        </w:rPr>
        <w:t>Uncertainty</w:t>
      </w:r>
      <w:r>
        <w:t>- if we’re unsure about which interpretation of the world is true, we should preserve the world to keep debating about it</w:t>
      </w:r>
    </w:p>
    <w:p w14:paraId="672EB87C" w14:textId="77777777" w:rsidR="00F65FB9" w:rsidRPr="0065187C" w:rsidRDefault="00F65FB9" w:rsidP="00F65FB9"/>
    <w:p w14:paraId="06685C65" w14:textId="77777777" w:rsidR="00F65FB9" w:rsidRDefault="00F65FB9" w:rsidP="00F65FB9">
      <w:pPr>
        <w:pStyle w:val="Heading3"/>
      </w:pPr>
      <w:r>
        <w:t>1AC: Underview</w:t>
      </w:r>
    </w:p>
    <w:p w14:paraId="6CAD3F05" w14:textId="77777777" w:rsidR="00F65FB9" w:rsidRDefault="00F65FB9" w:rsidP="00F65FB9">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4D5782B9" w14:textId="77777777" w:rsidR="00F65FB9" w:rsidRPr="00B55AD5" w:rsidRDefault="00F65FB9" w:rsidP="00F65FB9"/>
    <w:p w14:paraId="313EE03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5FB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973F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5FB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C1226"/>
  <w15:chartTrackingRefBased/>
  <w15:docId w15:val="{18ABC849-B67B-46F9-BB7A-A6A5A0866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5FB9"/>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F65F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65F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
    <w:basedOn w:val="Normal"/>
    <w:next w:val="Normal"/>
    <w:link w:val="Heading3Char"/>
    <w:uiPriority w:val="2"/>
    <w:unhideWhenUsed/>
    <w:qFormat/>
    <w:rsid w:val="00F65F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65F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5F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FB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F65FB9"/>
    <w:rPr>
      <w:rFonts w:ascii="Calibri" w:eastAsiaTheme="majorEastAsia" w:hAnsi="Calibri" w:cstheme="majorBidi"/>
      <w:b/>
      <w:sz w:val="52"/>
      <w:szCs w:val="32"/>
    </w:rPr>
  </w:style>
  <w:style w:type="character" w:customStyle="1" w:styleId="Heading2Char">
    <w:name w:val="Heading 2 Char"/>
    <w:aliases w:val="Hat Char,Heading 2 Char Char Char1,Heading 21 Char,Char Char Char Char1 Char1,Char Char Char Char1 Char Char, Char Char Char Char1 Char,Char2 Char,Heading 2 Char Char1 Char,Heading 2 Char Char Char1 Char Char"/>
    <w:basedOn w:val="DefaultParagraphFont"/>
    <w:link w:val="Heading2"/>
    <w:uiPriority w:val="1"/>
    <w:rsid w:val="00F65FB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65FB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65FB9"/>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B"/>
    <w:basedOn w:val="DefaultParagraphFont"/>
    <w:link w:val="textbold"/>
    <w:uiPriority w:val="7"/>
    <w:qFormat/>
    <w:rsid w:val="00F65F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5FB9"/>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65FB9"/>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F65FB9"/>
    <w:rPr>
      <w:color w:val="auto"/>
      <w:u w:val="none"/>
    </w:rPr>
  </w:style>
  <w:style w:type="character" w:styleId="FollowedHyperlink">
    <w:name w:val="FollowedHyperlink"/>
    <w:basedOn w:val="DefaultParagraphFont"/>
    <w:uiPriority w:val="99"/>
    <w:semiHidden/>
    <w:unhideWhenUsed/>
    <w:rsid w:val="00F65FB9"/>
    <w:rPr>
      <w:color w:val="auto"/>
      <w:u w:val="none"/>
    </w:rPr>
  </w:style>
  <w:style w:type="paragraph" w:customStyle="1" w:styleId="textbold">
    <w:name w:val="text bold"/>
    <w:basedOn w:val="Normal"/>
    <w:link w:val="Emphasis"/>
    <w:uiPriority w:val="7"/>
    <w:qFormat/>
    <w:rsid w:val="00F65FB9"/>
    <w:pPr>
      <w:ind w:left="720"/>
      <w:jc w:val="both"/>
    </w:pPr>
    <w:rPr>
      <w:b/>
      <w:iCs/>
      <w:u w:val="single"/>
    </w:rPr>
  </w:style>
  <w:style w:type="paragraph" w:styleId="ListParagraph">
    <w:name w:val="List Paragraph"/>
    <w:aliases w:val="6 font"/>
    <w:basedOn w:val="Normal"/>
    <w:uiPriority w:val="99"/>
    <w:unhideWhenUsed/>
    <w:qFormat/>
    <w:rsid w:val="00F65F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necsi.edu/research/social/pandemics/transi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www.rand.org/content/dam/rand/pubs/perspectives/PEA400/PEA407-1/RAND_PEA407-1.pdf"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nature.com/articles/s41587-021-00999-0.pdf"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 Id="rId14"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11980</Words>
  <Characters>68286</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2021-10-31T21:08:00Z</dcterms:created>
  <dcterms:modified xsi:type="dcterms:W3CDTF">2021-10-31T21:21:00Z</dcterms:modified>
</cp:coreProperties>
</file>