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D3261" w14:textId="65964436" w:rsidR="00D4319C" w:rsidRDefault="00D4319C" w:rsidP="00D4319C">
      <w:pPr>
        <w:pStyle w:val="Heading2"/>
      </w:pPr>
      <w:r>
        <w:t xml:space="preserve">1AC Berkeley Round </w:t>
      </w:r>
      <w:r>
        <w:t>5</w:t>
      </w:r>
    </w:p>
    <w:p w14:paraId="0672AAE7" w14:textId="77777777" w:rsidR="00D4319C" w:rsidRDefault="00D4319C" w:rsidP="00D4319C">
      <w:pPr>
        <w:pStyle w:val="Heading3"/>
      </w:pPr>
      <w:r>
        <w:t>1AC: Plan</w:t>
      </w:r>
    </w:p>
    <w:p w14:paraId="78131676" w14:textId="77777777" w:rsidR="00D4319C" w:rsidRPr="007F3FA1" w:rsidRDefault="00D4319C" w:rsidP="00D4319C">
      <w:pPr>
        <w:pStyle w:val="Heading4"/>
      </w:pPr>
      <w:r>
        <w:t xml:space="preserve">Plan - </w:t>
      </w:r>
      <w:r w:rsidRPr="007F3FA1">
        <w:t xml:space="preserve">Private entities </w:t>
      </w:r>
      <w:r>
        <w:t>ought</w:t>
      </w:r>
      <w:r w:rsidRPr="007F3FA1">
        <w:t xml:space="preserve"> not appropriate lunar heritage sites</w:t>
      </w:r>
      <w:r>
        <w:t xml:space="preserve"> in outer space</w:t>
      </w:r>
    </w:p>
    <w:p w14:paraId="0F51B610" w14:textId="77777777" w:rsidR="00D4319C" w:rsidRDefault="00D4319C" w:rsidP="00D4319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CC24DC4" w14:textId="77777777" w:rsidR="00D4319C" w:rsidRDefault="00D4319C" w:rsidP="00D4319C">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552E3CC2" w14:textId="77777777" w:rsidR="00D4319C" w:rsidRDefault="00D4319C" w:rsidP="00D4319C">
      <w:pPr>
        <w:pStyle w:val="Heading4"/>
      </w:pPr>
      <w:r w:rsidRPr="001837E9">
        <w:t>W</w:t>
      </w:r>
      <w:r>
        <w:t xml:space="preserve">e’ll defend NASA’s list of Lunar Heritage Sites – insert Map below. </w:t>
      </w:r>
    </w:p>
    <w:p w14:paraId="69DDAF2C" w14:textId="77777777" w:rsidR="00D4319C" w:rsidRPr="001837E9" w:rsidRDefault="00D4319C" w:rsidP="00D4319C">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78961CDF" w14:textId="77777777" w:rsidR="00D4319C" w:rsidRPr="001837E9" w:rsidRDefault="00D4319C" w:rsidP="00D4319C">
      <w:r>
        <w:rPr>
          <w:noProof/>
        </w:rPr>
        <w:drawing>
          <wp:inline distT="0" distB="0" distL="0" distR="0" wp14:anchorId="02EBFD41" wp14:editId="325F5645">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31DE9AD0" w14:textId="77777777" w:rsidR="00D4319C" w:rsidRPr="00FE6C2C" w:rsidRDefault="00D4319C" w:rsidP="00D4319C"/>
    <w:p w14:paraId="43E5E485" w14:textId="77777777" w:rsidR="00D4319C" w:rsidRDefault="00D4319C" w:rsidP="00D4319C">
      <w:pPr>
        <w:pStyle w:val="Heading3"/>
      </w:pPr>
      <w:r>
        <w:t>1AC: Lunar Heritage v3</w:t>
      </w:r>
    </w:p>
    <w:p w14:paraId="657C9CAE" w14:textId="77777777" w:rsidR="00D4319C" w:rsidRPr="00926B03" w:rsidRDefault="00D4319C" w:rsidP="00D4319C">
      <w:pPr>
        <w:pStyle w:val="Heading4"/>
      </w:pPr>
      <w:r>
        <w:t xml:space="preserve">The Advantage is </w:t>
      </w:r>
      <w:r>
        <w:rPr>
          <w:u w:val="single"/>
        </w:rPr>
        <w:t>Lunar Heritage</w:t>
      </w:r>
      <w:r>
        <w:t>:</w:t>
      </w:r>
    </w:p>
    <w:p w14:paraId="78939B4B" w14:textId="77777777" w:rsidR="00D4319C" w:rsidRDefault="00D4319C" w:rsidP="00D4319C">
      <w:pPr>
        <w:pStyle w:val="Heading4"/>
      </w:pPr>
      <w:r>
        <w:t xml:space="preserve">Global Moon Rush by </w:t>
      </w:r>
      <w:r>
        <w:rPr>
          <w:u w:val="single"/>
        </w:rPr>
        <w:t>private actors</w:t>
      </w:r>
      <w:r>
        <w:t xml:space="preserve"> is </w:t>
      </w:r>
      <w:r>
        <w:rPr>
          <w:u w:val="single"/>
        </w:rPr>
        <w:t>coming now</w:t>
      </w:r>
      <w:r>
        <w:t>.</w:t>
      </w:r>
    </w:p>
    <w:p w14:paraId="51B99584" w14:textId="77777777" w:rsidR="00D4319C" w:rsidRPr="00042143" w:rsidRDefault="00D4319C" w:rsidP="00D4319C">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57A9B9CD" w14:textId="77777777" w:rsidR="00D4319C" w:rsidRDefault="00D4319C" w:rsidP="00D4319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2549C6F0" w14:textId="77777777" w:rsidR="00D4319C" w:rsidRDefault="00D4319C" w:rsidP="00D4319C">
      <w:pPr>
        <w:pStyle w:val="Heading4"/>
      </w:pPr>
      <w:r>
        <w:t xml:space="preserve">Destroys </w:t>
      </w:r>
      <w:r w:rsidRPr="00D961AA">
        <w:rPr>
          <w:u w:val="single"/>
        </w:rPr>
        <w:t>scientifically rich</w:t>
      </w:r>
      <w:r>
        <w:t xml:space="preserve"> Tranquility base artifacts.</w:t>
      </w:r>
    </w:p>
    <w:p w14:paraId="1A61BA62" w14:textId="77777777" w:rsidR="00D4319C" w:rsidRPr="00380B2A" w:rsidRDefault="00D4319C" w:rsidP="00D4319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3238093C" w14:textId="77777777" w:rsidR="00D4319C" w:rsidRDefault="00D4319C" w:rsidP="00D4319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AC70F27" w14:textId="77777777" w:rsidR="00D4319C" w:rsidRDefault="00D4319C" w:rsidP="00D4319C">
      <w:pPr>
        <w:pStyle w:val="Heading4"/>
      </w:pPr>
      <w:r>
        <w:t xml:space="preserve">Private entities are a </w:t>
      </w:r>
      <w:r>
        <w:rPr>
          <w:u w:val="single"/>
        </w:rPr>
        <w:t>unique threat</w:t>
      </w:r>
      <w:r>
        <w:t>---universal rules key.</w:t>
      </w:r>
    </w:p>
    <w:p w14:paraId="319D022B" w14:textId="77777777" w:rsidR="00D4319C" w:rsidRPr="00BE44DC" w:rsidRDefault="00D4319C" w:rsidP="00D4319C">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F68EB88" w14:textId="77777777" w:rsidR="00D4319C" w:rsidRPr="00420B02" w:rsidRDefault="00D4319C" w:rsidP="00D4319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720BE4A" w14:textId="77777777" w:rsidR="00D4319C" w:rsidRDefault="00D4319C" w:rsidP="00D4319C">
      <w:pPr>
        <w:pStyle w:val="Heading4"/>
      </w:pPr>
      <w:r>
        <w:t xml:space="preserve">Heritage Sites </w:t>
      </w:r>
      <w:r>
        <w:rPr>
          <w:u w:val="single"/>
        </w:rPr>
        <w:t>are critical</w:t>
      </w:r>
      <w:r>
        <w:t xml:space="preserve"> for </w:t>
      </w:r>
      <w:r>
        <w:rPr>
          <w:u w:val="single"/>
        </w:rPr>
        <w:t>science research</w:t>
      </w:r>
      <w:r>
        <w:t xml:space="preserve"> around Dust. </w:t>
      </w:r>
    </w:p>
    <w:p w14:paraId="2E30D65B" w14:textId="77777777" w:rsidR="00D4319C" w:rsidRPr="002C1327" w:rsidRDefault="00D4319C" w:rsidP="00D4319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29C20C0" w14:textId="77777777" w:rsidR="00D4319C" w:rsidRPr="00300410" w:rsidRDefault="00D4319C" w:rsidP="00D4319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6D24A5">
        <w:rPr>
          <w:rStyle w:val="Emphasis"/>
        </w:rPr>
        <w:t xml:space="preserve">opportunities to </w:t>
      </w:r>
      <w:r w:rsidRPr="0088535C">
        <w:rPr>
          <w:rStyle w:val="Emphasis"/>
          <w:highlight w:val="green"/>
        </w:rPr>
        <w:t>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6D24A5">
        <w:rPr>
          <w:rStyle w:val="Emphasis"/>
        </w:rPr>
        <w:t xml:space="preserve">very </w:t>
      </w:r>
      <w:r w:rsidRPr="0088535C">
        <w:rPr>
          <w:rStyle w:val="Emphasis"/>
          <w:highlight w:val="green"/>
        </w:rPr>
        <w:t>little data exist that describe</w:t>
      </w:r>
      <w:r w:rsidRPr="0088535C">
        <w:rPr>
          <w:rStyle w:val="StyleUnderline"/>
          <w:highlight w:val="green"/>
        </w:rPr>
        <w:t xml:space="preserve"> </w:t>
      </w:r>
      <w:r w:rsidRPr="006D24A5">
        <w:rPr>
          <w:rStyle w:val="Emphasis"/>
        </w:rPr>
        <w:t xml:space="preserve">what </w:t>
      </w:r>
      <w:r w:rsidRPr="0088535C">
        <w:rPr>
          <w:rStyle w:val="Emphasis"/>
          <w:highlight w:val="green"/>
        </w:rPr>
        <w:t xml:space="preserve">effect temperature </w:t>
      </w:r>
      <w:r w:rsidRPr="006D24A5">
        <w:rPr>
          <w:rStyle w:val="Emphasis"/>
        </w:rPr>
        <w:t xml:space="preserve">extremes, </w:t>
      </w:r>
      <w:r w:rsidRPr="006D24A5">
        <w:rPr>
          <w:rStyle w:val="Emphasis"/>
          <w:highlight w:val="green"/>
        </w:rPr>
        <w:t>lunar dust</w:t>
      </w:r>
      <w:r w:rsidRPr="006D24A5">
        <w:rPr>
          <w:rStyle w:val="StyleUnderline"/>
          <w:highlight w:val="green"/>
        </w:rPr>
        <w:t xml:space="preserve">, </w:t>
      </w:r>
      <w:r w:rsidRPr="006D24A5">
        <w:rPr>
          <w:rStyle w:val="Emphasis"/>
          <w:highlight w:val="green"/>
        </w:rPr>
        <w:t>micrometeoroids</w:t>
      </w:r>
      <w:r w:rsidRPr="006D24A5">
        <w:rPr>
          <w:rStyle w:val="StyleUnderline"/>
        </w:rPr>
        <w:t xml:space="preserve">, </w:t>
      </w:r>
      <w:r w:rsidRPr="006D24A5">
        <w:rPr>
          <w:rStyle w:val="Emphasis"/>
        </w:rPr>
        <w:t xml:space="preserve">solar </w:t>
      </w:r>
      <w:r w:rsidRPr="006D24A5">
        <w:rPr>
          <w:rStyle w:val="Emphasis"/>
          <w:highlight w:val="green"/>
        </w:rPr>
        <w:t>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6D24A5">
        <w:rPr>
          <w:rStyle w:val="Emphasis"/>
          <w:highlight w:val="green"/>
          <w:bdr w:val="single" w:sz="18" w:space="0" w:color="auto"/>
        </w:rPr>
        <w:t xml:space="preserve">operation on the lunar </w:t>
      </w:r>
      <w:r w:rsidRPr="00547C9B">
        <w:rPr>
          <w:rStyle w:val="Emphasis"/>
          <w:highlight w:val="green"/>
          <w:bdr w:val="single" w:sz="18" w:space="0" w:color="auto"/>
        </w:rPr>
        <w:t>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AA1285C" w14:textId="77777777" w:rsidR="00D4319C" w:rsidRDefault="00D4319C" w:rsidP="00D4319C">
      <w:pPr>
        <w:pStyle w:val="Heading4"/>
      </w:pPr>
      <w:r>
        <w:t xml:space="preserve">Moon Dust Research key to </w:t>
      </w:r>
      <w:r>
        <w:rPr>
          <w:u w:val="single"/>
        </w:rPr>
        <w:t>Moon Basing</w:t>
      </w:r>
      <w:r>
        <w:t>.</w:t>
      </w:r>
    </w:p>
    <w:p w14:paraId="73963D9E" w14:textId="77777777" w:rsidR="00D4319C" w:rsidRPr="00362E4C" w:rsidRDefault="00D4319C" w:rsidP="00D4319C">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5C6BB53" w14:textId="77777777" w:rsidR="00D4319C" w:rsidRDefault="00D4319C" w:rsidP="00D4319C">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EDB8E50" w14:textId="77777777" w:rsidR="00D4319C" w:rsidRPr="00800925" w:rsidRDefault="00D4319C" w:rsidP="00D4319C">
      <w:pPr>
        <w:pStyle w:val="Heading4"/>
      </w:pPr>
      <w:r>
        <w:t xml:space="preserve">Scenario 1 – </w:t>
      </w:r>
      <w:r w:rsidRPr="00800925">
        <w:rPr>
          <w:u w:val="single"/>
        </w:rPr>
        <w:t>Warming</w:t>
      </w:r>
      <w:r>
        <w:t>:</w:t>
      </w:r>
    </w:p>
    <w:p w14:paraId="27EF6F01" w14:textId="77777777" w:rsidR="00D4319C" w:rsidRDefault="00D4319C" w:rsidP="00D4319C">
      <w:pPr>
        <w:pStyle w:val="Heading4"/>
      </w:pPr>
      <w:r>
        <w:t>Lunar observatory solves warming adaptation.</w:t>
      </w:r>
    </w:p>
    <w:p w14:paraId="2782336F" w14:textId="77777777" w:rsidR="00D4319C" w:rsidRPr="007B6F50" w:rsidRDefault="00D4319C" w:rsidP="00D4319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48FBFA65" w14:textId="77777777" w:rsidR="00D4319C" w:rsidRDefault="00D4319C" w:rsidP="00D4319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w:t>
      </w:r>
      <w:proofErr w:type="gramStart"/>
      <w:r w:rsidRPr="006F05AA">
        <w:rPr>
          <w:sz w:val="14"/>
          <w:szCs w:val="16"/>
        </w:rPr>
        <w:t>In order to</w:t>
      </w:r>
      <w:proofErr w:type="gramEnd"/>
      <w:r w:rsidRPr="006F05AA">
        <w:rPr>
          <w:sz w:val="14"/>
          <w:szCs w:val="16"/>
        </w:rPr>
        <w:t xml:space="preserve">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E165BE3" w14:textId="77777777" w:rsidR="00D4319C" w:rsidRDefault="00D4319C" w:rsidP="00D4319C">
      <w:pPr>
        <w:pStyle w:val="Heading4"/>
      </w:pPr>
      <w:r>
        <w:t xml:space="preserve">Adaptation </w:t>
      </w:r>
      <w:r>
        <w:rPr>
          <w:u w:val="single"/>
        </w:rPr>
        <w:t>solves</w:t>
      </w:r>
      <w:r>
        <w:t xml:space="preserve"> Climate Change’s worst effects – it’s the </w:t>
      </w:r>
      <w:r>
        <w:rPr>
          <w:u w:val="single"/>
        </w:rPr>
        <w:t>Silver Bullet</w:t>
      </w:r>
      <w:r>
        <w:t>.</w:t>
      </w:r>
    </w:p>
    <w:p w14:paraId="3AD006B5" w14:textId="77777777" w:rsidR="00D4319C" w:rsidRPr="00A72CF3" w:rsidRDefault="00D4319C" w:rsidP="00D4319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99E0F51" w14:textId="77777777" w:rsidR="00D4319C" w:rsidRDefault="00D4319C" w:rsidP="00D4319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07D0363E" w14:textId="77777777" w:rsidR="00D4319C" w:rsidRDefault="00D4319C" w:rsidP="00D4319C">
      <w:pPr>
        <w:pStyle w:val="Heading4"/>
      </w:pPr>
      <w:r>
        <w:t>That causes</w:t>
      </w:r>
      <w:r w:rsidRPr="00672307">
        <w:t xml:space="preserve"> </w:t>
      </w:r>
      <w:r>
        <w:rPr>
          <w:u w:val="single"/>
        </w:rPr>
        <w:t>e</w:t>
      </w:r>
      <w:r w:rsidRPr="00B84E85">
        <w:rPr>
          <w:u w:val="single"/>
        </w:rPr>
        <w:t>xtinction</w:t>
      </w:r>
      <w:r>
        <w:t>.</w:t>
      </w:r>
    </w:p>
    <w:p w14:paraId="59BD8F09" w14:textId="77777777" w:rsidR="00D4319C" w:rsidRPr="008723F8" w:rsidRDefault="00D4319C" w:rsidP="00D4319C">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825340B" w14:textId="77777777" w:rsidR="00D4319C" w:rsidRDefault="00D4319C" w:rsidP="00D4319C">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209B6">
        <w:rPr>
          <w:rStyle w:val="StyleUnderline"/>
          <w:highlight w:val="green"/>
        </w:rPr>
        <w:t>Climate</w:t>
      </w:r>
      <w:r w:rsidRPr="00F86273">
        <w:rPr>
          <w:rStyle w:val="StyleUnderline"/>
        </w:rPr>
        <w:t xml:space="preserve"> change </w:t>
      </w:r>
      <w:r w:rsidRPr="007209B6">
        <w:rPr>
          <w:rStyle w:val="StyleUnderline"/>
          <w:highlight w:val="green"/>
        </w:rPr>
        <w:t xml:space="preserve">could </w:t>
      </w:r>
      <w:r w:rsidRPr="007209B6">
        <w:rPr>
          <w:rStyle w:val="Emphasis"/>
          <w:highlight w:val="green"/>
        </w:rPr>
        <w:t>be</w:t>
      </w:r>
      <w:r w:rsidRPr="00F86273">
        <w:rPr>
          <w:rStyle w:val="StyleUnderline"/>
        </w:rPr>
        <w:t xml:space="preserve">come an </w:t>
      </w:r>
      <w:r w:rsidRPr="007209B6">
        <w:rPr>
          <w:rStyle w:val="Emphasis"/>
          <w:highlight w:val="green"/>
        </w:rPr>
        <w:t>existential</w:t>
      </w:r>
      <w:r w:rsidRPr="00F72911">
        <w:rPr>
          <w:rStyle w:val="Emphasis"/>
        </w:rPr>
        <w:t xml:space="preserve"> threat</w:t>
      </w:r>
      <w:r w:rsidRPr="00F86273">
        <w:rPr>
          <w:rStyle w:val="StyleUnderline"/>
        </w:rPr>
        <w:t xml:space="preserve"> to humanity </w:t>
      </w:r>
      <w:r w:rsidRPr="007209B6">
        <w:rPr>
          <w:rStyle w:val="StyleUnderline"/>
          <w:highlight w:val="green"/>
        </w:rPr>
        <w:t xml:space="preserve">if the </w:t>
      </w:r>
      <w:r w:rsidRPr="007209B6">
        <w:rPr>
          <w:rStyle w:val="Emphasis"/>
          <w:b w:val="0"/>
          <w:bCs/>
          <w:highlight w:val="green"/>
        </w:rPr>
        <w:t>planet</w:t>
      </w:r>
      <w:r w:rsidRPr="00200733">
        <w:rPr>
          <w:rStyle w:val="StyleUnderline"/>
          <w:b/>
          <w:bCs/>
        </w:rPr>
        <w:t>’s</w:t>
      </w:r>
      <w:r w:rsidRPr="00F86273">
        <w:rPr>
          <w:rStyle w:val="StyleUnderline"/>
        </w:rPr>
        <w:t xml:space="preserve"> climate </w:t>
      </w:r>
      <w:r w:rsidRPr="007209B6">
        <w:rPr>
          <w:rStyle w:val="StyleUnderline"/>
          <w:highlight w:val="green"/>
        </w:rPr>
        <w:t xml:space="preserve">reaches a </w:t>
      </w:r>
      <w:r w:rsidRPr="007209B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209B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7209B6">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209B6">
        <w:rPr>
          <w:rStyle w:val="Emphasis"/>
          <w:highlight w:val="green"/>
        </w:rPr>
        <w:t>12°</w:t>
      </w:r>
      <w:r w:rsidRPr="00F86273">
        <w:rPr>
          <w:rStyle w:val="StyleUnderline"/>
        </w:rPr>
        <w:t xml:space="preserve">C </w:t>
      </w:r>
      <w:r w:rsidRPr="007209B6">
        <w:rPr>
          <w:rStyle w:val="StyleUnderline"/>
          <w:highlight w:val="green"/>
        </w:rPr>
        <w:t>would leave</w:t>
      </w:r>
      <w:r w:rsidRPr="00F86273">
        <w:rPr>
          <w:rStyle w:val="StyleUnderline"/>
        </w:rPr>
        <w:t xml:space="preserve"> much of </w:t>
      </w:r>
      <w:r w:rsidRPr="007209B6">
        <w:rPr>
          <w:rStyle w:val="StyleUnderline"/>
          <w:highlight w:val="green"/>
        </w:rPr>
        <w:t xml:space="preserve">the planet </w:t>
      </w:r>
      <w:r w:rsidRPr="007209B6">
        <w:rPr>
          <w:rStyle w:val="Emphasis"/>
          <w:highlight w:val="green"/>
        </w:rPr>
        <w:t>too hot for</w:t>
      </w:r>
      <w:r w:rsidRPr="00F72911">
        <w:rPr>
          <w:rStyle w:val="Emphasis"/>
        </w:rPr>
        <w:t xml:space="preserve"> human </w:t>
      </w:r>
      <w:r w:rsidRPr="007209B6">
        <w:rPr>
          <w:rStyle w:val="Emphasis"/>
          <w:highlight w:val="green"/>
        </w:rPr>
        <w:t>habitation</w:t>
      </w:r>
      <w:r w:rsidRPr="00F72911">
        <w:rPr>
          <w:sz w:val="16"/>
        </w:rPr>
        <w:t xml:space="preserve"> (Sherwood et al. 2010). </w:t>
      </w:r>
      <w:r w:rsidRPr="00F86273">
        <w:rPr>
          <w:rStyle w:val="StyleUnderline"/>
        </w:rPr>
        <w:t xml:space="preserve">The </w:t>
      </w:r>
      <w:r w:rsidRPr="007209B6">
        <w:rPr>
          <w:rStyle w:val="Emphasis"/>
          <w:highlight w:val="green"/>
        </w:rPr>
        <w:t>indirect</w:t>
      </w:r>
      <w:r w:rsidRPr="007209B6">
        <w:rPr>
          <w:rStyle w:val="StyleUnderline"/>
          <w:highlight w:val="green"/>
        </w:rPr>
        <w:t xml:space="preserve"> effects</w:t>
      </w:r>
      <w:r w:rsidRPr="00F86273">
        <w:rPr>
          <w:rStyle w:val="StyleUnderline"/>
        </w:rPr>
        <w:t xml:space="preserve"> of climate change could </w:t>
      </w:r>
      <w:r w:rsidRPr="007209B6">
        <w:rPr>
          <w:rStyle w:val="StyleUnderline"/>
          <w:highlight w:val="green"/>
        </w:rPr>
        <w:t>include</w:t>
      </w:r>
      <w:r w:rsidRPr="00F72911">
        <w:rPr>
          <w:sz w:val="16"/>
        </w:rPr>
        <w:t xml:space="preserve">, inter alia, </w:t>
      </w:r>
      <w:r w:rsidRPr="007209B6">
        <w:rPr>
          <w:rStyle w:val="StyleUnderline"/>
          <w:highlight w:val="green"/>
        </w:rPr>
        <w:t xml:space="preserve">rising </w:t>
      </w:r>
      <w:r w:rsidRPr="007209B6">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209B6">
        <w:rPr>
          <w:rStyle w:val="Emphasis"/>
          <w:highlight w:val="green"/>
        </w:rPr>
        <w:t>disasters</w:t>
      </w:r>
      <w:r w:rsidRPr="00F72911">
        <w:rPr>
          <w:sz w:val="16"/>
        </w:rPr>
        <w:t xml:space="preserve"> (e.g., hurricanes and forest fires); </w:t>
      </w:r>
      <w:r w:rsidRPr="00F86273">
        <w:rPr>
          <w:rStyle w:val="StyleUnderline"/>
        </w:rPr>
        <w:t xml:space="preserve">environmental </w:t>
      </w:r>
      <w:r w:rsidRPr="007209B6">
        <w:rPr>
          <w:rStyle w:val="StyleUnderline"/>
          <w:highlight w:val="green"/>
        </w:rPr>
        <w:t xml:space="preserve">pressures on </w:t>
      </w:r>
      <w:r w:rsidRPr="007209B6">
        <w:rPr>
          <w:rStyle w:val="Emphasis"/>
          <w:highlight w:val="green"/>
        </w:rPr>
        <w:t>water</w:t>
      </w:r>
      <w:r w:rsidRPr="007209B6">
        <w:rPr>
          <w:rStyle w:val="StyleUnderline"/>
          <w:highlight w:val="green"/>
        </w:rPr>
        <w:t xml:space="preserve"> and </w:t>
      </w:r>
      <w:r w:rsidRPr="007209B6">
        <w:rPr>
          <w:rStyle w:val="Emphasis"/>
          <w:highlight w:val="green"/>
        </w:rPr>
        <w:t>food</w:t>
      </w:r>
      <w:r w:rsidRPr="00F72911">
        <w:rPr>
          <w:rStyle w:val="Emphasis"/>
        </w:rPr>
        <w:t xml:space="preserve"> </w:t>
      </w:r>
      <w:r w:rsidRPr="007209B6">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209B6">
        <w:rPr>
          <w:rStyle w:val="Emphasis"/>
          <w:highlight w:val="green"/>
        </w:rPr>
        <w:t>viruses</w:t>
      </w:r>
      <w:r w:rsidRPr="00017DEF">
        <w:rPr>
          <w:rStyle w:val="StyleUnderline"/>
        </w:rPr>
        <w:t xml:space="preserve">; </w:t>
      </w:r>
      <w:r w:rsidRPr="007209B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209B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209B6">
        <w:rPr>
          <w:rStyle w:val="Emphasis"/>
          <w:highlight w:val="green"/>
        </w:rPr>
        <w:t>collapse of</w:t>
      </w:r>
      <w:r w:rsidRPr="00F72911">
        <w:rPr>
          <w:rStyle w:val="Emphasis"/>
        </w:rPr>
        <w:t xml:space="preserve"> human </w:t>
      </w:r>
      <w:r w:rsidRPr="007209B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7209B6">
        <w:rPr>
          <w:rStyle w:val="Emphasis"/>
          <w:highlight w:val="green"/>
        </w:rPr>
        <w:t>mass extinction</w:t>
      </w:r>
      <w:r w:rsidRPr="00F72911">
        <w:rPr>
          <w:rStyle w:val="Emphasis"/>
        </w:rPr>
        <w:t xml:space="preserve"> </w:t>
      </w:r>
      <w:r w:rsidRPr="007209B6">
        <w:rPr>
          <w:rStyle w:val="Emphasis"/>
          <w:highlight w:val="green"/>
        </w:rPr>
        <w:t>events</w:t>
      </w:r>
      <w:r w:rsidRPr="00F86273">
        <w:rPr>
          <w:rStyle w:val="StyleUnderline"/>
        </w:rPr>
        <w:t xml:space="preserve"> have been </w:t>
      </w:r>
      <w:r w:rsidRPr="007209B6">
        <w:rPr>
          <w:rStyle w:val="Emphasis"/>
          <w:highlight w:val="green"/>
        </w:rPr>
        <w:t>link</w:t>
      </w:r>
      <w:r w:rsidRPr="007424D2">
        <w:rPr>
          <w:rStyle w:val="StyleUnderline"/>
        </w:rPr>
        <w:t>ed</w:t>
      </w:r>
      <w:r w:rsidRPr="00F86273">
        <w:rPr>
          <w:rStyle w:val="StyleUnderline"/>
        </w:rPr>
        <w:t xml:space="preserve"> </w:t>
      </w:r>
      <w:r w:rsidRPr="007209B6">
        <w:rPr>
          <w:rStyle w:val="StyleUnderline"/>
          <w:highlight w:val="green"/>
        </w:rPr>
        <w:t>to</w:t>
      </w:r>
      <w:r w:rsidRPr="00F86273">
        <w:rPr>
          <w:rStyle w:val="StyleUnderline"/>
        </w:rPr>
        <w:t xml:space="preserve"> dramatic shifts in Earth’s </w:t>
      </w:r>
      <w:r w:rsidRPr="007209B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209B6">
        <w:rPr>
          <w:rStyle w:val="Emphasis"/>
          <w:highlight w:val="green"/>
        </w:rPr>
        <w:t>positive</w:t>
      </w:r>
      <w:r w:rsidRPr="00F72911">
        <w:rPr>
          <w:rStyle w:val="Emphasis"/>
        </w:rPr>
        <w:t xml:space="preserve"> feedback </w:t>
      </w:r>
      <w:r w:rsidRPr="007209B6">
        <w:rPr>
          <w:rStyle w:val="Emphasis"/>
          <w:highlight w:val="green"/>
        </w:rPr>
        <w:t>loops</w:t>
      </w:r>
      <w:r w:rsidRPr="00F72911">
        <w:rPr>
          <w:sz w:val="16"/>
        </w:rPr>
        <w:t xml:space="preserve"> in Earth’s climate system </w:t>
      </w:r>
      <w:r w:rsidRPr="00F86273">
        <w:rPr>
          <w:rStyle w:val="StyleUnderline"/>
        </w:rPr>
        <w:t xml:space="preserve">could </w:t>
      </w:r>
      <w:r w:rsidRPr="007209B6">
        <w:rPr>
          <w:rStyle w:val="StyleUnderline"/>
          <w:highlight w:val="green"/>
        </w:rPr>
        <w:t>lead to</w:t>
      </w:r>
      <w:r w:rsidRPr="00F72911">
        <w:rPr>
          <w:sz w:val="16"/>
        </w:rPr>
        <w:t xml:space="preserve"> potentially </w:t>
      </w:r>
      <w:r w:rsidRPr="007209B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209B6">
        <w:rPr>
          <w:rStyle w:val="Emphasis"/>
          <w:highlight w:val="green"/>
        </w:rPr>
        <w:t>“runaway”</w:t>
      </w:r>
      <w:r w:rsidRPr="00F86273">
        <w:rPr>
          <w:rStyle w:val="StyleUnderline"/>
        </w:rPr>
        <w:t xml:space="preserve"> climate </w:t>
      </w:r>
      <w:r w:rsidRPr="007209B6">
        <w:rPr>
          <w:rStyle w:val="StyleUnderline"/>
          <w:highlight w:val="green"/>
        </w:rPr>
        <w:t>change</w:t>
      </w:r>
      <w:r w:rsidRPr="00F72911">
        <w:rPr>
          <w:sz w:val="16"/>
        </w:rPr>
        <w:t xml:space="preserve">. For example, </w:t>
      </w:r>
      <w:r w:rsidRPr="00F86273">
        <w:rPr>
          <w:rStyle w:val="StyleUnderline"/>
        </w:rPr>
        <w:t xml:space="preserve">the </w:t>
      </w:r>
      <w:r w:rsidRPr="007209B6">
        <w:rPr>
          <w:rStyle w:val="StyleUnderline"/>
          <w:highlight w:val="green"/>
        </w:rPr>
        <w:t xml:space="preserve">melting of </w:t>
      </w:r>
      <w:r w:rsidRPr="007209B6">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209B6">
        <w:rPr>
          <w:rStyle w:val="StyleUnderline"/>
          <w:highlight w:val="green"/>
        </w:rPr>
        <w:t>a</w:t>
      </w:r>
      <w:r w:rsidRPr="00F86273">
        <w:rPr>
          <w:rStyle w:val="StyleUnderline"/>
        </w:rPr>
        <w:t xml:space="preserve"> “planetary </w:t>
      </w:r>
      <w:r w:rsidRPr="007209B6">
        <w:rPr>
          <w:rStyle w:val="Emphasis"/>
          <w:highlight w:val="green"/>
        </w:rPr>
        <w:t>threshold</w:t>
      </w:r>
      <w:r w:rsidRPr="00F86273">
        <w:rPr>
          <w:rStyle w:val="StyleUnderline"/>
        </w:rPr>
        <w:t xml:space="preserve">” could </w:t>
      </w:r>
      <w:r w:rsidRPr="007209B6">
        <w:rPr>
          <w:rStyle w:val="StyleUnderline"/>
          <w:highlight w:val="green"/>
        </w:rPr>
        <w:t>exist at</w:t>
      </w:r>
      <w:r w:rsidRPr="00F72911">
        <w:rPr>
          <w:sz w:val="16"/>
        </w:rPr>
        <w:t xml:space="preserve"> global average </w:t>
      </w:r>
      <w:r w:rsidRPr="00F86273">
        <w:rPr>
          <w:rStyle w:val="StyleUnderline"/>
        </w:rPr>
        <w:t xml:space="preserve">temperature of </w:t>
      </w:r>
      <w:r w:rsidRPr="007209B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32CE8683" w14:textId="77777777" w:rsidR="00D4319C" w:rsidRPr="00A02D38" w:rsidRDefault="00D4319C" w:rsidP="00D4319C">
      <w:pPr>
        <w:rPr>
          <w:b/>
          <w:iCs/>
          <w:u w:val="single"/>
        </w:rPr>
      </w:pPr>
    </w:p>
    <w:p w14:paraId="380B1A25" w14:textId="77777777" w:rsidR="00D4319C" w:rsidRDefault="00D4319C" w:rsidP="00D4319C">
      <w:pPr>
        <w:pStyle w:val="Heading3"/>
      </w:pPr>
      <w:r>
        <w:t>1AC: Framework</w:t>
      </w:r>
    </w:p>
    <w:p w14:paraId="1CF6CD05" w14:textId="77777777" w:rsidR="00D4319C" w:rsidRPr="00192D33" w:rsidRDefault="00D4319C" w:rsidP="00D4319C">
      <w:pPr>
        <w:pStyle w:val="Heading4"/>
      </w:pPr>
      <w:r>
        <w:t>The standard is maximizing expected well-being, or hedonistic act utilitarianism.</w:t>
      </w:r>
    </w:p>
    <w:p w14:paraId="4323E88C" w14:textId="77777777" w:rsidR="00D4319C" w:rsidRPr="00A3034A" w:rsidRDefault="00D4319C" w:rsidP="00D4319C">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39D1162" w14:textId="77777777" w:rsidR="00D4319C" w:rsidRPr="00192D33" w:rsidRDefault="00D4319C" w:rsidP="00D4319C">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BB0C43A" w14:textId="77777777" w:rsidR="00D4319C" w:rsidRPr="00470C63" w:rsidRDefault="00D4319C" w:rsidP="00D4319C">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64C6ED" w14:textId="77777777" w:rsidR="00D4319C" w:rsidRDefault="00D4319C" w:rsidP="00D4319C">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5030547A" w14:textId="77777777" w:rsidR="00D4319C" w:rsidRDefault="00D4319C" w:rsidP="00D4319C">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6925B91D" w14:textId="77777777" w:rsidR="00D4319C" w:rsidRDefault="00D4319C" w:rsidP="00D4319C">
      <w:pPr>
        <w:pStyle w:val="Heading4"/>
      </w:pPr>
    </w:p>
    <w:p w14:paraId="673B83D8" w14:textId="77777777" w:rsidR="00D4319C" w:rsidRDefault="00D4319C" w:rsidP="00D4319C">
      <w:pPr>
        <w:pStyle w:val="Heading4"/>
      </w:pPr>
      <w:r>
        <w:t xml:space="preserve">Impact calc – </w:t>
      </w:r>
    </w:p>
    <w:p w14:paraId="713DEE66" w14:textId="77777777" w:rsidR="00D4319C" w:rsidRDefault="00D4319C" w:rsidP="00D4319C">
      <w:pPr>
        <w:pStyle w:val="Heading4"/>
      </w:pPr>
      <w:r>
        <w:t xml:space="preserve">1] Extinction </w:t>
      </w:r>
      <w:r w:rsidRPr="00660602">
        <w:rPr>
          <w:u w:val="single"/>
        </w:rPr>
        <w:t>outweighs</w:t>
      </w:r>
      <w:r>
        <w:t xml:space="preserve"> – </w:t>
      </w:r>
    </w:p>
    <w:p w14:paraId="6FEFC5B3" w14:textId="77777777" w:rsidR="00D4319C" w:rsidRDefault="00D4319C" w:rsidP="00D4319C">
      <w:pPr>
        <w:pStyle w:val="Heading4"/>
      </w:pPr>
      <w:r>
        <w:t xml:space="preserve">A] </w:t>
      </w:r>
      <w:r w:rsidRPr="00DB18F0">
        <w:rPr>
          <w:u w:val="single"/>
        </w:rPr>
        <w:t>Reversibility</w:t>
      </w:r>
      <w:r>
        <w:t xml:space="preserve">- it forecloses the alternative because we can’t improve society if we are all dead </w:t>
      </w:r>
    </w:p>
    <w:p w14:paraId="5C804D9A" w14:textId="77777777" w:rsidR="00D4319C" w:rsidRDefault="00D4319C" w:rsidP="00D4319C">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412DE43D" w14:textId="77777777" w:rsidR="00D4319C" w:rsidRDefault="00D4319C" w:rsidP="00D4319C">
      <w:pPr>
        <w:pStyle w:val="Heading4"/>
      </w:pPr>
      <w:r>
        <w:t xml:space="preserve">C] </w:t>
      </w:r>
      <w:r w:rsidRPr="002C52D9">
        <w:rPr>
          <w:u w:val="single"/>
        </w:rPr>
        <w:t>Objectivity</w:t>
      </w:r>
      <w:r>
        <w:t xml:space="preserve">- body count is the most objective way to calculate impacts because comparing suffering is unethical </w:t>
      </w:r>
    </w:p>
    <w:p w14:paraId="1899C317" w14:textId="77777777" w:rsidR="00D4319C" w:rsidRDefault="00D4319C" w:rsidP="00D4319C">
      <w:pPr>
        <w:pStyle w:val="Heading4"/>
      </w:pPr>
      <w:r>
        <w:t xml:space="preserve">D] </w:t>
      </w:r>
      <w:r w:rsidRPr="002C52D9">
        <w:rPr>
          <w:u w:val="single"/>
        </w:rPr>
        <w:t>Uncertainty</w:t>
      </w:r>
      <w:r>
        <w:t>- if we’re unsure about which interpretation of the world is true, we should preserve the world to keep debating about it</w:t>
      </w:r>
    </w:p>
    <w:p w14:paraId="5DDE1568" w14:textId="3D83C50B" w:rsidR="00D4319C" w:rsidRDefault="00D4319C" w:rsidP="00D4319C">
      <w:pPr>
        <w:pStyle w:val="Heading3"/>
      </w:pPr>
      <w:r>
        <w:t>1AC: Method</w:t>
      </w:r>
    </w:p>
    <w:p w14:paraId="27D280AA" w14:textId="77777777" w:rsidR="004900EA" w:rsidRPr="00C7794F" w:rsidRDefault="004900EA" w:rsidP="004900EA">
      <w:pPr>
        <w:pStyle w:val="Heading4"/>
        <w:rPr>
          <w:rFonts w:cs="Calibri"/>
        </w:rPr>
      </w:pPr>
      <w:r w:rsidRPr="00C7794F">
        <w:rPr>
          <w:rFonts w:cs="Calibri"/>
        </w:rPr>
        <w:t xml:space="preserve">Evolution proves our </w:t>
      </w:r>
      <w:r>
        <w:rPr>
          <w:rFonts w:cs="Calibri"/>
        </w:rPr>
        <w:t>offensive realism</w:t>
      </w:r>
    </w:p>
    <w:p w14:paraId="519EBD0C" w14:textId="77777777" w:rsidR="004900EA" w:rsidRPr="00C7794F" w:rsidRDefault="004900EA" w:rsidP="004900EA">
      <w:pPr>
        <w:rPr>
          <w:sz w:val="16"/>
        </w:rPr>
      </w:pPr>
      <w:r w:rsidRPr="00487503">
        <w:rPr>
          <w:rStyle w:val="Style13ptBold"/>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1C7442F" w14:textId="77777777" w:rsidR="004900EA" w:rsidRDefault="004900EA" w:rsidP="004900EA">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D2A8E">
        <w:rPr>
          <w:b/>
          <w:iCs/>
          <w:u w:val="single"/>
          <w:bdr w:val="single" w:sz="8" w:space="0" w:color="auto"/>
        </w:rPr>
        <w:t xml:space="preserve">constant </w:t>
      </w:r>
      <w:r w:rsidRPr="00C7794F">
        <w:rPr>
          <w:b/>
          <w:iCs/>
          <w:highlight w:val="green"/>
          <w:u w:val="single"/>
          <w:bdr w:val="single" w:sz="8" w:space="0" w:color="auto"/>
        </w:rPr>
        <w:t xml:space="preserve">feature of </w:t>
      </w:r>
      <w:r w:rsidRPr="00CD2A8E">
        <w:rPr>
          <w:b/>
          <w:iCs/>
          <w:u w:val="single"/>
          <w:bdr w:val="single" w:sz="8" w:space="0" w:color="auto"/>
        </w:rPr>
        <w:t xml:space="preserve">the entire multimillion year </w:t>
      </w:r>
      <w:r w:rsidRPr="00C7794F">
        <w:rPr>
          <w:b/>
          <w:iCs/>
          <w:highlight w:val="green"/>
          <w:u w:val="single"/>
          <w:bdr w:val="single" w:sz="8" w:space="0" w:color="auto"/>
        </w:rPr>
        <w:t>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 xml:space="preserve">under </w:t>
      </w:r>
      <w:r w:rsidRPr="00CD2A8E">
        <w:rPr>
          <w:b/>
          <w:iCs/>
          <w:u w:val="single"/>
          <w:bdr w:val="single" w:sz="8" w:space="0" w:color="auto"/>
        </w:rPr>
        <w:t xml:space="preserve">conditions of </w:t>
      </w:r>
      <w:r w:rsidRPr="00C7794F">
        <w:rPr>
          <w:b/>
          <w:iCs/>
          <w:highlight w:val="green"/>
          <w:u w:val="single"/>
          <w:bdr w:val="single" w:sz="8" w:space="0" w:color="auto"/>
        </w:rPr>
        <w:t>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D2A8E">
        <w:rPr>
          <w:b/>
          <w:u w:val="single"/>
        </w:rPr>
        <w:t xml:space="preserve">resource </w:t>
      </w:r>
      <w:r w:rsidRPr="00C7794F">
        <w:rPr>
          <w:b/>
          <w:highlight w:val="green"/>
          <w:u w:val="single"/>
        </w:rPr>
        <w:t xml:space="preserve">competition, and </w:t>
      </w:r>
      <w:r w:rsidRPr="00CD2A8E">
        <w:rPr>
          <w:b/>
          <w:u w:val="single"/>
        </w:rPr>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w:t>
      </w:r>
      <w:r w:rsidRPr="00CD2A8E">
        <w:rPr>
          <w:b/>
          <w:u w:val="single"/>
        </w:rPr>
        <w:t xml:space="preserve">heavily </w:t>
      </w:r>
      <w:r w:rsidRPr="00C7794F">
        <w:rPr>
          <w:b/>
          <w:highlight w:val="green"/>
          <w:u w:val="single"/>
        </w:rPr>
        <w:t xml:space="preserve">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D2A8E">
        <w:rPr>
          <w:b/>
          <w:iCs/>
          <w:u w:val="single"/>
          <w:bdr w:val="single" w:sz="8" w:space="0" w:color="auto"/>
        </w:rPr>
        <w:t>anarchy of international</w:t>
      </w:r>
      <w:r w:rsidRPr="00CE1473">
        <w:rPr>
          <w:b/>
          <w:iCs/>
          <w:u w:val="single"/>
          <w:bdr w:val="single" w:sz="8" w:space="0" w:color="auto"/>
        </w:rPr>
        <w:t xml:space="preserve">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w:t>
      </w:r>
      <w:r w:rsidRPr="00CD2A8E">
        <w:rPr>
          <w:b/>
          <w:u w:val="single"/>
        </w:rPr>
        <w:t xml:space="preserve">human </w:t>
      </w:r>
      <w:r w:rsidRPr="00C7794F">
        <w:rPr>
          <w:b/>
          <w:highlight w:val="green"/>
          <w:u w:val="single"/>
        </w:rPr>
        <w:t xml:space="preserve">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D2A8E">
        <w:rPr>
          <w:b/>
          <w:iCs/>
          <w:u w:val="single"/>
          <w:bdr w:val="single" w:sz="8" w:space="0" w:color="auto"/>
        </w:rPr>
        <w:t xml:space="preserve">more </w:t>
      </w:r>
      <w:r w:rsidRPr="00C7794F">
        <w:rPr>
          <w:b/>
          <w:iCs/>
          <w:highlight w:val="green"/>
          <w:u w:val="single"/>
          <w:bdr w:val="single" w:sz="8" w:space="0" w:color="auto"/>
        </w:rPr>
        <w:t>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w:t>
      </w:r>
      <w:r w:rsidRPr="00CD2A8E">
        <w:rPr>
          <w:b/>
          <w:u w:val="single"/>
        </w:rPr>
        <w:t xml:space="preserve">offensive </w:t>
      </w:r>
      <w:r w:rsidRPr="00C7794F">
        <w:rPr>
          <w:b/>
          <w:highlight w:val="green"/>
          <w:u w:val="single"/>
        </w:rPr>
        <w:t xml:space="preserve">realism have </w:t>
      </w:r>
      <w:r w:rsidRPr="00CD2A8E">
        <w:rPr>
          <w:b/>
          <w:iCs/>
          <w:u w:val="single"/>
          <w:bdr w:val="single" w:sz="8" w:space="0" w:color="auto"/>
        </w:rPr>
        <w:t xml:space="preserve">broad and deep </w:t>
      </w:r>
      <w:r w:rsidRPr="00C7794F">
        <w:rPr>
          <w:b/>
          <w:iCs/>
          <w:highlight w:val="green"/>
          <w:u w:val="single"/>
          <w:bdr w:val="single" w:sz="8" w:space="0" w:color="auto"/>
        </w:rPr>
        <w:t>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w:t>
      </w:r>
      <w:r w:rsidRPr="00CD2A8E">
        <w:rPr>
          <w:b/>
          <w:u w:val="single"/>
        </w:rPr>
        <w:t xml:space="preserve">the </w:t>
      </w:r>
      <w:r w:rsidRPr="00C7794F">
        <w:rPr>
          <w:b/>
          <w:highlight w:val="green"/>
          <w:u w:val="single"/>
        </w:rPr>
        <w:t xml:space="preserve">life sciences offer </w:t>
      </w:r>
      <w:r w:rsidRPr="00C7794F">
        <w:rPr>
          <w:b/>
          <w:u w:val="single"/>
        </w:rPr>
        <w:t xml:space="preserve">increasing </w:t>
      </w:r>
      <w:r w:rsidRPr="00CD2A8E">
        <w:rPr>
          <w:b/>
          <w:iCs/>
          <w:u w:val="single"/>
          <w:bdr w:val="single" w:sz="8" w:space="0" w:color="auto"/>
        </w:rPr>
        <w:t xml:space="preserve">theoretical and empirical </w:t>
      </w:r>
      <w:r w:rsidRPr="00C7794F">
        <w:rPr>
          <w:b/>
          <w:iCs/>
          <w:highlight w:val="green"/>
          <w:u w:val="single"/>
          <w:bdr w:val="single" w:sz="8" w:space="0" w:color="auto"/>
        </w:rPr>
        <w:t>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D2A8E">
        <w:rPr>
          <w:b/>
          <w:iCs/>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w:t>
      </w:r>
      <w:r w:rsidRPr="00CD2A8E">
        <w:rPr>
          <w:b/>
          <w:u w:val="single"/>
        </w:rPr>
        <w:t xml:space="preserve">underlying human </w:t>
      </w:r>
      <w:r w:rsidRPr="00C7794F">
        <w:rPr>
          <w:b/>
          <w:highlight w:val="green"/>
          <w:u w:val="single"/>
        </w:rPr>
        <w:t>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 xml:space="preserve">new </w:t>
      </w:r>
      <w:r w:rsidRPr="00CD2A8E">
        <w:rPr>
          <w:b/>
          <w:iCs/>
          <w:u w:val="single"/>
          <w:bdr w:val="single" w:sz="8" w:space="0" w:color="auto"/>
        </w:rPr>
        <w:t xml:space="preserve">scientific </w:t>
      </w:r>
      <w:r w:rsidRPr="00C7794F">
        <w:rPr>
          <w:b/>
          <w:iCs/>
          <w:highlight w:val="green"/>
          <w:u w:val="single"/>
          <w:bdr w:val="single" w:sz="8" w:space="0" w:color="auto"/>
        </w:rPr>
        <w:t>knowledge</w:t>
      </w:r>
      <w:r w:rsidRPr="00C7794F">
        <w:rPr>
          <w:b/>
          <w:highlight w:val="green"/>
          <w:u w:val="single"/>
        </w:rPr>
        <w:t xml:space="preserve"> </w:t>
      </w:r>
      <w:r w:rsidRPr="00C7794F">
        <w:rPr>
          <w:b/>
          <w:u w:val="single"/>
        </w:rPr>
        <w:t>about human cognition</w:t>
      </w:r>
      <w:r w:rsidRPr="00C7794F">
        <w:rPr>
          <w:sz w:val="16"/>
        </w:rPr>
        <w:t xml:space="preserve"> and behavior, </w:t>
      </w:r>
      <w:r w:rsidRPr="00CD2A8E">
        <w:rPr>
          <w:b/>
          <w:u w:val="single"/>
        </w:rPr>
        <w:t xml:space="preserve">and in particular </w:t>
      </w:r>
      <w:r w:rsidRPr="00CD2A8E">
        <w:rPr>
          <w:b/>
          <w:iCs/>
          <w:u w:val="single"/>
          <w:bdr w:val="single" w:sz="8" w:space="0" w:color="auto"/>
        </w:rPr>
        <w:t>a greater understanding of the social and ecological context</w:t>
      </w:r>
      <w:r w:rsidRPr="00CD2A8E">
        <w:rPr>
          <w:b/>
          <w:u w:val="single"/>
        </w:rPr>
        <w:t xml:space="preserve"> in which human brains and behaviors evolved</w:t>
      </w:r>
      <w:r w:rsidRPr="00CD2A8E">
        <w:rPr>
          <w:sz w:val="16"/>
        </w:rPr>
        <w:t>. But</w:t>
      </w:r>
      <w:r w:rsidRPr="00C7794F">
        <w:rPr>
          <w:sz w:val="16"/>
        </w:rPr>
        <w:t xml:space="preserve"> what was that context?</w:t>
      </w:r>
    </w:p>
    <w:p w14:paraId="032B1BB4" w14:textId="77777777" w:rsidR="004900EA" w:rsidRPr="004900EA" w:rsidRDefault="004900EA" w:rsidP="004900EA"/>
    <w:p w14:paraId="625CC6AE" w14:textId="77777777" w:rsidR="00D4319C" w:rsidRPr="00DE2492" w:rsidRDefault="00D4319C" w:rsidP="00D4319C">
      <w:pPr>
        <w:pStyle w:val="Heading4"/>
      </w:pPr>
      <w:bookmarkStart w:id="0" w:name="_Hlk534840362"/>
      <w:r w:rsidRPr="00DE2492">
        <w:t>Empirical approaches to international relations and nuclear warfare are epistemologically valid</w:t>
      </w:r>
      <w:r>
        <w:t xml:space="preserve"> — prefer quantitative analyses</w:t>
      </w:r>
      <w:r w:rsidRPr="00DE2492">
        <w:t xml:space="preserve">. </w:t>
      </w:r>
    </w:p>
    <w:p w14:paraId="1C3EF4D4" w14:textId="77777777" w:rsidR="00D4319C" w:rsidRPr="00DE2492" w:rsidRDefault="00D4319C" w:rsidP="00D4319C">
      <w:r w:rsidRPr="00DE2492">
        <w:rPr>
          <w:rStyle w:val="Style13ptBold"/>
        </w:rPr>
        <w:t>Fuhrmann, 14</w:t>
      </w:r>
      <w:r w:rsidRPr="00DE2492">
        <w:t xml:space="preserve"> </w:t>
      </w:r>
      <w:r w:rsidRPr="00DE2492">
        <w:rPr>
          <w:szCs w:val="16"/>
        </w:rPr>
        <w:t xml:space="preserve">— </w:t>
      </w:r>
      <w:r w:rsidRPr="00DE2492">
        <w:rPr>
          <w:szCs w:val="16"/>
          <w:u w:val="single"/>
        </w:rPr>
        <w:t>Matthew Fuhrmann</w:t>
      </w:r>
      <w:r w:rsidRPr="00DE2492">
        <w:rPr>
          <w:szCs w:val="16"/>
        </w:rPr>
        <w:t xml:space="preserve"> is an Assistant Professor of Political Science at Texas A&amp;M University. </w:t>
      </w:r>
      <w:r w:rsidRPr="00DE2492">
        <w:rPr>
          <w:szCs w:val="16"/>
          <w:u w:val="single"/>
        </w:rPr>
        <w:t xml:space="preserve">Matthew </w:t>
      </w:r>
      <w:proofErr w:type="spellStart"/>
      <w:r w:rsidRPr="00DE2492">
        <w:rPr>
          <w:szCs w:val="16"/>
          <w:u w:val="single"/>
        </w:rPr>
        <w:t>Kroenig</w:t>
      </w:r>
      <w:proofErr w:type="spellEnd"/>
      <w:r w:rsidRPr="00DE2492">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DE2492">
        <w:rPr>
          <w:szCs w:val="16"/>
          <w:u w:val="single"/>
        </w:rPr>
        <w:t xml:space="preserve">Todd S. </w:t>
      </w:r>
      <w:proofErr w:type="spellStart"/>
      <w:r w:rsidRPr="00DE2492">
        <w:rPr>
          <w:szCs w:val="16"/>
          <w:u w:val="single"/>
        </w:rPr>
        <w:t>Sechser</w:t>
      </w:r>
      <w:proofErr w:type="spellEnd"/>
      <w:r w:rsidRPr="00DE2492">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DE2492">
        <w:rPr>
          <w:i/>
          <w:iCs/>
          <w:szCs w:val="16"/>
        </w:rPr>
        <w:t>H-Diplo/ISSF Forum</w:t>
      </w:r>
      <w:r w:rsidRPr="00DE2492">
        <w:rPr>
          <w:szCs w:val="16"/>
        </w:rPr>
        <w:t xml:space="preserve">, No. 2; pg. 41-46; </w:t>
      </w:r>
      <w:hyperlink r:id="rId13" w:history="1">
        <w:r w:rsidRPr="00DE2492">
          <w:rPr>
            <w:rStyle w:val="Hyperlink"/>
            <w:szCs w:val="16"/>
          </w:rPr>
          <w:t>https://issforum.org/ISSF/PDF/ISSF-Forum-2.pdf</w:t>
        </w:r>
      </w:hyperlink>
      <w:r w:rsidRPr="00DE2492">
        <w:rPr>
          <w:szCs w:val="16"/>
        </w:rPr>
        <w:t>; //</w:t>
      </w:r>
      <w:proofErr w:type="spellStart"/>
      <w:r w:rsidRPr="00DE2492">
        <w:rPr>
          <w:szCs w:val="16"/>
        </w:rPr>
        <w:t>GrRv</w:t>
      </w:r>
      <w:proofErr w:type="spellEnd"/>
      <w:r w:rsidRPr="00DE2492">
        <w:rPr>
          <w:szCs w:val="16"/>
        </w:rPr>
        <w:t>)</w:t>
      </w:r>
    </w:p>
    <w:p w14:paraId="66EB77F5" w14:textId="4AF8B7DE" w:rsidR="00D4319C" w:rsidRDefault="00D4319C" w:rsidP="00D4319C">
      <w:pPr>
        <w:rPr>
          <w:rStyle w:val="Emphasis"/>
        </w:rPr>
      </w:pPr>
      <w:r w:rsidRPr="00D4319C">
        <w:rPr>
          <w:sz w:val="16"/>
        </w:rPr>
        <w:t xml:space="preserve">The questions we ask in our articles require a more comprehensive approach to data collection. </w:t>
      </w:r>
      <w:r w:rsidRPr="00C07B92">
        <w:rPr>
          <w:rStyle w:val="StyleUnderline"/>
          <w:highlight w:val="green"/>
        </w:rPr>
        <w:t>By collecting info</w:t>
      </w:r>
      <w:r w:rsidRPr="00DE2492">
        <w:rPr>
          <w:rStyle w:val="StyleUnderline"/>
        </w:rPr>
        <w:t xml:space="preserve">rmation </w:t>
      </w:r>
      <w:r w:rsidRPr="00C07B92">
        <w:rPr>
          <w:rStyle w:val="StyleUnderline"/>
          <w:highlight w:val="green"/>
        </w:rPr>
        <w:t xml:space="preserve">about </w:t>
      </w:r>
      <w:r w:rsidRPr="00C07B92">
        <w:rPr>
          <w:rStyle w:val="Emphasis"/>
          <w:highlight w:val="green"/>
        </w:rPr>
        <w:t>dozens</w:t>
      </w:r>
      <w:r w:rsidRPr="00D4319C">
        <w:rPr>
          <w:sz w:val="16"/>
        </w:rPr>
        <w:t xml:space="preserve"> (or hundreds) </w:t>
      </w:r>
      <w:r w:rsidRPr="00C07B92">
        <w:rPr>
          <w:rStyle w:val="Emphasis"/>
          <w:highlight w:val="green"/>
        </w:rPr>
        <w:t>of cases</w:t>
      </w:r>
      <w:r w:rsidRPr="00DE2492">
        <w:rPr>
          <w:rStyle w:val="StyleUnderline"/>
        </w:rPr>
        <w:t xml:space="preserve"> rather than just </w:t>
      </w:r>
      <w:r w:rsidRPr="00DE2492">
        <w:rPr>
          <w:rStyle w:val="Emphasis"/>
        </w:rPr>
        <w:t>one or two</w:t>
      </w:r>
      <w:r w:rsidRPr="00DE2492">
        <w:rPr>
          <w:rStyle w:val="StyleUnderline"/>
        </w:rPr>
        <w:t xml:space="preserve">, </w:t>
      </w:r>
      <w:r w:rsidRPr="00C07B92">
        <w:rPr>
          <w:rStyle w:val="StyleUnderline"/>
          <w:highlight w:val="green"/>
        </w:rPr>
        <w:t xml:space="preserve">we can </w:t>
      </w:r>
      <w:r w:rsidRPr="00C07B92">
        <w:rPr>
          <w:rStyle w:val="Emphasis"/>
          <w:highlight w:val="green"/>
        </w:rPr>
        <w:t>gain insights</w:t>
      </w:r>
      <w:r w:rsidRPr="00C07B92">
        <w:rPr>
          <w:rStyle w:val="StyleUnderline"/>
          <w:highlight w:val="green"/>
        </w:rPr>
        <w:t xml:space="preserve"> into whether</w:t>
      </w:r>
      <w:r w:rsidRPr="00DE2492">
        <w:rPr>
          <w:rStyle w:val="StyleUnderline"/>
        </w:rPr>
        <w:t xml:space="preserve"> the </w:t>
      </w:r>
      <w:r w:rsidRPr="00C07B92">
        <w:rPr>
          <w:rStyle w:val="StyleUnderline"/>
          <w:highlight w:val="green"/>
        </w:rPr>
        <w:t>patterns</w:t>
      </w:r>
      <w:r w:rsidRPr="00DE2492">
        <w:rPr>
          <w:rStyle w:val="StyleUnderline"/>
        </w:rPr>
        <w:t xml:space="preserve"> we observe in any individual case are </w:t>
      </w:r>
      <w:r w:rsidRPr="00C07B92">
        <w:rPr>
          <w:rStyle w:val="StyleUnderline"/>
          <w:highlight w:val="green"/>
        </w:rPr>
        <w:t>represent</w:t>
      </w:r>
      <w:r w:rsidRPr="00DE2492">
        <w:rPr>
          <w:rStyle w:val="StyleUnderline"/>
        </w:rPr>
        <w:t xml:space="preserve">ative of </w:t>
      </w:r>
      <w:r w:rsidRPr="00C07B92">
        <w:rPr>
          <w:rStyle w:val="Emphasis"/>
          <w:highlight w:val="green"/>
        </w:rPr>
        <w:t>broader trends</w:t>
      </w:r>
      <w:r w:rsidRPr="00DE2492">
        <w:rPr>
          <w:rStyle w:val="Emphasis"/>
        </w:rPr>
        <w:t>.</w:t>
      </w:r>
      <w:r w:rsidRPr="00DE2492">
        <w:rPr>
          <w:rStyle w:val="StyleUnderline"/>
        </w:rPr>
        <w:t xml:space="preserve"> </w:t>
      </w:r>
      <w:r w:rsidRPr="00D4319C">
        <w:rPr>
          <w:sz w:val="16"/>
        </w:rPr>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r w:rsidRPr="00D4319C">
        <w:rPr>
          <w:sz w:val="16"/>
        </w:rPr>
        <w:t xml:space="preserve"> </w:t>
      </w:r>
      <w:r w:rsidRPr="00D4319C">
        <w:rPr>
          <w:sz w:val="16"/>
        </w:rPr>
        <w:t xml:space="preserve">Instead, we can gain insight by looking at cases in which conditions were, in fact, different. To illustrate, let’s return to the smoking example above. </w:t>
      </w:r>
      <w:r w:rsidRPr="007824AC">
        <w:rPr>
          <w:rStyle w:val="StyleUnderline"/>
        </w:rPr>
        <w:t xml:space="preserve">Studying a </w:t>
      </w:r>
      <w:r w:rsidRPr="007824AC">
        <w:rPr>
          <w:rStyle w:val="Emphasis"/>
        </w:rPr>
        <w:t>single smoker in depth</w:t>
      </w:r>
      <w:r w:rsidRPr="007824AC">
        <w:rPr>
          <w:rStyle w:val="StyleUnderline"/>
        </w:rPr>
        <w:t xml:space="preserve"> might give us an </w:t>
      </w:r>
      <w:r w:rsidRPr="007824AC">
        <w:rPr>
          <w:rStyle w:val="Emphasis"/>
          <w:b w:val="0"/>
        </w:rPr>
        <w:t>accurate</w:t>
      </w:r>
      <w:r w:rsidRPr="007824AC">
        <w:rPr>
          <w:rStyle w:val="StyleUnderline"/>
        </w:rPr>
        <w:t xml:space="preserve"> and </w:t>
      </w:r>
      <w:r w:rsidRPr="007824AC">
        <w:rPr>
          <w:rStyle w:val="Emphasis"/>
          <w:b w:val="0"/>
        </w:rPr>
        <w:t>textured understanding</w:t>
      </w:r>
      <w:r w:rsidRPr="007824AC">
        <w:rPr>
          <w:rStyle w:val="StyleUnderline"/>
        </w:rPr>
        <w:t xml:space="preserve"> of the role of smoking in </w:t>
      </w:r>
      <w:r w:rsidRPr="007824AC">
        <w:rPr>
          <w:rStyle w:val="Emphasis"/>
        </w:rPr>
        <w:t>this person’s life,</w:t>
      </w:r>
      <w:r w:rsidRPr="007824AC">
        <w:rPr>
          <w:rStyle w:val="StyleUnderline"/>
        </w:rPr>
        <w:t xml:space="preserve"> but it would be a </w:t>
      </w:r>
      <w:r w:rsidRPr="007824AC">
        <w:rPr>
          <w:rStyle w:val="Emphasis"/>
        </w:rPr>
        <w:t>poor way</w:t>
      </w:r>
      <w:r w:rsidRPr="007824AC">
        <w:rPr>
          <w:rStyle w:val="StyleUnderline"/>
        </w:rPr>
        <w:t xml:space="preserve"> to learn about the </w:t>
      </w:r>
      <w:r w:rsidRPr="007824AC">
        <w:rPr>
          <w:rStyle w:val="Emphasis"/>
        </w:rPr>
        <w:t>broader health effects of smoking</w:t>
      </w:r>
      <w:r w:rsidRPr="00D4319C">
        <w:rPr>
          <w:sz w:val="16"/>
        </w:rPr>
        <w:t xml:space="preserve">, because we could not make an informed guess about what would have happened had he not smoked. </w:t>
      </w:r>
      <w:r w:rsidRPr="00C07B92">
        <w:rPr>
          <w:rStyle w:val="StyleUnderline"/>
          <w:highlight w:val="green"/>
        </w:rPr>
        <w:t>Our</w:t>
      </w:r>
      <w:r w:rsidRPr="00DE2492">
        <w:rPr>
          <w:rStyle w:val="StyleUnderline"/>
        </w:rPr>
        <w:t xml:space="preserve"> </w:t>
      </w:r>
      <w:r w:rsidRPr="00C07B92">
        <w:rPr>
          <w:rStyle w:val="StyleUnderline"/>
          <w:highlight w:val="green"/>
        </w:rPr>
        <w:t>approach</w:t>
      </w:r>
      <w:r w:rsidRPr="00D4319C">
        <w:rPr>
          <w:sz w:val="16"/>
        </w:rPr>
        <w:t xml:space="preserve"> described earlier, in contrast, </w:t>
      </w:r>
      <w:r w:rsidRPr="00C07B92">
        <w:rPr>
          <w:rStyle w:val="StyleUnderline"/>
          <w:highlight w:val="green"/>
        </w:rPr>
        <w:t xml:space="preserve">allows us to </w:t>
      </w:r>
      <w:r w:rsidRPr="00C07B92">
        <w:rPr>
          <w:rStyle w:val="Emphasis"/>
          <w:highlight w:val="green"/>
        </w:rPr>
        <w:t>generalize</w:t>
      </w:r>
      <w:r w:rsidRPr="00DE2492">
        <w:rPr>
          <w:rStyle w:val="StyleUnderline"/>
        </w:rPr>
        <w:t xml:space="preserve"> about the effects of </w:t>
      </w:r>
      <w:r w:rsidRPr="00DE2492">
        <w:rPr>
          <w:rStyle w:val="Emphasis"/>
        </w:rPr>
        <w:t>smoking on health</w:t>
      </w:r>
      <w:r w:rsidRPr="00D4319C">
        <w:rPr>
          <w:sz w:val="16"/>
        </w:rPr>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DE2492">
        <w:rPr>
          <w:rStyle w:val="StyleUnderline"/>
        </w:rPr>
        <w:t xml:space="preserve">the loss in individual case knowledge would be </w:t>
      </w:r>
      <w:r w:rsidRPr="00DE2492">
        <w:rPr>
          <w:rStyle w:val="Emphasis"/>
        </w:rPr>
        <w:t>more than compensated</w:t>
      </w:r>
      <w:r w:rsidRPr="00DE2492">
        <w:rPr>
          <w:rStyle w:val="StyleUnderline"/>
        </w:rPr>
        <w:t xml:space="preserve"> by the </w:t>
      </w:r>
      <w:r w:rsidRPr="00DE2492">
        <w:rPr>
          <w:rStyle w:val="Emphasis"/>
        </w:rPr>
        <w:t>increase in information</w:t>
      </w:r>
      <w:r w:rsidRPr="00DE2492">
        <w:rPr>
          <w:rStyle w:val="StyleUnderline"/>
        </w:rPr>
        <w:t xml:space="preserve"> about the variables we hope to study.</w:t>
      </w:r>
      <w:r>
        <w:rPr>
          <w:rStyle w:val="StyleUnderline"/>
        </w:rPr>
        <w:t xml:space="preserve"> </w:t>
      </w:r>
      <w:r w:rsidRPr="00C07B92">
        <w:rPr>
          <w:rStyle w:val="Emphasis"/>
          <w:highlight w:val="green"/>
        </w:rPr>
        <w:t>So it is with nuclear weapons</w:t>
      </w:r>
      <w:r w:rsidRPr="00C07B92">
        <w:rPr>
          <w:rStyle w:val="StyleUnderline"/>
          <w:highlight w:val="green"/>
        </w:rPr>
        <w:t xml:space="preserve">. </w:t>
      </w:r>
      <w:r w:rsidRPr="007824AC">
        <w:rPr>
          <w:rStyle w:val="StyleUnderline"/>
        </w:rPr>
        <w:t xml:space="preserve">To understand </w:t>
      </w:r>
      <w:r w:rsidRPr="007824AC">
        <w:rPr>
          <w:rStyle w:val="Emphasis"/>
        </w:rPr>
        <w:t>how nuclear weapons impact international crises</w:t>
      </w:r>
      <w:r w:rsidRPr="007824AC">
        <w:rPr>
          <w:rStyle w:val="StyleUnderline"/>
        </w:rPr>
        <w:t xml:space="preserve">, we must examine crises in which nuclear ‘conditions’ were </w:t>
      </w:r>
      <w:r w:rsidRPr="007824AC">
        <w:rPr>
          <w:rStyle w:val="Emphasis"/>
        </w:rPr>
        <w:t>different</w:t>
      </w:r>
      <w:r w:rsidRPr="00D4319C">
        <w:rPr>
          <w:sz w:val="16"/>
        </w:rPr>
        <w:t xml:space="preserve">. For </w:t>
      </w:r>
      <w:proofErr w:type="spellStart"/>
      <w:r w:rsidRPr="00D4319C">
        <w:rPr>
          <w:sz w:val="16"/>
        </w:rPr>
        <w:t>Kroenig</w:t>
      </w:r>
      <w:proofErr w:type="spellEnd"/>
      <w:r w:rsidRPr="00D4319C">
        <w:rPr>
          <w:sz w:val="16"/>
        </w:rPr>
        <w:t xml:space="preserve">, this means comparing the fortunes of crisis participants that enjoyed nuclear superiority to those that did not. For </w:t>
      </w:r>
      <w:proofErr w:type="spellStart"/>
      <w:r w:rsidRPr="00D4319C">
        <w:rPr>
          <w:sz w:val="16"/>
        </w:rPr>
        <w:t>Sechser</w:t>
      </w:r>
      <w:proofErr w:type="spellEnd"/>
      <w:r w:rsidRPr="00D4319C">
        <w:rPr>
          <w:sz w:val="16"/>
        </w:rPr>
        <w:t xml:space="preserve"> and Fuhrmann, it means comparing the effectiveness of coercive threats made by nuclear states to those made by nonnuclear states. </w:t>
      </w:r>
      <w:r w:rsidRPr="00DE2492">
        <w:rPr>
          <w:rStyle w:val="StyleUnderline"/>
        </w:rPr>
        <w:t xml:space="preserve">By making these comparisons, </w:t>
      </w:r>
      <w:r w:rsidRPr="00C07B92">
        <w:rPr>
          <w:rStyle w:val="StyleUnderline"/>
          <w:highlight w:val="green"/>
        </w:rPr>
        <w:t xml:space="preserve">we can begin to engage in </w:t>
      </w:r>
      <w:r w:rsidRPr="00C07B92">
        <w:rPr>
          <w:rStyle w:val="Emphasis"/>
          <w:highlight w:val="green"/>
        </w:rPr>
        <w:t>informed and evidence-based speculation</w:t>
      </w:r>
      <w:r w:rsidRPr="00DE2492">
        <w:rPr>
          <w:rStyle w:val="StyleUnderline"/>
        </w:rPr>
        <w:t xml:space="preserve"> about how nuclear weapons </w:t>
      </w:r>
      <w:r w:rsidRPr="00DE2492">
        <w:rPr>
          <w:rStyle w:val="Emphasis"/>
        </w:rPr>
        <w:t>change</w:t>
      </w:r>
      <w:r w:rsidRPr="00D4319C">
        <w:rPr>
          <w:sz w:val="16"/>
        </w:rPr>
        <w:t xml:space="preserve"> (or do not change) </w:t>
      </w:r>
      <w:r w:rsidRPr="00DE2492">
        <w:rPr>
          <w:rStyle w:val="Emphasis"/>
        </w:rPr>
        <w:t>crisis dynamics</w:t>
      </w:r>
      <w:r w:rsidRPr="00D4319C">
        <w:rPr>
          <w:sz w:val="16"/>
        </w:rPr>
        <w:t xml:space="preserve">. Indeed, the statistical models we employ require this comparison – they will return no results if </w:t>
      </w:r>
      <w:proofErr w:type="gramStart"/>
      <w:r w:rsidRPr="00D4319C">
        <w:rPr>
          <w:sz w:val="16"/>
        </w:rPr>
        <w:t>all of</w:t>
      </w:r>
      <w:proofErr w:type="gramEnd"/>
      <w:r w:rsidRPr="00D4319C">
        <w:rPr>
          <w:sz w:val="16"/>
        </w:rPr>
        <w:t xml:space="preserve"> our cases look the same.</w:t>
      </w:r>
      <w:r w:rsidRPr="00D4319C">
        <w:rPr>
          <w:sz w:val="16"/>
        </w:rPr>
        <w:t xml:space="preserve"> </w:t>
      </w:r>
      <w:r w:rsidRPr="00D4319C">
        <w:rPr>
          <w:sz w:val="16"/>
          <w:szCs w:val="14"/>
        </w:rPr>
        <w:t xml:space="preserve">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w:t>
      </w:r>
      <w:proofErr w:type="gramStart"/>
      <w:r w:rsidRPr="00D4319C">
        <w:rPr>
          <w:sz w:val="16"/>
          <w:szCs w:val="14"/>
        </w:rPr>
        <w:t>general public</w:t>
      </w:r>
      <w:proofErr w:type="gramEnd"/>
      <w:r w:rsidRPr="00D4319C">
        <w:rPr>
          <w:sz w:val="16"/>
          <w:szCs w:val="14"/>
        </w:rPr>
        <w:t xml:space="preserve">? Its consequences? The availability of information about it? The countries </w:t>
      </w:r>
      <w:proofErr w:type="gramStart"/>
      <w:r w:rsidRPr="00D4319C">
        <w:rPr>
          <w:sz w:val="16"/>
          <w:szCs w:val="14"/>
        </w:rPr>
        <w:t>involved?</w:t>
      </w:r>
      <w:proofErr w:type="gramEnd"/>
      <w:r w:rsidRPr="00D4319C">
        <w:rPr>
          <w:sz w:val="16"/>
          <w:szCs w:val="14"/>
        </w:rPr>
        <w:t xml:space="preserve"> Moreover, for whom must the case be important? Gavin may view the 1958–1962 case as critical for understanding nuclear dynamics, but it is by no means clear </w:t>
      </w:r>
      <w:proofErr w:type="gramStart"/>
      <w:r w:rsidRPr="00D4319C">
        <w:rPr>
          <w:sz w:val="16"/>
          <w:szCs w:val="14"/>
        </w:rPr>
        <w:t>that policymakers</w:t>
      </w:r>
      <w:proofErr w:type="gramEnd"/>
      <w:r w:rsidRPr="00D4319C">
        <w:rPr>
          <w:sz w:val="16"/>
          <w:szCs w:val="14"/>
        </w:rPr>
        <w:t xml:space="preserve">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w:t>
      </w:r>
      <w:proofErr w:type="gramStart"/>
      <w:r w:rsidRPr="00D4319C">
        <w:rPr>
          <w:sz w:val="16"/>
          <w:szCs w:val="14"/>
        </w:rPr>
        <w:t>actually may</w:t>
      </w:r>
      <w:proofErr w:type="gramEnd"/>
      <w:r w:rsidRPr="00D4319C">
        <w:rPr>
          <w:sz w:val="16"/>
          <w:szCs w:val="14"/>
        </w:rPr>
        <w:t xml:space="preserve"> be quite anomalous. If so, then studying it to the exclusion of other cases would yield misleading conclusions about the role of nuclear weapons in world politics.</w:t>
      </w:r>
      <w:r w:rsidRPr="00D4319C">
        <w:rPr>
          <w:sz w:val="16"/>
        </w:rPr>
        <w:t xml:space="preserve"> </w:t>
      </w:r>
      <w:r w:rsidRPr="00DE2492">
        <w:rPr>
          <w:rStyle w:val="StyleUnderline"/>
        </w:rPr>
        <w:t xml:space="preserve">A </w:t>
      </w:r>
      <w:r w:rsidRPr="00DE2492">
        <w:rPr>
          <w:rStyle w:val="Emphasis"/>
        </w:rPr>
        <w:t>key advantage of quantitative methods</w:t>
      </w:r>
      <w:r w:rsidRPr="00DE2492">
        <w:rPr>
          <w:rStyle w:val="StyleUnderline"/>
        </w:rPr>
        <w:t xml:space="preserve"> is that the researcher </w:t>
      </w:r>
      <w:r w:rsidRPr="00DE2492">
        <w:rPr>
          <w:rStyle w:val="Emphasis"/>
        </w:rPr>
        <w:t>need not</w:t>
      </w:r>
      <w:r w:rsidRPr="00DE2492">
        <w:rPr>
          <w:rStyle w:val="StyleUnderline"/>
        </w:rPr>
        <w:t xml:space="preserve"> make </w:t>
      </w:r>
      <w:r w:rsidRPr="00DE2492">
        <w:rPr>
          <w:rStyle w:val="Emphasis"/>
        </w:rPr>
        <w:t>questionable judgments</w:t>
      </w:r>
      <w:r w:rsidRPr="00DE2492">
        <w:rPr>
          <w:rStyle w:val="StyleUnderline"/>
        </w:rPr>
        <w:t xml:space="preserve"> about which cases are </w:t>
      </w:r>
      <w:r w:rsidRPr="00DE2492">
        <w:rPr>
          <w:rStyle w:val="Emphasis"/>
        </w:rPr>
        <w:t>more or less important</w:t>
      </w:r>
      <w:r w:rsidRPr="00D4319C">
        <w:rPr>
          <w:sz w:val="16"/>
        </w:rPr>
        <w:t xml:space="preserve">: unless explicitly instructed otherwise, </w:t>
      </w:r>
      <w:r w:rsidRPr="00DE2492">
        <w:rPr>
          <w:rStyle w:val="StyleUnderline"/>
        </w:rPr>
        <w:t xml:space="preserve">statistical models assign </w:t>
      </w:r>
      <w:r w:rsidRPr="00DE2492">
        <w:rPr>
          <w:rStyle w:val="Emphasis"/>
        </w:rPr>
        <w:t>equal weight</w:t>
      </w:r>
      <w:r w:rsidRPr="00DE2492">
        <w:rPr>
          <w:rStyle w:val="StyleUnderline"/>
        </w:rPr>
        <w:t xml:space="preserve"> to each case</w:t>
      </w:r>
      <w:r w:rsidRPr="00D4319C">
        <w:rPr>
          <w:sz w:val="16"/>
        </w:rPr>
        <w:t xml:space="preserve">. Likewise, </w:t>
      </w:r>
      <w:r w:rsidRPr="00DE2492">
        <w:rPr>
          <w:rStyle w:val="StyleUnderline"/>
        </w:rPr>
        <w:t xml:space="preserve">statistical models provide ways to </w:t>
      </w:r>
      <w:r w:rsidRPr="00DE2492">
        <w:rPr>
          <w:rStyle w:val="Emphasis"/>
        </w:rPr>
        <w:t>identify</w:t>
      </w:r>
      <w:r w:rsidRPr="00DE2492">
        <w:rPr>
          <w:rStyle w:val="StyleUnderline"/>
        </w:rPr>
        <w:t xml:space="preserve"> – and </w:t>
      </w:r>
      <w:r w:rsidRPr="00DE2492">
        <w:rPr>
          <w:rStyle w:val="Emphasis"/>
        </w:rPr>
        <w:t>exclude – anomalous cases</w:t>
      </w:r>
      <w:r w:rsidRPr="00DE2492">
        <w:rPr>
          <w:rStyle w:val="StyleUnderline"/>
        </w:rPr>
        <w:t xml:space="preserve"> </w:t>
      </w:r>
      <w:r w:rsidRPr="00D4319C">
        <w:rPr>
          <w:sz w:val="16"/>
        </w:rPr>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r w:rsidRPr="00D4319C">
        <w:rPr>
          <w:sz w:val="16"/>
        </w:rPr>
        <w:t xml:space="preserve"> </w:t>
      </w:r>
      <w:r w:rsidRPr="00D4319C">
        <w:rPr>
          <w:sz w:val="16"/>
        </w:rPr>
        <w:t xml:space="preserve">A second advantage is that </w:t>
      </w:r>
      <w:r w:rsidRPr="00C07B92">
        <w:rPr>
          <w:rStyle w:val="StyleUnderline"/>
          <w:highlight w:val="green"/>
        </w:rPr>
        <w:t xml:space="preserve">quantitative analyses provide </w:t>
      </w:r>
      <w:r w:rsidRPr="00C07B92">
        <w:rPr>
          <w:rStyle w:val="Emphasis"/>
          <w:highlight w:val="green"/>
        </w:rPr>
        <w:t>greater transparence</w:t>
      </w:r>
      <w:r w:rsidRPr="00C07B92">
        <w:rPr>
          <w:rStyle w:val="StyleUnderline"/>
          <w:highlight w:val="green"/>
        </w:rPr>
        <w:t xml:space="preserve"> about </w:t>
      </w:r>
      <w:r w:rsidRPr="00C07B92">
        <w:rPr>
          <w:rStyle w:val="Emphasis"/>
          <w:highlight w:val="green"/>
        </w:rPr>
        <w:t>methods, judgments, and conclusions</w:t>
      </w:r>
      <w:r w:rsidRPr="00D4319C">
        <w:rPr>
          <w:sz w:val="16"/>
        </w:rPr>
        <w:t xml:space="preserve">. One of </w:t>
      </w:r>
      <w:r w:rsidRPr="00DE2492">
        <w:rPr>
          <w:rStyle w:val="Emphasis"/>
        </w:rPr>
        <w:t>Gavin</w:t>
      </w:r>
      <w:r w:rsidRPr="00D4319C">
        <w:rPr>
          <w:sz w:val="16"/>
        </w:rPr>
        <w:t xml:space="preserve">’s central </w:t>
      </w:r>
      <w:r w:rsidRPr="00DE2492">
        <w:rPr>
          <w:rStyle w:val="StyleUnderline"/>
        </w:rPr>
        <w:t>critiques</w:t>
      </w:r>
      <w:r w:rsidRPr="00D4319C">
        <w:rPr>
          <w:sz w:val="16"/>
        </w:rPr>
        <w:t xml:space="preserve"> is that various </w:t>
      </w:r>
      <w:r w:rsidRPr="00DE2492">
        <w:rPr>
          <w:rStyle w:val="StyleUnderline"/>
        </w:rPr>
        <w:t xml:space="preserve">cases in our quantitative analyses have been </w:t>
      </w:r>
      <w:r w:rsidRPr="00DE2492">
        <w:rPr>
          <w:rStyle w:val="Emphasis"/>
        </w:rPr>
        <w:t>miscoded</w:t>
      </w:r>
      <w:r w:rsidRPr="00DE2492">
        <w:rPr>
          <w:rStyle w:val="StyleUnderline"/>
        </w:rPr>
        <w:t>.</w:t>
      </w:r>
      <w:r w:rsidRPr="00D4319C">
        <w:rPr>
          <w:sz w:val="16"/>
        </w:rPr>
        <w:t xml:space="preserve"> In other words, he argues, we have mismeasured important factors.13 </w:t>
      </w:r>
      <w:r w:rsidRPr="00DE2492">
        <w:rPr>
          <w:rStyle w:val="StyleUnderline"/>
        </w:rPr>
        <w:t xml:space="preserve">This criticism – </w:t>
      </w:r>
      <w:r w:rsidRPr="00DE2492">
        <w:rPr>
          <w:rStyle w:val="Emphasis"/>
        </w:rPr>
        <w:t>irrespective of its validity</w:t>
      </w:r>
      <w:r w:rsidRPr="00D4319C">
        <w:rPr>
          <w:sz w:val="16"/>
        </w:rPr>
        <w:t xml:space="preserve">14 </w:t>
      </w:r>
      <w:r w:rsidRPr="00DE2492">
        <w:rPr>
          <w:rStyle w:val="StyleUnderline"/>
        </w:rPr>
        <w:t xml:space="preserve">– is possible only because our coding decisions are </w:t>
      </w:r>
      <w:r w:rsidRPr="00DE2492">
        <w:rPr>
          <w:rStyle w:val="Emphasis"/>
        </w:rPr>
        <w:t>unambiguous</w:t>
      </w:r>
      <w:r w:rsidRPr="00DE2492">
        <w:rPr>
          <w:rStyle w:val="StyleUnderline"/>
        </w:rPr>
        <w:t xml:space="preserve"> and </w:t>
      </w:r>
      <w:r w:rsidRPr="00DE2492">
        <w:rPr>
          <w:rStyle w:val="Emphasis"/>
        </w:rPr>
        <w:t>easily ascertained from our datasets.</w:t>
      </w:r>
      <w:r w:rsidRPr="00D4319C">
        <w:rPr>
          <w:sz w:val="16"/>
        </w:rPr>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DE2492">
        <w:rPr>
          <w:rStyle w:val="StyleUnderline"/>
        </w:rPr>
        <w:t xml:space="preserve">This degree of </w:t>
      </w:r>
      <w:r w:rsidRPr="00C07B92">
        <w:rPr>
          <w:rStyle w:val="Emphasis"/>
          <w:highlight w:val="green"/>
        </w:rPr>
        <w:t>transparency</w:t>
      </w:r>
      <w:r w:rsidRPr="00C07B92">
        <w:rPr>
          <w:rStyle w:val="StyleUnderline"/>
          <w:highlight w:val="green"/>
        </w:rPr>
        <w:t xml:space="preserve"> is a </w:t>
      </w:r>
      <w:r w:rsidRPr="00C07B92">
        <w:rPr>
          <w:rStyle w:val="Emphasis"/>
          <w:highlight w:val="green"/>
        </w:rPr>
        <w:t>key strength of quantitative research</w:t>
      </w:r>
      <w:r w:rsidRPr="00D4319C">
        <w:rPr>
          <w:sz w:val="16"/>
        </w:rPr>
        <w:t>. Because each case in a quantitative analysis necessarily must be clearly coded,15 there is no ambiguity about how the researcher has classified each case. If other researchers believe a case should be coded differently, they can make that change and rerun the analysis.</w:t>
      </w:r>
      <w:r w:rsidRPr="00D4319C">
        <w:rPr>
          <w:sz w:val="16"/>
        </w:rPr>
        <w:t xml:space="preserve"> </w:t>
      </w:r>
      <w:r w:rsidRPr="00D4319C">
        <w:rPr>
          <w:sz w:val="16"/>
        </w:rPr>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DE2492">
        <w:rPr>
          <w:rStyle w:val="StyleUnderline"/>
        </w:rPr>
        <w:t xml:space="preserve">This </w:t>
      </w:r>
      <w:r w:rsidRPr="00DE2492">
        <w:rPr>
          <w:rStyle w:val="Emphasis"/>
        </w:rPr>
        <w:t xml:space="preserve">high level of </w:t>
      </w:r>
      <w:r w:rsidRPr="00C07B92">
        <w:rPr>
          <w:rStyle w:val="Emphasis"/>
          <w:highlight w:val="green"/>
        </w:rPr>
        <w:t>transparency</w:t>
      </w:r>
      <w:r w:rsidRPr="00DE2492">
        <w:rPr>
          <w:rStyle w:val="Emphasis"/>
        </w:rPr>
        <w:t xml:space="preserve"> </w:t>
      </w:r>
      <w:r w:rsidRPr="00DE2492">
        <w:rPr>
          <w:rStyle w:val="StyleUnderline"/>
        </w:rPr>
        <w:t xml:space="preserve">— </w:t>
      </w:r>
      <w:r w:rsidRPr="00C07B92">
        <w:rPr>
          <w:rStyle w:val="StyleUnderline"/>
          <w:highlight w:val="green"/>
        </w:rPr>
        <w:t>and</w:t>
      </w:r>
      <w:r w:rsidRPr="00DE2492">
        <w:rPr>
          <w:rStyle w:val="StyleUnderline"/>
        </w:rPr>
        <w:t xml:space="preserve"> the external </w:t>
      </w:r>
      <w:r w:rsidRPr="00C07B92">
        <w:rPr>
          <w:rStyle w:val="Emphasis"/>
          <w:highlight w:val="green"/>
        </w:rPr>
        <w:t>quality-control</w:t>
      </w:r>
      <w:r w:rsidRPr="00DE2492">
        <w:rPr>
          <w:rStyle w:val="StyleUnderline"/>
        </w:rPr>
        <w:t xml:space="preserve"> it enables – </w:t>
      </w:r>
      <w:r w:rsidRPr="00C07B92">
        <w:rPr>
          <w:rStyle w:val="StyleUnderline"/>
          <w:highlight w:val="green"/>
        </w:rPr>
        <w:t xml:space="preserve">is </w:t>
      </w:r>
      <w:r w:rsidRPr="00DE2492">
        <w:rPr>
          <w:rStyle w:val="StyleUnderline"/>
        </w:rPr>
        <w:t xml:space="preserve">one of the most </w:t>
      </w:r>
      <w:r w:rsidRPr="00C07B92">
        <w:rPr>
          <w:rStyle w:val="Emphasis"/>
          <w:highlight w:val="green"/>
        </w:rPr>
        <w:t xml:space="preserve">attractive </w:t>
      </w:r>
      <w:r w:rsidRPr="00DE2492">
        <w:rPr>
          <w:rStyle w:val="Emphasis"/>
        </w:rPr>
        <w:t>features</w:t>
      </w:r>
      <w:r w:rsidRPr="00DE2492">
        <w:rPr>
          <w:rStyle w:val="StyleUnderline"/>
        </w:rPr>
        <w:t xml:space="preserve"> of </w:t>
      </w:r>
      <w:r w:rsidRPr="00DE2492">
        <w:rPr>
          <w:rStyle w:val="Emphasis"/>
        </w:rPr>
        <w:t>quantitative research designs</w:t>
      </w:r>
      <w:r w:rsidRPr="00DE2492">
        <w:rPr>
          <w:rStyle w:val="StyleUnderline"/>
        </w:rPr>
        <w:t xml:space="preserve">. Transparency is useful </w:t>
      </w:r>
      <w:r w:rsidRPr="00C07B92">
        <w:rPr>
          <w:rStyle w:val="StyleUnderline"/>
          <w:highlight w:val="green"/>
        </w:rPr>
        <w:t xml:space="preserve">not because it produces </w:t>
      </w:r>
      <w:r w:rsidRPr="00C07B92">
        <w:rPr>
          <w:rStyle w:val="Emphasis"/>
          <w:highlight w:val="green"/>
        </w:rPr>
        <w:t>scholarly consensus</w:t>
      </w:r>
      <w:r w:rsidRPr="00C07B92">
        <w:rPr>
          <w:rStyle w:val="StyleUnderline"/>
          <w:highlight w:val="green"/>
        </w:rPr>
        <w:t xml:space="preserve">, but because it allows </w:t>
      </w:r>
      <w:r w:rsidRPr="00C07B92">
        <w:rPr>
          <w:rStyle w:val="Emphasis"/>
          <w:highlight w:val="green"/>
        </w:rPr>
        <w:t>opposing sides</w:t>
      </w:r>
      <w:r w:rsidRPr="00C07B92">
        <w:rPr>
          <w:rStyle w:val="StyleUnderline"/>
          <w:highlight w:val="green"/>
        </w:rPr>
        <w:t xml:space="preserve"> to </w:t>
      </w:r>
      <w:r w:rsidRPr="00C07B92">
        <w:rPr>
          <w:rStyle w:val="Emphasis"/>
          <w:highlight w:val="green"/>
        </w:rPr>
        <w:t>identify</w:t>
      </w:r>
      <w:r w:rsidRPr="00C07B92">
        <w:rPr>
          <w:rStyle w:val="StyleUnderline"/>
          <w:highlight w:val="green"/>
        </w:rPr>
        <w:t xml:space="preserve"> the </w:t>
      </w:r>
      <w:r w:rsidRPr="00C07B92">
        <w:rPr>
          <w:rStyle w:val="Emphasis"/>
          <w:highlight w:val="green"/>
        </w:rPr>
        <w:t>precise nature</w:t>
      </w:r>
      <w:r w:rsidRPr="00DE2492">
        <w:rPr>
          <w:rStyle w:val="StyleUnderline"/>
        </w:rPr>
        <w:t xml:space="preserve"> and </w:t>
      </w:r>
      <w:r w:rsidRPr="00DE2492">
        <w:rPr>
          <w:rStyle w:val="Emphasis"/>
        </w:rPr>
        <w:t xml:space="preserve">implications </w:t>
      </w:r>
      <w:r w:rsidRPr="00C07B92">
        <w:rPr>
          <w:rStyle w:val="Emphasis"/>
          <w:highlight w:val="green"/>
        </w:rPr>
        <w:t>of their disagreements.</w:t>
      </w:r>
      <w:r>
        <w:rPr>
          <w:rStyle w:val="Emphasis"/>
        </w:rPr>
        <w:t xml:space="preserve"> </w:t>
      </w:r>
      <w:r w:rsidRPr="00D4319C">
        <w:rPr>
          <w:sz w:val="16"/>
          <w:szCs w:val="14"/>
        </w:rPr>
        <w:t xml:space="preserve">Consider, for example, the 1990 exchange in World Politics between Paul </w:t>
      </w:r>
      <w:proofErr w:type="spellStart"/>
      <w:r w:rsidRPr="00D4319C">
        <w:rPr>
          <w:sz w:val="16"/>
          <w:szCs w:val="14"/>
        </w:rPr>
        <w:t>Huth</w:t>
      </w:r>
      <w:proofErr w:type="spellEnd"/>
      <w:r w:rsidRPr="00D4319C">
        <w:rPr>
          <w:sz w:val="16"/>
          <w:szCs w:val="14"/>
        </w:rPr>
        <w:t xml:space="preserve"> and Bruce </w:t>
      </w:r>
      <w:proofErr w:type="spellStart"/>
      <w:r w:rsidRPr="00D4319C">
        <w:rPr>
          <w:sz w:val="16"/>
          <w:szCs w:val="14"/>
        </w:rPr>
        <w:t>Russett</w:t>
      </w:r>
      <w:proofErr w:type="spellEnd"/>
      <w:r w:rsidRPr="00D4319C">
        <w:rPr>
          <w:sz w:val="16"/>
          <w:szCs w:val="14"/>
        </w:rPr>
        <w:t xml:space="preserve">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w:t>
      </w:r>
      <w:proofErr w:type="spellStart"/>
      <w:r w:rsidRPr="00D4319C">
        <w:rPr>
          <w:sz w:val="16"/>
          <w:szCs w:val="14"/>
        </w:rPr>
        <w:t>Huth</w:t>
      </w:r>
      <w:proofErr w:type="spellEnd"/>
      <w:r w:rsidRPr="00D4319C">
        <w:rPr>
          <w:sz w:val="16"/>
          <w:szCs w:val="14"/>
        </w:rPr>
        <w:t xml:space="preserve"> and </w:t>
      </w:r>
      <w:proofErr w:type="spellStart"/>
      <w:r w:rsidRPr="00D4319C">
        <w:rPr>
          <w:sz w:val="16"/>
          <w:szCs w:val="14"/>
        </w:rPr>
        <w:t>Russett</w:t>
      </w:r>
      <w:proofErr w:type="spellEnd"/>
      <w:r w:rsidRPr="00D4319C">
        <w:rPr>
          <w:sz w:val="16"/>
          <w:szCs w:val="14"/>
        </w:rPr>
        <w:t xml:space="preserve"> had improperly coded many cases in their deterrence dataset, much as Gavin has disputed some of our classifications But </w:t>
      </w:r>
      <w:proofErr w:type="spellStart"/>
      <w:r w:rsidRPr="00D4319C">
        <w:rPr>
          <w:sz w:val="16"/>
          <w:szCs w:val="14"/>
        </w:rPr>
        <w:t>Huth</w:t>
      </w:r>
      <w:proofErr w:type="spellEnd"/>
      <w:r w:rsidRPr="00D4319C">
        <w:rPr>
          <w:sz w:val="16"/>
          <w:szCs w:val="14"/>
        </w:rPr>
        <w:t xml:space="preserve"> and </w:t>
      </w:r>
      <w:proofErr w:type="spellStart"/>
      <w:r w:rsidRPr="00D4319C">
        <w:rPr>
          <w:sz w:val="16"/>
          <w:szCs w:val="14"/>
        </w:rPr>
        <w:t>Russett</w:t>
      </w:r>
      <w:proofErr w:type="spellEnd"/>
      <w:r w:rsidRPr="00D4319C">
        <w:rPr>
          <w:sz w:val="16"/>
          <w:szCs w:val="14"/>
        </w:rPr>
        <w:t xml:space="preserve"> responded by noting that “even if Lebow and Stein’s </w:t>
      </w:r>
      <w:proofErr w:type="spellStart"/>
      <w:r w:rsidRPr="00D4319C">
        <w:rPr>
          <w:sz w:val="16"/>
          <w:szCs w:val="14"/>
        </w:rPr>
        <w:t>recodings</w:t>
      </w:r>
      <w:proofErr w:type="spellEnd"/>
      <w:r w:rsidRPr="00D4319C">
        <w:rPr>
          <w:sz w:val="16"/>
          <w:szCs w:val="14"/>
        </w:rPr>
        <w:t xml:space="preserve">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w:t>
      </w:r>
      <w:proofErr w:type="gramStart"/>
      <w:r w:rsidRPr="00D4319C">
        <w:rPr>
          <w:sz w:val="16"/>
          <w:szCs w:val="14"/>
        </w:rPr>
        <w:t>particular cases</w:t>
      </w:r>
      <w:proofErr w:type="gramEnd"/>
      <w:r w:rsidRPr="00D4319C">
        <w:rPr>
          <w:sz w:val="16"/>
          <w:szCs w:val="14"/>
        </w:rPr>
        <w:t xml:space="preserve">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w:t>
      </w:r>
      <w:proofErr w:type="gramStart"/>
      <w:r w:rsidRPr="00D4319C">
        <w:rPr>
          <w:sz w:val="16"/>
          <w:szCs w:val="14"/>
        </w:rPr>
        <w:t>a false illusion</w:t>
      </w:r>
      <w:proofErr w:type="gramEnd"/>
      <w:r w:rsidRPr="00D4319C">
        <w:rPr>
          <w:sz w:val="16"/>
          <w:szCs w:val="14"/>
        </w:rPr>
        <w:t xml:space="preserve">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r w:rsidRPr="00D4319C">
        <w:rPr>
          <w:sz w:val="16"/>
        </w:rPr>
        <w:t xml:space="preserve"> </w:t>
      </w:r>
      <w:r w:rsidRPr="00D4319C">
        <w:rPr>
          <w:sz w:val="16"/>
        </w:rPr>
        <w:t xml:space="preserve">A third advantage of statistical analysis is that it is designed to cope with probabilistic events. </w:t>
      </w:r>
      <w:r w:rsidRPr="00DE2492">
        <w:rPr>
          <w:rStyle w:val="StyleUnderline"/>
        </w:rPr>
        <w:t xml:space="preserve">In the physical world, causal relationships are often deterministic: a </w:t>
      </w:r>
      <w:r w:rsidRPr="00DE2492">
        <w:rPr>
          <w:rStyle w:val="Emphasis"/>
        </w:rPr>
        <w:t>certain amount of force</w:t>
      </w:r>
      <w:r w:rsidRPr="00DE2492">
        <w:rPr>
          <w:rStyle w:val="StyleUnderline"/>
        </w:rPr>
        <w:t xml:space="preserve"> imparted to an object will cause that object to </w:t>
      </w:r>
      <w:r w:rsidRPr="00DE2492">
        <w:rPr>
          <w:rStyle w:val="Emphasis"/>
        </w:rPr>
        <w:t>move a certain distance</w:t>
      </w:r>
      <w:r w:rsidRPr="00D4319C">
        <w:rPr>
          <w:sz w:val="16"/>
        </w:rPr>
        <w:t xml:space="preserve">. </w:t>
      </w:r>
      <w:r w:rsidRPr="00DE2492">
        <w:rPr>
          <w:rStyle w:val="StyleUnderline"/>
        </w:rPr>
        <w:t xml:space="preserve">So long as conditions are kept constant, this result will obtain </w:t>
      </w:r>
      <w:r w:rsidRPr="00DE2492">
        <w:rPr>
          <w:rStyle w:val="Emphasis"/>
        </w:rPr>
        <w:t>again and again</w:t>
      </w:r>
      <w:r w:rsidRPr="00D4319C">
        <w:rPr>
          <w:sz w:val="16"/>
        </w:rPr>
        <w:t>, no matter how many times the experiment is repeated</w:t>
      </w:r>
      <w:r w:rsidRPr="00DE2492">
        <w:rPr>
          <w:rStyle w:val="StyleUnderline"/>
        </w:rPr>
        <w:t xml:space="preserve">. In the </w:t>
      </w:r>
      <w:r w:rsidRPr="00DE2492">
        <w:rPr>
          <w:rStyle w:val="Emphasis"/>
        </w:rPr>
        <w:t>social world</w:t>
      </w:r>
      <w:r w:rsidRPr="00DE2492">
        <w:rPr>
          <w:rStyle w:val="StyleUnderline"/>
        </w:rPr>
        <w:t xml:space="preserve">, however, we are not blessed with such </w:t>
      </w:r>
      <w:r w:rsidRPr="00DE2492">
        <w:rPr>
          <w:rStyle w:val="Emphasis"/>
        </w:rPr>
        <w:t>ironclad reliability</w:t>
      </w:r>
      <w:r w:rsidRPr="00D4319C">
        <w:rPr>
          <w:sz w:val="16"/>
        </w:rPr>
        <w:t xml:space="preserve">. No two individual people are </w:t>
      </w:r>
      <w:proofErr w:type="gramStart"/>
      <w:r w:rsidRPr="00D4319C">
        <w:rPr>
          <w:sz w:val="16"/>
        </w:rPr>
        <w:t>exactly identical</w:t>
      </w:r>
      <w:proofErr w:type="gramEnd"/>
      <w:r w:rsidRPr="00D4319C">
        <w:rPr>
          <w:sz w:val="16"/>
        </w:rPr>
        <w:t xml:space="preserve">, and even in carefully controlled environments it is rare to find a “force” that begets exactly the same effect on all people with perfect regularity. </w:t>
      </w:r>
      <w:r w:rsidRPr="00DE2492">
        <w:rPr>
          <w:rStyle w:val="StyleUnderline"/>
        </w:rPr>
        <w:t xml:space="preserve">The </w:t>
      </w:r>
      <w:r w:rsidRPr="00DE2492">
        <w:rPr>
          <w:rStyle w:val="Emphasis"/>
        </w:rPr>
        <w:t>causal relationships</w:t>
      </w:r>
      <w:r w:rsidRPr="00DE2492">
        <w:rPr>
          <w:rStyle w:val="StyleUnderline"/>
        </w:rPr>
        <w:t xml:space="preserve"> we observe are not deterministic – they are </w:t>
      </w:r>
      <w:r w:rsidRPr="00DE2492">
        <w:rPr>
          <w:rStyle w:val="Emphasis"/>
        </w:rPr>
        <w:t>probabilistic</w:t>
      </w:r>
      <w:r w:rsidRPr="00DE2492">
        <w:rPr>
          <w:rStyle w:val="StyleUnderline"/>
        </w:rPr>
        <w:t xml:space="preserve">, occurring with </w:t>
      </w:r>
      <w:r w:rsidRPr="00DE2492">
        <w:rPr>
          <w:rStyle w:val="Emphasis"/>
        </w:rPr>
        <w:t>imperfect regularity</w:t>
      </w:r>
      <w:r w:rsidRPr="00D4319C">
        <w:rPr>
          <w:sz w:val="16"/>
        </w:rPr>
        <w:t>.19</w:t>
      </w:r>
      <w:r w:rsidRPr="00D4319C">
        <w:rPr>
          <w:sz w:val="16"/>
        </w:rPr>
        <w:t xml:space="preserve"> </w:t>
      </w:r>
      <w:r w:rsidRPr="00D4319C">
        <w:rPr>
          <w:sz w:val="16"/>
          <w:szCs w:val="14"/>
        </w:rPr>
        <w:t xml:space="preserve">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w:t>
      </w:r>
      <w:proofErr w:type="spellStart"/>
      <w:r w:rsidRPr="00D4319C">
        <w:rPr>
          <w:sz w:val="16"/>
          <w:szCs w:val="14"/>
        </w:rPr>
        <w:t>Kroenig’s</w:t>
      </w:r>
      <w:proofErr w:type="spellEnd"/>
      <w:r w:rsidRPr="00D4319C">
        <w:rPr>
          <w:sz w:val="16"/>
          <w:szCs w:val="14"/>
        </w:rPr>
        <w:t xml:space="preserve"> study, for example, asks: in a nuclear crisis, what is the likelihood that the nuclear-superior side will achieve its basic goals? Likewise, </w:t>
      </w:r>
      <w:proofErr w:type="spellStart"/>
      <w:r w:rsidRPr="00D4319C">
        <w:rPr>
          <w:sz w:val="16"/>
          <w:szCs w:val="14"/>
        </w:rPr>
        <w:t>Sechser</w:t>
      </w:r>
      <w:proofErr w:type="spellEnd"/>
      <w:r w:rsidRPr="00D4319C">
        <w:rPr>
          <w:sz w:val="16"/>
          <w:szCs w:val="14"/>
        </w:rPr>
        <w:t xml:space="preserve"> and Fuhrmann seek to discover the likelihood that a coercive demand made by a nuclear-armed state will be met. The central difficulty with posing our research questions in this way is that we cannot </w:t>
      </w:r>
      <w:proofErr w:type="gramStart"/>
      <w:r w:rsidRPr="00D4319C">
        <w:rPr>
          <w:sz w:val="16"/>
          <w:szCs w:val="14"/>
        </w:rPr>
        <w:t>actually see</w:t>
      </w:r>
      <w:proofErr w:type="gramEnd"/>
      <w:r w:rsidRPr="00D4319C">
        <w:rPr>
          <w:sz w:val="16"/>
          <w:szCs w:val="14"/>
        </w:rPr>
        <w:t xml:space="preserve"> the thing we care about: probability is inherently unobservable. We cannot examine a crisis and directly observe the probability of one side capitulating; we can only observe whether it </w:t>
      </w:r>
      <w:proofErr w:type="gramStart"/>
      <w:r w:rsidRPr="00D4319C">
        <w:rPr>
          <w:sz w:val="16"/>
          <w:szCs w:val="14"/>
        </w:rPr>
        <w:t>actually capitulated</w:t>
      </w:r>
      <w:proofErr w:type="gramEnd"/>
      <w:r w:rsidRPr="00D4319C">
        <w:rPr>
          <w:sz w:val="16"/>
          <w:szCs w:val="14"/>
        </w:rPr>
        <w:t>.20 How, then, can we begin to answer our original research question?</w:t>
      </w:r>
      <w:r w:rsidRPr="00D4319C">
        <w:rPr>
          <w:sz w:val="16"/>
          <w:szCs w:val="14"/>
        </w:rPr>
        <w:t xml:space="preserve"> </w:t>
      </w:r>
      <w:r w:rsidRPr="00D4319C">
        <w:rPr>
          <w:sz w:val="16"/>
        </w:rPr>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C07B92">
        <w:rPr>
          <w:rStyle w:val="StyleUnderline"/>
          <w:highlight w:val="green"/>
        </w:rPr>
        <w:t xml:space="preserve">Only after observing the </w:t>
      </w:r>
      <w:r w:rsidRPr="00C07B92">
        <w:rPr>
          <w:rStyle w:val="Emphasis"/>
          <w:highlight w:val="green"/>
        </w:rPr>
        <w:t>pattern of results</w:t>
      </w:r>
      <w:r w:rsidRPr="00C07B92">
        <w:rPr>
          <w:rStyle w:val="StyleUnderline"/>
          <w:highlight w:val="green"/>
        </w:rPr>
        <w:t xml:space="preserve"> across </w:t>
      </w:r>
      <w:r w:rsidRPr="00C07B92">
        <w:rPr>
          <w:rStyle w:val="Emphasis"/>
          <w:highlight w:val="green"/>
        </w:rPr>
        <w:t>many events</w:t>
      </w:r>
      <w:r w:rsidRPr="00C07B92">
        <w:rPr>
          <w:rStyle w:val="StyleUnderline"/>
          <w:highlight w:val="green"/>
        </w:rPr>
        <w:t xml:space="preserve"> can we determine</w:t>
      </w:r>
      <w:r w:rsidRPr="00DE2492">
        <w:rPr>
          <w:rStyle w:val="StyleUnderline"/>
        </w:rPr>
        <w:t xml:space="preserve"> the </w:t>
      </w:r>
      <w:r w:rsidRPr="00C07B92">
        <w:rPr>
          <w:rStyle w:val="Emphasis"/>
          <w:highlight w:val="green"/>
        </w:rPr>
        <w:t>underlying probabilities</w:t>
      </w:r>
      <w:r w:rsidRPr="00DE2492">
        <w:rPr>
          <w:rStyle w:val="Emphasis"/>
        </w:rPr>
        <w:t xml:space="preserve"> of each number turning up.</w:t>
      </w:r>
      <w:r>
        <w:rPr>
          <w:rStyle w:val="Emphasis"/>
        </w:rPr>
        <w:t xml:space="preserve"> </w:t>
      </w:r>
      <w:r w:rsidRPr="00D4319C">
        <w:rPr>
          <w:sz w:val="16"/>
        </w:rPr>
        <w:t xml:space="preserve">The single-case approach Gavin proposes cannot cope with probabilistic events as effectively. </w:t>
      </w:r>
      <w:r w:rsidRPr="00DE2492">
        <w:rPr>
          <w:rStyle w:val="StyleUnderline"/>
        </w:rPr>
        <w:t xml:space="preserve">Knowing that </w:t>
      </w:r>
      <w:r w:rsidRPr="00DE2492">
        <w:rPr>
          <w:rStyle w:val="Emphasis"/>
        </w:rPr>
        <w:t>one smoker happened to die of cancer</w:t>
      </w:r>
      <w:r w:rsidRPr="00DE2492">
        <w:rPr>
          <w:rStyle w:val="StyleUnderline"/>
        </w:rPr>
        <w:t xml:space="preserve"> does </w:t>
      </w:r>
      <w:r w:rsidRPr="00DE2492">
        <w:rPr>
          <w:rStyle w:val="Emphasis"/>
        </w:rPr>
        <w:t>not tell us much</w:t>
      </w:r>
      <w:r w:rsidRPr="00DE2492">
        <w:rPr>
          <w:rStyle w:val="StyleUnderline"/>
        </w:rPr>
        <w:t xml:space="preserve"> about the </w:t>
      </w:r>
      <w:r w:rsidRPr="00DE2492">
        <w:rPr>
          <w:rStyle w:val="Emphasis"/>
        </w:rPr>
        <w:t>broader health effects</w:t>
      </w:r>
      <w:r w:rsidRPr="00DE2492">
        <w:rPr>
          <w:rStyle w:val="StyleUnderline"/>
        </w:rPr>
        <w:t xml:space="preserve"> of tobacco.</w:t>
      </w:r>
      <w:r w:rsidRPr="00D4319C">
        <w:rPr>
          <w:sz w:val="16"/>
        </w:rPr>
        <w:t xml:space="preserve"> Based on this single data point, we might conclude that smoking leads to cancer 100 percent of the time. Yet we know this to be false: there are heavy smokers who remain cancer-free, just as there are nonsmokers who still get cancer</w:t>
      </w:r>
      <w:r w:rsidRPr="00DE2492">
        <w:rPr>
          <w:rStyle w:val="StyleUnderline"/>
        </w:rPr>
        <w:t xml:space="preserve">. </w:t>
      </w:r>
      <w:r w:rsidRPr="00C07B92">
        <w:rPr>
          <w:rStyle w:val="StyleUnderline"/>
          <w:highlight w:val="green"/>
        </w:rPr>
        <w:t xml:space="preserve">The </w:t>
      </w:r>
      <w:r w:rsidRPr="00C07B92">
        <w:rPr>
          <w:rStyle w:val="Emphasis"/>
          <w:highlight w:val="green"/>
        </w:rPr>
        <w:t>true relationship</w:t>
      </w:r>
      <w:r w:rsidRPr="00D4319C">
        <w:rPr>
          <w:sz w:val="16"/>
        </w:rPr>
        <w:t xml:space="preserve"> between smoking and cancer </w:t>
      </w:r>
      <w:r w:rsidRPr="00C07B92">
        <w:rPr>
          <w:rStyle w:val="StyleUnderline"/>
          <w:highlight w:val="green"/>
        </w:rPr>
        <w:t xml:space="preserve">emerges only after looking at </w:t>
      </w:r>
      <w:proofErr w:type="gramStart"/>
      <w:r w:rsidRPr="00C07B92">
        <w:rPr>
          <w:rStyle w:val="StyleUnderline"/>
          <w:highlight w:val="green"/>
        </w:rPr>
        <w:t xml:space="preserve">a </w:t>
      </w:r>
      <w:r w:rsidRPr="00C07B92">
        <w:rPr>
          <w:rStyle w:val="Emphasis"/>
          <w:highlight w:val="green"/>
        </w:rPr>
        <w:t>large number of</w:t>
      </w:r>
      <w:proofErr w:type="gramEnd"/>
      <w:r w:rsidRPr="00C07B92">
        <w:rPr>
          <w:rStyle w:val="Emphasis"/>
          <w:highlight w:val="green"/>
        </w:rPr>
        <w:t xml:space="preserve"> cases</w:t>
      </w:r>
      <w:r w:rsidRPr="00D4319C">
        <w:rPr>
          <w:sz w:val="16"/>
        </w:rPr>
        <w:t xml:space="preserve">. Similarly, even if we determine that nuclear weapons appeared to “matter” from 1958-1962, we cannot safely infer from this observation that nuclear weapons influence crisis outcomes in general. Any relationships observed during this </w:t>
      </w:r>
      <w:proofErr w:type="gramStart"/>
      <w:r w:rsidRPr="00D4319C">
        <w:rPr>
          <w:sz w:val="16"/>
        </w:rPr>
        <w:t>particular period</w:t>
      </w:r>
      <w:proofErr w:type="gramEnd"/>
      <w:r w:rsidRPr="00D4319C">
        <w:rPr>
          <w:sz w:val="16"/>
        </w:rPr>
        <w:t xml:space="preserve"> could have been due to any number of chance events that might be unlikely to recur. Studying just one episode allows us to say much about that episode but little about the underlying relationships.</w:t>
      </w:r>
      <w:r w:rsidRPr="00D4319C">
        <w:rPr>
          <w:sz w:val="16"/>
        </w:rPr>
        <w:t xml:space="preserve"> </w:t>
      </w:r>
      <w:r w:rsidRPr="00D4319C">
        <w:rPr>
          <w:sz w:val="16"/>
        </w:rPr>
        <w:t xml:space="preserve">Fourth, </w:t>
      </w:r>
      <w:r w:rsidRPr="00C07B92">
        <w:rPr>
          <w:rStyle w:val="Emphasis"/>
          <w:highlight w:val="green"/>
        </w:rPr>
        <w:t>statistical analysis</w:t>
      </w:r>
      <w:r w:rsidRPr="00C07B92">
        <w:rPr>
          <w:rStyle w:val="StyleUnderline"/>
          <w:highlight w:val="green"/>
        </w:rPr>
        <w:t xml:space="preserve"> allows researchers to uncover </w:t>
      </w:r>
      <w:r w:rsidRPr="00C07B92">
        <w:rPr>
          <w:rStyle w:val="Emphasis"/>
          <w:highlight w:val="green"/>
        </w:rPr>
        <w:t xml:space="preserve">causal relationships </w:t>
      </w:r>
      <w:r w:rsidRPr="00C07B92">
        <w:rPr>
          <w:rStyle w:val="StyleUnderline"/>
          <w:highlight w:val="green"/>
        </w:rPr>
        <w:t xml:space="preserve">in </w:t>
      </w:r>
      <w:r w:rsidRPr="00C07B92">
        <w:rPr>
          <w:rStyle w:val="Emphasis"/>
          <w:highlight w:val="green"/>
        </w:rPr>
        <w:t>social phenomena</w:t>
      </w:r>
      <w:r w:rsidRPr="00D4319C">
        <w:rPr>
          <w:sz w:val="16"/>
        </w:rPr>
        <w:t xml:space="preserve"> even if the participants themselves do not record, record accurately, or understand these relationships. </w:t>
      </w:r>
      <w:r w:rsidRPr="00DE2492">
        <w:rPr>
          <w:rStyle w:val="StyleUnderline"/>
        </w:rPr>
        <w:t>Gavin’s approach</w:t>
      </w:r>
      <w:r w:rsidRPr="00D4319C">
        <w:rPr>
          <w:sz w:val="16"/>
        </w:rPr>
        <w:t xml:space="preserve">, in contrast, </w:t>
      </w:r>
      <w:r w:rsidRPr="00DE2492">
        <w:rPr>
          <w:rStyle w:val="StyleUnderline"/>
        </w:rPr>
        <w:t xml:space="preserve">requires finding </w:t>
      </w:r>
      <w:r w:rsidRPr="00DE2492">
        <w:rPr>
          <w:rStyle w:val="Emphasis"/>
        </w:rPr>
        <w:t>primary source documents</w:t>
      </w:r>
      <w:r w:rsidRPr="00D4319C">
        <w:rPr>
          <w:sz w:val="16"/>
        </w:rPr>
        <w:t xml:space="preserve"> and learning what participants themselves believed to be the relevant causal factors at play. </w:t>
      </w:r>
      <w:r w:rsidRPr="00DE2492">
        <w:rPr>
          <w:rStyle w:val="StyleUnderline"/>
        </w:rPr>
        <w:t xml:space="preserve">His essay conveys an </w:t>
      </w:r>
      <w:r w:rsidRPr="00DE2492">
        <w:rPr>
          <w:rStyle w:val="Emphasis"/>
        </w:rPr>
        <w:t>exceptionally narrow conception</w:t>
      </w:r>
      <w:r w:rsidRPr="00DE2492">
        <w:rPr>
          <w:rStyle w:val="StyleUnderline"/>
        </w:rPr>
        <w:t xml:space="preserve"> of how one should </w:t>
      </w:r>
      <w:r w:rsidRPr="00DE2492">
        <w:rPr>
          <w:rStyle w:val="Emphasis"/>
        </w:rPr>
        <w:t>gather knowledge</w:t>
      </w:r>
      <w:r w:rsidRPr="00DE2492">
        <w:rPr>
          <w:rStyle w:val="StyleUnderline"/>
        </w:rPr>
        <w:t xml:space="preserve"> about the effect of </w:t>
      </w:r>
      <w:r w:rsidRPr="00DE2492">
        <w:rPr>
          <w:rStyle w:val="Emphasis"/>
        </w:rPr>
        <w:t>nuclear weapons on international politics</w:t>
      </w:r>
      <w:r w:rsidRPr="00DE2492">
        <w:rPr>
          <w:rStyle w:val="StyleUnderline"/>
        </w:rPr>
        <w:t xml:space="preserve">. </w:t>
      </w:r>
      <w:r w:rsidRPr="00D4319C">
        <w:rPr>
          <w:sz w:val="16"/>
        </w:rPr>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DE2492">
        <w:rPr>
          <w:rStyle w:val="StyleUnderline"/>
        </w:rPr>
        <w:t xml:space="preserve">a </w:t>
      </w:r>
      <w:r w:rsidRPr="00DE2492">
        <w:rPr>
          <w:rStyle w:val="Emphasis"/>
        </w:rPr>
        <w:t>narrow focus</w:t>
      </w:r>
      <w:r w:rsidRPr="00DE2492">
        <w:rPr>
          <w:rStyle w:val="StyleUnderline"/>
        </w:rPr>
        <w:t xml:space="preserve"> on primary documents can </w:t>
      </w:r>
      <w:r w:rsidRPr="00DE2492">
        <w:rPr>
          <w:rStyle w:val="Emphasis"/>
        </w:rPr>
        <w:t>often lead a scholar astray.</w:t>
      </w:r>
    </w:p>
    <w:p w14:paraId="7265EBFC" w14:textId="77777777" w:rsidR="00D4319C" w:rsidRPr="00433E9B" w:rsidRDefault="00D4319C" w:rsidP="00D4319C"/>
    <w:p w14:paraId="4B1B17A9" w14:textId="77777777" w:rsidR="00D4319C" w:rsidRPr="00FF0CF7" w:rsidRDefault="00D4319C" w:rsidP="00D4319C">
      <w:pPr>
        <w:pStyle w:val="Heading4"/>
        <w:rPr>
          <w:rFonts w:cs="Calibri"/>
        </w:rPr>
      </w:pPr>
      <w:r w:rsidRPr="00FF0CF7">
        <w:rPr>
          <w:rFonts w:cs="Calibri"/>
        </w:rPr>
        <w:t xml:space="preserve">Oversaturation and disengagement </w:t>
      </w:r>
      <w:proofErr w:type="gramStart"/>
      <w:r w:rsidRPr="00FF0CF7">
        <w:rPr>
          <w:rFonts w:cs="Calibri"/>
        </w:rPr>
        <w:t>is</w:t>
      </w:r>
      <w:proofErr w:type="gramEnd"/>
      <w:r w:rsidRPr="00FF0CF7">
        <w:rPr>
          <w:rFonts w:cs="Calibri"/>
        </w:rPr>
        <w:t xml:space="preserve"> not absolute – individual actions are </w:t>
      </w:r>
      <w:r w:rsidRPr="00FF0CF7">
        <w:rPr>
          <w:rFonts w:cs="Calibri"/>
          <w:u w:val="single"/>
        </w:rPr>
        <w:t>context specific</w:t>
      </w:r>
      <w:r w:rsidRPr="00FF0CF7">
        <w:rPr>
          <w:rFonts w:cs="Calibri"/>
        </w:rPr>
        <w:t xml:space="preserve"> have a material impact in spite of the linguistic economy </w:t>
      </w:r>
    </w:p>
    <w:p w14:paraId="696784A3" w14:textId="77777777" w:rsidR="00D4319C" w:rsidRPr="00FF0CF7" w:rsidRDefault="00D4319C" w:rsidP="00D4319C">
      <w:r w:rsidRPr="00FF0CF7">
        <w:rPr>
          <w:rStyle w:val="Style13ptBold"/>
        </w:rPr>
        <w:t>Mattson 12</w:t>
      </w:r>
      <w:r w:rsidRPr="00FF0CF7">
        <w:t xml:space="preserve"> professor of German politics and culture, Rhodes College, ‘12(Michelle, “Rebels Without Causes: Contemporary German Authors Not in Search of Meaning,” </w:t>
      </w:r>
      <w:proofErr w:type="spellStart"/>
      <w:r w:rsidRPr="00FF0CF7">
        <w:t>Monatshefte</w:t>
      </w:r>
      <w:proofErr w:type="spellEnd"/>
      <w:r w:rsidRPr="00FF0CF7">
        <w:t xml:space="preserve"> Volume 104, Number 2, Summer 2012) </w:t>
      </w:r>
    </w:p>
    <w:p w14:paraId="43583DAD" w14:textId="77777777" w:rsidR="00D4319C" w:rsidRPr="00D4319C" w:rsidRDefault="00D4319C" w:rsidP="00D4319C">
      <w:pPr>
        <w:rPr>
          <w:sz w:val="16"/>
        </w:rPr>
      </w:pPr>
      <w:r w:rsidRPr="00D4319C">
        <w:rPr>
          <w:sz w:val="16"/>
        </w:rPr>
        <w:t xml:space="preserve">While I find Liesegang’s argument plausible, </w:t>
      </w:r>
      <w:r w:rsidRPr="00D4319C">
        <w:rPr>
          <w:b/>
          <w:highlight w:val="green"/>
          <w:u w:val="single"/>
        </w:rPr>
        <w:t xml:space="preserve">there are </w:t>
      </w:r>
      <w:r w:rsidRPr="00D4319C">
        <w:rPr>
          <w:rStyle w:val="Emphasis"/>
          <w:highlight w:val="green"/>
        </w:rPr>
        <w:t>other explanations</w:t>
      </w:r>
      <w:r w:rsidRPr="00D4319C">
        <w:rPr>
          <w:b/>
          <w:highlight w:val="green"/>
          <w:u w:val="single"/>
        </w:rPr>
        <w:t xml:space="preserve"> for </w:t>
      </w:r>
      <w:r w:rsidRPr="00D4319C">
        <w:rPr>
          <w:b/>
          <w:u w:val="single"/>
        </w:rPr>
        <w:t xml:space="preserve">this apparent disinterest and </w:t>
      </w:r>
      <w:r w:rsidRPr="00D4319C">
        <w:rPr>
          <w:b/>
          <w:highlight w:val="green"/>
          <w:u w:val="single"/>
        </w:rPr>
        <w:t>disengagement</w:t>
      </w:r>
      <w:r w:rsidRPr="00D4319C">
        <w:rPr>
          <w:b/>
          <w:u w:val="single"/>
        </w:rPr>
        <w:t xml:space="preserve"> outside of Baudrillard’s theory of the postmodern condition</w:t>
      </w:r>
      <w:r w:rsidRPr="00D4319C">
        <w:rPr>
          <w:sz w:val="16"/>
        </w:rPr>
        <w:t xml:space="preserve"> or a desire to neutralize the German past, although it does have to do with socio-economic status. One of the things that many of us familiar with German culture admire about it is the state’s commitment to creating livable conditions for virtually </w:t>
      </w:r>
      <w:proofErr w:type="gramStart"/>
      <w:r w:rsidRPr="00D4319C">
        <w:rPr>
          <w:sz w:val="16"/>
        </w:rPr>
        <w:t>all of</w:t>
      </w:r>
      <w:proofErr w:type="gramEnd"/>
      <w:r w:rsidRPr="00D4319C">
        <w:rPr>
          <w:sz w:val="16"/>
        </w:rPr>
        <w:t xml:space="preserve"> its citizens. The social welfare network in Germany (indeed in Western Europe more broadly) may be under siege in the current economic climate, but from health care to housing the state has managed to offer its citizens a level of basic support that Americans cannot really fathom and—as the most recent health care debate demonstrated—in large numbers appear not to condone. Thus, </w:t>
      </w:r>
      <w:r w:rsidRPr="00D4319C">
        <w:rPr>
          <w:b/>
          <w:highlight w:val="green"/>
          <w:u w:val="single"/>
        </w:rPr>
        <w:t>the</w:t>
      </w:r>
      <w:r w:rsidRPr="00D4319C">
        <w:rPr>
          <w:sz w:val="16"/>
        </w:rPr>
        <w:t xml:space="preserve"> glaring </w:t>
      </w:r>
      <w:r w:rsidRPr="00D4319C">
        <w:rPr>
          <w:b/>
          <w:highlight w:val="green"/>
          <w:u w:val="single"/>
        </w:rPr>
        <w:t>need for</w:t>
      </w:r>
      <w:r w:rsidRPr="00D4319C">
        <w:rPr>
          <w:b/>
          <w:u w:val="single"/>
        </w:rPr>
        <w:t xml:space="preserve"> individual </w:t>
      </w:r>
      <w:r w:rsidRPr="00D4319C">
        <w:rPr>
          <w:b/>
          <w:highlight w:val="green"/>
          <w:u w:val="single"/>
        </w:rPr>
        <w:t>citizens</w:t>
      </w:r>
      <w:r w:rsidRPr="00D4319C">
        <w:rPr>
          <w:sz w:val="16"/>
          <w:highlight w:val="green"/>
        </w:rPr>
        <w:t xml:space="preserve"> </w:t>
      </w:r>
      <w:r w:rsidRPr="00D4319C">
        <w:rPr>
          <w:b/>
          <w:highlight w:val="green"/>
          <w:u w:val="single"/>
        </w:rPr>
        <w:t>to offer their services</w:t>
      </w:r>
      <w:r w:rsidRPr="00D4319C">
        <w:rPr>
          <w:b/>
          <w:u w:val="single"/>
        </w:rPr>
        <w:t xml:space="preserve"> to their fellow human beings has remained somewhat underdeveloped</w:t>
      </w:r>
      <w:r w:rsidRPr="00D4319C">
        <w:rPr>
          <w:sz w:val="16"/>
        </w:rPr>
        <w:t xml:space="preserve"> in Germany (</w:t>
      </w:r>
      <w:proofErr w:type="spellStart"/>
      <w:r w:rsidRPr="00D4319C">
        <w:rPr>
          <w:sz w:val="16"/>
        </w:rPr>
        <w:t>Wiedermann</w:t>
      </w:r>
      <w:proofErr w:type="spellEnd"/>
      <w:r w:rsidRPr="00D4319C">
        <w:rPr>
          <w:sz w:val="16"/>
        </w:rPr>
        <w:t xml:space="preserve"> and Held) </w:t>
      </w:r>
      <w:r w:rsidRPr="00D4319C">
        <w:rPr>
          <w:b/>
          <w:u w:val="single"/>
        </w:rPr>
        <w:t xml:space="preserve">and </w:t>
      </w:r>
      <w:r w:rsidRPr="00D4319C">
        <w:rPr>
          <w:b/>
          <w:highlight w:val="green"/>
          <w:u w:val="single"/>
        </w:rPr>
        <w:t>has led to a set of expectations that the government will address the society’s</w:t>
      </w:r>
      <w:r w:rsidRPr="00D4319C">
        <w:rPr>
          <w:b/>
          <w:u w:val="single"/>
        </w:rPr>
        <w:t xml:space="preserve"> most basic </w:t>
      </w:r>
      <w:r w:rsidRPr="00D4319C">
        <w:rPr>
          <w:b/>
          <w:highlight w:val="green"/>
          <w:u w:val="single"/>
        </w:rPr>
        <w:t>needs</w:t>
      </w:r>
      <w:r w:rsidRPr="00D4319C">
        <w:rPr>
          <w:sz w:val="16"/>
        </w:rPr>
        <w:t xml:space="preserve">. </w:t>
      </w:r>
      <w:r w:rsidRPr="00D4319C">
        <w:rPr>
          <w:b/>
          <w:highlight w:val="green"/>
          <w:u w:val="single"/>
        </w:rPr>
        <w:t>Recent studies</w:t>
      </w:r>
      <w:r w:rsidRPr="00D4319C">
        <w:rPr>
          <w:b/>
          <w:u w:val="single"/>
        </w:rPr>
        <w:t xml:space="preserve"> of volunteerism </w:t>
      </w:r>
      <w:r w:rsidRPr="00D4319C">
        <w:rPr>
          <w:sz w:val="16"/>
        </w:rPr>
        <w:t xml:space="preserve">in Germany </w:t>
      </w:r>
      <w:r w:rsidRPr="00D4319C">
        <w:rPr>
          <w:rStyle w:val="Emphasis"/>
          <w:highlight w:val="green"/>
        </w:rPr>
        <w:t>indicate that this is changing</w:t>
      </w:r>
      <w:r w:rsidRPr="00D4319C">
        <w:rPr>
          <w:b/>
          <w:u w:val="single"/>
        </w:rPr>
        <w:t xml:space="preserve"> and that </w:t>
      </w:r>
      <w:r w:rsidRPr="00D4319C">
        <w:rPr>
          <w:b/>
          <w:highlight w:val="green"/>
          <w:u w:val="single"/>
        </w:rPr>
        <w:t>a substantive portion</w:t>
      </w:r>
      <w:r w:rsidRPr="00D4319C">
        <w:rPr>
          <w:b/>
          <w:u w:val="single"/>
        </w:rPr>
        <w:t xml:space="preserve"> of the population</w:t>
      </w:r>
      <w:r w:rsidRPr="00D4319C">
        <w:rPr>
          <w:sz w:val="16"/>
        </w:rPr>
        <w:t xml:space="preserve"> </w:t>
      </w:r>
      <w:r w:rsidRPr="00D4319C">
        <w:rPr>
          <w:b/>
          <w:highlight w:val="green"/>
          <w:u w:val="single"/>
        </w:rPr>
        <w:t>now gives of its time to</w:t>
      </w:r>
      <w:r w:rsidRPr="00D4319C">
        <w:rPr>
          <w:b/>
          <w:u w:val="single"/>
        </w:rPr>
        <w:t xml:space="preserve"> myriad </w:t>
      </w:r>
      <w:r w:rsidRPr="00D4319C">
        <w:rPr>
          <w:b/>
          <w:highlight w:val="green"/>
          <w:u w:val="single"/>
        </w:rPr>
        <w:t>social organizations</w:t>
      </w:r>
      <w:r w:rsidRPr="00D4319C">
        <w:rPr>
          <w:sz w:val="16"/>
        </w:rPr>
        <w:t xml:space="preserve"> in ways that would seem entirely futile to the characters in the texts analyzed here.13 Furthermore, sociological and social psychological studies indicate that </w:t>
      </w:r>
      <w:r w:rsidRPr="00D4319C">
        <w:rPr>
          <w:b/>
          <w:u w:val="single"/>
        </w:rPr>
        <w:t>people who volunteer do feel a greater connection to other people and a greater level of personal satisfaction than those who do not.</w:t>
      </w:r>
      <w:r w:rsidRPr="00D4319C">
        <w:rPr>
          <w:sz w:val="16"/>
        </w:rPr>
        <w:t xml:space="preserve">14 The findings of this research, as mentioned above, [End Page 258] have led me to question whether the literature analyzed in this article reflects the perspective of a highly specific section of German society far more than it offers a broader portrait of central European society today, namely that of a disaffected, disengaged intellectual class that no longer sees itself as called upon to participate in the improvement of society now that the great German political problem of the 20th century appears to have been “solved.” This may have something to do with the specific situation of Germany in the first decades after the fall of the </w:t>
      </w:r>
      <w:proofErr w:type="gramStart"/>
      <w:r w:rsidRPr="00D4319C">
        <w:rPr>
          <w:sz w:val="16"/>
        </w:rPr>
        <w:t>Wall</w:t>
      </w:r>
      <w:proofErr w:type="gramEnd"/>
      <w:r w:rsidRPr="00D4319C">
        <w:rPr>
          <w:sz w:val="16"/>
        </w:rPr>
        <w:t xml:space="preserve"> but it may also be a result of the socio-economic structures of the Federal Republic. </w:t>
      </w:r>
      <w:r w:rsidRPr="00D4319C">
        <w:rPr>
          <w:b/>
          <w:u w:val="single"/>
        </w:rPr>
        <w:t>I do not wish to present here an overly simplified</w:t>
      </w:r>
      <w:r w:rsidRPr="00D4319C">
        <w:rPr>
          <w:sz w:val="16"/>
        </w:rPr>
        <w:t xml:space="preserve"> and naïve </w:t>
      </w:r>
      <w:r w:rsidRPr="00D4319C">
        <w:rPr>
          <w:b/>
          <w:u w:val="single"/>
        </w:rPr>
        <w:t>argument</w:t>
      </w:r>
      <w:r w:rsidRPr="00D4319C">
        <w:rPr>
          <w:sz w:val="16"/>
        </w:rPr>
        <w:t xml:space="preserve"> </w:t>
      </w:r>
      <w:r w:rsidRPr="00D4319C">
        <w:rPr>
          <w:b/>
          <w:u w:val="single"/>
        </w:rPr>
        <w:t>that Hermann’s characters should go out and get involved in volunteer organizations</w:t>
      </w:r>
      <w:r w:rsidRPr="00D4319C">
        <w:rPr>
          <w:sz w:val="16"/>
        </w:rPr>
        <w:t xml:space="preserve"> and that doing so would make the pervasive sense of sadness and ennui vanish. </w:t>
      </w:r>
      <w:r w:rsidRPr="00D4319C">
        <w:rPr>
          <w:b/>
          <w:u w:val="single"/>
        </w:rPr>
        <w:t>Nor would it necessarily reorient the consumerist attitudes or patterns of consumption</w:t>
      </w:r>
      <w:r w:rsidRPr="00D4319C">
        <w:rPr>
          <w:sz w:val="16"/>
        </w:rPr>
        <w:t xml:space="preserve"> of </w:t>
      </w:r>
      <w:proofErr w:type="spellStart"/>
      <w:r w:rsidRPr="00D4319C">
        <w:rPr>
          <w:sz w:val="16"/>
        </w:rPr>
        <w:t>Naters</w:t>
      </w:r>
      <w:proofErr w:type="spellEnd"/>
      <w:r w:rsidRPr="00D4319C">
        <w:rPr>
          <w:sz w:val="16"/>
        </w:rPr>
        <w:t xml:space="preserve">’ group of friends or </w:t>
      </w:r>
      <w:proofErr w:type="spellStart"/>
      <w:r w:rsidRPr="00D4319C">
        <w:rPr>
          <w:sz w:val="16"/>
        </w:rPr>
        <w:t>Regener’s</w:t>
      </w:r>
      <w:proofErr w:type="spellEnd"/>
      <w:r w:rsidRPr="00D4319C">
        <w:rPr>
          <w:sz w:val="16"/>
        </w:rPr>
        <w:t xml:space="preserve"> Herr Lehmann into more socially productive outlets. </w:t>
      </w:r>
      <w:r w:rsidRPr="00D4319C">
        <w:rPr>
          <w:b/>
          <w:u w:val="single"/>
        </w:rPr>
        <w:t xml:space="preserve">However, I do question the individual, social, and even aesthetic value of </w:t>
      </w:r>
      <w:r w:rsidRPr="00D4319C">
        <w:rPr>
          <w:rStyle w:val="Emphasis"/>
        </w:rPr>
        <w:t>wallowing in indecision</w:t>
      </w:r>
      <w:r w:rsidRPr="00D4319C">
        <w:rPr>
          <w:b/>
          <w:u w:val="single"/>
        </w:rPr>
        <w:t xml:space="preserve"> and isolation and presenting them as representative of a crisis in human subjectivity</w:t>
      </w:r>
      <w:r w:rsidRPr="00D4319C">
        <w:rPr>
          <w:sz w:val="16"/>
        </w:rPr>
        <w:t xml:space="preserve">. Steven </w:t>
      </w:r>
      <w:r w:rsidRPr="00D4319C">
        <w:rPr>
          <w:b/>
          <w:u w:val="single"/>
        </w:rPr>
        <w:t>Best describes the world</w:t>
      </w:r>
      <w:r w:rsidRPr="00D4319C">
        <w:rPr>
          <w:sz w:val="16"/>
        </w:rPr>
        <w:t xml:space="preserve"> according to Baudrillard </w:t>
      </w:r>
      <w:r w:rsidRPr="00D4319C">
        <w:rPr>
          <w:b/>
          <w:u w:val="single"/>
        </w:rPr>
        <w:t>as “an abstract non-society devoid of cohesive relations</w:t>
      </w:r>
      <w:r w:rsidRPr="00D4319C">
        <w:rPr>
          <w:sz w:val="16"/>
        </w:rPr>
        <w:t xml:space="preserve">, social meaning, and collective representation” (Best 51). The characters of Mau </w:t>
      </w:r>
      <w:proofErr w:type="spellStart"/>
      <w:r w:rsidRPr="00D4319C">
        <w:rPr>
          <w:sz w:val="16"/>
        </w:rPr>
        <w:t>Mau</w:t>
      </w:r>
      <w:proofErr w:type="spellEnd"/>
      <w:r w:rsidRPr="00D4319C">
        <w:rPr>
          <w:sz w:val="16"/>
        </w:rPr>
        <w:t xml:space="preserve">, Herr Lehmann, and the stories of </w:t>
      </w:r>
      <w:proofErr w:type="spellStart"/>
      <w:r w:rsidRPr="00D4319C">
        <w:rPr>
          <w:sz w:val="16"/>
        </w:rPr>
        <w:t>Sommerhaus</w:t>
      </w:r>
      <w:proofErr w:type="spellEnd"/>
      <w:r w:rsidRPr="00D4319C">
        <w:rPr>
          <w:sz w:val="16"/>
        </w:rPr>
        <w:t xml:space="preserve">, </w:t>
      </w:r>
      <w:proofErr w:type="spellStart"/>
      <w:r w:rsidRPr="00D4319C">
        <w:rPr>
          <w:sz w:val="16"/>
        </w:rPr>
        <w:t>später</w:t>
      </w:r>
      <w:proofErr w:type="spellEnd"/>
      <w:r w:rsidRPr="00D4319C">
        <w:rPr>
          <w:sz w:val="16"/>
        </w:rPr>
        <w:t xml:space="preserve"> and </w:t>
      </w:r>
      <w:proofErr w:type="spellStart"/>
      <w:r w:rsidRPr="00D4319C">
        <w:rPr>
          <w:sz w:val="16"/>
        </w:rPr>
        <w:t>Nichts</w:t>
      </w:r>
      <w:proofErr w:type="spellEnd"/>
      <w:r w:rsidRPr="00D4319C">
        <w:rPr>
          <w:sz w:val="16"/>
        </w:rPr>
        <w:t xml:space="preserve"> </w:t>
      </w:r>
      <w:proofErr w:type="spellStart"/>
      <w:r w:rsidRPr="00D4319C">
        <w:rPr>
          <w:sz w:val="16"/>
        </w:rPr>
        <w:t>als</w:t>
      </w:r>
      <w:proofErr w:type="spellEnd"/>
      <w:r w:rsidRPr="00D4319C">
        <w:rPr>
          <w:sz w:val="16"/>
        </w:rPr>
        <w:t xml:space="preserve"> </w:t>
      </w:r>
      <w:proofErr w:type="spellStart"/>
      <w:r w:rsidRPr="00D4319C">
        <w:rPr>
          <w:sz w:val="16"/>
        </w:rPr>
        <w:t>Gespenster</w:t>
      </w:r>
      <w:proofErr w:type="spellEnd"/>
      <w:r w:rsidRPr="00D4319C">
        <w:rPr>
          <w:sz w:val="16"/>
        </w:rPr>
        <w:t xml:space="preserve"> inhabit the same or at least a similar world to Baudrillard’s. Thus </w:t>
      </w:r>
      <w:r w:rsidRPr="00D4319C">
        <w:rPr>
          <w:b/>
          <w:u w:val="single"/>
        </w:rPr>
        <w:t>Baudrillard’s work offers an effective tool in understanding the implications of the world these literary characters inhabit and their creators’ perspective</w:t>
      </w:r>
      <w:r w:rsidRPr="00D4319C">
        <w:rPr>
          <w:sz w:val="16"/>
        </w:rPr>
        <w:t xml:space="preserve"> on contemporary German society. </w:t>
      </w:r>
      <w:r w:rsidRPr="00D4319C">
        <w:rPr>
          <w:b/>
          <w:highlight w:val="green"/>
          <w:u w:val="single"/>
        </w:rPr>
        <w:t>Their world</w:t>
      </w:r>
      <w:r w:rsidRPr="00D4319C">
        <w:rPr>
          <w:b/>
          <w:u w:val="single"/>
        </w:rPr>
        <w:t xml:space="preserve">, however, </w:t>
      </w:r>
      <w:r w:rsidRPr="00D4319C">
        <w:rPr>
          <w:b/>
          <w:highlight w:val="green"/>
          <w:u w:val="single"/>
        </w:rPr>
        <w:t>is itself a human projection</w:t>
      </w:r>
      <w:r w:rsidRPr="00D4319C">
        <w:rPr>
          <w:sz w:val="16"/>
        </w:rPr>
        <w:t xml:space="preserve">, </w:t>
      </w:r>
      <w:r w:rsidRPr="00D4319C">
        <w:rPr>
          <w:rStyle w:val="Emphasis"/>
        </w:rPr>
        <w:t>a choice</w:t>
      </w:r>
      <w:r w:rsidRPr="00D4319C">
        <w:rPr>
          <w:b/>
          <w:u w:val="single"/>
        </w:rPr>
        <w:t xml:space="preserve">. It is </w:t>
      </w:r>
      <w:r w:rsidRPr="00D4319C">
        <w:rPr>
          <w:b/>
          <w:highlight w:val="green"/>
          <w:u w:val="single"/>
        </w:rPr>
        <w:t xml:space="preserve">an </w:t>
      </w:r>
      <w:r w:rsidRPr="00D4319C">
        <w:rPr>
          <w:rStyle w:val="Emphasis"/>
          <w:highlight w:val="green"/>
        </w:rPr>
        <w:t>interpretation of reality</w:t>
      </w:r>
      <w:r w:rsidRPr="00D4319C">
        <w:rPr>
          <w:b/>
          <w:highlight w:val="green"/>
          <w:u w:val="single"/>
        </w:rPr>
        <w:t xml:space="preserve"> that allows individuals to become resigned and passive</w:t>
      </w:r>
      <w:r w:rsidRPr="00D4319C">
        <w:rPr>
          <w:b/>
          <w:u w:val="single"/>
        </w:rPr>
        <w:t>.</w:t>
      </w:r>
      <w:r w:rsidRPr="00D4319C">
        <w:rPr>
          <w:sz w:val="16"/>
        </w:rPr>
        <w:t xml:space="preserve"> Furthermore, it is a perspective possible only from a position of relative affluence. </w:t>
      </w:r>
      <w:r w:rsidRPr="00D4319C">
        <w:rPr>
          <w:b/>
          <w:u w:val="single"/>
        </w:rPr>
        <w:t>I shall not venture to judge whether Baudrillard’s diagnosis</w:t>
      </w:r>
      <w:r w:rsidRPr="00D4319C">
        <w:rPr>
          <w:sz w:val="16"/>
        </w:rPr>
        <w:t xml:space="preserve"> of postmodern society </w:t>
      </w:r>
      <w:r w:rsidRPr="00D4319C">
        <w:rPr>
          <w:b/>
          <w:u w:val="single"/>
        </w:rPr>
        <w:t>is accurate</w:t>
      </w:r>
      <w:r w:rsidRPr="00D4319C">
        <w:rPr>
          <w:sz w:val="16"/>
        </w:rPr>
        <w:t>, although it appears that many of Germany’s current writers agree with him or were influenced by postmodern theories of late 20th-century consumerist societies</w:t>
      </w:r>
      <w:r w:rsidRPr="00D4319C">
        <w:rPr>
          <w:b/>
          <w:u w:val="single"/>
        </w:rPr>
        <w:t>. I can</w:t>
      </w:r>
      <w:r w:rsidRPr="00D4319C">
        <w:rPr>
          <w:sz w:val="16"/>
        </w:rPr>
        <w:t>, however</w:t>
      </w:r>
      <w:r w:rsidRPr="00D4319C">
        <w:rPr>
          <w:b/>
          <w:u w:val="single"/>
        </w:rPr>
        <w:t xml:space="preserve">, say in conclusion that </w:t>
      </w:r>
      <w:r w:rsidRPr="00D4319C">
        <w:rPr>
          <w:b/>
          <w:highlight w:val="green"/>
          <w:u w:val="single"/>
        </w:rPr>
        <w:t xml:space="preserve">it </w:t>
      </w:r>
      <w:r w:rsidRPr="00D4319C">
        <w:rPr>
          <w:rStyle w:val="Emphasis"/>
          <w:highlight w:val="green"/>
        </w:rPr>
        <w:t>is not helpful</w:t>
      </w:r>
      <w:r w:rsidRPr="00D4319C">
        <w:rPr>
          <w:b/>
          <w:u w:val="single"/>
        </w:rPr>
        <w:t xml:space="preserve"> or productive on either an individual or social level </w:t>
      </w:r>
      <w:r w:rsidRPr="00D4319C">
        <w:rPr>
          <w:b/>
          <w:highlight w:val="green"/>
          <w:u w:val="single"/>
        </w:rPr>
        <w:t>in imagining ways of living in today’s world</w:t>
      </w:r>
      <w:r w:rsidRPr="00D4319C">
        <w:rPr>
          <w:sz w:val="16"/>
        </w:rPr>
        <w:t xml:space="preserve">. As Steven Best points out: </w:t>
      </w:r>
      <w:r w:rsidRPr="00D4319C">
        <w:rPr>
          <w:b/>
          <w:u w:val="single"/>
        </w:rPr>
        <w:t>Baudrillard’s radical rejection</w:t>
      </w:r>
      <w:r w:rsidRPr="00D4319C">
        <w:rPr>
          <w:sz w:val="16"/>
        </w:rPr>
        <w:t xml:space="preserve"> </w:t>
      </w:r>
      <w:r w:rsidRPr="00D4319C">
        <w:rPr>
          <w:b/>
          <w:u w:val="single"/>
        </w:rPr>
        <w:t>of referentiality is premised upon a one-dimensional, No-Exit world of self-referring simulacra. But</w:t>
      </w:r>
      <w:r w:rsidRPr="00D4319C">
        <w:rPr>
          <w:sz w:val="16"/>
        </w:rPr>
        <w:t xml:space="preserve">, </w:t>
      </w:r>
      <w:r w:rsidRPr="00D4319C">
        <w:rPr>
          <w:b/>
          <w:u w:val="single"/>
        </w:rPr>
        <w:t xml:space="preserve">however, </w:t>
      </w:r>
      <w:proofErr w:type="gramStart"/>
      <w:r w:rsidRPr="00D4319C">
        <w:rPr>
          <w:b/>
          <w:u w:val="single"/>
        </w:rPr>
        <w:t>reified</w:t>
      </w:r>
      <w:proofErr w:type="gramEnd"/>
      <w:r w:rsidRPr="00D4319C">
        <w:rPr>
          <w:b/>
          <w:u w:val="single"/>
        </w:rPr>
        <w:t xml:space="preserve"> and self-referential postmodern semiotics is,</w:t>
      </w:r>
      <w:r w:rsidRPr="00D4319C">
        <w:rPr>
          <w:sz w:val="16"/>
        </w:rPr>
        <w:t xml:space="preserve"> </w:t>
      </w:r>
      <w:r w:rsidRPr="00D4319C">
        <w:rPr>
          <w:rStyle w:val="Emphasis"/>
          <w:highlight w:val="green"/>
        </w:rPr>
        <w:t>signs do not simply move in their own signifying orbit</w:t>
      </w:r>
      <w:r w:rsidRPr="00D4319C">
        <w:rPr>
          <w:sz w:val="16"/>
        </w:rPr>
        <w:t xml:space="preserve">. </w:t>
      </w:r>
      <w:r w:rsidRPr="00D4319C">
        <w:rPr>
          <w:b/>
          <w:highlight w:val="green"/>
          <w:u w:val="single"/>
        </w:rPr>
        <w:t xml:space="preserve">They are </w:t>
      </w:r>
      <w:r w:rsidRPr="00D4319C">
        <w:rPr>
          <w:rStyle w:val="Emphasis"/>
          <w:highlight w:val="green"/>
        </w:rPr>
        <w:t>historically produced</w:t>
      </w:r>
      <w:r w:rsidRPr="00D4319C">
        <w:rPr>
          <w:b/>
          <w:highlight w:val="green"/>
          <w:u w:val="single"/>
        </w:rPr>
        <w:t xml:space="preserve"> and circulated</w:t>
      </w:r>
      <w:r w:rsidRPr="00D4319C">
        <w:rPr>
          <w:b/>
          <w:u w:val="single"/>
        </w:rPr>
        <w:t xml:space="preserve"> and while they may not translucently refer to some originating world, </w:t>
      </w:r>
      <w:r w:rsidRPr="00D4319C">
        <w:rPr>
          <w:b/>
          <w:highlight w:val="green"/>
          <w:u w:val="single"/>
        </w:rPr>
        <w:t>they</w:t>
      </w:r>
      <w:r w:rsidRPr="00D4319C">
        <w:rPr>
          <w:b/>
          <w:u w:val="single"/>
        </w:rPr>
        <w:t xml:space="preserve"> none the less can </w:t>
      </w:r>
      <w:r w:rsidRPr="00D4319C">
        <w:rPr>
          <w:rStyle w:val="Emphasis"/>
          <w:highlight w:val="green"/>
        </w:rPr>
        <w:t>be socio-historically contextualized</w:t>
      </w:r>
      <w:r w:rsidRPr="00D4319C">
        <w:rPr>
          <w:rStyle w:val="Emphasis"/>
        </w:rPr>
        <w:t xml:space="preserve">, </w:t>
      </w:r>
      <w:r w:rsidRPr="00D4319C">
        <w:rPr>
          <w:b/>
          <w:u w:val="single"/>
        </w:rPr>
        <w:t xml:space="preserve">interpreted, and </w:t>
      </w:r>
      <w:proofErr w:type="gramStart"/>
      <w:r w:rsidRPr="00D4319C">
        <w:rPr>
          <w:b/>
          <w:u w:val="single"/>
        </w:rPr>
        <w:t>critiqued.</w:t>
      </w:r>
      <w:r w:rsidRPr="00D4319C">
        <w:rPr>
          <w:sz w:val="16"/>
        </w:rPr>
        <w:t>(</w:t>
      </w:r>
      <w:proofErr w:type="gramEnd"/>
      <w:r w:rsidRPr="00D4319C">
        <w:rPr>
          <w:sz w:val="16"/>
        </w:rPr>
        <w:t xml:space="preserve">57) In other words, </w:t>
      </w:r>
      <w:r w:rsidRPr="00D4319C">
        <w:rPr>
          <w:b/>
          <w:u w:val="single"/>
        </w:rPr>
        <w:t xml:space="preserve">human beings generate the simulacra in specific historical contexts that are </w:t>
      </w:r>
      <w:r w:rsidRPr="00D4319C">
        <w:rPr>
          <w:rStyle w:val="Emphasis"/>
        </w:rPr>
        <w:t>subject to interpretation and challenge.</w:t>
      </w:r>
      <w:r w:rsidRPr="00D4319C">
        <w:rPr>
          <w:sz w:val="16"/>
        </w:rPr>
        <w:t xml:space="preserve"> </w:t>
      </w:r>
      <w:r w:rsidRPr="00D4319C">
        <w:rPr>
          <w:b/>
          <w:u w:val="single"/>
        </w:rPr>
        <w:t xml:space="preserve">Regardless of </w:t>
      </w:r>
      <w:r w:rsidRPr="00D4319C">
        <w:rPr>
          <w:rStyle w:val="Emphasis"/>
        </w:rPr>
        <w:t>how pervasively the media spin our reality</w:t>
      </w:r>
      <w:r w:rsidRPr="00D4319C">
        <w:rPr>
          <w:b/>
          <w:u w:val="single"/>
        </w:rPr>
        <w:t xml:space="preserve">, </w:t>
      </w:r>
      <w:r w:rsidRPr="00D4319C">
        <w:rPr>
          <w:rStyle w:val="Emphasis"/>
          <w:highlight w:val="green"/>
        </w:rPr>
        <w:t>real people suffer</w:t>
      </w:r>
      <w:r w:rsidRPr="00D4319C">
        <w:rPr>
          <w:b/>
          <w:u w:val="single"/>
        </w:rPr>
        <w:t xml:space="preserve"> and</w:t>
      </w:r>
      <w:r w:rsidRPr="00D4319C">
        <w:rPr>
          <w:sz w:val="16"/>
        </w:rPr>
        <w:t>—</w:t>
      </w:r>
      <w:r w:rsidRPr="00D4319C">
        <w:rPr>
          <w:b/>
          <w:u w:val="single"/>
        </w:rPr>
        <w:t>occasionally</w:t>
      </w:r>
      <w:r w:rsidRPr="00D4319C">
        <w:rPr>
          <w:sz w:val="16"/>
        </w:rPr>
        <w:t xml:space="preserve"> [End Page 259] </w:t>
      </w:r>
      <w:r w:rsidRPr="00D4319C">
        <w:rPr>
          <w:rStyle w:val="Emphasis"/>
        </w:rPr>
        <w:t>prosper</w:t>
      </w:r>
      <w:r w:rsidRPr="00D4319C">
        <w:rPr>
          <w:sz w:val="16"/>
        </w:rPr>
        <w:t>—</w:t>
      </w:r>
      <w:r w:rsidRPr="00D4319C">
        <w:rPr>
          <w:b/>
          <w:highlight w:val="green"/>
          <w:u w:val="single"/>
        </w:rPr>
        <w:t>because of political decisions</w:t>
      </w:r>
      <w:r w:rsidRPr="00D4319C">
        <w:rPr>
          <w:b/>
          <w:u w:val="single"/>
        </w:rPr>
        <w:t xml:space="preserve"> made at the local, national, and international level</w:t>
      </w:r>
      <w:r w:rsidRPr="00D4319C">
        <w:rPr>
          <w:sz w:val="16"/>
        </w:rPr>
        <w:t xml:space="preserve">. </w:t>
      </w:r>
      <w:r w:rsidRPr="00D4319C">
        <w:rPr>
          <w:b/>
          <w:highlight w:val="green"/>
          <w:u w:val="single"/>
        </w:rPr>
        <w:t>Media images</w:t>
      </w:r>
      <w:r w:rsidRPr="00D4319C">
        <w:rPr>
          <w:b/>
          <w:u w:val="single"/>
        </w:rPr>
        <w:t xml:space="preserve"> may overpower us, but they </w:t>
      </w:r>
      <w:r w:rsidRPr="00D4319C">
        <w:rPr>
          <w:rStyle w:val="Emphasis"/>
          <w:highlight w:val="green"/>
        </w:rPr>
        <w:t xml:space="preserve">shouldn’t make us lose sight of the real ramifications of political </w:t>
      </w:r>
      <w:r w:rsidRPr="00D4319C">
        <w:rPr>
          <w:rStyle w:val="Emphasis"/>
        </w:rPr>
        <w:t xml:space="preserve">and economic </w:t>
      </w:r>
      <w:r w:rsidRPr="00D4319C">
        <w:rPr>
          <w:rStyle w:val="Emphasis"/>
          <w:highlight w:val="green"/>
        </w:rPr>
        <w:t>development</w:t>
      </w:r>
      <w:r w:rsidRPr="00D4319C">
        <w:rPr>
          <w:sz w:val="16"/>
        </w:rPr>
        <w:t xml:space="preserve">. </w:t>
      </w:r>
      <w:r w:rsidRPr="00D4319C">
        <w:rPr>
          <w:b/>
          <w:u w:val="single"/>
        </w:rPr>
        <w:t>Many critics have suggested that Baudrillard’s chief accomplishment</w:t>
      </w:r>
      <w:r w:rsidRPr="00D4319C">
        <w:rPr>
          <w:sz w:val="16"/>
        </w:rPr>
        <w:t xml:space="preserve"> </w:t>
      </w:r>
      <w:r w:rsidRPr="00D4319C">
        <w:rPr>
          <w:b/>
          <w:u w:val="single"/>
        </w:rPr>
        <w:t>was to serve as an agent provocateur.</w:t>
      </w:r>
      <w:r w:rsidRPr="00D4319C">
        <w:rPr>
          <w:sz w:val="16"/>
        </w:rPr>
        <w:t xml:space="preserve"> In an interview with Mike </w:t>
      </w:r>
      <w:proofErr w:type="spellStart"/>
      <w:r w:rsidRPr="00D4319C">
        <w:rPr>
          <w:sz w:val="16"/>
        </w:rPr>
        <w:t>Gane</w:t>
      </w:r>
      <w:proofErr w:type="spellEnd"/>
      <w:r w:rsidRPr="00D4319C">
        <w:rPr>
          <w:sz w:val="16"/>
        </w:rPr>
        <w:t xml:space="preserve">, </w:t>
      </w:r>
      <w:r w:rsidRPr="00D4319C">
        <w:rPr>
          <w:b/>
          <w:u w:val="single"/>
        </w:rPr>
        <w:t>Baudrillard himself saw his method of reflection as “provocative, reversible</w:t>
      </w:r>
      <w:r w:rsidRPr="00D4319C">
        <w:rPr>
          <w:sz w:val="16"/>
        </w:rPr>
        <w:t xml:space="preserve">, [ </w:t>
      </w:r>
      <w:proofErr w:type="gramStart"/>
      <w:r w:rsidRPr="00D4319C">
        <w:rPr>
          <w:sz w:val="16"/>
        </w:rPr>
        <w:t>. . . ]</w:t>
      </w:r>
      <w:proofErr w:type="gramEnd"/>
      <w:r w:rsidRPr="00D4319C">
        <w:rPr>
          <w:sz w:val="16"/>
        </w:rPr>
        <w:t xml:space="preserve"> </w:t>
      </w:r>
      <w:r w:rsidRPr="00D4319C">
        <w:rPr>
          <w:b/>
          <w:u w:val="single"/>
        </w:rPr>
        <w:t>a way of raising things to the ‘</w:t>
      </w:r>
      <w:proofErr w:type="spellStart"/>
      <w:r w:rsidRPr="00D4319C">
        <w:rPr>
          <w:b/>
          <w:u w:val="single"/>
        </w:rPr>
        <w:t>N’th</w:t>
      </w:r>
      <w:proofErr w:type="spellEnd"/>
      <w:r w:rsidRPr="00D4319C">
        <w:rPr>
          <w:b/>
          <w:u w:val="single"/>
        </w:rPr>
        <w:t xml:space="preserve"> power</w:t>
      </w:r>
      <w:r w:rsidRPr="00D4319C">
        <w:rPr>
          <w:sz w:val="16"/>
        </w:rPr>
        <w:t xml:space="preserve"> [ . . . ] </w:t>
      </w:r>
      <w:r w:rsidRPr="00D4319C">
        <w:rPr>
          <w:rStyle w:val="Emphasis"/>
        </w:rPr>
        <w:t>It’s a bit like a theory-fiction”</w:t>
      </w:r>
      <w:r w:rsidRPr="00D4319C">
        <w:rPr>
          <w:sz w:val="16"/>
        </w:rPr>
        <w:t xml:space="preserve"> (Poster 331). </w:t>
      </w:r>
      <w:r w:rsidRPr="00D4319C">
        <w:rPr>
          <w:b/>
          <w:u w:val="single"/>
        </w:rPr>
        <w:t>One could argue that this is precisely the function of such novels and short stories as the ones examined here: to provoke us</w:t>
      </w:r>
      <w:r w:rsidRPr="00D4319C">
        <w:rPr>
          <w:sz w:val="16"/>
        </w:rPr>
        <w:t xml:space="preserve">. </w:t>
      </w:r>
      <w:r w:rsidRPr="00D4319C">
        <w:rPr>
          <w:rStyle w:val="Emphasis"/>
        </w:rPr>
        <w:t>But to what end?</w:t>
      </w:r>
      <w:r w:rsidRPr="00D4319C">
        <w:rPr>
          <w:sz w:val="16"/>
        </w:rPr>
        <w:t xml:space="preserve"> </w:t>
      </w:r>
      <w:proofErr w:type="spellStart"/>
      <w:r w:rsidRPr="00D4319C">
        <w:rPr>
          <w:sz w:val="16"/>
        </w:rPr>
        <w:t>Naters</w:t>
      </w:r>
      <w:proofErr w:type="spellEnd"/>
      <w:r w:rsidRPr="00D4319C">
        <w:rPr>
          <w:sz w:val="16"/>
        </w:rPr>
        <w:t xml:space="preserve">, </w:t>
      </w:r>
      <w:proofErr w:type="spellStart"/>
      <w:r w:rsidRPr="00D4319C">
        <w:rPr>
          <w:sz w:val="16"/>
        </w:rPr>
        <w:t>Regener</w:t>
      </w:r>
      <w:proofErr w:type="spellEnd"/>
      <w:r w:rsidRPr="00D4319C">
        <w:rPr>
          <w:sz w:val="16"/>
        </w:rPr>
        <w:t xml:space="preserve">, and Hermann all write very readable literature, and they challenge us to understand the world of the insipid, self-centered, and myopic characters that they have created. </w:t>
      </w:r>
      <w:r w:rsidRPr="00D4319C">
        <w:rPr>
          <w:b/>
          <w:u w:val="single"/>
        </w:rPr>
        <w:t xml:space="preserve">It would indeed be a disservice to the authors to imply that they do not view their own characters with </w:t>
      </w:r>
      <w:r w:rsidRPr="00D4319C">
        <w:rPr>
          <w:rStyle w:val="Emphasis"/>
        </w:rPr>
        <w:t>critical distance</w:t>
      </w:r>
      <w:r w:rsidRPr="00D4319C">
        <w:rPr>
          <w:sz w:val="16"/>
        </w:rPr>
        <w:t xml:space="preserve">. Thus, I am not suggesting that they believe their readers should emulate the characters they have created. </w:t>
      </w:r>
      <w:r w:rsidRPr="00D4319C">
        <w:rPr>
          <w:b/>
          <w:u w:val="single"/>
        </w:rPr>
        <w:t>They have not, however, successfully demonstrated either why we should care about them or</w:t>
      </w:r>
      <w:r w:rsidRPr="00D4319C">
        <w:rPr>
          <w:sz w:val="16"/>
        </w:rPr>
        <w:t>—</w:t>
      </w:r>
      <w:r w:rsidRPr="00D4319C">
        <w:rPr>
          <w:b/>
          <w:u w:val="single"/>
        </w:rPr>
        <w:t>more importantly</w:t>
      </w:r>
      <w:r w:rsidRPr="00D4319C">
        <w:rPr>
          <w:sz w:val="16"/>
        </w:rPr>
        <w:t>—</w:t>
      </w:r>
      <w:r w:rsidRPr="00D4319C">
        <w:rPr>
          <w:b/>
          <w:u w:val="single"/>
        </w:rPr>
        <w:t>what we can learn from them</w:t>
      </w:r>
      <w:r w:rsidRPr="00D4319C">
        <w:rPr>
          <w:sz w:val="16"/>
        </w:rPr>
        <w:t xml:space="preserve">. </w:t>
      </w:r>
    </w:p>
    <w:p w14:paraId="2B42F53C" w14:textId="77777777" w:rsidR="00D4319C" w:rsidRPr="00FF0CF7" w:rsidRDefault="00D4319C" w:rsidP="00D4319C">
      <w:pPr>
        <w:rPr>
          <w:szCs w:val="26"/>
        </w:rPr>
      </w:pPr>
    </w:p>
    <w:bookmarkEnd w:id="0"/>
    <w:p w14:paraId="42C6BB0A" w14:textId="77777777" w:rsidR="00D4319C" w:rsidRPr="00FF0CF7" w:rsidRDefault="00D4319C" w:rsidP="00D4319C">
      <w:pPr>
        <w:pStyle w:val="Heading4"/>
        <w:rPr>
          <w:rFonts w:cs="Calibri"/>
        </w:rPr>
      </w:pPr>
      <w:r w:rsidRPr="00FF0CF7">
        <w:rPr>
          <w:rFonts w:cs="Calibri"/>
        </w:rPr>
        <w:t>Even if entirely objective truth is impossible – we can judge tru</w:t>
      </w:r>
      <w:r w:rsidRPr="00FF0CF7">
        <w:rPr>
          <w:rFonts w:cs="Calibri"/>
          <w:u w:val="single"/>
        </w:rPr>
        <w:t>er</w:t>
      </w:r>
      <w:r w:rsidRPr="00FF0CF7">
        <w:rPr>
          <w:rFonts w:cs="Calibri"/>
        </w:rPr>
        <w:t xml:space="preserve"> ways to view the world and identify certain material points of analysis – they </w:t>
      </w:r>
      <w:r w:rsidRPr="00FF0CF7">
        <w:rPr>
          <w:rFonts w:cs="Calibri"/>
          <w:u w:val="single"/>
        </w:rPr>
        <w:t>collapse</w:t>
      </w:r>
      <w:r w:rsidRPr="00FF0CF7">
        <w:rPr>
          <w:rFonts w:cs="Calibri"/>
        </w:rPr>
        <w:t xml:space="preserve"> the search for truth into </w:t>
      </w:r>
      <w:r w:rsidRPr="00FF0CF7">
        <w:rPr>
          <w:rFonts w:cs="Calibri"/>
          <w:u w:val="single"/>
        </w:rPr>
        <w:t>abstraction</w:t>
      </w:r>
      <w:r w:rsidRPr="00FF0CF7">
        <w:rPr>
          <w:rFonts w:cs="Calibri"/>
        </w:rPr>
        <w:t xml:space="preserve"> which doesn’t solve and promotes arbitrary violence</w:t>
      </w:r>
    </w:p>
    <w:p w14:paraId="5D0249F8" w14:textId="77777777" w:rsidR="00D4319C" w:rsidRPr="00FF0CF7" w:rsidRDefault="00D4319C" w:rsidP="00D4319C">
      <w:r w:rsidRPr="00FF0CF7">
        <w:rPr>
          <w:rStyle w:val="Style13ptBold"/>
        </w:rPr>
        <w:t>Postman</w:t>
      </w:r>
      <w:r w:rsidRPr="00FF0CF7">
        <w:t xml:space="preserve">, chairman of the Department of Culture and Communication @ NYU, </w:t>
      </w:r>
      <w:r w:rsidRPr="00FF0CF7">
        <w:rPr>
          <w:rStyle w:val="Style13ptBold"/>
        </w:rPr>
        <w:t>‘99</w:t>
      </w:r>
      <w:r w:rsidRPr="00FF0CF7">
        <w:t xml:space="preserve"> (Neil, </w:t>
      </w:r>
      <w:r w:rsidRPr="00FF0CF7">
        <w:rPr>
          <w:i/>
        </w:rPr>
        <w:t>Building a bridge to the 18th century</w:t>
      </w:r>
      <w:r w:rsidRPr="00FF0CF7">
        <w:t>, Pg. 77-81)</w:t>
      </w:r>
    </w:p>
    <w:p w14:paraId="3BDC990B" w14:textId="77777777" w:rsidR="00D4319C" w:rsidRPr="00270E6D" w:rsidRDefault="00D4319C" w:rsidP="00D4319C">
      <w:pPr>
        <w:rPr>
          <w:color w:val="FF0000"/>
          <w:sz w:val="16"/>
        </w:rPr>
      </w:pPr>
      <w:r w:rsidRPr="00D4319C">
        <w:rPr>
          <w:sz w:val="16"/>
        </w:rPr>
        <w:t xml:space="preserve">This is a form of </w:t>
      </w:r>
      <w:r w:rsidRPr="00D4319C">
        <w:rPr>
          <w:u w:val="single"/>
        </w:rPr>
        <w:t>radical relativism</w:t>
      </w:r>
      <w:r w:rsidRPr="00D4319C">
        <w:rPr>
          <w:sz w:val="16"/>
        </w:rPr>
        <w:t xml:space="preserve"> that </w:t>
      </w:r>
      <w:r w:rsidRPr="00D4319C">
        <w:rPr>
          <w:u w:val="single"/>
        </w:rPr>
        <w:t>would have befuddled many Enlightenment thinkers</w:t>
      </w:r>
      <w:r w:rsidRPr="00D4319C">
        <w:rPr>
          <w:sz w:val="16"/>
        </w:rPr>
        <w:t xml:space="preserve">. If I may be permitted another "thought experiment," </w:t>
      </w:r>
      <w:r w:rsidRPr="00D4319C">
        <w:rPr>
          <w:u w:val="single"/>
        </w:rPr>
        <w:t>I can imagine a synoptic reply by the advocates of reason that would go like this:</w:t>
      </w:r>
      <w:r w:rsidRPr="00D4319C">
        <w:rPr>
          <w:sz w:val="16"/>
        </w:rPr>
        <w:t xml:space="preserve"> "</w:t>
      </w:r>
      <w:r w:rsidRPr="00D4319C">
        <w:rPr>
          <w:u w:val="single"/>
        </w:rPr>
        <w:t>There are words that do not seem to refer to anything</w:t>
      </w:r>
      <w:r w:rsidRPr="00D4319C">
        <w:rPr>
          <w:sz w:val="16"/>
        </w:rPr>
        <w:t xml:space="preserve"> in the world of non-words. </w:t>
      </w:r>
      <w:r w:rsidRPr="00D4319C">
        <w:rPr>
          <w:b/>
          <w:u w:val="single"/>
        </w:rPr>
        <w:t xml:space="preserve">And </w:t>
      </w:r>
      <w:r w:rsidRPr="00D4319C">
        <w:rPr>
          <w:b/>
          <w:highlight w:val="green"/>
          <w:u w:val="single"/>
        </w:rPr>
        <w:t>there are 'truths' that cannot be</w:t>
      </w:r>
      <w:r w:rsidRPr="00D4319C">
        <w:rPr>
          <w:b/>
          <w:u w:val="single"/>
        </w:rPr>
        <w:t xml:space="preserve"> verified</w:t>
      </w:r>
      <w:r w:rsidRPr="00D4319C">
        <w:rPr>
          <w:sz w:val="16"/>
        </w:rPr>
        <w:t xml:space="preserve">, </w:t>
      </w:r>
      <w:r w:rsidRPr="00D4319C">
        <w:rPr>
          <w:u w:val="single"/>
        </w:rPr>
        <w:t>and which gain their authority from other words</w:t>
      </w:r>
      <w:r w:rsidRPr="00D4319C">
        <w:rPr>
          <w:sz w:val="16"/>
        </w:rPr>
        <w:t xml:space="preserve"> </w:t>
      </w:r>
      <w:r w:rsidRPr="00D4319C">
        <w:rPr>
          <w:b/>
          <w:u w:val="single"/>
        </w:rPr>
        <w:t>that cannot be verified.</w:t>
      </w:r>
      <w:r w:rsidRPr="00D4319C">
        <w:rPr>
          <w:sz w:val="16"/>
        </w:rPr>
        <w:t xml:space="preserve"> </w:t>
      </w:r>
      <w:r w:rsidRPr="00D4319C">
        <w:rPr>
          <w:highlight w:val="green"/>
          <w:u w:val="single"/>
        </w:rPr>
        <w:t>But many</w:t>
      </w:r>
      <w:r w:rsidRPr="00D4319C">
        <w:rPr>
          <w:u w:val="single"/>
        </w:rPr>
        <w:t xml:space="preserve"> words </w:t>
      </w:r>
      <w:r w:rsidRPr="00D4319C">
        <w:rPr>
          <w:highlight w:val="green"/>
          <w:u w:val="single"/>
        </w:rPr>
        <w:t xml:space="preserve">are </w:t>
      </w:r>
      <w:r w:rsidRPr="00D4319C">
        <w:rPr>
          <w:rStyle w:val="Emphasis"/>
          <w:highlight w:val="green"/>
        </w:rPr>
        <w:t>reflections of reality</w:t>
      </w:r>
      <w:r w:rsidRPr="00D4319C">
        <w:rPr>
          <w:sz w:val="16"/>
        </w:rPr>
        <w:t xml:space="preserve">. To be sure, </w:t>
      </w:r>
      <w:r w:rsidRPr="00D4319C">
        <w:rPr>
          <w:u w:val="single"/>
        </w:rPr>
        <w:t>the reflections are at varying levels of abstraction</w:t>
      </w:r>
      <w:r w:rsidRPr="00D4319C">
        <w:rPr>
          <w:sz w:val="16"/>
        </w:rPr>
        <w:t xml:space="preserve">, e.g., </w:t>
      </w:r>
      <w:r w:rsidRPr="00D4319C">
        <w:rPr>
          <w:u w:val="single"/>
        </w:rPr>
        <w:t>'tree is more abstract than 'oak/ which is more abstract than 'this eight-foot oak which you are leaning against.</w:t>
      </w:r>
      <w:r w:rsidRPr="00D4319C">
        <w:rPr>
          <w:sz w:val="16"/>
        </w:rPr>
        <w:t xml:space="preserve">' </w:t>
      </w:r>
      <w:r w:rsidRPr="00D4319C">
        <w:rPr>
          <w:b/>
          <w:u w:val="single"/>
        </w:rPr>
        <w:t xml:space="preserve">But </w:t>
      </w:r>
      <w:r w:rsidRPr="00D4319C">
        <w:rPr>
          <w:b/>
          <w:highlight w:val="green"/>
          <w:u w:val="single"/>
        </w:rPr>
        <w:t xml:space="preserve">it is the </w:t>
      </w:r>
      <w:r w:rsidRPr="00D4319C">
        <w:rPr>
          <w:rStyle w:val="Emphasis"/>
          <w:highlight w:val="green"/>
        </w:rPr>
        <w:t>key to intelligence</w:t>
      </w:r>
      <w:r w:rsidRPr="00D4319C">
        <w:rPr>
          <w:sz w:val="16"/>
        </w:rPr>
        <w:t xml:space="preserve">, </w:t>
      </w:r>
      <w:r w:rsidRPr="00D4319C">
        <w:rPr>
          <w:u w:val="single"/>
        </w:rPr>
        <w:t xml:space="preserve">if not </w:t>
      </w:r>
      <w:r w:rsidRPr="00D4319C">
        <w:rPr>
          <w:rStyle w:val="Emphasis"/>
        </w:rPr>
        <w:t>sanity</w:t>
      </w:r>
      <w:r w:rsidRPr="00D4319C">
        <w:rPr>
          <w:u w:val="single"/>
        </w:rPr>
        <w:t>,</w:t>
      </w:r>
      <w:r w:rsidRPr="00D4319C">
        <w:rPr>
          <w:sz w:val="16"/>
        </w:rPr>
        <w:t xml:space="preserve"> </w:t>
      </w:r>
      <w:r w:rsidRPr="00D4319C">
        <w:rPr>
          <w:highlight w:val="green"/>
          <w:u w:val="single"/>
        </w:rPr>
        <w:t>to</w:t>
      </w:r>
      <w:r w:rsidRPr="00D4319C">
        <w:rPr>
          <w:u w:val="single"/>
        </w:rPr>
        <w:t xml:space="preserve"> be able to </w:t>
      </w:r>
      <w:r w:rsidRPr="00D4319C">
        <w:rPr>
          <w:highlight w:val="green"/>
          <w:u w:val="single"/>
        </w:rPr>
        <w:t>assess</w:t>
      </w:r>
      <w:r w:rsidRPr="00D4319C">
        <w:rPr>
          <w:u w:val="single"/>
        </w:rPr>
        <w:t xml:space="preserve"> with some accuracy </w:t>
      </w:r>
      <w:r w:rsidRPr="00D4319C">
        <w:rPr>
          <w:b/>
          <w:u w:val="single"/>
        </w:rPr>
        <w:t xml:space="preserve">the </w:t>
      </w:r>
      <w:r w:rsidRPr="00D4319C">
        <w:rPr>
          <w:b/>
          <w:highlight w:val="green"/>
          <w:u w:val="single"/>
        </w:rPr>
        <w:t>extent to which words refer to the world</w:t>
      </w:r>
      <w:r w:rsidRPr="00D4319C">
        <w:rPr>
          <w:b/>
          <w:u w:val="single"/>
        </w:rPr>
        <w:t xml:space="preserve"> of non-words</w:t>
      </w:r>
      <w:r w:rsidRPr="00D4319C">
        <w:rPr>
          <w:sz w:val="16"/>
        </w:rPr>
        <w:t xml:space="preserve">. </w:t>
      </w:r>
      <w:r w:rsidRPr="00D4319C">
        <w:rPr>
          <w:highlight w:val="green"/>
          <w:u w:val="single"/>
        </w:rPr>
        <w:t>Modern</w:t>
      </w:r>
      <w:r w:rsidRPr="00D4319C">
        <w:rPr>
          <w:u w:val="single"/>
        </w:rPr>
        <w:t xml:space="preserve"> medicine </w:t>
      </w:r>
      <w:r w:rsidRPr="00D4319C">
        <w:rPr>
          <w:highlight w:val="green"/>
          <w:u w:val="single"/>
        </w:rPr>
        <w:t>is better than</w:t>
      </w:r>
      <w:r w:rsidRPr="00D4319C">
        <w:rPr>
          <w:u w:val="single"/>
        </w:rPr>
        <w:t xml:space="preserve"> </w:t>
      </w:r>
      <w:r w:rsidRPr="00D4319C">
        <w:rPr>
          <w:highlight w:val="green"/>
          <w:u w:val="single"/>
        </w:rPr>
        <w:t>witchcraft</w:t>
      </w:r>
      <w:r w:rsidRPr="00D4319C">
        <w:rPr>
          <w:u w:val="single"/>
        </w:rPr>
        <w:t xml:space="preserve"> </w:t>
      </w:r>
      <w:r w:rsidRPr="00D4319C">
        <w:rPr>
          <w:b/>
          <w:u w:val="single"/>
        </w:rPr>
        <w:t xml:space="preserve">precisely </w:t>
      </w:r>
      <w:r w:rsidRPr="00D4319C">
        <w:rPr>
          <w:b/>
          <w:highlight w:val="green"/>
          <w:u w:val="single"/>
        </w:rPr>
        <w:t>because its language is</w:t>
      </w:r>
      <w:r w:rsidRPr="00D4319C">
        <w:rPr>
          <w:b/>
          <w:u w:val="single"/>
        </w:rPr>
        <w:t xml:space="preserve"> a more </w:t>
      </w:r>
      <w:r w:rsidRPr="00D4319C">
        <w:rPr>
          <w:rStyle w:val="Emphasis"/>
          <w:highlight w:val="green"/>
        </w:rPr>
        <w:t>accurate</w:t>
      </w:r>
      <w:r w:rsidRPr="00D4319C">
        <w:rPr>
          <w:rStyle w:val="Emphasis"/>
        </w:rPr>
        <w:t xml:space="preserve"> depiction</w:t>
      </w:r>
      <w:r w:rsidRPr="00D4319C">
        <w:rPr>
          <w:sz w:val="16"/>
        </w:rPr>
        <w:t xml:space="preserve"> </w:t>
      </w:r>
      <w:r w:rsidRPr="00D4319C">
        <w:rPr>
          <w:b/>
          <w:u w:val="single"/>
        </w:rPr>
        <w:t>of the world of non-words.</w:t>
      </w:r>
      <w:r w:rsidRPr="00D4319C">
        <w:rPr>
          <w:sz w:val="16"/>
        </w:rPr>
        <w:t xml:space="preserve"> </w:t>
      </w:r>
      <w:r w:rsidRPr="00D4319C">
        <w:rPr>
          <w:u w:val="single"/>
        </w:rPr>
        <w:t>'More accurate1</w:t>
      </w:r>
      <w:r w:rsidRPr="00D4319C">
        <w:rPr>
          <w:sz w:val="16"/>
        </w:rPr>
        <w:t xml:space="preserve"> </w:t>
      </w:r>
      <w:r w:rsidRPr="00D4319C">
        <w:rPr>
          <w:b/>
          <w:u w:val="single"/>
        </w:rPr>
        <w:t>means closer to reality</w:t>
      </w:r>
      <w:r w:rsidRPr="00D4319C">
        <w:rPr>
          <w:sz w:val="16"/>
        </w:rPr>
        <w:t xml:space="preserve">; </w:t>
      </w:r>
      <w:r w:rsidRPr="00D4319C">
        <w:rPr>
          <w:u w:val="single"/>
        </w:rPr>
        <w:t xml:space="preserve">that is, </w:t>
      </w:r>
      <w:r w:rsidRPr="00D4319C">
        <w:rPr>
          <w:rStyle w:val="Emphasis"/>
        </w:rPr>
        <w:t>'truer'</w:t>
      </w:r>
      <w:r w:rsidRPr="00D4319C">
        <w:rPr>
          <w:u w:val="single"/>
        </w:rPr>
        <w:t xml:space="preserve"> or </w:t>
      </w:r>
      <w:r w:rsidRPr="00D4319C">
        <w:rPr>
          <w:rStyle w:val="Emphasis"/>
        </w:rPr>
        <w:t>'more objective</w:t>
      </w:r>
      <w:r w:rsidRPr="00D4319C">
        <w:rPr>
          <w:sz w:val="16"/>
        </w:rPr>
        <w:t xml:space="preserve">.' </w:t>
      </w:r>
      <w:r w:rsidRPr="00D4319C">
        <w:rPr>
          <w:highlight w:val="green"/>
          <w:u w:val="single"/>
        </w:rPr>
        <w:t>You may say</w:t>
      </w:r>
      <w:r w:rsidRPr="00D4319C">
        <w:rPr>
          <w:sz w:val="16"/>
        </w:rPr>
        <w:t xml:space="preserve">, if you wish, that </w:t>
      </w:r>
      <w:r w:rsidRPr="00D4319C">
        <w:rPr>
          <w:u w:val="single"/>
        </w:rPr>
        <w:t xml:space="preserve">all </w:t>
      </w:r>
      <w:r w:rsidRPr="00D4319C">
        <w:rPr>
          <w:highlight w:val="green"/>
          <w:u w:val="single"/>
        </w:rPr>
        <w:t>reality is a social construction</w:t>
      </w:r>
      <w:r w:rsidRPr="00D4319C">
        <w:rPr>
          <w:sz w:val="16"/>
        </w:rPr>
        <w:t xml:space="preserve">, </w:t>
      </w:r>
      <w:r w:rsidRPr="00D4319C">
        <w:rPr>
          <w:b/>
          <w:highlight w:val="green"/>
          <w:u w:val="single"/>
        </w:rPr>
        <w:t>but you cannot deny</w:t>
      </w:r>
      <w:r w:rsidRPr="00D4319C">
        <w:rPr>
          <w:b/>
          <w:u w:val="single"/>
        </w:rPr>
        <w:t xml:space="preserve"> that </w:t>
      </w:r>
      <w:r w:rsidRPr="00D4319C">
        <w:rPr>
          <w:b/>
          <w:highlight w:val="green"/>
          <w:u w:val="single"/>
        </w:rPr>
        <w:t xml:space="preserve">some constructions are </w:t>
      </w:r>
      <w:r w:rsidRPr="00D4319C">
        <w:rPr>
          <w:rStyle w:val="Emphasis"/>
          <w:highlight w:val="green"/>
        </w:rPr>
        <w:t>'truer' than</w:t>
      </w:r>
      <w:r w:rsidRPr="00D4319C">
        <w:rPr>
          <w:rStyle w:val="Emphasis"/>
        </w:rPr>
        <w:t xml:space="preserve"> </w:t>
      </w:r>
      <w:r w:rsidRPr="00D4319C">
        <w:rPr>
          <w:rStyle w:val="Emphasis"/>
          <w:highlight w:val="green"/>
        </w:rPr>
        <w:t>others</w:t>
      </w:r>
      <w:r w:rsidRPr="00D4319C">
        <w:rPr>
          <w:rStyle w:val="Emphasis"/>
        </w:rPr>
        <w:t>.</w:t>
      </w:r>
      <w:r w:rsidRPr="00D4319C">
        <w:rPr>
          <w:sz w:val="16"/>
        </w:rPr>
        <w:t xml:space="preserve"> They are </w:t>
      </w:r>
      <w:r w:rsidRPr="00D4319C">
        <w:rPr>
          <w:u w:val="single"/>
        </w:rPr>
        <w:t>not</w:t>
      </w:r>
      <w:r w:rsidRPr="00D4319C">
        <w:rPr>
          <w:sz w:val="16"/>
        </w:rPr>
        <w:t xml:space="preserve"> 'truer' </w:t>
      </w:r>
      <w:r w:rsidRPr="00D4319C">
        <w:rPr>
          <w:u w:val="single"/>
        </w:rPr>
        <w:t>because they are privileged</w:t>
      </w:r>
      <w:r w:rsidRPr="00D4319C">
        <w:rPr>
          <w:sz w:val="16"/>
        </w:rPr>
        <w:t xml:space="preserve">; </w:t>
      </w:r>
      <w:r w:rsidRPr="00D4319C">
        <w:rPr>
          <w:b/>
          <w:u w:val="single"/>
        </w:rPr>
        <w:t>they are privileged because they are 'truer</w:t>
      </w:r>
      <w:r w:rsidRPr="00D4319C">
        <w:rPr>
          <w:sz w:val="16"/>
        </w:rPr>
        <w:t xml:space="preserve">. </w:t>
      </w:r>
      <w:r w:rsidRPr="00D4319C">
        <w:rPr>
          <w:u w:val="single"/>
        </w:rPr>
        <w:t>As for procedures that are effective</w:t>
      </w:r>
      <w:r w:rsidRPr="00D4319C">
        <w:rPr>
          <w:sz w:val="16"/>
        </w:rPr>
        <w:t xml:space="preserve">, </w:t>
      </w:r>
      <w:r w:rsidRPr="00D4319C">
        <w:rPr>
          <w:b/>
          <w:u w:val="single"/>
        </w:rPr>
        <w:t>e.g., inoculations</w:t>
      </w:r>
      <w:r w:rsidRPr="00D4319C">
        <w:rPr>
          <w:sz w:val="16"/>
        </w:rPr>
        <w:t xml:space="preserve"> against smallpox, </w:t>
      </w:r>
      <w:r w:rsidRPr="00D4319C">
        <w:rPr>
          <w:u w:val="single"/>
        </w:rPr>
        <w:t>sending astronauts to the moon</w:t>
      </w:r>
      <w:r w:rsidRPr="00D4319C">
        <w:rPr>
          <w:sz w:val="16"/>
        </w:rPr>
        <w:t xml:space="preserve"> and returning them safely to Earth, and </w:t>
      </w:r>
      <w:r w:rsidRPr="00D4319C">
        <w:rPr>
          <w:u w:val="single"/>
        </w:rPr>
        <w:t xml:space="preserve">two hundred million other </w:t>
      </w:r>
      <w:r w:rsidRPr="00D4319C">
        <w:rPr>
          <w:highlight w:val="green"/>
          <w:u w:val="single"/>
        </w:rPr>
        <w:t>procedures</w:t>
      </w:r>
      <w:r w:rsidRPr="00D4319C">
        <w:rPr>
          <w:u w:val="single"/>
        </w:rPr>
        <w:t xml:space="preserve"> executed daily by sane people</w:t>
      </w:r>
      <w:r w:rsidRPr="00D4319C">
        <w:rPr>
          <w:sz w:val="16"/>
        </w:rPr>
        <w:t xml:space="preserve">, </w:t>
      </w:r>
      <w:r w:rsidRPr="00D4319C">
        <w:rPr>
          <w:u w:val="single"/>
        </w:rPr>
        <w:t xml:space="preserve">they </w:t>
      </w:r>
      <w:r w:rsidRPr="00D4319C">
        <w:rPr>
          <w:highlight w:val="green"/>
          <w:u w:val="single"/>
        </w:rPr>
        <w:t xml:space="preserve">work because they are </w:t>
      </w:r>
      <w:r w:rsidRPr="00D4319C">
        <w:rPr>
          <w:rStyle w:val="Emphasis"/>
          <w:highlight w:val="green"/>
        </w:rPr>
        <w:t>derived</w:t>
      </w:r>
      <w:r w:rsidRPr="00D4319C">
        <w:rPr>
          <w:highlight w:val="green"/>
          <w:u w:val="single"/>
        </w:rPr>
        <w:t xml:space="preserve"> from</w:t>
      </w:r>
      <w:r w:rsidRPr="00D4319C">
        <w:rPr>
          <w:u w:val="single"/>
        </w:rPr>
        <w:t xml:space="preserve"> </w:t>
      </w:r>
      <w:r w:rsidRPr="00D4319C">
        <w:rPr>
          <w:rStyle w:val="Emphasis"/>
        </w:rPr>
        <w:t xml:space="preserve">sets of </w:t>
      </w:r>
      <w:r w:rsidRPr="00D4319C">
        <w:rPr>
          <w:rStyle w:val="Emphasis"/>
          <w:highlight w:val="green"/>
        </w:rPr>
        <w:t>propositions</w:t>
      </w:r>
      <w:r w:rsidRPr="00D4319C">
        <w:rPr>
          <w:sz w:val="16"/>
        </w:rPr>
        <w:t xml:space="preserve"> </w:t>
      </w:r>
      <w:r w:rsidRPr="00D4319C">
        <w:rPr>
          <w:b/>
          <w:highlight w:val="green"/>
          <w:u w:val="single"/>
        </w:rPr>
        <w:t xml:space="preserve">whose </w:t>
      </w:r>
      <w:r w:rsidRPr="00D4319C">
        <w:rPr>
          <w:rStyle w:val="Emphasis"/>
          <w:highlight w:val="green"/>
        </w:rPr>
        <w:t xml:space="preserve">'truths' </w:t>
      </w:r>
      <w:r w:rsidRPr="00270E6D">
        <w:rPr>
          <w:rStyle w:val="Emphasis"/>
          <w:color w:val="FF0000"/>
          <w:highlight w:val="green"/>
        </w:rPr>
        <w:t>have been</w:t>
      </w:r>
      <w:r w:rsidRPr="00270E6D">
        <w:rPr>
          <w:rStyle w:val="Emphasis"/>
          <w:color w:val="FF0000"/>
        </w:rPr>
        <w:t xml:space="preserve"> </w:t>
      </w:r>
      <w:r w:rsidRPr="00270E6D">
        <w:rPr>
          <w:rStyle w:val="Emphasis"/>
          <w:color w:val="FF0000"/>
          <w:highlight w:val="green"/>
        </w:rPr>
        <w:t>tested</w:t>
      </w:r>
      <w:r w:rsidRPr="00270E6D">
        <w:rPr>
          <w:b/>
          <w:color w:val="FF0000"/>
          <w:highlight w:val="green"/>
          <w:u w:val="single"/>
        </w:rPr>
        <w:t xml:space="preserve"> and shown to</w:t>
      </w:r>
      <w:r w:rsidRPr="00270E6D">
        <w:rPr>
          <w:b/>
          <w:color w:val="FF0000"/>
          <w:u w:val="single"/>
        </w:rPr>
        <w:t xml:space="preserve"> be in </w:t>
      </w:r>
      <w:r w:rsidRPr="00270E6D">
        <w:rPr>
          <w:rStyle w:val="Emphasis"/>
          <w:color w:val="FF0000"/>
          <w:highlight w:val="green"/>
        </w:rPr>
        <w:t>accord</w:t>
      </w:r>
      <w:r w:rsidRPr="00270E6D">
        <w:rPr>
          <w:b/>
          <w:color w:val="FF0000"/>
          <w:highlight w:val="green"/>
          <w:u w:val="single"/>
        </w:rPr>
        <w:t xml:space="preserve"> with our </w:t>
      </w:r>
      <w:r w:rsidRPr="00270E6D">
        <w:rPr>
          <w:rStyle w:val="Emphasis"/>
          <w:color w:val="FF0000"/>
          <w:highlight w:val="green"/>
        </w:rPr>
        <w:t>limited understanding</w:t>
      </w:r>
      <w:r w:rsidRPr="00270E6D">
        <w:rPr>
          <w:b/>
          <w:color w:val="FF0000"/>
          <w:highlight w:val="green"/>
          <w:u w:val="single"/>
        </w:rPr>
        <w:t xml:space="preserve"> of</w:t>
      </w:r>
      <w:r w:rsidRPr="00270E6D">
        <w:rPr>
          <w:b/>
          <w:color w:val="FF0000"/>
          <w:u w:val="single"/>
        </w:rPr>
        <w:t xml:space="preserve"> the </w:t>
      </w:r>
      <w:r w:rsidRPr="00270E6D">
        <w:rPr>
          <w:rStyle w:val="Emphasis"/>
          <w:color w:val="FF0000"/>
        </w:rPr>
        <w:t xml:space="preserve">structure of </w:t>
      </w:r>
      <w:r w:rsidRPr="00270E6D">
        <w:rPr>
          <w:rStyle w:val="Emphasis"/>
          <w:color w:val="FF0000"/>
          <w:highlight w:val="green"/>
        </w:rPr>
        <w:t>reality</w:t>
      </w:r>
      <w:r w:rsidRPr="00270E6D">
        <w:rPr>
          <w:rStyle w:val="Emphasis"/>
          <w:color w:val="FF0000"/>
        </w:rPr>
        <w:t xml:space="preserve">." </w:t>
      </w:r>
      <w:r w:rsidRPr="00270E6D">
        <w:rPr>
          <w:color w:val="FF0000"/>
          <w:sz w:val="16"/>
        </w:rPr>
        <w:t xml:space="preserve">Nothing I have said above means to imply that there can be certainty about our knowledge. It is the quest for certainty that the best-known "postmodernist," Jacques Derrida, has found dangerous, and which he suggests is embedded in the Enlightenment tradition. He calls it "logocentrism." There is no doubt that there were some Enlightenment philosophers, inspired perhaps by Descartes, who can fairly be charged with believing in the possibility of certain knowledge. The most notorious expression of this is found in an essay by Pierre-Simon de Laplace published in 1814. He wrote: A mind that in a given instance knew all the forces by which nature is animated and the position of all the bodies of which it is composed, if it were vast enough to include all these data within his analysis, could embrace in one single formula the movements of the largest bodies of the universe and of the smallest atoms; nothing would be uncertain for him; the future and the past would be equally before his eyes.8 There is, of course, no scientist today who believes this, and there were very few in the eighteenth century. Then, as now, the idea of certainty functions, for most, as a kind of metaphor, reflecting the thrill of discovering something that appears to </w:t>
      </w:r>
      <w:proofErr w:type="gramStart"/>
      <w:r w:rsidRPr="00270E6D">
        <w:rPr>
          <w:color w:val="FF0000"/>
          <w:sz w:val="16"/>
        </w:rPr>
        <w:t>be true for everyone at all times</w:t>
      </w:r>
      <w:proofErr w:type="gramEnd"/>
      <w:r w:rsidRPr="00270E6D">
        <w:rPr>
          <w:color w:val="FF0000"/>
          <w:sz w:val="16"/>
        </w:rPr>
        <w:t xml:space="preserve">, e.g., that blood circulates through the body, that the Earth revolves around the sun, that the rights of human beings derive from God and nature, that the market is self-regulating. Enlightenment scientists and political and social philosophers wrote of these ideas "as if" they were immutable and universal. Some of these ideas, e.g., that human rights are derived from God and nature, are highly debatable, and led in the eighteenth century to arguments about the sources of the origin and authority of human rights. One need only read the quarrels between Edmund Burke and Tom Paine to get a sense of the status of such "truths." These quarrels continue to this day, and one may wish to argue that these "truths," if they are such, are applicable only to Western culture. The term "Eurocentric" is sometimes used (always as a pejorative) to suggest that such "truths" are limited in their scope, and, in fact, may be thought of as mere prejudices. Of course, if one does deny the universality of these "truths," one must explain why some of them—for exam-pie, "those who govern must do so by the will of the governed"— appeal to people all over the world, why even the most repressive regimes will call themselves "a people's democracy." Is it possible that there is at least a universal resonance to these ideas? To label an idea "Eurocentric" does not necessarily mean it does not have universal application. After all, the claim that the blood circulates through the body or that the speed of light is 186,000 miles per second is "Eurocentric," at least in origin. Are these "truths" mere prejudice or are we entitled to treat them as if they are universal and immutable? </w:t>
      </w:r>
      <w:r w:rsidRPr="00270E6D">
        <w:rPr>
          <w:color w:val="FF0000"/>
          <w:highlight w:val="green"/>
          <w:u w:val="single"/>
        </w:rPr>
        <w:t>If postmodernism</w:t>
      </w:r>
      <w:r w:rsidRPr="00270E6D">
        <w:rPr>
          <w:color w:val="FF0000"/>
          <w:sz w:val="16"/>
        </w:rPr>
        <w:t xml:space="preserve"> </w:t>
      </w:r>
      <w:r w:rsidRPr="00270E6D">
        <w:rPr>
          <w:b/>
          <w:color w:val="FF0000"/>
          <w:highlight w:val="green"/>
          <w:u w:val="single"/>
        </w:rPr>
        <w:t>is</w:t>
      </w:r>
      <w:r w:rsidRPr="00270E6D">
        <w:rPr>
          <w:b/>
          <w:color w:val="FF0000"/>
          <w:u w:val="single"/>
        </w:rPr>
        <w:t xml:space="preserve"> simply </w:t>
      </w:r>
      <w:r w:rsidRPr="00270E6D">
        <w:rPr>
          <w:rStyle w:val="Emphasis"/>
          <w:color w:val="FF0000"/>
          <w:highlight w:val="green"/>
        </w:rPr>
        <w:t>skepticism</w:t>
      </w:r>
      <w:r w:rsidRPr="00270E6D">
        <w:rPr>
          <w:b/>
          <w:color w:val="FF0000"/>
          <w:u w:val="single"/>
        </w:rPr>
        <w:t xml:space="preserve"> elevated </w:t>
      </w:r>
      <w:r w:rsidRPr="00270E6D">
        <w:rPr>
          <w:b/>
          <w:color w:val="FF0000"/>
          <w:highlight w:val="green"/>
          <w:u w:val="single"/>
        </w:rPr>
        <w:t xml:space="preserve">to the </w:t>
      </w:r>
      <w:r w:rsidRPr="00270E6D">
        <w:rPr>
          <w:rStyle w:val="Emphasis"/>
          <w:color w:val="FF0000"/>
          <w:highlight w:val="green"/>
        </w:rPr>
        <w:t>highest degree</w:t>
      </w:r>
      <w:r w:rsidRPr="00270E6D">
        <w:rPr>
          <w:color w:val="FF0000"/>
          <w:sz w:val="16"/>
        </w:rPr>
        <w:t xml:space="preserve">, </w:t>
      </w:r>
      <w:r w:rsidRPr="00270E6D">
        <w:rPr>
          <w:b/>
          <w:color w:val="FF0000"/>
          <w:highlight w:val="green"/>
          <w:u w:val="single"/>
        </w:rPr>
        <w:t>we</w:t>
      </w:r>
      <w:r w:rsidRPr="00270E6D">
        <w:rPr>
          <w:b/>
          <w:color w:val="FF0000"/>
          <w:u w:val="single"/>
        </w:rPr>
        <w:t xml:space="preserve"> may </w:t>
      </w:r>
      <w:r w:rsidRPr="00270E6D">
        <w:rPr>
          <w:b/>
          <w:color w:val="FF0000"/>
          <w:highlight w:val="green"/>
          <w:u w:val="single"/>
        </w:rPr>
        <w:t>give</w:t>
      </w:r>
      <w:r w:rsidRPr="00270E6D">
        <w:rPr>
          <w:b/>
          <w:color w:val="FF0000"/>
          <w:u w:val="single"/>
        </w:rPr>
        <w:t xml:space="preserve"> it </w:t>
      </w:r>
      <w:r w:rsidRPr="00270E6D">
        <w:rPr>
          <w:b/>
          <w:color w:val="FF0000"/>
          <w:highlight w:val="green"/>
          <w:u w:val="single"/>
        </w:rPr>
        <w:t>muted</w:t>
      </w:r>
      <w:r w:rsidRPr="00270E6D">
        <w:rPr>
          <w:b/>
          <w:color w:val="FF0000"/>
          <w:u w:val="single"/>
        </w:rPr>
        <w:t xml:space="preserve"> </w:t>
      </w:r>
      <w:r w:rsidRPr="00270E6D">
        <w:rPr>
          <w:b/>
          <w:color w:val="FF0000"/>
          <w:highlight w:val="green"/>
          <w:u w:val="single"/>
        </w:rPr>
        <w:t>applause</w:t>
      </w:r>
      <w:r w:rsidRPr="00270E6D">
        <w:rPr>
          <w:b/>
          <w:color w:val="FF0000"/>
          <w:u w:val="single"/>
        </w:rPr>
        <w:t>.</w:t>
      </w:r>
      <w:r w:rsidRPr="00270E6D">
        <w:rPr>
          <w:color w:val="FF0000"/>
          <w:sz w:val="16"/>
        </w:rPr>
        <w:t xml:space="preserve"> </w:t>
      </w:r>
      <w:r w:rsidRPr="00270E6D">
        <w:rPr>
          <w:color w:val="FF0000"/>
          <w:u w:val="single"/>
        </w:rPr>
        <w:t xml:space="preserve">The applause must be </w:t>
      </w:r>
      <w:r w:rsidRPr="00270E6D">
        <w:rPr>
          <w:rStyle w:val="Emphasis"/>
          <w:color w:val="FF0000"/>
        </w:rPr>
        <w:t>muted</w:t>
      </w:r>
      <w:r w:rsidRPr="00270E6D">
        <w:rPr>
          <w:color w:val="FF0000"/>
          <w:u w:val="single"/>
        </w:rPr>
        <w:t xml:space="preserve"> because </w:t>
      </w:r>
      <w:r w:rsidRPr="00270E6D">
        <w:rPr>
          <w:color w:val="FF0000"/>
          <w:highlight w:val="green"/>
          <w:u w:val="single"/>
        </w:rPr>
        <w:t>even skepticism</w:t>
      </w:r>
      <w:r w:rsidRPr="00270E6D">
        <w:rPr>
          <w:color w:val="FF0000"/>
          <w:sz w:val="16"/>
        </w:rPr>
        <w:t xml:space="preserve"> </w:t>
      </w:r>
      <w:r w:rsidRPr="00270E6D">
        <w:rPr>
          <w:color w:val="FF0000"/>
          <w:highlight w:val="green"/>
          <w:u w:val="single"/>
        </w:rPr>
        <w:t xml:space="preserve">requires </w:t>
      </w:r>
      <w:r w:rsidRPr="00270E6D">
        <w:rPr>
          <w:rStyle w:val="Emphasis"/>
          <w:color w:val="FF0000"/>
          <w:highlight w:val="green"/>
        </w:rPr>
        <w:t>nuance</w:t>
      </w:r>
      <w:r w:rsidRPr="00270E6D">
        <w:rPr>
          <w:color w:val="FF0000"/>
          <w:u w:val="single"/>
        </w:rPr>
        <w:t xml:space="preserve"> and balance</w:t>
      </w:r>
      <w:r w:rsidRPr="00270E6D">
        <w:rPr>
          <w:color w:val="FF0000"/>
          <w:sz w:val="16"/>
        </w:rPr>
        <w:t xml:space="preserve">. </w:t>
      </w:r>
      <w:r w:rsidRPr="00270E6D">
        <w:rPr>
          <w:color w:val="FF0000"/>
          <w:u w:val="single"/>
        </w:rPr>
        <w:t>To say that all reality is a social construction</w:t>
      </w:r>
      <w:r w:rsidRPr="00270E6D">
        <w:rPr>
          <w:color w:val="FF0000"/>
          <w:sz w:val="16"/>
        </w:rPr>
        <w:t xml:space="preserve"> </w:t>
      </w:r>
      <w:r w:rsidRPr="00270E6D">
        <w:rPr>
          <w:color w:val="FF0000"/>
          <w:u w:val="single"/>
        </w:rPr>
        <w:t xml:space="preserve">is </w:t>
      </w:r>
      <w:r w:rsidRPr="00270E6D">
        <w:rPr>
          <w:rStyle w:val="Emphasis"/>
          <w:color w:val="FF0000"/>
        </w:rPr>
        <w:t>interesting</w:t>
      </w:r>
      <w:r w:rsidRPr="00270E6D">
        <w:rPr>
          <w:color w:val="FF0000"/>
          <w:sz w:val="16"/>
        </w:rPr>
        <w:t xml:space="preserve">, indeed provocative, </w:t>
      </w:r>
      <w:r w:rsidRPr="00270E6D">
        <w:rPr>
          <w:color w:val="FF0000"/>
          <w:u w:val="single"/>
        </w:rPr>
        <w:t>but requires</w:t>
      </w:r>
      <w:r w:rsidRPr="00270E6D">
        <w:rPr>
          <w:color w:val="FF0000"/>
          <w:sz w:val="16"/>
        </w:rPr>
        <w:t xml:space="preserve">, nonetheless, </w:t>
      </w:r>
      <w:r w:rsidRPr="00270E6D">
        <w:rPr>
          <w:color w:val="FF0000"/>
          <w:u w:val="single"/>
        </w:rPr>
        <w:t>that</w:t>
      </w:r>
      <w:r w:rsidRPr="00270E6D">
        <w:rPr>
          <w:color w:val="FF0000"/>
          <w:sz w:val="16"/>
        </w:rPr>
        <w:t xml:space="preserve"> </w:t>
      </w:r>
      <w:r w:rsidRPr="00270E6D">
        <w:rPr>
          <w:rStyle w:val="Emphasis"/>
          <w:color w:val="FF0000"/>
        </w:rPr>
        <w:t>distinctions be made</w:t>
      </w:r>
      <w:r w:rsidRPr="00270E6D">
        <w:rPr>
          <w:color w:val="FF0000"/>
          <w:sz w:val="16"/>
        </w:rPr>
        <w:t xml:space="preserve"> </w:t>
      </w:r>
      <w:r w:rsidRPr="00270E6D">
        <w:rPr>
          <w:color w:val="FF0000"/>
          <w:u w:val="single"/>
        </w:rPr>
        <w:t>between what is an unprovable opinion</w:t>
      </w:r>
      <w:r w:rsidRPr="00270E6D">
        <w:rPr>
          <w:color w:val="FF0000"/>
          <w:sz w:val="16"/>
        </w:rPr>
        <w:t xml:space="preserve"> </w:t>
      </w:r>
      <w:r w:rsidRPr="00270E6D">
        <w:rPr>
          <w:color w:val="FF0000"/>
          <w:u w:val="single"/>
        </w:rPr>
        <w:t xml:space="preserve">and a </w:t>
      </w:r>
      <w:r w:rsidRPr="00270E6D">
        <w:rPr>
          <w:rStyle w:val="Emphasis"/>
          <w:color w:val="FF0000"/>
        </w:rPr>
        <w:t>testable fact.</w:t>
      </w:r>
      <w:r w:rsidRPr="00270E6D">
        <w:rPr>
          <w:color w:val="FF0000"/>
          <w:sz w:val="16"/>
        </w:rPr>
        <w:t xml:space="preserve"> And </w:t>
      </w:r>
      <w:r w:rsidRPr="00270E6D">
        <w:rPr>
          <w:color w:val="FF0000"/>
          <w:highlight w:val="green"/>
          <w:u w:val="single"/>
        </w:rPr>
        <w:t>if one wants to</w:t>
      </w:r>
      <w:r w:rsidRPr="00270E6D">
        <w:rPr>
          <w:color w:val="FF0000"/>
          <w:u w:val="single"/>
        </w:rPr>
        <w:t xml:space="preserve"> </w:t>
      </w:r>
      <w:r w:rsidRPr="00270E6D">
        <w:rPr>
          <w:color w:val="FF0000"/>
          <w:highlight w:val="green"/>
          <w:u w:val="single"/>
        </w:rPr>
        <w:t>say</w:t>
      </w:r>
      <w:r w:rsidRPr="00270E6D">
        <w:rPr>
          <w:color w:val="FF0000"/>
          <w:u w:val="single"/>
        </w:rPr>
        <w:t xml:space="preserve"> that "</w:t>
      </w:r>
      <w:r w:rsidRPr="00270E6D">
        <w:rPr>
          <w:color w:val="FF0000"/>
          <w:highlight w:val="green"/>
          <w:u w:val="single"/>
        </w:rPr>
        <w:t>a testable fact" is</w:t>
      </w:r>
      <w:r w:rsidRPr="00270E6D">
        <w:rPr>
          <w:color w:val="FF0000"/>
          <w:u w:val="single"/>
        </w:rPr>
        <w:t>,</w:t>
      </w:r>
      <w:r w:rsidRPr="00270E6D">
        <w:rPr>
          <w:color w:val="FF0000"/>
          <w:sz w:val="16"/>
        </w:rPr>
        <w:t xml:space="preserve"> </w:t>
      </w:r>
      <w:r w:rsidRPr="00270E6D">
        <w:rPr>
          <w:color w:val="FF0000"/>
          <w:u w:val="single"/>
        </w:rPr>
        <w:t xml:space="preserve">itself, </w:t>
      </w:r>
      <w:r w:rsidRPr="00270E6D">
        <w:rPr>
          <w:color w:val="FF0000"/>
          <w:highlight w:val="green"/>
          <w:u w:val="single"/>
        </w:rPr>
        <w:t>a</w:t>
      </w:r>
      <w:r w:rsidRPr="00270E6D">
        <w:rPr>
          <w:color w:val="FF0000"/>
          <w:u w:val="single"/>
        </w:rPr>
        <w:t xml:space="preserve"> social </w:t>
      </w:r>
      <w:r w:rsidRPr="00270E6D">
        <w:rPr>
          <w:color w:val="FF0000"/>
          <w:highlight w:val="green"/>
          <w:u w:val="single"/>
        </w:rPr>
        <w:t>construction</w:t>
      </w:r>
      <w:r w:rsidRPr="00270E6D">
        <w:rPr>
          <w:color w:val="FF0000"/>
          <w:sz w:val="16"/>
        </w:rPr>
        <w:t xml:space="preserve">, a mere linguistic illusion, </w:t>
      </w:r>
      <w:r w:rsidRPr="00270E6D">
        <w:rPr>
          <w:b/>
          <w:color w:val="FF0000"/>
          <w:highlight w:val="green"/>
          <w:u w:val="single"/>
        </w:rPr>
        <w:t>one is moving</w:t>
      </w:r>
      <w:r w:rsidRPr="00270E6D">
        <w:rPr>
          <w:b/>
          <w:color w:val="FF0000"/>
          <w:u w:val="single"/>
        </w:rPr>
        <w:t xml:space="preserve"> dangerously close </w:t>
      </w:r>
      <w:r w:rsidRPr="00270E6D">
        <w:rPr>
          <w:b/>
          <w:color w:val="FF0000"/>
          <w:highlight w:val="green"/>
          <w:u w:val="single"/>
        </w:rPr>
        <w:t xml:space="preserve">to </w:t>
      </w:r>
      <w:r w:rsidRPr="00270E6D">
        <w:rPr>
          <w:b/>
          <w:color w:val="FF0000"/>
          <w:u w:val="single"/>
        </w:rPr>
        <w:t xml:space="preserve">a kind of </w:t>
      </w:r>
      <w:r w:rsidRPr="00270E6D">
        <w:rPr>
          <w:rStyle w:val="Emphasis"/>
          <w:color w:val="FF0000"/>
          <w:highlight w:val="green"/>
        </w:rPr>
        <w:t>Zeno's paradox</w:t>
      </w:r>
      <w:r w:rsidRPr="00270E6D">
        <w:rPr>
          <w:color w:val="FF0000"/>
          <w:sz w:val="16"/>
        </w:rPr>
        <w:t xml:space="preserve">. </w:t>
      </w:r>
      <w:r w:rsidRPr="00270E6D">
        <w:rPr>
          <w:color w:val="FF0000"/>
          <w:u w:val="single"/>
        </w:rPr>
        <w:t>One can use a thousand words</w:t>
      </w:r>
      <w:r w:rsidRPr="00270E6D">
        <w:rPr>
          <w:color w:val="FF0000"/>
          <w:sz w:val="16"/>
        </w:rPr>
        <w:t xml:space="preserve">, in French or any other language, </w:t>
      </w:r>
      <w:r w:rsidRPr="00270E6D">
        <w:rPr>
          <w:color w:val="FF0000"/>
          <w:u w:val="single"/>
        </w:rPr>
        <w:t>to show that a belief is a product of habits of language</w:t>
      </w:r>
      <w:r w:rsidRPr="00270E6D">
        <w:rPr>
          <w:color w:val="FF0000"/>
          <w:sz w:val="16"/>
        </w:rPr>
        <w:t>—</w:t>
      </w:r>
      <w:r w:rsidRPr="00270E6D">
        <w:rPr>
          <w:b/>
          <w:color w:val="FF0000"/>
          <w:u w:val="single"/>
        </w:rPr>
        <w:t>and graduate students by the carload can join in the fun</w:t>
      </w:r>
      <w:r w:rsidRPr="00270E6D">
        <w:rPr>
          <w:color w:val="FF0000"/>
          <w:sz w:val="16"/>
        </w:rPr>
        <w:t>—</w:t>
      </w:r>
      <w:r w:rsidRPr="00270E6D">
        <w:rPr>
          <w:b/>
          <w:color w:val="FF0000"/>
          <w:u w:val="single"/>
        </w:rPr>
        <w:t>but blood still circulates through the body</w:t>
      </w:r>
      <w:r w:rsidRPr="00270E6D">
        <w:rPr>
          <w:color w:val="FF0000"/>
          <w:sz w:val="16"/>
        </w:rPr>
        <w:t xml:space="preserve"> </w:t>
      </w:r>
      <w:r w:rsidRPr="00270E6D">
        <w:rPr>
          <w:b/>
          <w:color w:val="FF0000"/>
          <w:u w:val="single"/>
        </w:rPr>
        <w:t xml:space="preserve">and the AIDS virus still makes people sick </w:t>
      </w:r>
      <w:r w:rsidRPr="00270E6D">
        <w:rPr>
          <w:rStyle w:val="Emphasis"/>
          <w:color w:val="FF0000"/>
        </w:rPr>
        <w:t>and the moon is not made of green cheese</w:t>
      </w:r>
      <w:r w:rsidRPr="00270E6D">
        <w:rPr>
          <w:b/>
          <w:color w:val="FF0000"/>
          <w:u w:val="single"/>
        </w:rPr>
        <w:t xml:space="preserve">. </w:t>
      </w:r>
      <w:r w:rsidRPr="00270E6D">
        <w:rPr>
          <w:color w:val="FF0000"/>
          <w:u w:val="single"/>
        </w:rPr>
        <w:t>One</w:t>
      </w:r>
      <w:r w:rsidRPr="00270E6D">
        <w:rPr>
          <w:color w:val="FF0000"/>
          <w:sz w:val="16"/>
        </w:rPr>
        <w:t xml:space="preserve"> </w:t>
      </w:r>
      <w:r w:rsidRPr="00270E6D">
        <w:rPr>
          <w:color w:val="FF0000"/>
          <w:u w:val="single"/>
        </w:rPr>
        <w:t>may also say something like this about the "postmodern" view of texts</w:t>
      </w:r>
      <w:r w:rsidRPr="00270E6D">
        <w:rPr>
          <w:color w:val="FF0000"/>
          <w:sz w:val="16"/>
        </w:rPr>
        <w:t xml:space="preserve">. Roland </w:t>
      </w:r>
      <w:r w:rsidRPr="00270E6D">
        <w:rPr>
          <w:color w:val="FF0000"/>
          <w:u w:val="single"/>
        </w:rPr>
        <w:t>Barthes</w:t>
      </w:r>
      <w:r w:rsidRPr="00270E6D">
        <w:rPr>
          <w:color w:val="FF0000"/>
          <w:sz w:val="16"/>
        </w:rPr>
        <w:t xml:space="preserve"> is frequently cited as the originator of the announcement of "the death of the author." He </w:t>
      </w:r>
      <w:r w:rsidRPr="00270E6D">
        <w:rPr>
          <w:color w:val="FF0000"/>
          <w:u w:val="single"/>
        </w:rPr>
        <w:t xml:space="preserve">is usually taken to mean </w:t>
      </w:r>
      <w:r w:rsidRPr="00270E6D">
        <w:rPr>
          <w:color w:val="FF0000"/>
          <w:sz w:val="16"/>
        </w:rPr>
        <w:t xml:space="preserve">that </w:t>
      </w:r>
      <w:r w:rsidRPr="00270E6D">
        <w:rPr>
          <w:color w:val="FF0000"/>
          <w:u w:val="single"/>
        </w:rPr>
        <w:t>readers create their own meanings of a text</w:t>
      </w:r>
      <w:r w:rsidRPr="00270E6D">
        <w:rPr>
          <w:color w:val="FF0000"/>
          <w:sz w:val="16"/>
        </w:rPr>
        <w:t xml:space="preserve"> irrespective of the author's intentions. </w:t>
      </w:r>
      <w:r w:rsidRPr="00270E6D">
        <w:rPr>
          <w:color w:val="FF0000"/>
          <w:u w:val="single"/>
        </w:rPr>
        <w:t xml:space="preserve">Thus, the meanings of texts are always shifting </w:t>
      </w:r>
      <w:r w:rsidRPr="00270E6D">
        <w:rPr>
          <w:color w:val="FF0000"/>
          <w:sz w:val="16"/>
        </w:rPr>
        <w:t xml:space="preserve">and open to question, depending on what the reader does with the text. If this means that texts (including spoken words) may have multiple meanings, then the idea is a mere commonplace. </w:t>
      </w:r>
      <w:r w:rsidRPr="00270E6D">
        <w:rPr>
          <w:color w:val="FF0000"/>
          <w:u w:val="single"/>
        </w:rPr>
        <w:t xml:space="preserve">But </w:t>
      </w:r>
      <w:r w:rsidRPr="00270E6D">
        <w:rPr>
          <w:color w:val="FF0000"/>
          <w:highlight w:val="green"/>
          <w:u w:val="single"/>
        </w:rPr>
        <w:t>if it is taken to mean</w:t>
      </w:r>
      <w:r w:rsidRPr="00270E6D">
        <w:rPr>
          <w:color w:val="FF0000"/>
          <w:u w:val="single"/>
        </w:rPr>
        <w:t xml:space="preserve"> that </w:t>
      </w:r>
      <w:r w:rsidRPr="00270E6D">
        <w:rPr>
          <w:color w:val="FF0000"/>
          <w:highlight w:val="green"/>
          <w:u w:val="single"/>
        </w:rPr>
        <w:t>there is no basis for privileging</w:t>
      </w:r>
      <w:r w:rsidRPr="00270E6D">
        <w:rPr>
          <w:color w:val="FF0000"/>
          <w:sz w:val="16"/>
        </w:rPr>
        <w:t xml:space="preserve"> </w:t>
      </w:r>
      <w:r w:rsidRPr="00270E6D">
        <w:rPr>
          <w:rStyle w:val="Emphasis"/>
          <w:color w:val="FF0000"/>
          <w:highlight w:val="green"/>
        </w:rPr>
        <w:t>any meaning</w:t>
      </w:r>
      <w:r w:rsidRPr="00270E6D">
        <w:rPr>
          <w:color w:val="FF0000"/>
          <w:sz w:val="16"/>
        </w:rPr>
        <w:t xml:space="preserve"> </w:t>
      </w:r>
      <w:r w:rsidRPr="00270E6D">
        <w:rPr>
          <w:color w:val="FF0000"/>
          <w:u w:val="single"/>
        </w:rPr>
        <w:t>given to a text over any other meaning,</w:t>
      </w:r>
      <w:r w:rsidRPr="00270E6D">
        <w:rPr>
          <w:color w:val="FF0000"/>
          <w:sz w:val="16"/>
        </w:rPr>
        <w:t xml:space="preserve"> </w:t>
      </w:r>
      <w:r w:rsidRPr="00270E6D">
        <w:rPr>
          <w:color w:val="FF0000"/>
          <w:u w:val="single"/>
        </w:rPr>
        <w:t xml:space="preserve">then </w:t>
      </w:r>
      <w:r w:rsidRPr="00270E6D">
        <w:rPr>
          <w:color w:val="FF0000"/>
          <w:highlight w:val="green"/>
          <w:u w:val="single"/>
        </w:rPr>
        <w:t>it is,</w:t>
      </w:r>
      <w:r w:rsidRPr="00270E6D">
        <w:rPr>
          <w:color w:val="FF0000"/>
          <w:u w:val="single"/>
        </w:rPr>
        <w:t xml:space="preserve"> of course, </w:t>
      </w:r>
      <w:r w:rsidRPr="00270E6D">
        <w:rPr>
          <w:rStyle w:val="Emphasis"/>
          <w:color w:val="FF0000"/>
          <w:highlight w:val="green"/>
        </w:rPr>
        <w:t>nonsense</w:t>
      </w:r>
      <w:r w:rsidRPr="00270E6D">
        <w:rPr>
          <w:color w:val="FF0000"/>
          <w:u w:val="single"/>
        </w:rPr>
        <w:t>.</w:t>
      </w:r>
      <w:r w:rsidRPr="00270E6D">
        <w:rPr>
          <w:color w:val="FF0000"/>
          <w:sz w:val="16"/>
        </w:rPr>
        <w:t xml:space="preserve"> </w:t>
      </w:r>
      <w:r w:rsidRPr="00270E6D">
        <w:rPr>
          <w:color w:val="FF0000"/>
          <w:highlight w:val="green"/>
          <w:u w:val="single"/>
        </w:rPr>
        <w:t xml:space="preserve">You can "deconstruct" Man </w:t>
      </w:r>
      <w:proofErr w:type="spellStart"/>
      <w:r w:rsidRPr="00270E6D">
        <w:rPr>
          <w:color w:val="FF0000"/>
          <w:highlight w:val="green"/>
          <w:u w:val="single"/>
        </w:rPr>
        <w:t>Kampf</w:t>
      </w:r>
      <w:proofErr w:type="spellEnd"/>
      <w:r w:rsidRPr="00270E6D">
        <w:rPr>
          <w:color w:val="FF0000"/>
          <w:sz w:val="16"/>
        </w:rPr>
        <w:t xml:space="preserve"> </w:t>
      </w:r>
      <w:r w:rsidRPr="00270E6D">
        <w:rPr>
          <w:color w:val="FF0000"/>
          <w:u w:val="single"/>
        </w:rPr>
        <w:t xml:space="preserve">until </w:t>
      </w:r>
      <w:proofErr w:type="gramStart"/>
      <w:r w:rsidRPr="00270E6D">
        <w:rPr>
          <w:color w:val="FF0000"/>
          <w:u w:val="single"/>
        </w:rPr>
        <w:t>doomsday</w:t>
      </w:r>
      <w:proofErr w:type="gramEnd"/>
      <w:r w:rsidRPr="00270E6D">
        <w:rPr>
          <w:color w:val="FF0000"/>
          <w:sz w:val="16"/>
        </w:rPr>
        <w:t xml:space="preserve"> </w:t>
      </w:r>
      <w:r w:rsidRPr="00270E6D">
        <w:rPr>
          <w:b/>
          <w:color w:val="FF0000"/>
          <w:highlight w:val="green"/>
          <w:u w:val="single"/>
        </w:rPr>
        <w:t xml:space="preserve">and </w:t>
      </w:r>
      <w:r w:rsidRPr="00270E6D">
        <w:rPr>
          <w:rStyle w:val="Emphasis"/>
          <w:color w:val="FF0000"/>
          <w:highlight w:val="green"/>
        </w:rPr>
        <w:t>it will not occur to you</w:t>
      </w:r>
      <w:r w:rsidRPr="00270E6D">
        <w:rPr>
          <w:b/>
          <w:color w:val="FF0000"/>
          <w:u w:val="single"/>
        </w:rPr>
        <w:t xml:space="preserve"> that </w:t>
      </w:r>
      <w:r w:rsidRPr="00270E6D">
        <w:rPr>
          <w:b/>
          <w:color w:val="FF0000"/>
          <w:highlight w:val="green"/>
          <w:u w:val="single"/>
        </w:rPr>
        <w:t>the text is a paean of praise to the Jewish people</w:t>
      </w:r>
      <w:r w:rsidRPr="00270E6D">
        <w:rPr>
          <w:color w:val="FF0000"/>
          <w:sz w:val="16"/>
        </w:rPr>
        <w:t xml:space="preserve">. </w:t>
      </w:r>
      <w:r w:rsidRPr="00270E6D">
        <w:rPr>
          <w:color w:val="FF0000"/>
          <w:u w:val="single"/>
        </w:rPr>
        <w:t>Unless</w:t>
      </w:r>
      <w:r w:rsidRPr="00270E6D">
        <w:rPr>
          <w:color w:val="FF0000"/>
          <w:sz w:val="16"/>
        </w:rPr>
        <w:t xml:space="preserve">, of course, </w:t>
      </w:r>
      <w:r w:rsidRPr="00270E6D">
        <w:rPr>
          <w:color w:val="FF0000"/>
          <w:u w:val="single"/>
        </w:rPr>
        <w:t>you want to claim that</w:t>
      </w:r>
      <w:r w:rsidRPr="00270E6D">
        <w:rPr>
          <w:color w:val="FF0000"/>
          <w:sz w:val="16"/>
        </w:rPr>
        <w:t xml:space="preserve"> </w:t>
      </w:r>
      <w:r w:rsidRPr="00270E6D">
        <w:rPr>
          <w:b/>
          <w:color w:val="FF0000"/>
          <w:u w:val="single"/>
        </w:rPr>
        <w:t>the text can be read as irony,</w:t>
      </w:r>
      <w:r w:rsidRPr="00270E6D">
        <w:rPr>
          <w:color w:val="FF0000"/>
          <w:sz w:val="16"/>
        </w:rPr>
        <w:t xml:space="preserve"> that Hitler is spoofing anti-Semitism. No one can stop you from doing this. </w:t>
      </w:r>
      <w:r w:rsidRPr="00270E6D">
        <w:rPr>
          <w:b/>
          <w:color w:val="FF0000"/>
          <w:u w:val="single"/>
        </w:rPr>
        <w:t>No one can stop anyone from misreading anything</w:t>
      </w:r>
      <w:r w:rsidRPr="00270E6D">
        <w:rPr>
          <w:color w:val="FF0000"/>
          <w:sz w:val="16"/>
        </w:rPr>
        <w:t xml:space="preserve"> or rationalizing anything or excusing anything. </w:t>
      </w:r>
      <w:r w:rsidRPr="00270E6D">
        <w:rPr>
          <w:color w:val="FF0000"/>
          <w:u w:val="single"/>
        </w:rPr>
        <w:t>Derrida</w:t>
      </w:r>
      <w:r w:rsidRPr="00270E6D">
        <w:rPr>
          <w:color w:val="FF0000"/>
          <w:sz w:val="16"/>
        </w:rPr>
        <w:t xml:space="preserve">, with whom the word "deconstruction" is </w:t>
      </w:r>
      <w:proofErr w:type="gramStart"/>
      <w:r w:rsidRPr="00270E6D">
        <w:rPr>
          <w:color w:val="FF0000"/>
          <w:sz w:val="16"/>
        </w:rPr>
        <w:t>most commonly associated</w:t>
      </w:r>
      <w:proofErr w:type="gramEnd"/>
      <w:r w:rsidRPr="00270E6D">
        <w:rPr>
          <w:color w:val="FF0000"/>
          <w:sz w:val="16"/>
        </w:rPr>
        <w:t xml:space="preserve">, </w:t>
      </w:r>
      <w:r w:rsidRPr="00270E6D">
        <w:rPr>
          <w:color w:val="FF0000"/>
          <w:u w:val="single"/>
        </w:rPr>
        <w:t xml:space="preserve">gave a </w:t>
      </w:r>
      <w:r w:rsidRPr="00270E6D">
        <w:rPr>
          <w:rStyle w:val="Emphasis"/>
          <w:color w:val="FF0000"/>
        </w:rPr>
        <w:t>superb example</w:t>
      </w:r>
      <w:r w:rsidRPr="00270E6D">
        <w:rPr>
          <w:color w:val="FF0000"/>
          <w:u w:val="single"/>
        </w:rPr>
        <w:t xml:space="preserve"> of how one may choose to misread</w:t>
      </w:r>
      <w:r w:rsidRPr="00270E6D">
        <w:rPr>
          <w:color w:val="FF0000"/>
          <w:sz w:val="16"/>
        </w:rPr>
        <w:t xml:space="preserve">, </w:t>
      </w:r>
      <w:r w:rsidRPr="00270E6D">
        <w:rPr>
          <w:color w:val="FF0000"/>
          <w:u w:val="single"/>
        </w:rPr>
        <w:t>in his defense of</w:t>
      </w:r>
      <w:r w:rsidRPr="00270E6D">
        <w:rPr>
          <w:color w:val="FF0000"/>
          <w:sz w:val="16"/>
        </w:rPr>
        <w:t xml:space="preserve"> Paul </w:t>
      </w:r>
      <w:r w:rsidRPr="00270E6D">
        <w:rPr>
          <w:color w:val="FF0000"/>
          <w:u w:val="single"/>
        </w:rPr>
        <w:t>de Mans pro-Nazi writings</w:t>
      </w:r>
      <w:r w:rsidRPr="00270E6D">
        <w:rPr>
          <w:color w:val="FF0000"/>
          <w:sz w:val="16"/>
        </w:rPr>
        <w:t xml:space="preserve"> during the German occupation of Belgium. De Man is one of the founders of the postmodern school of "deconstructing" texts, and when his pro-Nazi articles were discovered after the war, he wrote a letter to Harvard's Society of Fellows explaining himself. </w:t>
      </w:r>
      <w:r w:rsidRPr="00270E6D">
        <w:rPr>
          <w:color w:val="FF0000"/>
          <w:u w:val="single"/>
        </w:rPr>
        <w:t>In such a circumstance, it is convenient, to say the least</w:t>
      </w:r>
      <w:r w:rsidRPr="00270E6D">
        <w:rPr>
          <w:color w:val="FF0000"/>
          <w:sz w:val="16"/>
        </w:rPr>
        <w:t xml:space="preserve">, </w:t>
      </w:r>
      <w:r w:rsidRPr="00270E6D">
        <w:rPr>
          <w:color w:val="FF0000"/>
          <w:u w:val="single"/>
        </w:rPr>
        <w:t>to represent the view that all meanings are indeterminate</w:t>
      </w:r>
      <w:r w:rsidRPr="00270E6D">
        <w:rPr>
          <w:color w:val="FF0000"/>
          <w:sz w:val="16"/>
        </w:rPr>
        <w:t xml:space="preserve">, that there can be no definitive interpretations of any text. In any case, de Man s letter was filled with ambiguities and even outright lies, about which Derrida commented: "Even if sometimes a minimum of protest stirs in me, I prefer, upon reflection, that he chose not to take it on himself to provoke, during his life, this spectacular and painful discussion. It would have taken his time and energy. He did not have very much and that would have deprived us of a part of his work."9 As Anthony Julius puts it in describing the affair: Derrida is saying that telling the truth should be avoided because it is time-consuming. </w:t>
      </w:r>
      <w:r w:rsidRPr="00270E6D">
        <w:rPr>
          <w:color w:val="FF0000"/>
          <w:highlight w:val="green"/>
          <w:u w:val="single"/>
        </w:rPr>
        <w:t>Derrida</w:t>
      </w:r>
      <w:r w:rsidRPr="00270E6D">
        <w:rPr>
          <w:color w:val="FF0000"/>
          <w:sz w:val="16"/>
        </w:rPr>
        <w:t xml:space="preserve">, so far as I know, </w:t>
      </w:r>
      <w:r w:rsidRPr="00270E6D">
        <w:rPr>
          <w:color w:val="FF0000"/>
          <w:highlight w:val="green"/>
          <w:u w:val="single"/>
        </w:rPr>
        <w:t>has not argued</w:t>
      </w:r>
      <w:r w:rsidRPr="00270E6D">
        <w:rPr>
          <w:color w:val="FF0000"/>
          <w:u w:val="single"/>
        </w:rPr>
        <w:t xml:space="preserve"> that </w:t>
      </w:r>
      <w:r w:rsidRPr="00270E6D">
        <w:rPr>
          <w:rStyle w:val="Emphasis"/>
          <w:color w:val="FF0000"/>
          <w:highlight w:val="green"/>
        </w:rPr>
        <w:t>any</w:t>
      </w:r>
      <w:r w:rsidRPr="00270E6D">
        <w:rPr>
          <w:color w:val="FF0000"/>
          <w:highlight w:val="green"/>
          <w:u w:val="single"/>
        </w:rPr>
        <w:t xml:space="preserve"> meaning</w:t>
      </w:r>
      <w:r w:rsidRPr="00270E6D">
        <w:rPr>
          <w:color w:val="FF0000"/>
          <w:sz w:val="16"/>
        </w:rPr>
        <w:t xml:space="preserve"> </w:t>
      </w:r>
      <w:r w:rsidRPr="00270E6D">
        <w:rPr>
          <w:color w:val="FF0000"/>
          <w:highlight w:val="green"/>
          <w:u w:val="single"/>
        </w:rPr>
        <w:t>can be attributed</w:t>
      </w:r>
      <w:r w:rsidRPr="00270E6D">
        <w:rPr>
          <w:color w:val="FF0000"/>
          <w:u w:val="single"/>
        </w:rPr>
        <w:t xml:space="preserve"> to a text</w:t>
      </w:r>
      <w:r w:rsidRPr="00270E6D">
        <w:rPr>
          <w:color w:val="FF0000"/>
          <w:sz w:val="16"/>
        </w:rPr>
        <w:t xml:space="preserve">, </w:t>
      </w:r>
      <w:r w:rsidRPr="00270E6D">
        <w:rPr>
          <w:b/>
          <w:color w:val="FF0000"/>
          <w:highlight w:val="green"/>
          <w:u w:val="single"/>
        </w:rPr>
        <w:t>only</w:t>
      </w:r>
      <w:r w:rsidRPr="00270E6D">
        <w:rPr>
          <w:b/>
          <w:color w:val="FF0000"/>
          <w:u w:val="single"/>
        </w:rPr>
        <w:t xml:space="preserve"> that </w:t>
      </w:r>
      <w:r w:rsidRPr="00270E6D">
        <w:rPr>
          <w:b/>
          <w:color w:val="FF0000"/>
          <w:highlight w:val="green"/>
          <w:u w:val="single"/>
        </w:rPr>
        <w:t>there</w:t>
      </w:r>
      <w:r w:rsidRPr="00270E6D">
        <w:rPr>
          <w:b/>
          <w:color w:val="FF0000"/>
          <w:u w:val="single"/>
        </w:rPr>
        <w:t xml:space="preserve"> </w:t>
      </w:r>
      <w:r w:rsidRPr="00270E6D">
        <w:rPr>
          <w:b/>
          <w:color w:val="FF0000"/>
          <w:highlight w:val="green"/>
          <w:u w:val="single"/>
        </w:rPr>
        <w:t>are wider possibilities</w:t>
      </w:r>
      <w:r w:rsidRPr="00270E6D">
        <w:rPr>
          <w:color w:val="FF0000"/>
          <w:sz w:val="16"/>
        </w:rPr>
        <w:t xml:space="preserve"> than are usually accepted or expected. </w:t>
      </w:r>
      <w:r w:rsidRPr="00270E6D">
        <w:rPr>
          <w:color w:val="FF0000"/>
          <w:u w:val="single"/>
        </w:rPr>
        <w:t>Perhaps there are no postmodernists who argue that any meaning can be justified</w:t>
      </w:r>
      <w:r w:rsidRPr="00270E6D">
        <w:rPr>
          <w:color w:val="FF0000"/>
          <w:sz w:val="16"/>
        </w:rPr>
        <w:t xml:space="preserve">. </w:t>
      </w:r>
      <w:r w:rsidRPr="00270E6D">
        <w:rPr>
          <w:color w:val="FF0000"/>
          <w:u w:val="single"/>
        </w:rPr>
        <w:t>But in surveying the work</w:t>
      </w:r>
      <w:r w:rsidRPr="00270E6D">
        <w:rPr>
          <w:color w:val="FF0000"/>
          <w:sz w:val="16"/>
        </w:rPr>
        <w:t xml:space="preserve"> of well-known postmodernists, </w:t>
      </w:r>
      <w:r w:rsidRPr="00270E6D">
        <w:rPr>
          <w:color w:val="FF0000"/>
          <w:highlight w:val="green"/>
          <w:u w:val="single"/>
        </w:rPr>
        <w:t>I find</w:t>
      </w:r>
      <w:r w:rsidRPr="00270E6D">
        <w:rPr>
          <w:color w:val="FF0000"/>
          <w:u w:val="single"/>
        </w:rPr>
        <w:t xml:space="preserve"> </w:t>
      </w:r>
      <w:r w:rsidRPr="00270E6D">
        <w:rPr>
          <w:color w:val="FF0000"/>
          <w:highlight w:val="green"/>
          <w:u w:val="single"/>
        </w:rPr>
        <w:t>no clarity about</w:t>
      </w:r>
      <w:r w:rsidRPr="00270E6D">
        <w:rPr>
          <w:color w:val="FF0000"/>
          <w:sz w:val="16"/>
        </w:rPr>
        <w:t>—indeed, no interest in—</w:t>
      </w:r>
      <w:r w:rsidRPr="00270E6D">
        <w:rPr>
          <w:b/>
          <w:color w:val="FF0000"/>
          <w:u w:val="single"/>
        </w:rPr>
        <w:t xml:space="preserve">the </w:t>
      </w:r>
      <w:r w:rsidRPr="00270E6D">
        <w:rPr>
          <w:rStyle w:val="Emphasis"/>
          <w:color w:val="FF0000"/>
          <w:highlight w:val="green"/>
        </w:rPr>
        <w:t>standards</w:t>
      </w:r>
      <w:r w:rsidRPr="00270E6D">
        <w:rPr>
          <w:b/>
          <w:color w:val="FF0000"/>
          <w:highlight w:val="green"/>
          <w:u w:val="single"/>
        </w:rPr>
        <w:t xml:space="preserve"> by which</w:t>
      </w:r>
      <w:r w:rsidRPr="00270E6D">
        <w:rPr>
          <w:b/>
          <w:color w:val="FF0000"/>
          <w:u w:val="single"/>
        </w:rPr>
        <w:t xml:space="preserve"> certain </w:t>
      </w:r>
      <w:r w:rsidRPr="00270E6D">
        <w:rPr>
          <w:b/>
          <w:color w:val="FF0000"/>
          <w:highlight w:val="green"/>
          <w:u w:val="single"/>
        </w:rPr>
        <w:t xml:space="preserve">meanings may be </w:t>
      </w:r>
      <w:r w:rsidRPr="00270E6D">
        <w:rPr>
          <w:rStyle w:val="Emphasis"/>
          <w:color w:val="FF0000"/>
          <w:highlight w:val="green"/>
        </w:rPr>
        <w:t>excluded</w:t>
      </w:r>
      <w:r w:rsidRPr="00270E6D">
        <w:rPr>
          <w:color w:val="FF0000"/>
          <w:sz w:val="16"/>
        </w:rPr>
        <w:t xml:space="preserve">. </w:t>
      </w:r>
      <w:r w:rsidRPr="00270E6D">
        <w:rPr>
          <w:b/>
          <w:color w:val="FF0000"/>
          <w:u w:val="single"/>
        </w:rPr>
        <w:t>The process of making meaning</w:t>
      </w:r>
      <w:r w:rsidRPr="00270E6D">
        <w:rPr>
          <w:color w:val="FF0000"/>
          <w:sz w:val="16"/>
        </w:rPr>
        <w:t xml:space="preserve"> from a text </w:t>
      </w:r>
      <w:r w:rsidRPr="00270E6D">
        <w:rPr>
          <w:b/>
          <w:color w:val="FF0000"/>
          <w:u w:val="single"/>
        </w:rPr>
        <w:t xml:space="preserve">involves as much withholding meanings as adding </w:t>
      </w:r>
      <w:proofErr w:type="gramStart"/>
      <w:r w:rsidRPr="00270E6D">
        <w:rPr>
          <w:b/>
          <w:color w:val="FF0000"/>
          <w:u w:val="single"/>
        </w:rPr>
        <w:t>them</w:t>
      </w:r>
      <w:r w:rsidRPr="00270E6D">
        <w:rPr>
          <w:color w:val="FF0000"/>
          <w:sz w:val="16"/>
        </w:rPr>
        <w:t xml:space="preserve">, </w:t>
      </w:r>
      <w:r w:rsidRPr="00270E6D">
        <w:rPr>
          <w:color w:val="FF0000"/>
          <w:u w:val="single"/>
        </w:rPr>
        <w:t>and</w:t>
      </w:r>
      <w:proofErr w:type="gramEnd"/>
      <w:r w:rsidRPr="00270E6D">
        <w:rPr>
          <w:color w:val="FF0000"/>
          <w:u w:val="single"/>
        </w:rPr>
        <w:t xml:space="preserve"> </w:t>
      </w:r>
      <w:r w:rsidRPr="00270E6D">
        <w:rPr>
          <w:rStyle w:val="Emphasis"/>
          <w:color w:val="FF0000"/>
        </w:rPr>
        <w:t>knowing the rules that govern</w:t>
      </w:r>
      <w:r w:rsidRPr="00270E6D">
        <w:rPr>
          <w:color w:val="FF0000"/>
          <w:u w:val="single"/>
        </w:rPr>
        <w:t xml:space="preserve"> when it is appropriate</w:t>
      </w:r>
      <w:r w:rsidRPr="00270E6D">
        <w:rPr>
          <w:color w:val="FF0000"/>
          <w:sz w:val="16"/>
        </w:rPr>
        <w:t xml:space="preserve"> </w:t>
      </w:r>
      <w:r w:rsidRPr="00270E6D">
        <w:rPr>
          <w:color w:val="FF0000"/>
          <w:u w:val="single"/>
        </w:rPr>
        <w:t>to do either is at the core of reasonable interpretation</w:t>
      </w:r>
      <w:r w:rsidRPr="00270E6D">
        <w:rPr>
          <w:color w:val="FF0000"/>
          <w:sz w:val="16"/>
        </w:rPr>
        <w:t xml:space="preserve">. </w:t>
      </w:r>
      <w:r w:rsidRPr="00270E6D">
        <w:rPr>
          <w:rStyle w:val="Emphasis"/>
          <w:color w:val="FF0000"/>
        </w:rPr>
        <w:t>Derrida</w:t>
      </w:r>
      <w:r w:rsidRPr="00270E6D">
        <w:rPr>
          <w:color w:val="FF0000"/>
          <w:sz w:val="16"/>
        </w:rPr>
        <w:t xml:space="preserve">, in fact, </w:t>
      </w:r>
      <w:r w:rsidRPr="00270E6D">
        <w:rPr>
          <w:b/>
          <w:color w:val="FF0000"/>
          <w:u w:val="single"/>
        </w:rPr>
        <w:t>knows this as well as anyone,</w:t>
      </w:r>
      <w:r w:rsidRPr="00270E6D">
        <w:rPr>
          <w:color w:val="FF0000"/>
          <w:sz w:val="16"/>
        </w:rPr>
        <w:t xml:space="preserve"> </w:t>
      </w:r>
      <w:r w:rsidRPr="00270E6D">
        <w:rPr>
          <w:color w:val="FF0000"/>
          <w:u w:val="single"/>
        </w:rPr>
        <w:t>since his famous analyses of the contradictions</w:t>
      </w:r>
      <w:r w:rsidRPr="00270E6D">
        <w:rPr>
          <w:color w:val="FF0000"/>
          <w:sz w:val="16"/>
        </w:rPr>
        <w:t xml:space="preserve"> in the texts of Plato and Edmund Husserl, </w:t>
      </w:r>
      <w:r w:rsidRPr="00270E6D">
        <w:rPr>
          <w:color w:val="FF0000"/>
          <w:u w:val="single"/>
        </w:rPr>
        <w:t>among others, are as good a demonstration of how to read deeply as any we have</w:t>
      </w:r>
      <w:r w:rsidRPr="00270E6D">
        <w:rPr>
          <w:color w:val="FF0000"/>
          <w:sz w:val="16"/>
        </w:rPr>
        <w:t xml:space="preserve">. But there are those who have taken the act of postmodern reading and writing to the edge of absurd^ the case of The Great Postmodern Spoof of 1997. Alan physicist at New York University, submitted a long essay to journal Social Text, noted for its commitment to postmodern thought. After the essay was published, </w:t>
      </w:r>
      <w:proofErr w:type="spellStart"/>
      <w:r w:rsidRPr="00270E6D">
        <w:rPr>
          <w:color w:val="FF0000"/>
          <w:sz w:val="16"/>
        </w:rPr>
        <w:t>Sokal</w:t>
      </w:r>
      <w:proofErr w:type="spellEnd"/>
      <w:r w:rsidRPr="00270E6D">
        <w:rPr>
          <w:color w:val="FF0000"/>
          <w:sz w:val="16"/>
        </w:rPr>
        <w:t xml:space="preserve"> revealed that it Was complete gibberish from beginning to end. Not error-laden not overstated, not even an exercise in fantasy. Gibberish. </w:t>
      </w:r>
      <w:proofErr w:type="spellStart"/>
      <w:r w:rsidRPr="00270E6D">
        <w:rPr>
          <w:color w:val="FF0000"/>
          <w:sz w:val="16"/>
        </w:rPr>
        <w:t>Appar-ently</w:t>
      </w:r>
      <w:proofErr w:type="spellEnd"/>
      <w:r w:rsidRPr="00270E6D">
        <w:rPr>
          <w:color w:val="FF0000"/>
          <w:sz w:val="16"/>
        </w:rPr>
        <w:t xml:space="preserve">, this was not noticed by the editors of Social Text, or if it was, they felt that gibberish is as good as any other form of discourse. </w:t>
      </w:r>
      <w:proofErr w:type="spellStart"/>
      <w:r w:rsidRPr="00270E6D">
        <w:rPr>
          <w:color w:val="FF0000"/>
          <w:sz w:val="16"/>
        </w:rPr>
        <w:t>Sokal</w:t>
      </w:r>
      <w:proofErr w:type="spellEnd"/>
      <w:r w:rsidRPr="00270E6D">
        <w:rPr>
          <w:color w:val="FF0000"/>
          <w:sz w:val="16"/>
        </w:rPr>
        <w:t xml:space="preserve"> has continued his assault on postmodern writing by joining with John </w:t>
      </w:r>
      <w:proofErr w:type="spellStart"/>
      <w:r w:rsidRPr="00270E6D">
        <w:rPr>
          <w:color w:val="FF0000"/>
          <w:sz w:val="16"/>
        </w:rPr>
        <w:t>Bricmont</w:t>
      </w:r>
      <w:proofErr w:type="spellEnd"/>
      <w:r w:rsidRPr="00270E6D">
        <w:rPr>
          <w:color w:val="FF0000"/>
          <w:sz w:val="16"/>
        </w:rPr>
        <w:t xml:space="preserve">, a Belgian physicist, in writing </w:t>
      </w:r>
      <w:proofErr w:type="spellStart"/>
      <w:r w:rsidRPr="00270E6D">
        <w:rPr>
          <w:color w:val="FF0000"/>
          <w:sz w:val="16"/>
        </w:rPr>
        <w:t>Fashtonabk</w:t>
      </w:r>
      <w:proofErr w:type="spellEnd"/>
      <w:r w:rsidRPr="00270E6D">
        <w:rPr>
          <w:color w:val="FF0000"/>
          <w:sz w:val="16"/>
        </w:rPr>
        <w:t xml:space="preserve"> Nonsense, a devastating critique of the writings of Regis </w:t>
      </w:r>
      <w:proofErr w:type="spellStart"/>
      <w:r w:rsidRPr="00270E6D">
        <w:rPr>
          <w:color w:val="FF0000"/>
          <w:sz w:val="16"/>
        </w:rPr>
        <w:t>Ddbm</w:t>
      </w:r>
      <w:proofErr w:type="spellEnd"/>
      <w:r w:rsidRPr="00270E6D">
        <w:rPr>
          <w:color w:val="FF0000"/>
          <w:sz w:val="16"/>
        </w:rPr>
        <w:t xml:space="preserve"> Jacques Lacan, and Jean Baudrillard, among others. Of </w:t>
      </w:r>
      <w:proofErr w:type="spellStart"/>
      <w:r w:rsidRPr="00270E6D">
        <w:rPr>
          <w:color w:val="FF0000"/>
          <w:sz w:val="16"/>
        </w:rPr>
        <w:t>Bau-drillard's</w:t>
      </w:r>
      <w:proofErr w:type="spellEnd"/>
      <w:r w:rsidRPr="00270E6D">
        <w:rPr>
          <w:color w:val="FF0000"/>
          <w:sz w:val="16"/>
        </w:rPr>
        <w:t xml:space="preserve"> theories about "multiple refraction in hyperspace," </w:t>
      </w:r>
      <w:proofErr w:type="spellStart"/>
      <w:r w:rsidRPr="00270E6D">
        <w:rPr>
          <w:color w:val="FF0000"/>
          <w:sz w:val="16"/>
        </w:rPr>
        <w:t>Sokal</w:t>
      </w:r>
      <w:proofErr w:type="spellEnd"/>
      <w:r w:rsidRPr="00270E6D">
        <w:rPr>
          <w:color w:val="FF0000"/>
          <w:sz w:val="16"/>
        </w:rPr>
        <w:t xml:space="preserve"> (in an interview with the London Times) said: "In physics, the word 'space' exists, as does hyperspace and refraction. But multiple refractions in hyperspace? ... It appears to be scientific, but in fact it is as pompous as it is meaningless."10 </w:t>
      </w:r>
      <w:r w:rsidRPr="00270E6D">
        <w:rPr>
          <w:color w:val="FF0000"/>
          <w:u w:val="single"/>
        </w:rPr>
        <w:t>Pomposity we can survive.</w:t>
      </w:r>
      <w:r w:rsidRPr="00270E6D">
        <w:rPr>
          <w:color w:val="FF0000"/>
          <w:sz w:val="16"/>
        </w:rPr>
        <w:t xml:space="preserve"> </w:t>
      </w:r>
      <w:r w:rsidRPr="00270E6D">
        <w:rPr>
          <w:color w:val="FF0000"/>
          <w:u w:val="single"/>
        </w:rPr>
        <w:t xml:space="preserve">But </w:t>
      </w:r>
      <w:r w:rsidRPr="00270E6D">
        <w:rPr>
          <w:rStyle w:val="Emphasis"/>
          <w:color w:val="FF0000"/>
          <w:highlight w:val="green"/>
        </w:rPr>
        <w:t>meaninglessness</w:t>
      </w:r>
      <w:r w:rsidRPr="00270E6D">
        <w:rPr>
          <w:color w:val="FF0000"/>
          <w:highlight w:val="green"/>
          <w:u w:val="single"/>
        </w:rPr>
        <w:t xml:space="preserve"> is another matter</w:t>
      </w:r>
      <w:r w:rsidRPr="00270E6D">
        <w:rPr>
          <w:color w:val="FF0000"/>
          <w:sz w:val="16"/>
        </w:rPr>
        <w:t xml:space="preserve">. Fortunately, </w:t>
      </w:r>
      <w:r w:rsidRPr="00270E6D">
        <w:rPr>
          <w:b/>
          <w:color w:val="FF0000"/>
          <w:u w:val="single"/>
        </w:rPr>
        <w:t>most of us have not succumbed to the pleasures of meaningless language</w:t>
      </w:r>
      <w:r w:rsidRPr="00270E6D">
        <w:rPr>
          <w:color w:val="FF0000"/>
          <w:sz w:val="16"/>
        </w:rPr>
        <w:t xml:space="preserve">. </w:t>
      </w:r>
      <w:r w:rsidRPr="00270E6D">
        <w:rPr>
          <w:color w:val="FF0000"/>
          <w:highlight w:val="green"/>
          <w:u w:val="single"/>
        </w:rPr>
        <w:t>We struggle</w:t>
      </w:r>
      <w:r w:rsidRPr="00270E6D">
        <w:rPr>
          <w:color w:val="FF0000"/>
          <w:u w:val="single"/>
        </w:rPr>
        <w:t xml:space="preserve"> as best we can </w:t>
      </w:r>
      <w:r w:rsidRPr="00270E6D">
        <w:rPr>
          <w:color w:val="FF0000"/>
          <w:highlight w:val="green"/>
          <w:u w:val="single"/>
        </w:rPr>
        <w:t xml:space="preserve">to </w:t>
      </w:r>
      <w:r w:rsidRPr="00270E6D">
        <w:rPr>
          <w:rStyle w:val="Emphasis"/>
          <w:color w:val="FF0000"/>
          <w:highlight w:val="green"/>
        </w:rPr>
        <w:t>connect</w:t>
      </w:r>
      <w:r w:rsidRPr="00270E6D">
        <w:rPr>
          <w:color w:val="FF0000"/>
          <w:sz w:val="16"/>
          <w:highlight w:val="green"/>
        </w:rPr>
        <w:t xml:space="preserve"> </w:t>
      </w:r>
      <w:r w:rsidRPr="00270E6D">
        <w:rPr>
          <w:b/>
          <w:color w:val="FF0000"/>
          <w:highlight w:val="green"/>
          <w:u w:val="single"/>
        </w:rPr>
        <w:t>our</w:t>
      </w:r>
      <w:r w:rsidRPr="00270E6D">
        <w:rPr>
          <w:b/>
          <w:color w:val="FF0000"/>
          <w:u w:val="single"/>
        </w:rPr>
        <w:t xml:space="preserve"> </w:t>
      </w:r>
      <w:r w:rsidRPr="00270E6D">
        <w:rPr>
          <w:b/>
          <w:color w:val="FF0000"/>
          <w:highlight w:val="green"/>
          <w:u w:val="single"/>
        </w:rPr>
        <w:t>words with</w:t>
      </w:r>
      <w:r w:rsidRPr="00270E6D">
        <w:rPr>
          <w:b/>
          <w:color w:val="FF0000"/>
          <w:u w:val="single"/>
        </w:rPr>
        <w:t xml:space="preserve"> the world of </w:t>
      </w:r>
      <w:r w:rsidRPr="00270E6D">
        <w:rPr>
          <w:b/>
          <w:color w:val="FF0000"/>
          <w:highlight w:val="green"/>
          <w:u w:val="single"/>
        </w:rPr>
        <w:t>non-words</w:t>
      </w:r>
      <w:r w:rsidRPr="00270E6D">
        <w:rPr>
          <w:color w:val="FF0000"/>
          <w:sz w:val="16"/>
        </w:rPr>
        <w:t xml:space="preserve">. </w:t>
      </w:r>
      <w:r w:rsidRPr="00270E6D">
        <w:rPr>
          <w:color w:val="FF0000"/>
          <w:u w:val="single"/>
        </w:rPr>
        <w:t>Or</w:t>
      </w:r>
      <w:r w:rsidRPr="00270E6D">
        <w:rPr>
          <w:color w:val="FF0000"/>
          <w:sz w:val="16"/>
        </w:rPr>
        <w:t xml:space="preserve">, at least, </w:t>
      </w:r>
      <w:r w:rsidRPr="00270E6D">
        <w:rPr>
          <w:color w:val="FF0000"/>
          <w:u w:val="single"/>
        </w:rPr>
        <w:t xml:space="preserve">to use words that will </w:t>
      </w:r>
      <w:r w:rsidRPr="00270E6D">
        <w:rPr>
          <w:rStyle w:val="Emphasis"/>
          <w:color w:val="FF0000"/>
        </w:rPr>
        <w:t>resonate</w:t>
      </w:r>
      <w:r w:rsidRPr="00270E6D">
        <w:rPr>
          <w:color w:val="FF0000"/>
          <w:sz w:val="16"/>
        </w:rPr>
        <w:t xml:space="preserve"> </w:t>
      </w:r>
      <w:r w:rsidRPr="00270E6D">
        <w:rPr>
          <w:b/>
          <w:color w:val="FF0000"/>
          <w:u w:val="single"/>
        </w:rPr>
        <w:t>with the experiences of those whom we address</w:t>
      </w:r>
      <w:r w:rsidRPr="00270E6D">
        <w:rPr>
          <w:color w:val="FF0000"/>
          <w:sz w:val="16"/>
        </w:rPr>
        <w:t xml:space="preserve">. But </w:t>
      </w:r>
      <w:r w:rsidRPr="00270E6D">
        <w:rPr>
          <w:color w:val="FF0000"/>
          <w:highlight w:val="green"/>
          <w:u w:val="single"/>
        </w:rPr>
        <w:t>one worries</w:t>
      </w:r>
      <w:r w:rsidRPr="00270E6D">
        <w:rPr>
          <w:color w:val="FF0000"/>
          <w:sz w:val="16"/>
        </w:rPr>
        <w:t xml:space="preserve">, nonetheless, that </w:t>
      </w:r>
      <w:r w:rsidRPr="00270E6D">
        <w:rPr>
          <w:color w:val="FF0000"/>
          <w:u w:val="single"/>
        </w:rPr>
        <w:t xml:space="preserve">a generation of </w:t>
      </w:r>
      <w:r w:rsidRPr="00270E6D">
        <w:rPr>
          <w:color w:val="FF0000"/>
          <w:highlight w:val="green"/>
          <w:u w:val="single"/>
        </w:rPr>
        <w:t>young people</w:t>
      </w:r>
      <w:r w:rsidRPr="00270E6D">
        <w:rPr>
          <w:color w:val="FF0000"/>
          <w:u w:val="single"/>
        </w:rPr>
        <w:t xml:space="preserve"> may</w:t>
      </w:r>
      <w:r w:rsidRPr="00270E6D">
        <w:rPr>
          <w:color w:val="FF0000"/>
          <w:sz w:val="16"/>
        </w:rPr>
        <w:t xml:space="preserve"> </w:t>
      </w:r>
      <w:r w:rsidRPr="00270E6D">
        <w:rPr>
          <w:color w:val="FF0000"/>
          <w:u w:val="single"/>
        </w:rPr>
        <w:t xml:space="preserve">become </w:t>
      </w:r>
      <w:r w:rsidRPr="00270E6D">
        <w:rPr>
          <w:color w:val="FF0000"/>
          <w:highlight w:val="green"/>
          <w:u w:val="single"/>
        </w:rPr>
        <w:t>entangled in</w:t>
      </w:r>
      <w:r w:rsidRPr="00270E6D">
        <w:rPr>
          <w:color w:val="FF0000"/>
          <w:u w:val="single"/>
        </w:rPr>
        <w:t xml:space="preserve"> an </w:t>
      </w:r>
      <w:r w:rsidRPr="00270E6D">
        <w:rPr>
          <w:color w:val="FF0000"/>
          <w:highlight w:val="green"/>
          <w:u w:val="single"/>
        </w:rPr>
        <w:t>academic fashion</w:t>
      </w:r>
      <w:r w:rsidRPr="00270E6D">
        <w:rPr>
          <w:color w:val="FF0000"/>
          <w:sz w:val="16"/>
        </w:rPr>
        <w:t xml:space="preserve"> </w:t>
      </w:r>
      <w:r w:rsidRPr="00270E6D">
        <w:rPr>
          <w:b/>
          <w:color w:val="FF0000"/>
          <w:u w:val="single"/>
        </w:rPr>
        <w:t xml:space="preserve">that </w:t>
      </w:r>
      <w:r w:rsidRPr="00270E6D">
        <w:rPr>
          <w:b/>
          <w:color w:val="FF0000"/>
          <w:highlight w:val="green"/>
          <w:u w:val="single"/>
        </w:rPr>
        <w:t>will increase</w:t>
      </w:r>
      <w:r w:rsidRPr="00270E6D">
        <w:rPr>
          <w:b/>
          <w:color w:val="FF0000"/>
          <w:u w:val="single"/>
        </w:rPr>
        <w:t xml:space="preserve"> their </w:t>
      </w:r>
      <w:r w:rsidRPr="00270E6D">
        <w:rPr>
          <w:b/>
          <w:color w:val="FF0000"/>
          <w:highlight w:val="green"/>
          <w:u w:val="single"/>
        </w:rPr>
        <w:t xml:space="preserve">difficulties in </w:t>
      </w:r>
      <w:r w:rsidRPr="00270E6D">
        <w:rPr>
          <w:rStyle w:val="Emphasis"/>
          <w:color w:val="FF0000"/>
          <w:highlight w:val="green"/>
        </w:rPr>
        <w:t>solving real</w:t>
      </w:r>
      <w:r w:rsidRPr="00270E6D">
        <w:rPr>
          <w:rStyle w:val="Emphasis"/>
          <w:color w:val="FF0000"/>
        </w:rPr>
        <w:t xml:space="preserve"> </w:t>
      </w:r>
      <w:r w:rsidRPr="00270E6D">
        <w:rPr>
          <w:rStyle w:val="Emphasis"/>
          <w:color w:val="FF0000"/>
          <w:highlight w:val="green"/>
        </w:rPr>
        <w:t>problems</w:t>
      </w:r>
      <w:r w:rsidRPr="00270E6D">
        <w:rPr>
          <w:color w:val="FF0000"/>
          <w:sz w:val="16"/>
        </w:rPr>
        <w:t>—</w:t>
      </w:r>
      <w:r w:rsidRPr="00270E6D">
        <w:rPr>
          <w:color w:val="FF0000"/>
          <w:highlight w:val="green"/>
          <w:u w:val="single"/>
        </w:rPr>
        <w:t>indeed</w:t>
      </w:r>
      <w:r w:rsidRPr="00270E6D">
        <w:rPr>
          <w:color w:val="FF0000"/>
          <w:sz w:val="16"/>
        </w:rPr>
        <w:t xml:space="preserve">, </w:t>
      </w:r>
      <w:r w:rsidRPr="00270E6D">
        <w:rPr>
          <w:color w:val="FF0000"/>
          <w:highlight w:val="green"/>
          <w:u w:val="single"/>
        </w:rPr>
        <w:t xml:space="preserve">in </w:t>
      </w:r>
      <w:r w:rsidRPr="00270E6D">
        <w:rPr>
          <w:rStyle w:val="Emphasis"/>
          <w:color w:val="FF0000"/>
          <w:highlight w:val="green"/>
        </w:rPr>
        <w:t>facing them</w:t>
      </w:r>
      <w:r w:rsidRPr="00270E6D">
        <w:rPr>
          <w:color w:val="FF0000"/>
          <w:u w:val="single"/>
        </w:rPr>
        <w:t>.</w:t>
      </w:r>
      <w:r w:rsidRPr="00270E6D">
        <w:rPr>
          <w:color w:val="FF0000"/>
          <w:sz w:val="16"/>
        </w:rPr>
        <w:t xml:space="preserve"> Which is why, </w:t>
      </w:r>
      <w:r w:rsidRPr="00270E6D">
        <w:rPr>
          <w:b/>
          <w:color w:val="FF0000"/>
          <w:u w:val="single"/>
        </w:rPr>
        <w:t>rather than their reading Derrida</w:t>
      </w:r>
      <w:r w:rsidRPr="00270E6D">
        <w:rPr>
          <w:color w:val="FF0000"/>
          <w:sz w:val="16"/>
        </w:rPr>
        <w:t xml:space="preserve">, </w:t>
      </w:r>
      <w:r w:rsidRPr="00270E6D">
        <w:rPr>
          <w:b/>
          <w:color w:val="FF0000"/>
          <w:u w:val="single"/>
        </w:rPr>
        <w:t>they ought to read Diderot, or Voltaire</w:t>
      </w:r>
      <w:r w:rsidRPr="00270E6D">
        <w:rPr>
          <w:color w:val="FF0000"/>
          <w:sz w:val="16"/>
        </w:rPr>
        <w:t xml:space="preserve">, Rousseau, Swift, Madison, Condorcet, </w:t>
      </w:r>
      <w:r w:rsidRPr="00270E6D">
        <w:rPr>
          <w:color w:val="FF0000"/>
          <w:u w:val="single"/>
        </w:rPr>
        <w:t>or many of the writers of the Enlightenment</w:t>
      </w:r>
      <w:r w:rsidRPr="00270E6D">
        <w:rPr>
          <w:color w:val="FF0000"/>
          <w:sz w:val="16"/>
        </w:rPr>
        <w:t xml:space="preserve"> period </w:t>
      </w:r>
      <w:r w:rsidRPr="00270E6D">
        <w:rPr>
          <w:color w:val="FF0000"/>
          <w:u w:val="single"/>
        </w:rPr>
        <w:t>who</w:t>
      </w:r>
      <w:r w:rsidRPr="00270E6D">
        <w:rPr>
          <w:color w:val="FF0000"/>
          <w:sz w:val="16"/>
        </w:rPr>
        <w:t xml:space="preserve"> </w:t>
      </w:r>
      <w:r w:rsidRPr="00270E6D">
        <w:rPr>
          <w:color w:val="FF0000"/>
          <w:u w:val="single"/>
        </w:rPr>
        <w:t>believed</w:t>
      </w:r>
      <w:r w:rsidRPr="00270E6D">
        <w:rPr>
          <w:color w:val="FF0000"/>
          <w:sz w:val="16"/>
        </w:rPr>
        <w:t xml:space="preserve"> that, </w:t>
      </w:r>
      <w:r w:rsidRPr="00270E6D">
        <w:rPr>
          <w:b/>
          <w:color w:val="FF0000"/>
          <w:u w:val="single"/>
        </w:rPr>
        <w:t xml:space="preserve">for </w:t>
      </w:r>
      <w:proofErr w:type="gramStart"/>
      <w:r w:rsidRPr="00270E6D">
        <w:rPr>
          <w:b/>
          <w:color w:val="FF0000"/>
          <w:u w:val="single"/>
        </w:rPr>
        <w:t>all of</w:t>
      </w:r>
      <w:proofErr w:type="gramEnd"/>
      <w:r w:rsidRPr="00270E6D">
        <w:rPr>
          <w:b/>
          <w:color w:val="FF0000"/>
          <w:u w:val="single"/>
        </w:rPr>
        <w:t xml:space="preserve"> the difficulties</w:t>
      </w:r>
      <w:r w:rsidRPr="00270E6D">
        <w:rPr>
          <w:color w:val="FF0000"/>
          <w:sz w:val="16"/>
        </w:rPr>
        <w:t xml:space="preserve"> </w:t>
      </w:r>
      <w:r w:rsidRPr="00270E6D">
        <w:rPr>
          <w:color w:val="FF0000"/>
          <w:u w:val="single"/>
        </w:rPr>
        <w:t>in mastering language</w:t>
      </w:r>
      <w:r w:rsidRPr="00270E6D">
        <w:rPr>
          <w:color w:val="FF0000"/>
          <w:sz w:val="16"/>
        </w:rPr>
        <w:t xml:space="preserve">, </w:t>
      </w:r>
      <w:r w:rsidRPr="00270E6D">
        <w:rPr>
          <w:rStyle w:val="Emphasis"/>
          <w:color w:val="FF0000"/>
        </w:rPr>
        <w:t>it is possible to say what you mean</w:t>
      </w:r>
      <w:r w:rsidRPr="00270E6D">
        <w:rPr>
          <w:color w:val="FF0000"/>
          <w:sz w:val="16"/>
        </w:rPr>
        <w:t xml:space="preserve">, </w:t>
      </w:r>
      <w:r w:rsidRPr="00270E6D">
        <w:rPr>
          <w:rStyle w:val="Emphasis"/>
          <w:color w:val="FF0000"/>
        </w:rPr>
        <w:t>to mean what you say</w:t>
      </w:r>
      <w:r w:rsidRPr="00270E6D">
        <w:rPr>
          <w:color w:val="FF0000"/>
          <w:sz w:val="16"/>
        </w:rPr>
        <w:t xml:space="preserve">, </w:t>
      </w:r>
      <w:r w:rsidRPr="00270E6D">
        <w:rPr>
          <w:b/>
          <w:color w:val="FF0000"/>
          <w:u w:val="single"/>
        </w:rPr>
        <w:t>and to be silent when you have nothing to say</w:t>
      </w:r>
      <w:r w:rsidRPr="00270E6D">
        <w:rPr>
          <w:color w:val="FF0000"/>
          <w:sz w:val="16"/>
        </w:rPr>
        <w:t xml:space="preserve">. </w:t>
      </w:r>
      <w:r w:rsidRPr="00270E6D">
        <w:rPr>
          <w:color w:val="FF0000"/>
          <w:u w:val="single"/>
        </w:rPr>
        <w:t>They believed that it is possible to use language</w:t>
      </w:r>
      <w:r w:rsidRPr="00270E6D">
        <w:rPr>
          <w:color w:val="FF0000"/>
          <w:sz w:val="16"/>
        </w:rPr>
        <w:t xml:space="preserve"> </w:t>
      </w:r>
      <w:r w:rsidRPr="00270E6D">
        <w:rPr>
          <w:color w:val="FF0000"/>
          <w:u w:val="single"/>
        </w:rPr>
        <w:t xml:space="preserve">to say things </w:t>
      </w:r>
      <w:r w:rsidRPr="00270E6D">
        <w:rPr>
          <w:color w:val="FF0000"/>
          <w:sz w:val="16"/>
        </w:rPr>
        <w:t xml:space="preserve">about the world </w:t>
      </w:r>
      <w:r w:rsidRPr="00270E6D">
        <w:rPr>
          <w:color w:val="FF0000"/>
          <w:u w:val="single"/>
        </w:rPr>
        <w:t>that are true</w:t>
      </w:r>
      <w:r w:rsidRPr="00270E6D">
        <w:rPr>
          <w:color w:val="FF0000"/>
          <w:sz w:val="16"/>
        </w:rPr>
        <w:t xml:space="preserve">—true, </w:t>
      </w:r>
      <w:r w:rsidRPr="00270E6D">
        <w:rPr>
          <w:color w:val="FF0000"/>
          <w:u w:val="single"/>
        </w:rPr>
        <w:t xml:space="preserve">meaning that they are </w:t>
      </w:r>
      <w:r w:rsidRPr="00270E6D">
        <w:rPr>
          <w:rStyle w:val="Emphasis"/>
          <w:color w:val="FF0000"/>
        </w:rPr>
        <w:t>testable</w:t>
      </w:r>
      <w:r w:rsidRPr="00270E6D">
        <w:rPr>
          <w:color w:val="FF0000"/>
          <w:u w:val="single"/>
        </w:rPr>
        <w:t xml:space="preserve"> and </w:t>
      </w:r>
      <w:r w:rsidRPr="00270E6D">
        <w:rPr>
          <w:rStyle w:val="Emphasis"/>
          <w:color w:val="FF0000"/>
        </w:rPr>
        <w:t>verifiable</w:t>
      </w:r>
      <w:r w:rsidRPr="00270E6D">
        <w:rPr>
          <w:color w:val="FF0000"/>
          <w:sz w:val="16"/>
        </w:rPr>
        <w:t xml:space="preserve">, that there is evidence for believing. Their belief in truth included statements about history and about social life, although </w:t>
      </w:r>
      <w:r w:rsidRPr="00270E6D">
        <w:rPr>
          <w:color w:val="FF0000"/>
          <w:u w:val="single"/>
        </w:rPr>
        <w:t>they knew that such statements were less authoritative than those of a scientific natur</w:t>
      </w:r>
      <w:r w:rsidRPr="00270E6D">
        <w:rPr>
          <w:color w:val="FF0000"/>
          <w:sz w:val="16"/>
        </w:rPr>
        <w:t xml:space="preserve">e. They believed in the capacity of lucid language to help them know when they had spoken truly or falsely. Above all, </w:t>
      </w:r>
      <w:r w:rsidRPr="00270E6D">
        <w:rPr>
          <w:color w:val="FF0000"/>
          <w:u w:val="single"/>
        </w:rPr>
        <w:t>they believed that the purpose of language is to communicate</w:t>
      </w:r>
      <w:r w:rsidRPr="00270E6D">
        <w:rPr>
          <w:color w:val="FF0000"/>
          <w:sz w:val="16"/>
        </w:rPr>
        <w:t xml:space="preserve"> </w:t>
      </w:r>
      <w:r w:rsidRPr="00270E6D">
        <w:rPr>
          <w:color w:val="FF0000"/>
          <w:u w:val="single"/>
        </w:rPr>
        <w:t>ideas to oneself and to others</w:t>
      </w:r>
      <w:r w:rsidRPr="00270E6D">
        <w:rPr>
          <w:color w:val="FF0000"/>
          <w:sz w:val="16"/>
        </w:rPr>
        <w:t xml:space="preserve">. </w:t>
      </w:r>
      <w:r w:rsidRPr="00270E6D">
        <w:rPr>
          <w:color w:val="FF0000"/>
          <w:u w:val="single"/>
        </w:rPr>
        <w:t>Why</w:t>
      </w:r>
      <w:r w:rsidRPr="00270E6D">
        <w:rPr>
          <w:color w:val="FF0000"/>
          <w:sz w:val="16"/>
        </w:rPr>
        <w:t xml:space="preserve">, at this point in history, </w:t>
      </w:r>
      <w:r w:rsidRPr="00270E6D">
        <w:rPr>
          <w:color w:val="FF0000"/>
          <w:u w:val="single"/>
        </w:rPr>
        <w:t>so many Western philosophers</w:t>
      </w:r>
      <w:r w:rsidRPr="00270E6D">
        <w:rPr>
          <w:color w:val="FF0000"/>
          <w:sz w:val="16"/>
        </w:rPr>
        <w:t xml:space="preserve"> </w:t>
      </w:r>
      <w:r w:rsidRPr="00270E6D">
        <w:rPr>
          <w:color w:val="FF0000"/>
          <w:u w:val="single"/>
        </w:rPr>
        <w:t xml:space="preserve">are teaching that language is nothing but a </w:t>
      </w:r>
      <w:r w:rsidRPr="00270E6D">
        <w:rPr>
          <w:rStyle w:val="Emphasis"/>
          <w:color w:val="FF0000"/>
        </w:rPr>
        <w:t>snare</w:t>
      </w:r>
      <w:r w:rsidRPr="00270E6D">
        <w:rPr>
          <w:color w:val="FF0000"/>
          <w:sz w:val="16"/>
        </w:rPr>
        <w:t xml:space="preserve"> and a delusion, </w:t>
      </w:r>
      <w:r w:rsidRPr="00270E6D">
        <w:rPr>
          <w:color w:val="FF0000"/>
          <w:u w:val="single"/>
        </w:rPr>
        <w:t>that it serves only to falsify and obscure</w:t>
      </w:r>
      <w:r w:rsidRPr="00270E6D">
        <w:rPr>
          <w:color w:val="FF0000"/>
          <w:sz w:val="16"/>
        </w:rPr>
        <w:t xml:space="preserve">, </w:t>
      </w:r>
      <w:r w:rsidRPr="00270E6D">
        <w:rPr>
          <w:b/>
          <w:color w:val="FF0000"/>
          <w:u w:val="single"/>
        </w:rPr>
        <w:t>is mysterious</w:t>
      </w:r>
      <w:r w:rsidRPr="00270E6D">
        <w:rPr>
          <w:color w:val="FF0000"/>
          <w:sz w:val="16"/>
        </w:rPr>
        <w:t xml:space="preserve"> to me. Perhaps it comes </w:t>
      </w:r>
      <w:proofErr w:type="gramStart"/>
      <w:r w:rsidRPr="00270E6D">
        <w:rPr>
          <w:color w:val="FF0000"/>
          <w:sz w:val="16"/>
        </w:rPr>
        <w:t>as a consequence of</w:t>
      </w:r>
      <w:proofErr w:type="gramEnd"/>
      <w:r w:rsidRPr="00270E6D">
        <w:rPr>
          <w:color w:val="FF0000"/>
          <w:sz w:val="16"/>
        </w:rPr>
        <w:t xml:space="preserve"> our disappointments in the twentieth century. Perhaps some of our philosophers have been driven to a Caliban-like despair: You taught me language and my profit on it is that I know how to kill and be cruel." If so, it is understandable but not acceptable. Can we go into the future believing that gibberish is as good as any other form of language?</w:t>
      </w:r>
    </w:p>
    <w:p w14:paraId="18E80EB2" w14:textId="77777777" w:rsidR="00D4319C" w:rsidRPr="00270E6D" w:rsidRDefault="00D4319C" w:rsidP="00D4319C">
      <w:pPr>
        <w:rPr>
          <w:color w:val="FF0000"/>
          <w:szCs w:val="26"/>
        </w:rPr>
      </w:pPr>
    </w:p>
    <w:p w14:paraId="19887205" w14:textId="31036CD0" w:rsidR="00D4319C" w:rsidRPr="00270E6D" w:rsidRDefault="00D4319C" w:rsidP="00D4319C">
      <w:pPr>
        <w:pStyle w:val="Heading4"/>
        <w:rPr>
          <w:rFonts w:cs="Calibri"/>
          <w:color w:val="FF0000"/>
        </w:rPr>
      </w:pPr>
      <w:r w:rsidRPr="00270E6D">
        <w:rPr>
          <w:rFonts w:cs="Calibri"/>
          <w:color w:val="FF0000"/>
        </w:rPr>
        <w:t xml:space="preserve">Information is persuasive and the </w:t>
      </w:r>
      <w:r w:rsidRPr="00270E6D">
        <w:rPr>
          <w:rFonts w:cs="Calibri"/>
          <w:color w:val="FF0000"/>
        </w:rPr>
        <w:t>alt</w:t>
      </w:r>
      <w:r w:rsidRPr="00270E6D">
        <w:rPr>
          <w:rFonts w:cs="Calibri"/>
          <w:color w:val="FF0000"/>
        </w:rPr>
        <w:t xml:space="preserve"> fails </w:t>
      </w:r>
    </w:p>
    <w:p w14:paraId="228AFBDD" w14:textId="77777777" w:rsidR="00D4319C" w:rsidRPr="00270E6D" w:rsidRDefault="00D4319C" w:rsidP="00D4319C">
      <w:pPr>
        <w:rPr>
          <w:color w:val="FF0000"/>
        </w:rPr>
      </w:pPr>
      <w:r w:rsidRPr="00270E6D">
        <w:rPr>
          <w:rStyle w:val="Heading4Char"/>
          <w:rFonts w:cs="Calibri"/>
          <w:color w:val="FF0000"/>
        </w:rPr>
        <w:t>Robinson 04</w:t>
      </w:r>
      <w:r w:rsidRPr="00270E6D">
        <w:rPr>
          <w:color w:val="FF0000"/>
        </w:rPr>
        <w:t xml:space="preserve"> [Andrew, http://andyrobinsontheoryblog.blogspot.com/2004/11/baudrillard-zizek-and-laclau-on-common.html]</w:t>
      </w:r>
    </w:p>
    <w:p w14:paraId="48ED2327" w14:textId="77777777" w:rsidR="00D4319C" w:rsidRPr="00270E6D" w:rsidRDefault="00D4319C" w:rsidP="00D4319C">
      <w:pPr>
        <w:rPr>
          <w:color w:val="FF0000"/>
          <w:sz w:val="8"/>
        </w:rPr>
      </w:pPr>
      <w:r w:rsidRPr="00270E6D">
        <w:rPr>
          <w:rStyle w:val="StyleUnderline"/>
          <w:color w:val="FF0000"/>
          <w:highlight w:val="green"/>
        </w:rPr>
        <w:t>Baudrillard</w:t>
      </w:r>
      <w:r w:rsidRPr="00270E6D">
        <w:rPr>
          <w:color w:val="FF0000"/>
          <w:sz w:val="8"/>
        </w:rPr>
        <w:t xml:space="preserve">'s claim that the masses are "dumb", silent and conduct </w:t>
      </w:r>
      <w:proofErr w:type="gramStart"/>
      <w:r w:rsidRPr="00270E6D">
        <w:rPr>
          <w:color w:val="FF0000"/>
          <w:sz w:val="8"/>
        </w:rPr>
        <w:t>any and all</w:t>
      </w:r>
      <w:proofErr w:type="gramEnd"/>
      <w:r w:rsidRPr="00270E6D">
        <w:rPr>
          <w:color w:val="FF0000"/>
          <w:sz w:val="8"/>
        </w:rPr>
        <w:t xml:space="preserve"> beliefs (SSM 28) and "the reversion of any social" (SSM 49) is </w:t>
      </w:r>
      <w:proofErr w:type="spellStart"/>
      <w:r w:rsidRPr="00270E6D">
        <w:rPr>
          <w:color w:val="FF0000"/>
          <w:sz w:val="8"/>
        </w:rPr>
        <w:t>problematised</w:t>
      </w:r>
      <w:proofErr w:type="spellEnd"/>
      <w:r w:rsidRPr="00270E6D">
        <w:rPr>
          <w:color w:val="FF0000"/>
          <w:sz w:val="8"/>
        </w:rPr>
        <w:t xml:space="preserve"> by the persistence of subcultures and countercultures, while his claim that any remark could be attributed to the masses (SSM 29) hardly proves that it lacks its own demands or beliefs. He </w:t>
      </w:r>
      <w:r w:rsidRPr="00270E6D">
        <w:rPr>
          <w:rStyle w:val="StyleUnderline"/>
          <w:color w:val="FF0000"/>
          <w:highlight w:val="green"/>
        </w:rPr>
        <w:t>is leaping</w:t>
      </w:r>
      <w:r w:rsidRPr="00270E6D">
        <w:rPr>
          <w:rStyle w:val="StyleUnderline"/>
          <w:color w:val="FF0000"/>
        </w:rPr>
        <w:t xml:space="preserve"> far too quickly from the confused and contradictory nature of mass beliefs </w:t>
      </w:r>
      <w:r w:rsidRPr="00270E6D">
        <w:rPr>
          <w:rStyle w:val="StyleUnderline"/>
          <w:color w:val="FF0000"/>
          <w:highlight w:val="green"/>
        </w:rPr>
        <w:t>to the idea that the masses</w:t>
      </w:r>
      <w:r w:rsidRPr="00270E6D">
        <w:rPr>
          <w:rStyle w:val="StyleUnderline"/>
          <w:color w:val="FF0000"/>
        </w:rPr>
        <w:t xml:space="preserve"> </w:t>
      </w:r>
      <w:r w:rsidRPr="00270E6D">
        <w:rPr>
          <w:color w:val="FF0000"/>
          <w:sz w:val="8"/>
        </w:rPr>
        <w:t xml:space="preserve">lack - or even </w:t>
      </w:r>
      <w:r w:rsidRPr="00270E6D">
        <w:rPr>
          <w:rStyle w:val="StyleUnderline"/>
          <w:color w:val="FF0000"/>
          <w:highlight w:val="green"/>
        </w:rPr>
        <w:t>reject - meaning</w:t>
      </w:r>
      <w:r w:rsidRPr="00270E6D">
        <w:rPr>
          <w:color w:val="FF0000"/>
          <w:sz w:val="8"/>
        </w:rPr>
        <w:t xml:space="preserve"> per se. He wants to portray the masses as disinterested in meaning, instinctual and "above and beyond all meaning" (SSM 11), lacking even conformist beliefs (87-8) and without a language of their own (22). </w:t>
      </w:r>
      <w:r w:rsidRPr="00270E6D">
        <w:rPr>
          <w:rStyle w:val="StyleUnderline"/>
          <w:color w:val="FF0000"/>
          <w:highlight w:val="green"/>
        </w:rPr>
        <w:t xml:space="preserve">This is contradicted by </w:t>
      </w:r>
      <w:r w:rsidRPr="00270E6D">
        <w:rPr>
          <w:rStyle w:val="Emphasis"/>
          <w:color w:val="FF0000"/>
          <w:highlight w:val="green"/>
        </w:rPr>
        <w:t xml:space="preserve">extensive evidence </w:t>
      </w:r>
      <w:r w:rsidRPr="00270E6D">
        <w:rPr>
          <w:rStyle w:val="StyleUnderline"/>
          <w:color w:val="FF0000"/>
          <w:highlight w:val="green"/>
        </w:rPr>
        <w:t>on</w:t>
      </w:r>
      <w:r w:rsidRPr="00270E6D">
        <w:rPr>
          <w:rStyle w:val="StyleUnderline"/>
          <w:color w:val="FF0000"/>
        </w:rPr>
        <w:t xml:space="preserve"> the construction of </w:t>
      </w:r>
      <w:r w:rsidRPr="00270E6D">
        <w:rPr>
          <w:rStyle w:val="StyleUnderline"/>
          <w:color w:val="FF0000"/>
          <w:highlight w:val="green"/>
        </w:rPr>
        <w:t>meaning in everyday life</w:t>
      </w:r>
      <w:r w:rsidRPr="00270E6D">
        <w:rPr>
          <w:color w:val="FF0000"/>
          <w:sz w:val="8"/>
        </w:rPr>
        <w:t xml:space="preserve">, from </w:t>
      </w:r>
      <w:proofErr w:type="spellStart"/>
      <w:r w:rsidRPr="00270E6D">
        <w:rPr>
          <w:color w:val="FF0000"/>
          <w:sz w:val="8"/>
        </w:rPr>
        <w:t>Hoggart</w:t>
      </w:r>
      <w:proofErr w:type="spellEnd"/>
      <w:r w:rsidRPr="00270E6D">
        <w:rPr>
          <w:color w:val="FF0000"/>
          <w:sz w:val="8"/>
        </w:rPr>
        <w:t xml:space="preserve"> on working class culture to Becker, Lemert, Goffman and others on deviance. Even in the sphere of media effects, </w:t>
      </w:r>
      <w:r w:rsidRPr="00270E6D">
        <w:rPr>
          <w:rStyle w:val="StyleUnderline"/>
          <w:color w:val="FF0000"/>
        </w:rPr>
        <w:t xml:space="preserve">the evidence from </w:t>
      </w:r>
      <w:r w:rsidRPr="00270E6D">
        <w:rPr>
          <w:rStyle w:val="StyleUnderline"/>
          <w:color w:val="FF0000"/>
          <w:highlight w:val="green"/>
        </w:rPr>
        <w:t>research on audiences</w:t>
      </w:r>
      <w:r w:rsidRPr="00270E6D">
        <w:rPr>
          <w:color w:val="FF0000"/>
          <w:sz w:val="8"/>
        </w:rPr>
        <w:t xml:space="preserve">, such as Ang on Dallas viewers and Morley on the Nationwide audience, </w:t>
      </w:r>
      <w:r w:rsidRPr="00270E6D">
        <w:rPr>
          <w:rStyle w:val="StyleUnderline"/>
          <w:color w:val="FF0000"/>
          <w:highlight w:val="green"/>
        </w:rPr>
        <w:t>suggests</w:t>
      </w:r>
      <w:r w:rsidRPr="00270E6D">
        <w:rPr>
          <w:rStyle w:val="StyleUnderline"/>
          <w:color w:val="FF0000"/>
        </w:rPr>
        <w:t xml:space="preserve"> an active </w:t>
      </w:r>
      <w:r w:rsidRPr="00270E6D">
        <w:rPr>
          <w:rStyle w:val="StyleUnderline"/>
          <w:color w:val="FF0000"/>
          <w:highlight w:val="green"/>
        </w:rPr>
        <w:t>construction of meaning by</w:t>
      </w:r>
      <w:r w:rsidRPr="00270E6D">
        <w:rPr>
          <w:rStyle w:val="StyleUnderline"/>
          <w:color w:val="FF0000"/>
        </w:rPr>
        <w:t xml:space="preserve"> members of </w:t>
      </w:r>
      <w:r w:rsidRPr="00270E6D">
        <w:rPr>
          <w:rStyle w:val="StyleUnderline"/>
          <w:color w:val="FF0000"/>
          <w:highlight w:val="green"/>
        </w:rPr>
        <w:t xml:space="preserve">the masses, negotiating </w:t>
      </w:r>
      <w:proofErr w:type="gramStart"/>
      <w:r w:rsidRPr="00270E6D">
        <w:rPr>
          <w:rStyle w:val="StyleUnderline"/>
          <w:color w:val="FF0000"/>
          <w:highlight w:val="green"/>
        </w:rPr>
        <w:t>with</w:t>
      </w:r>
      <w:proofErr w:type="gramEnd"/>
      <w:r w:rsidRPr="00270E6D">
        <w:rPr>
          <w:color w:val="FF0000"/>
          <w:sz w:val="8"/>
        </w:rPr>
        <w:t xml:space="preserve"> or even opposing </w:t>
      </w:r>
      <w:r w:rsidRPr="00270E6D">
        <w:rPr>
          <w:rStyle w:val="StyleUnderline"/>
          <w:color w:val="FF0000"/>
          <w:highlight w:val="green"/>
        </w:rPr>
        <w:t>dominant codes of meaning</w:t>
      </w:r>
      <w:r w:rsidRPr="00270E6D">
        <w:rPr>
          <w:rStyle w:val="StyleUnderline"/>
          <w:color w:val="FF0000"/>
        </w:rPr>
        <w:t>.</w:t>
      </w:r>
      <w:r w:rsidRPr="00270E6D">
        <w:rPr>
          <w:color w:val="FF0000"/>
          <w:sz w:val="8"/>
        </w:rPr>
        <w:t xml:space="preserve"> This may well show a decline of that kind of meaning promoted by the status quo - but it hardly shows a rejection of meaning per se. When the masses act stupid, it may well be due to what radical education </w:t>
      </w:r>
      <w:proofErr w:type="gramStart"/>
      <w:r w:rsidRPr="00270E6D">
        <w:rPr>
          <w:color w:val="FF0000"/>
          <w:sz w:val="8"/>
        </w:rPr>
        <w:t>theorists</w:t>
      </w:r>
      <w:proofErr w:type="gramEnd"/>
      <w:r w:rsidRPr="00270E6D">
        <w:rPr>
          <w:color w:val="FF0000"/>
          <w:sz w:val="8"/>
        </w:rPr>
        <w:t xml:space="preserve"> term "reactive stupidity" - an adaptive response to avoid being falsified and "beaten" by acting stupid. Baudrillard again wrongly conflates the dominant system with meaning as such. Indeed, Baudrillard seems to have changed his mind AGAIN by the time of the Gulf War essays, when he refers to the MEDIA, not the masses, as in control (GW 75), and to stupidity </w:t>
      </w:r>
      <w:proofErr w:type="gramStart"/>
      <w:r w:rsidRPr="00270E6D">
        <w:rPr>
          <w:color w:val="FF0000"/>
          <w:sz w:val="8"/>
        </w:rPr>
        <w:t>as a result of</w:t>
      </w:r>
      <w:proofErr w:type="gramEnd"/>
      <w:r w:rsidRPr="00270E6D">
        <w:rPr>
          <w:color w:val="FF0000"/>
          <w:sz w:val="8"/>
        </w:rPr>
        <w:t xml:space="preserve"> "mental deterrence" (GW 67-8), which produces a "suffocating atmosphere of deception and stupidity" (GW 68) and a control through the violence of consensus (GW 84). Baudrillard's view that the masses respond to official surveys and the like in a tautological way (SSM 28) may well be true, without proving what Baudrillard claims it does about the absence of meaning in the masses. The attitudes of subaltern groups towards dominant beliefs </w:t>
      </w:r>
      <w:proofErr w:type="gramStart"/>
      <w:r w:rsidRPr="00270E6D">
        <w:rPr>
          <w:color w:val="FF0000"/>
          <w:sz w:val="8"/>
        </w:rPr>
        <w:t>has</w:t>
      </w:r>
      <w:proofErr w:type="gramEnd"/>
      <w:r w:rsidRPr="00270E6D">
        <w:rPr>
          <w:color w:val="FF0000"/>
          <w:sz w:val="8"/>
        </w:rPr>
        <w:t xml:space="preserve"> often taken such forms throughout history, but this does not preclude the parallel existence of what Jim Scott terms "hidden transcripts" - a parallel set of beliefs with a separate structure of meaning which are not compromised by power. Baudrillard does not dig deep enough into evidence on mass culture to assess whether such transcripts exist or not. </w:t>
      </w:r>
      <w:r w:rsidRPr="00270E6D">
        <w:rPr>
          <w:rStyle w:val="StyleUnderline"/>
          <w:color w:val="FF0000"/>
        </w:rPr>
        <w:t>He simply assumes the omnipotence of the official, "public" system of meaning.</w:t>
      </w:r>
      <w:r w:rsidRPr="00270E6D">
        <w:rPr>
          <w:color w:val="FF0000"/>
          <w:sz w:val="8"/>
        </w:rPr>
        <w:t xml:space="preserve"> Further, his claim that what passes through the masses leaves no trace (SSM 2) is very problematic, as his claim that the masses are the negation of all dominant meanings (SSM 49). There are some very strange 'proofs' in Baudrillard's work: for instance, the claim that people don't believe the myths they adopt rests on the statement that to claim the opposite is to accuse the masses of being stupid and naive (SSM 99-100). He does not explain why we should not believe this - especially since he elsewhere calls them "dumb like beasts"! Occasionally, Baudrillard acknowledges evidence against his approach: namely, the research of the "two-step flow" theorists on audience effects, </w:t>
      </w:r>
      <w:proofErr w:type="gramStart"/>
      <w:r w:rsidRPr="00270E6D">
        <w:rPr>
          <w:color w:val="FF0000"/>
          <w:sz w:val="8"/>
        </w:rPr>
        <w:t>and also</w:t>
      </w:r>
      <w:proofErr w:type="gramEnd"/>
      <w:r w:rsidRPr="00270E6D">
        <w:rPr>
          <w:color w:val="FF0000"/>
          <w:sz w:val="8"/>
        </w:rPr>
        <w:t xml:space="preserve"> the kind of syncretic resistances </w:t>
      </w:r>
      <w:proofErr w:type="spellStart"/>
      <w:r w:rsidRPr="00270E6D">
        <w:rPr>
          <w:color w:val="FF0000"/>
          <w:sz w:val="8"/>
        </w:rPr>
        <w:t>analysed</w:t>
      </w:r>
      <w:proofErr w:type="spellEnd"/>
      <w:r w:rsidRPr="00270E6D">
        <w:rPr>
          <w:color w:val="FF0000"/>
          <w:sz w:val="8"/>
        </w:rPr>
        <w:t xml:space="preserve"> by Scott, which resist the dominant social system and reinterpret or "recycled" its messages towards different codes and ends, often linked to earlier social forms (SSM 42-3). However, he does not dwell on such evidence. This, he says, is simply a different issue, unrelated to the question of the MASSES as "an innumerable, </w:t>
      </w:r>
      <w:proofErr w:type="spellStart"/>
      <w:r w:rsidRPr="00270E6D">
        <w:rPr>
          <w:color w:val="FF0000"/>
          <w:sz w:val="8"/>
        </w:rPr>
        <w:t>unnameable</w:t>
      </w:r>
      <w:proofErr w:type="spellEnd"/>
      <w:r w:rsidRPr="00270E6D">
        <w:rPr>
          <w:color w:val="FF0000"/>
          <w:sz w:val="8"/>
        </w:rPr>
        <w:t xml:space="preserve"> and anonymous group" operating through inertia and fascination (SSM 43-4). Attempts to recreate meaning at the periphery are a "secondary" matter (SSM 103-4). Similarly, at times, Baudrillard admits both the unsatisfactory nature of the society of the spectacle for many of its participants, and the existence of spheres of belief and discourse beyond its borders. For instance, people don't fully believe the hyperreality which substitutes for reality (SSM 99); some groups, so-called "savages" such as the Arab masses, are not submerged in simulation and can still become passionately involved in, for instance, war (GW 32); the real still exists underground (GW 63). Indeed, although his analysis of the Gulf War suggests that the WEST is trapped in simulacra, his account of the rest of the world suggests it follows a different logic (</w:t>
      </w:r>
      <w:proofErr w:type="spellStart"/>
      <w:r w:rsidRPr="00270E6D">
        <w:rPr>
          <w:color w:val="FF0000"/>
          <w:sz w:val="8"/>
        </w:rPr>
        <w:t>eg</w:t>
      </w:r>
      <w:proofErr w:type="spellEnd"/>
      <w:r w:rsidRPr="00270E6D">
        <w:rPr>
          <w:color w:val="FF0000"/>
          <w:sz w:val="8"/>
        </w:rPr>
        <w:t xml:space="preserve"> GW 65). Wars or non-wars today are waged by the west against symbolic logics which break with the dominant system, such as Islam (GW 85-6), to absorb everything which is singular and irreducible (GW 86). Also, though he thinks the risk of it is low, he admits that an accident, an </w:t>
      </w:r>
      <w:proofErr w:type="spellStart"/>
      <w:r w:rsidRPr="00270E6D">
        <w:rPr>
          <w:color w:val="FF0000"/>
          <w:sz w:val="8"/>
        </w:rPr>
        <w:t>irruption</w:t>
      </w:r>
      <w:proofErr w:type="spellEnd"/>
      <w:r w:rsidRPr="00270E6D">
        <w:rPr>
          <w:color w:val="FF0000"/>
          <w:sz w:val="8"/>
        </w:rPr>
        <w:t xml:space="preserve"> of Otherness, or an event which breaks the control exerted by information can disrupt the "celibate machine" of media control (GW 36, 48). If this is the case, however, </w:t>
      </w:r>
      <w:r w:rsidRPr="00270E6D">
        <w:rPr>
          <w:rStyle w:val="StyleUnderline"/>
          <w:color w:val="FF0000"/>
        </w:rPr>
        <w:t>there is no basis for assuming its totality, and it is still meaningful to try to win people over</w:t>
      </w:r>
      <w:r w:rsidRPr="00270E6D">
        <w:rPr>
          <w:color w:val="FF0000"/>
          <w:sz w:val="8"/>
        </w:rPr>
        <w:t xml:space="preserve"> to alternatives. In SSM Baudrillard retreats from this analysis, suggesting the reduction of society to a rat race is a result of the masses' resistance to 'objective' economic management (SSM 45) - the system benefits as a result but that is not the main issue. This contrasts with Baudrillard's earlier analyses </w:t>
      </w:r>
      <w:proofErr w:type="gramStart"/>
      <w:r w:rsidRPr="00270E6D">
        <w:rPr>
          <w:color w:val="FF0000"/>
          <w:sz w:val="8"/>
        </w:rPr>
        <w:t>and also</w:t>
      </w:r>
      <w:proofErr w:type="gramEnd"/>
      <w:r w:rsidRPr="00270E6D">
        <w:rPr>
          <w:color w:val="FF0000"/>
          <w:sz w:val="8"/>
        </w:rPr>
        <w:t xml:space="preserve"> those of others such as Illich, who see the destructive social effects of such competition. However, Baudrillard does attack "the social", which he identifies with control through information, simulation, </w:t>
      </w:r>
      <w:proofErr w:type="gramStart"/>
      <w:r w:rsidRPr="00270E6D">
        <w:rPr>
          <w:color w:val="FF0000"/>
          <w:sz w:val="8"/>
        </w:rPr>
        <w:t>security</w:t>
      </w:r>
      <w:proofErr w:type="gramEnd"/>
      <w:r w:rsidRPr="00270E6D">
        <w:rPr>
          <w:color w:val="FF0000"/>
          <w:sz w:val="8"/>
        </w:rPr>
        <w:t xml:space="preserve"> and deterrence (SSM 50-1) - though how it can be resisted since he thinks it "produces" us is never explained</w:t>
      </w:r>
      <w:r w:rsidRPr="00270E6D">
        <w:rPr>
          <w:rStyle w:val="StyleUnderline"/>
          <w:color w:val="FF0000"/>
        </w:rPr>
        <w:t>. Baudrillard tends to conflate existing dominant beliefs with thought and meaning per se. As a result, h</w:t>
      </w:r>
      <w:r w:rsidRPr="00270E6D">
        <w:rPr>
          <w:rStyle w:val="StyleUnderline"/>
          <w:color w:val="FF0000"/>
          <w:highlight w:val="green"/>
        </w:rPr>
        <w:t xml:space="preserve">e leaves it </w:t>
      </w:r>
      <w:r w:rsidRPr="00270E6D">
        <w:rPr>
          <w:rStyle w:val="Emphasis"/>
          <w:color w:val="FF0000"/>
          <w:highlight w:val="green"/>
        </w:rPr>
        <w:t>impossible</w:t>
      </w:r>
      <w:r w:rsidRPr="00270E6D">
        <w:rPr>
          <w:rStyle w:val="StyleUnderline"/>
          <w:color w:val="FF0000"/>
          <w:highlight w:val="green"/>
        </w:rPr>
        <w:t xml:space="preserve"> to critique dominant ideas in a meaningful way.</w:t>
      </w:r>
      <w:r w:rsidRPr="00270E6D">
        <w:rPr>
          <w:color w:val="FF0000"/>
          <w:sz w:val="8"/>
        </w:rPr>
        <w:t xml:space="preserve"> For instance, </w:t>
      </w:r>
      <w:r w:rsidRPr="00270E6D">
        <w:rPr>
          <w:rStyle w:val="StyleUnderline"/>
          <w:color w:val="FF0000"/>
          <w:highlight w:val="green"/>
        </w:rPr>
        <w:t xml:space="preserve">he poses </w:t>
      </w:r>
      <w:r w:rsidRPr="00270E6D">
        <w:rPr>
          <w:rStyle w:val="Emphasis"/>
          <w:color w:val="FF0000"/>
          <w:highlight w:val="green"/>
        </w:rPr>
        <w:t>political problems</w:t>
      </w:r>
      <w:r w:rsidRPr="00270E6D">
        <w:rPr>
          <w:rStyle w:val="StyleUnderline"/>
          <w:color w:val="FF0000"/>
          <w:highlight w:val="green"/>
        </w:rPr>
        <w:t xml:space="preserve"> in terms of "resistance to the social",</w:t>
      </w:r>
      <w:r w:rsidRPr="00270E6D">
        <w:rPr>
          <w:rStyle w:val="StyleUnderline"/>
          <w:color w:val="FF0000"/>
        </w:rPr>
        <w:t xml:space="preserve"> with the social in general being conflated with the EXISTING social system</w:t>
      </w:r>
      <w:r w:rsidRPr="00270E6D">
        <w:rPr>
          <w:color w:val="FF0000"/>
          <w:sz w:val="8"/>
        </w:rPr>
        <w:t xml:space="preserve"> (SSM 41); ditto on the existing sign system, which Baudrillard identifies with meaning per se. In such cases, </w:t>
      </w:r>
      <w:r w:rsidRPr="00270E6D">
        <w:rPr>
          <w:rStyle w:val="StyleUnderline"/>
          <w:color w:val="FF0000"/>
        </w:rPr>
        <w:t>Baudrillard misses the whole question of countercultural practices and the creation of alternative hegemonies. Baudrillard's conflation of meaning per se with dominant beliefs leads to a refusal to countenance the possibility of transforming mass beliefs.</w:t>
      </w:r>
      <w:r w:rsidRPr="00270E6D">
        <w:rPr>
          <w:color w:val="FF0000"/>
          <w:sz w:val="8"/>
        </w:rPr>
        <w:t xml:space="preserve"> Raising the cultural level of the masses, </w:t>
      </w:r>
      <w:r w:rsidRPr="00270E6D">
        <w:rPr>
          <w:rStyle w:val="StyleUnderline"/>
          <w:color w:val="FF0000"/>
          <w:highlight w:val="green"/>
        </w:rPr>
        <w:t>Baudrillard</w:t>
      </w:r>
      <w:r w:rsidRPr="00270E6D">
        <w:rPr>
          <w:rStyle w:val="StyleUnderline"/>
          <w:color w:val="FF0000"/>
        </w:rPr>
        <w:t xml:space="preserve"> </w:t>
      </w:r>
      <w:r w:rsidRPr="00270E6D">
        <w:rPr>
          <w:rStyle w:val="StyleUnderline"/>
          <w:color w:val="FF0000"/>
          <w:highlight w:val="green"/>
        </w:rPr>
        <w:t>claims</w:t>
      </w:r>
      <w:r w:rsidRPr="00270E6D">
        <w:rPr>
          <w:color w:val="FF0000"/>
          <w:sz w:val="8"/>
        </w:rPr>
        <w:t xml:space="preserve">, is "Nonsense" because </w:t>
      </w:r>
      <w:r w:rsidRPr="00270E6D">
        <w:rPr>
          <w:rStyle w:val="StyleUnderline"/>
          <w:color w:val="FF0000"/>
        </w:rPr>
        <w:t>the masses</w:t>
      </w:r>
      <w:r w:rsidRPr="00270E6D">
        <w:rPr>
          <w:color w:val="FF0000"/>
          <w:sz w:val="8"/>
        </w:rPr>
        <w:t xml:space="preserve">, who want spectacle rather than meaning, </w:t>
      </w:r>
      <w:r w:rsidRPr="00270E6D">
        <w:rPr>
          <w:rStyle w:val="StyleUnderline"/>
          <w:color w:val="FF0000"/>
        </w:rPr>
        <w:t xml:space="preserve">are </w:t>
      </w:r>
      <w:r w:rsidRPr="00270E6D">
        <w:rPr>
          <w:rStyle w:val="StyleUnderline"/>
          <w:color w:val="FF0000"/>
          <w:highlight w:val="green"/>
        </w:rPr>
        <w:t>resistant to "</w:t>
      </w:r>
      <w:r w:rsidRPr="00270E6D">
        <w:rPr>
          <w:rStyle w:val="StyleUnderline"/>
          <w:color w:val="FF0000"/>
        </w:rPr>
        <w:t xml:space="preserve">rational </w:t>
      </w:r>
      <w:r w:rsidRPr="00270E6D">
        <w:rPr>
          <w:rStyle w:val="StyleUnderline"/>
          <w:color w:val="FF0000"/>
          <w:highlight w:val="green"/>
        </w:rPr>
        <w:t>communication</w:t>
      </w:r>
      <w:r w:rsidRPr="00270E6D">
        <w:rPr>
          <w:rStyle w:val="StyleUnderline"/>
          <w:color w:val="FF0000"/>
        </w:rPr>
        <w:t>"</w:t>
      </w:r>
      <w:r w:rsidRPr="00270E6D">
        <w:rPr>
          <w:color w:val="FF0000"/>
          <w:sz w:val="8"/>
        </w:rPr>
        <w:t xml:space="preserve"> (SSM 10). An "autonomous change in consciousness" by the masses, Baudrillard tells us, is a "glaring impossibility" (SSM 30) - though </w:t>
      </w:r>
      <w:r w:rsidRPr="00270E6D">
        <w:rPr>
          <w:rStyle w:val="Emphasis"/>
          <w:color w:val="FF0000"/>
          <w:highlight w:val="green"/>
        </w:rPr>
        <w:t>he never tells us how he deduces this</w:t>
      </w:r>
      <w:r w:rsidRPr="00270E6D">
        <w:rPr>
          <w:rStyle w:val="StyleUnderline"/>
          <w:color w:val="FF0000"/>
        </w:rPr>
        <w:t>.</w:t>
      </w:r>
      <w:r w:rsidRPr="00270E6D">
        <w:rPr>
          <w:color w:val="FF0000"/>
          <w:sz w:val="8"/>
        </w:rPr>
        <w:t xml:space="preserve"> Furthermore, </w:t>
      </w:r>
      <w:r w:rsidRPr="00270E6D">
        <w:rPr>
          <w:rStyle w:val="StyleUnderline"/>
          <w:color w:val="FF0000"/>
        </w:rPr>
        <w:t>he</w:t>
      </w:r>
      <w:r w:rsidRPr="00270E6D">
        <w:rPr>
          <w:color w:val="FF0000"/>
          <w:sz w:val="8"/>
        </w:rPr>
        <w:t xml:space="preserve"> also </w:t>
      </w:r>
      <w:r w:rsidRPr="00270E6D">
        <w:rPr>
          <w:rStyle w:val="StyleUnderline"/>
          <w:color w:val="FF0000"/>
        </w:rPr>
        <w:t>claims that people who try to raise consciousness</w:t>
      </w:r>
      <w:r w:rsidRPr="00270E6D">
        <w:rPr>
          <w:color w:val="FF0000"/>
          <w:sz w:val="8"/>
        </w:rPr>
        <w:t xml:space="preserve">, liberate the </w:t>
      </w:r>
      <w:proofErr w:type="gramStart"/>
      <w:r w:rsidRPr="00270E6D">
        <w:rPr>
          <w:color w:val="FF0000"/>
          <w:sz w:val="8"/>
        </w:rPr>
        <w:t>unconscious</w:t>
      </w:r>
      <w:proofErr w:type="gramEnd"/>
      <w:r w:rsidRPr="00270E6D">
        <w:rPr>
          <w:color w:val="FF0000"/>
          <w:sz w:val="8"/>
        </w:rPr>
        <w:t xml:space="preserve"> or promote subjectivity "</w:t>
      </w:r>
      <w:r w:rsidRPr="00270E6D">
        <w:rPr>
          <w:rStyle w:val="StyleUnderline"/>
          <w:color w:val="FF0000"/>
        </w:rPr>
        <w:t>are acting in accordance with the system"</w:t>
      </w:r>
      <w:r w:rsidRPr="00270E6D">
        <w:rPr>
          <w:color w:val="FF0000"/>
          <w:sz w:val="8"/>
        </w:rPr>
        <w:t xml:space="preserve"> (SSM 109). </w:t>
      </w:r>
      <w:r w:rsidRPr="00270E6D">
        <w:rPr>
          <w:rStyle w:val="StyleUnderline"/>
          <w:color w:val="FF0000"/>
        </w:rPr>
        <w:t xml:space="preserve">This </w:t>
      </w:r>
      <w:proofErr w:type="spellStart"/>
      <w:r w:rsidRPr="00270E6D">
        <w:rPr>
          <w:rStyle w:val="StyleUnderline"/>
          <w:color w:val="FF0000"/>
        </w:rPr>
        <w:t>anathematisation</w:t>
      </w:r>
      <w:proofErr w:type="spellEnd"/>
      <w:r w:rsidRPr="00270E6D">
        <w:rPr>
          <w:rStyle w:val="StyleUnderline"/>
          <w:color w:val="FF0000"/>
        </w:rPr>
        <w:t xml:space="preserve"> is a result of Baudrillard's strange claim that the system's logic is based on total inclusion and speech!</w:t>
      </w:r>
      <w:r w:rsidRPr="00270E6D">
        <w:rPr>
          <w:color w:val="FF0000"/>
          <w:sz w:val="8"/>
        </w:rPr>
        <w:t xml:space="preserve"> It is on this basis that Baudrillard rejects argument based on empirical claims and locates truth outside such claims (SSM 121-2). From the second pole of his contradictory argument about the masses, which portrays them as de facto agents engaging in resistance, defiance and so on, Baudrillard wants to draw a politics starting from the refusal of meaning (SSM 15), and from the contradictory combination of the two he draws his model of </w:t>
      </w:r>
      <w:proofErr w:type="spellStart"/>
      <w:r w:rsidRPr="00270E6D">
        <w:rPr>
          <w:color w:val="FF0000"/>
          <w:sz w:val="8"/>
        </w:rPr>
        <w:t>hyperconformity</w:t>
      </w:r>
      <w:proofErr w:type="spellEnd"/>
      <w:r w:rsidRPr="00270E6D">
        <w:rPr>
          <w:color w:val="FF0000"/>
          <w:sz w:val="8"/>
        </w:rPr>
        <w:t xml:space="preserve"> as annulling control (SSM 30-3). He can't deal with the contradiction, especially since he uses terms which imply consciousness - such as ruse and offensive practice - when he admits the object of such terms is acting unknowingly (SSM 43). Indeed, he </w:t>
      </w:r>
      <w:proofErr w:type="gramStart"/>
      <w:r w:rsidRPr="00270E6D">
        <w:rPr>
          <w:color w:val="FF0000"/>
          <w:sz w:val="8"/>
        </w:rPr>
        <w:t>actually writes</w:t>
      </w:r>
      <w:proofErr w:type="gramEnd"/>
      <w:r w:rsidRPr="00270E6D">
        <w:rPr>
          <w:color w:val="FF0000"/>
          <w:sz w:val="8"/>
        </w:rPr>
        <w:t xml:space="preserve"> as if one can UNKNOWINGLY carry out a CONSCIOUS act (SSM 42). This is sinister, reproducing the Stalinist idea of objective alignment - especially when used against Baudrillard's theoretical rivals (SSM 123). Further, </w:t>
      </w:r>
      <w:r w:rsidRPr="00270E6D">
        <w:rPr>
          <w:rStyle w:val="StyleUnderline"/>
          <w:color w:val="FF0000"/>
        </w:rPr>
        <w:t>it is not clear from where he is deducing his idea that one can destroy a system by pushing its logic to the extreme</w:t>
      </w:r>
      <w:r w:rsidRPr="00270E6D">
        <w:rPr>
          <w:color w:val="FF0000"/>
          <w:sz w:val="8"/>
        </w:rPr>
        <w:t xml:space="preserve"> (SSM 46), which he sees as a resistance to demands to participate (SSM 106-8). There are a few cases of the letter of the law being used to subvert its implementation, such as go-slows at work; these, however, are rooted in concrete practices elsewhere. There are also a few cases of </w:t>
      </w:r>
      <w:proofErr w:type="spellStart"/>
      <w:r w:rsidRPr="00270E6D">
        <w:rPr>
          <w:color w:val="FF0000"/>
          <w:sz w:val="8"/>
        </w:rPr>
        <w:t>hyperconformity</w:t>
      </w:r>
      <w:proofErr w:type="spellEnd"/>
      <w:r w:rsidRPr="00270E6D">
        <w:rPr>
          <w:color w:val="FF0000"/>
          <w:sz w:val="8"/>
        </w:rPr>
        <w:t xml:space="preserve"> disrupting official projects - for instance, the disastrous effects of Chinese peasants' literal reading of Maoist imperatives to (</w:t>
      </w:r>
      <w:proofErr w:type="spellStart"/>
      <w:r w:rsidRPr="00270E6D">
        <w:rPr>
          <w:color w:val="FF0000"/>
          <w:sz w:val="8"/>
        </w:rPr>
        <w:t>eg.</w:t>
      </w:r>
      <w:proofErr w:type="spellEnd"/>
      <w:r w:rsidRPr="00270E6D">
        <w:rPr>
          <w:color w:val="FF0000"/>
          <w:sz w:val="8"/>
        </w:rPr>
        <w:t xml:space="preserve">) kill all birds. </w:t>
      </w:r>
      <w:r w:rsidRPr="00270E6D">
        <w:rPr>
          <w:rStyle w:val="StyleUnderline"/>
          <w:color w:val="FF0000"/>
        </w:rPr>
        <w:t>These</w:t>
      </w:r>
      <w:r w:rsidRPr="00270E6D">
        <w:rPr>
          <w:color w:val="FF0000"/>
          <w:sz w:val="8"/>
        </w:rPr>
        <w:t xml:space="preserve">, however, </w:t>
      </w:r>
      <w:r w:rsidRPr="00270E6D">
        <w:rPr>
          <w:rStyle w:val="StyleUnderline"/>
          <w:color w:val="FF0000"/>
        </w:rPr>
        <w:t>did not actually LIBERATE anyone or DESTROY the system; and most</w:t>
      </w:r>
      <w:r w:rsidRPr="00270E6D">
        <w:rPr>
          <w:color w:val="FF0000"/>
          <w:sz w:val="8"/>
        </w:rPr>
        <w:t xml:space="preserve"> </w:t>
      </w:r>
      <w:proofErr w:type="spellStart"/>
      <w:r w:rsidRPr="00270E6D">
        <w:rPr>
          <w:color w:val="FF0000"/>
          <w:sz w:val="8"/>
        </w:rPr>
        <w:t>hyperconformity</w:t>
      </w:r>
      <w:proofErr w:type="spellEnd"/>
      <w:r w:rsidRPr="00270E6D">
        <w:rPr>
          <w:color w:val="FF0000"/>
          <w:sz w:val="8"/>
        </w:rPr>
        <w:t xml:space="preserve"> </w:t>
      </w:r>
      <w:r w:rsidRPr="00270E6D">
        <w:rPr>
          <w:rStyle w:val="StyleUnderline"/>
          <w:color w:val="FF0000"/>
        </w:rPr>
        <w:t xml:space="preserve">simply produces a more oppressive variant on the system - for instance, </w:t>
      </w:r>
      <w:proofErr w:type="spellStart"/>
      <w:r w:rsidRPr="00270E6D">
        <w:rPr>
          <w:rStyle w:val="StyleUnderline"/>
          <w:color w:val="FF0000"/>
        </w:rPr>
        <w:t>hyperconformist</w:t>
      </w:r>
      <w:proofErr w:type="spellEnd"/>
      <w:r w:rsidRPr="00270E6D">
        <w:rPr>
          <w:rStyle w:val="StyleUnderline"/>
          <w:color w:val="FF0000"/>
        </w:rPr>
        <w:t xml:space="preserve"> racism produces genocide.</w:t>
      </w:r>
      <w:r w:rsidRPr="00270E6D">
        <w:rPr>
          <w:color w:val="FF0000"/>
          <w:sz w:val="8"/>
        </w:rPr>
        <w:t xml:space="preserve"> He also never sets out the stakes of the conflict between the masses and society or the effects of the masses' victories, though he vaguely links these to the (unspecified) goals of radical critics (SSM 49). Indeed, he uses the opt-out that our present epistemology prevents us knowing what possibilities would be offered by the system's destruction (SSM 52). Furthermore, to be a resistance, there would have to be an AGENT CHOOSING to be an object. Baudrillard's sectarianism is clearly shown by his belief that popular rethinking of ideas is always a "misappropriation" or "radical distortion" rather than an improvement (SSM 8). He also engages in a highly essentialist attack on popular ethics, representing the stress on real practices and small images in popular religion as "degraded", banal and profane, a way of "refusing the categorical imperative of morality and faith", as well as of meaning, because it stresses immediacy in the world (SSM 7-8). Popular ethics, as </w:t>
      </w:r>
      <w:proofErr w:type="spellStart"/>
      <w:r w:rsidRPr="00270E6D">
        <w:rPr>
          <w:color w:val="FF0000"/>
          <w:sz w:val="8"/>
        </w:rPr>
        <w:t>Hoggart</w:t>
      </w:r>
      <w:proofErr w:type="spellEnd"/>
      <w:r w:rsidRPr="00270E6D">
        <w:rPr>
          <w:color w:val="FF0000"/>
          <w:sz w:val="8"/>
        </w:rPr>
        <w:t xml:space="preserve">, Scott and others show, is far more than a mere refusal, and its rejection of the transcendentalism of the intellectual allies of dominant strata is hardly evidence that they are degraded, banal or anti-ethical. Furthermore, on an empirical level, fatalism DOES occur in popular ethics, contrary to Baudrillard's claims. The problem is further complicated by Baudrillard's vague claim that something passes between the masses and terrorism (SSM 52-3), which seems to imply that isolated terrorist acts can somehow transform overnight the entire structure of meaning by rendering representation impossible and meanings reversible (SSM 54, 116), and which is also based on a definition of terrorism which is so restricted that it rules out virtually all actual "terrorists" and which Baudrillard admits (116) does not fit the identities of the </w:t>
      </w:r>
      <w:proofErr w:type="spellStart"/>
      <w:r w:rsidRPr="00270E6D">
        <w:rPr>
          <w:color w:val="FF0000"/>
          <w:sz w:val="8"/>
        </w:rPr>
        <w:t>Baader-Meinhof</w:t>
      </w:r>
      <w:proofErr w:type="spellEnd"/>
      <w:r w:rsidRPr="00270E6D">
        <w:rPr>
          <w:color w:val="FF0000"/>
          <w:sz w:val="8"/>
        </w:rPr>
        <w:t xml:space="preserve"> group, the one example he gives. </w:t>
      </w:r>
      <w:r w:rsidRPr="00270E6D">
        <w:rPr>
          <w:rStyle w:val="StyleUnderline"/>
          <w:color w:val="FF0000"/>
        </w:rPr>
        <w:t xml:space="preserve">His politics results directly from the artificial grimness of his analysis of popular </w:t>
      </w:r>
      <w:proofErr w:type="gramStart"/>
      <w:r w:rsidRPr="00270E6D">
        <w:rPr>
          <w:rStyle w:val="StyleUnderline"/>
          <w:color w:val="FF0000"/>
        </w:rPr>
        <w:t>beliefs, since</w:t>
      </w:r>
      <w:proofErr w:type="gramEnd"/>
      <w:r w:rsidRPr="00270E6D">
        <w:rPr>
          <w:rStyle w:val="StyleUnderline"/>
          <w:color w:val="FF0000"/>
        </w:rPr>
        <w:t xml:space="preserve"> it involves a radical </w:t>
      </w:r>
      <w:proofErr w:type="spellStart"/>
      <w:r w:rsidRPr="00270E6D">
        <w:rPr>
          <w:rStyle w:val="StyleUnderline"/>
          <w:color w:val="FF0000"/>
        </w:rPr>
        <w:t>subjectlessness</w:t>
      </w:r>
      <w:proofErr w:type="spellEnd"/>
      <w:r w:rsidRPr="00270E6D">
        <w:rPr>
          <w:rStyle w:val="StyleUnderline"/>
          <w:color w:val="FF0000"/>
        </w:rPr>
        <w:t xml:space="preserve"> and a random blow against victims who are punished for being nothing</w:t>
      </w:r>
      <w:r w:rsidRPr="00270E6D">
        <w:rPr>
          <w:color w:val="FF0000"/>
          <w:sz w:val="8"/>
        </w:rPr>
        <w:t xml:space="preserve"> (SSM 56-7). Like Zizek, he calls for the suicidal destruction of one's own perspective (SSM 69-70</w:t>
      </w:r>
      <w:proofErr w:type="gramStart"/>
      <w:r w:rsidRPr="00270E6D">
        <w:rPr>
          <w:color w:val="FF0000"/>
          <w:sz w:val="8"/>
        </w:rPr>
        <w:t>), and</w:t>
      </w:r>
      <w:proofErr w:type="gramEnd"/>
      <w:r w:rsidRPr="00270E6D">
        <w:rPr>
          <w:color w:val="FF0000"/>
          <w:sz w:val="8"/>
        </w:rPr>
        <w:t xml:space="preserve"> denounces everything short of this as strengthening the system (SSM 72). Furthermore, </w:t>
      </w:r>
      <w:r w:rsidRPr="00270E6D">
        <w:rPr>
          <w:rStyle w:val="StyleUnderline"/>
          <w:color w:val="FF0000"/>
          <w:highlight w:val="green"/>
        </w:rPr>
        <w:t>his model of social change</w:t>
      </w:r>
      <w:r w:rsidRPr="00270E6D">
        <w:rPr>
          <w:rStyle w:val="StyleUnderline"/>
          <w:color w:val="FF0000"/>
        </w:rPr>
        <w:t xml:space="preserve">, which </w:t>
      </w:r>
      <w:r w:rsidRPr="00270E6D">
        <w:rPr>
          <w:rStyle w:val="StyleUnderline"/>
          <w:color w:val="FF0000"/>
          <w:highlight w:val="green"/>
        </w:rPr>
        <w:t>rests on the inevitability of implosive catastrophe</w:t>
      </w:r>
      <w:r w:rsidRPr="00270E6D">
        <w:rPr>
          <w:color w:val="FF0000"/>
          <w:sz w:val="8"/>
        </w:rPr>
        <w:t xml:space="preserve"> (SSM 61), </w:t>
      </w:r>
      <w:r w:rsidRPr="00270E6D">
        <w:rPr>
          <w:rStyle w:val="StyleUnderline"/>
          <w:color w:val="FF0000"/>
          <w:highlight w:val="green"/>
        </w:rPr>
        <w:t>has no room for any human intervention</w:t>
      </w:r>
      <w:r w:rsidRPr="00270E6D">
        <w:rPr>
          <w:rStyle w:val="StyleUnderline"/>
          <w:color w:val="FF0000"/>
        </w:rPr>
        <w:t>. It simply assumes that another reality lies beyond our own perspective</w:t>
      </w:r>
      <w:r w:rsidRPr="00270E6D">
        <w:rPr>
          <w:color w:val="FF0000"/>
          <w:sz w:val="8"/>
        </w:rPr>
        <w:t xml:space="preserve"> which can be reached in this way, but which is presently blocked by our way of thinking (SSM 104). Baudrillard substitutes "logical exacerbation" and "catastrophic revolution" for alternatives (SSM 106</w:t>
      </w:r>
      <w:proofErr w:type="gramStart"/>
      <w:r w:rsidRPr="00270E6D">
        <w:rPr>
          <w:color w:val="FF0000"/>
          <w:sz w:val="8"/>
        </w:rPr>
        <w:t>), and</w:t>
      </w:r>
      <w:proofErr w:type="gramEnd"/>
      <w:r w:rsidRPr="00270E6D">
        <w:rPr>
          <w:color w:val="FF0000"/>
          <w:sz w:val="8"/>
        </w:rPr>
        <w:t xml:space="preserve"> locates the frontier of struggle at the level of "production of truth" (SSM 123). The progressive side of this struggle seems to involve unknowability and fascination. </w:t>
      </w:r>
      <w:r w:rsidRPr="00270E6D">
        <w:rPr>
          <w:rStyle w:val="StyleUnderline"/>
          <w:color w:val="FF0000"/>
        </w:rPr>
        <w:t xml:space="preserve">The </w:t>
      </w:r>
      <w:r w:rsidRPr="00270E6D">
        <w:rPr>
          <w:rStyle w:val="StyleUnderline"/>
          <w:color w:val="FF0000"/>
          <w:highlight w:val="green"/>
        </w:rPr>
        <w:t>lack of alternatives</w:t>
      </w:r>
      <w:r w:rsidRPr="00270E6D">
        <w:rPr>
          <w:rStyle w:val="StyleUnderline"/>
          <w:color w:val="FF0000"/>
        </w:rPr>
        <w:t xml:space="preserve"> seriously </w:t>
      </w:r>
      <w:r w:rsidRPr="00270E6D">
        <w:rPr>
          <w:rStyle w:val="StyleUnderline"/>
          <w:color w:val="FF0000"/>
          <w:highlight w:val="green"/>
        </w:rPr>
        <w:t>blunts Baudrillard's critical force, and</w:t>
      </w:r>
      <w:r w:rsidRPr="00270E6D">
        <w:rPr>
          <w:rStyle w:val="StyleUnderline"/>
          <w:color w:val="FF0000"/>
        </w:rPr>
        <w:t xml:space="preserve"> can even </w:t>
      </w:r>
      <w:r w:rsidRPr="00270E6D">
        <w:rPr>
          <w:rStyle w:val="StyleUnderline"/>
          <w:color w:val="FF0000"/>
          <w:highlight w:val="green"/>
        </w:rPr>
        <w:t xml:space="preserve">lead to </w:t>
      </w:r>
      <w:r w:rsidRPr="00270E6D">
        <w:rPr>
          <w:rStyle w:val="Emphasis"/>
          <w:color w:val="FF0000"/>
          <w:highlight w:val="green"/>
        </w:rPr>
        <w:t>conservative positions</w:t>
      </w:r>
      <w:r w:rsidRPr="00270E6D">
        <w:rPr>
          <w:rStyle w:val="StyleUnderline"/>
          <w:color w:val="FF0000"/>
          <w:highlight w:val="green"/>
        </w:rPr>
        <w:t>,</w:t>
      </w:r>
      <w:r w:rsidRPr="00270E6D">
        <w:rPr>
          <w:rStyle w:val="StyleUnderline"/>
          <w:color w:val="FF0000"/>
        </w:rPr>
        <w:t xml:space="preserve"> such as </w:t>
      </w:r>
      <w:r w:rsidRPr="00270E6D">
        <w:rPr>
          <w:rStyle w:val="StyleUnderline"/>
          <w:color w:val="FF0000"/>
          <w:highlight w:val="green"/>
        </w:rPr>
        <w:t>portraying manipulation of the media as better than pursuing truth</w:t>
      </w:r>
      <w:r w:rsidRPr="00270E6D">
        <w:rPr>
          <w:color w:val="FF0000"/>
          <w:sz w:val="8"/>
        </w:rPr>
        <w:t xml:space="preserve"> (GW 46). </w:t>
      </w:r>
    </w:p>
    <w:p w14:paraId="4C6A6F27" w14:textId="77777777" w:rsidR="00D4319C" w:rsidRPr="00270E6D" w:rsidRDefault="00D4319C" w:rsidP="00D4319C">
      <w:pPr>
        <w:rPr>
          <w:color w:val="FF0000"/>
          <w:sz w:val="8"/>
        </w:rPr>
      </w:pPr>
    </w:p>
    <w:p w14:paraId="2A36F8CC" w14:textId="77777777" w:rsidR="00D4319C" w:rsidRPr="00270E6D" w:rsidRDefault="00D4319C" w:rsidP="00D4319C">
      <w:pPr>
        <w:rPr>
          <w:color w:val="FF0000"/>
          <w:sz w:val="8"/>
        </w:rPr>
      </w:pPr>
    </w:p>
    <w:p w14:paraId="19F3647B" w14:textId="77777777" w:rsidR="00D4319C" w:rsidRPr="00270E6D" w:rsidRDefault="00D4319C" w:rsidP="00D4319C">
      <w:pPr>
        <w:pStyle w:val="Heading4"/>
        <w:rPr>
          <w:rFonts w:cs="Calibri"/>
          <w:color w:val="FF0000"/>
        </w:rPr>
      </w:pPr>
      <w:bookmarkStart w:id="1" w:name="_Hlk510084380"/>
      <w:r w:rsidRPr="00270E6D">
        <w:rPr>
          <w:rFonts w:cs="Calibri"/>
          <w:color w:val="FF0000"/>
        </w:rPr>
        <w:t>Information overload does not preclude successful communication – political deliberation allows movement toward contingent communicative agreement that produces transformations</w:t>
      </w:r>
    </w:p>
    <w:p w14:paraId="29628945" w14:textId="77777777" w:rsidR="00D4319C" w:rsidRPr="00270E6D" w:rsidRDefault="00D4319C" w:rsidP="00D4319C">
      <w:pPr>
        <w:rPr>
          <w:color w:val="FF0000"/>
        </w:rPr>
      </w:pPr>
      <w:r w:rsidRPr="00270E6D">
        <w:rPr>
          <w:rStyle w:val="Style13ptBold"/>
          <w:color w:val="FF0000"/>
        </w:rPr>
        <w:t>Dahlberg ‘5</w:t>
      </w:r>
      <w:r w:rsidRPr="00270E6D">
        <w:rPr>
          <w:color w:val="FF0000"/>
        </w:rPr>
        <w:t xml:space="preserve"> (Lincoln, University of Queensland, Center for Critical and Cultural Studies, Visiting Fellow, “The </w:t>
      </w:r>
      <w:proofErr w:type="spellStart"/>
      <w:r w:rsidRPr="00270E6D">
        <w:rPr>
          <w:color w:val="FF0000"/>
        </w:rPr>
        <w:t>Habermasian</w:t>
      </w:r>
      <w:proofErr w:type="spellEnd"/>
      <w:r w:rsidRPr="00270E6D">
        <w:rPr>
          <w:color w:val="FF0000"/>
        </w:rPr>
        <w:t xml:space="preserve"> public sphere: Taking difference </w:t>
      </w:r>
      <w:proofErr w:type="gramStart"/>
      <w:r w:rsidRPr="00270E6D">
        <w:rPr>
          <w:color w:val="FF0000"/>
        </w:rPr>
        <w:t>seriously?,</w:t>
      </w:r>
      <w:proofErr w:type="gramEnd"/>
      <w:r w:rsidRPr="00270E6D">
        <w:rPr>
          <w:color w:val="FF0000"/>
        </w:rPr>
        <w:t xml:space="preserve">” </w:t>
      </w:r>
      <w:r w:rsidRPr="00270E6D">
        <w:rPr>
          <w:i/>
          <w:color w:val="FF0000"/>
        </w:rPr>
        <w:t>Theory and Society</w:t>
      </w:r>
      <w:r w:rsidRPr="00270E6D">
        <w:rPr>
          <w:color w:val="FF0000"/>
        </w:rPr>
        <w:t>,</w:t>
      </w:r>
      <w:r w:rsidRPr="00270E6D">
        <w:rPr>
          <w:i/>
          <w:color w:val="FF0000"/>
        </w:rPr>
        <w:t xml:space="preserve"> </w:t>
      </w:r>
      <w:r w:rsidRPr="00270E6D">
        <w:rPr>
          <w:color w:val="FF0000"/>
        </w:rPr>
        <w:t>Vol. 34, pp. 111-126)</w:t>
      </w:r>
    </w:p>
    <w:p w14:paraId="4438D397" w14:textId="77777777" w:rsidR="00D4319C" w:rsidRPr="00270E6D" w:rsidRDefault="00D4319C" w:rsidP="00D4319C">
      <w:pPr>
        <w:rPr>
          <w:color w:val="FF0000"/>
          <w:sz w:val="16"/>
        </w:rPr>
      </w:pPr>
      <w:r w:rsidRPr="00270E6D">
        <w:rPr>
          <w:color w:val="FF0000"/>
          <w:sz w:val="16"/>
        </w:rPr>
        <w:t xml:space="preserve">I believe </w:t>
      </w:r>
      <w:r w:rsidRPr="00270E6D">
        <w:rPr>
          <w:rStyle w:val="StyleUnderline"/>
          <w:color w:val="FF0000"/>
        </w:rPr>
        <w:t>this critique of</w:t>
      </w:r>
      <w:r w:rsidRPr="00270E6D">
        <w:rPr>
          <w:color w:val="FF0000"/>
          <w:sz w:val="16"/>
        </w:rPr>
        <w:t xml:space="preserve"> power, transparency, and </w:t>
      </w:r>
      <w:r w:rsidRPr="00270E6D">
        <w:rPr>
          <w:rStyle w:val="StyleUnderline"/>
          <w:color w:val="FF0000"/>
        </w:rPr>
        <w:t>the subject is</w:t>
      </w:r>
      <w:r w:rsidRPr="00270E6D">
        <w:rPr>
          <w:color w:val="FF0000"/>
          <w:sz w:val="16"/>
        </w:rPr>
        <w:t xml:space="preserve"> largely </w:t>
      </w:r>
      <w:r w:rsidRPr="00270E6D">
        <w:rPr>
          <w:rStyle w:val="StyleUnderline"/>
          <w:color w:val="FF0000"/>
        </w:rPr>
        <w:t>based upon a poor characterization of Habermas’ position</w:t>
      </w:r>
      <w:r w:rsidRPr="00270E6D">
        <w:rPr>
          <w:color w:val="FF0000"/>
          <w:sz w:val="16"/>
        </w:rPr>
        <w:t xml:space="preserve">. There are three main misunderstandings that need to be cleared up here, to do with power as negative, as able to be easily removed, and as able to be clearly identiﬁed. First, </w:t>
      </w:r>
      <w:r w:rsidRPr="00270E6D">
        <w:rPr>
          <w:rStyle w:val="StyleUnderline"/>
          <w:color w:val="FF0000"/>
        </w:rPr>
        <w:t>Habermas does not deﬁne power as simply negative and as</w:t>
      </w:r>
      <w:r w:rsidRPr="00270E6D">
        <w:rPr>
          <w:color w:val="FF0000"/>
          <w:sz w:val="16"/>
        </w:rPr>
        <w:t xml:space="preserve"> therefore </w:t>
      </w:r>
      <w:r w:rsidRPr="00270E6D">
        <w:rPr>
          <w:rStyle w:val="StyleUnderline"/>
          <w:color w:val="FF0000"/>
        </w:rPr>
        <w:t>needing to be</w:t>
      </w:r>
      <w:r w:rsidRPr="00270E6D">
        <w:rPr>
          <w:color w:val="FF0000"/>
          <w:sz w:val="16"/>
        </w:rPr>
        <w:t xml:space="preserve"> </w:t>
      </w:r>
      <w:r w:rsidRPr="00270E6D">
        <w:rPr>
          <w:rStyle w:val="StyleUnderline"/>
          <w:color w:val="FF0000"/>
        </w:rPr>
        <w:t>summarily</w:t>
      </w:r>
      <w:r w:rsidRPr="00270E6D">
        <w:rPr>
          <w:color w:val="FF0000"/>
          <w:sz w:val="16"/>
        </w:rPr>
        <w:t xml:space="preserve"> </w:t>
      </w:r>
      <w:r w:rsidRPr="00270E6D">
        <w:rPr>
          <w:rStyle w:val="StyleUnderline"/>
          <w:color w:val="FF0000"/>
        </w:rPr>
        <w:t>removed from the public sphere</w:t>
      </w:r>
      <w:r w:rsidRPr="00270E6D">
        <w:rPr>
          <w:color w:val="FF0000"/>
          <w:sz w:val="16"/>
        </w:rPr>
        <w:t xml:space="preserve">. </w:t>
      </w:r>
      <w:r w:rsidRPr="00270E6D">
        <w:rPr>
          <w:rStyle w:val="StyleUnderline"/>
          <w:color w:val="FF0000"/>
        </w:rPr>
        <w:t>The</w:t>
      </w:r>
      <w:r w:rsidRPr="00270E6D">
        <w:rPr>
          <w:color w:val="FF0000"/>
          <w:sz w:val="16"/>
        </w:rPr>
        <w:t xml:space="preserve"> public sphere </w:t>
      </w:r>
      <w:r w:rsidRPr="00270E6D">
        <w:rPr>
          <w:rStyle w:val="StyleUnderline"/>
          <w:color w:val="FF0000"/>
        </w:rPr>
        <w:t>norm calls for “coercion-free communication” and not power-free communication</w:t>
      </w:r>
      <w:r w:rsidRPr="00270E6D">
        <w:rPr>
          <w:color w:val="FF0000"/>
          <w:sz w:val="16"/>
        </w:rPr>
        <w:t xml:space="preserve">. </w:t>
      </w:r>
      <w:r w:rsidRPr="00270E6D">
        <w:rPr>
          <w:rStyle w:val="StyleUnderline"/>
          <w:color w:val="FF0000"/>
        </w:rPr>
        <w:t>Habermas emphasizes the positive power of communicative interaction</w:t>
      </w:r>
      <w:r w:rsidRPr="00270E6D">
        <w:rPr>
          <w:color w:val="FF0000"/>
          <w:sz w:val="16"/>
        </w:rPr>
        <w:t xml:space="preserve"> within the public sphere </w:t>
      </w:r>
      <w:r w:rsidRPr="00270E6D">
        <w:rPr>
          <w:rStyle w:val="StyleUnderline"/>
          <w:color w:val="FF0000"/>
        </w:rPr>
        <w:t>through which participants use words to do things</w:t>
      </w:r>
      <w:r w:rsidRPr="00270E6D">
        <w:rPr>
          <w:color w:val="FF0000"/>
          <w:sz w:val="16"/>
        </w:rPr>
        <w:t xml:space="preserve"> and make things happen.60 </w:t>
      </w:r>
      <w:r w:rsidRPr="00270E6D">
        <w:rPr>
          <w:rStyle w:val="StyleUnderline"/>
          <w:color w:val="FF0000"/>
          <w:highlight w:val="green"/>
        </w:rPr>
        <w:t>Communicative rationality draws on</w:t>
      </w:r>
      <w:r w:rsidRPr="00270E6D">
        <w:rPr>
          <w:rStyle w:val="StyleUnderline"/>
          <w:color w:val="FF0000"/>
        </w:rPr>
        <w:t xml:space="preserve"> the “</w:t>
      </w:r>
      <w:r w:rsidRPr="00270E6D">
        <w:rPr>
          <w:rStyle w:val="Emphasis"/>
          <w:color w:val="FF0000"/>
          <w:highlight w:val="green"/>
        </w:rPr>
        <w:t>force of better argument</w:t>
      </w:r>
      <w:r w:rsidRPr="00270E6D">
        <w:rPr>
          <w:color w:val="FF0000"/>
          <w:sz w:val="16"/>
        </w:rPr>
        <w:t xml:space="preserve">” </w:t>
      </w:r>
      <w:r w:rsidRPr="00270E6D">
        <w:rPr>
          <w:rStyle w:val="StyleUnderline"/>
          <w:color w:val="FF0000"/>
        </w:rPr>
        <w:t xml:space="preserve">to produce more democratic citizens, culture, and societies. Subjects are indeed molded through this constituting power, but their </w:t>
      </w:r>
      <w:r w:rsidRPr="00270E6D">
        <w:rPr>
          <w:rStyle w:val="StyleUnderline"/>
          <w:color w:val="FF0000"/>
          <w:highlight w:val="green"/>
        </w:rPr>
        <w:t>transformation is towards freedom</w:t>
      </w:r>
      <w:r w:rsidRPr="00270E6D">
        <w:rPr>
          <w:color w:val="FF0000"/>
          <w:sz w:val="16"/>
        </w:rPr>
        <w:t xml:space="preserve"> and autonomy </w:t>
      </w:r>
      <w:r w:rsidRPr="00270E6D">
        <w:rPr>
          <w:rStyle w:val="StyleUnderline"/>
          <w:color w:val="FF0000"/>
          <w:highlight w:val="green"/>
        </w:rPr>
        <w:t>rather than</w:t>
      </w:r>
      <w:r w:rsidRPr="00270E6D">
        <w:rPr>
          <w:rStyle w:val="StyleUnderline"/>
          <w:color w:val="FF0000"/>
        </w:rPr>
        <w:t xml:space="preserve"> towards </w:t>
      </w:r>
      <w:r w:rsidRPr="00270E6D">
        <w:rPr>
          <w:rStyle w:val="StyleUnderline"/>
          <w:color w:val="FF0000"/>
          <w:highlight w:val="green"/>
        </w:rPr>
        <w:t>subjugation</w:t>
      </w:r>
      <w:r w:rsidRPr="00270E6D">
        <w:rPr>
          <w:rStyle w:val="StyleUnderline"/>
          <w:color w:val="FF0000"/>
        </w:rPr>
        <w:t xml:space="preserve"> and normalization</w:t>
      </w:r>
      <w:r w:rsidRPr="00270E6D">
        <w:rPr>
          <w:color w:val="FF0000"/>
          <w:sz w:val="16"/>
        </w:rPr>
        <w:t xml:space="preserve">. As Jeffrey Alexander points out, </w:t>
      </w:r>
      <w:r w:rsidRPr="00270E6D">
        <w:rPr>
          <w:rStyle w:val="Emphasis"/>
          <w:color w:val="FF0000"/>
        </w:rPr>
        <w:t>to act according to a norm is not the same as to be normalized</w:t>
      </w:r>
      <w:r w:rsidRPr="00270E6D">
        <w:rPr>
          <w:color w:val="FF0000"/>
          <w:sz w:val="16"/>
        </w:rPr>
        <w:t xml:space="preserve">.61 </w:t>
      </w:r>
      <w:r w:rsidRPr="00270E6D">
        <w:rPr>
          <w:rStyle w:val="StyleUnderline"/>
          <w:color w:val="FF0000"/>
        </w:rPr>
        <w:t xml:space="preserve">The public sphere norm provides a </w:t>
      </w:r>
      <w:r w:rsidRPr="00270E6D">
        <w:rPr>
          <w:rStyle w:val="Emphasis"/>
          <w:color w:val="FF0000"/>
          <w:highlight w:val="green"/>
        </w:rPr>
        <w:t>structure through which critical reﬂection</w:t>
      </w:r>
      <w:r w:rsidRPr="00270E6D">
        <w:rPr>
          <w:rStyle w:val="StyleUnderline"/>
          <w:color w:val="FF0000"/>
        </w:rPr>
        <w:t xml:space="preserve"> on </w:t>
      </w:r>
      <w:r w:rsidRPr="00270E6D">
        <w:rPr>
          <w:color w:val="FF0000"/>
          <w:sz w:val="16"/>
        </w:rPr>
        <w:t xml:space="preserve">constraining or </w:t>
      </w:r>
      <w:r w:rsidRPr="00270E6D">
        <w:rPr>
          <w:rStyle w:val="StyleUnderline"/>
          <w:color w:val="FF0000"/>
        </w:rPr>
        <w:t xml:space="preserve">dominating social relations </w:t>
      </w:r>
      <w:r w:rsidRPr="00270E6D">
        <w:rPr>
          <w:rStyle w:val="StyleUnderline"/>
          <w:color w:val="FF0000"/>
          <w:highlight w:val="green"/>
        </w:rPr>
        <w:t xml:space="preserve">and possibilities for freedom </w:t>
      </w:r>
      <w:r w:rsidRPr="00270E6D">
        <w:rPr>
          <w:rStyle w:val="Emphasis"/>
          <w:color w:val="FF0000"/>
          <w:highlight w:val="green"/>
        </w:rPr>
        <w:t>can</w:t>
      </w:r>
      <w:r w:rsidRPr="00270E6D">
        <w:rPr>
          <w:rStyle w:val="StyleUnderline"/>
          <w:color w:val="FF0000"/>
          <w:highlight w:val="green"/>
        </w:rPr>
        <w:t xml:space="preserve"> </w:t>
      </w:r>
      <w:r w:rsidRPr="00270E6D">
        <w:rPr>
          <w:rStyle w:val="Emphasis"/>
          <w:color w:val="FF0000"/>
          <w:highlight w:val="green"/>
        </w:rPr>
        <w:t>take place</w:t>
      </w:r>
      <w:r w:rsidRPr="00270E6D">
        <w:rPr>
          <w:rStyle w:val="StyleUnderline"/>
          <w:color w:val="FF0000"/>
        </w:rPr>
        <w:t>.</w:t>
      </w:r>
      <w:r w:rsidRPr="00270E6D">
        <w:rPr>
          <w:color w:val="FF0000"/>
          <w:sz w:val="16"/>
        </w:rPr>
        <w:t xml:space="preserve"> As Chambers argues, </w:t>
      </w:r>
      <w:r w:rsidRPr="00270E6D">
        <w:rPr>
          <w:rStyle w:val="StyleUnderline"/>
          <w:color w:val="FF0000"/>
        </w:rPr>
        <w:t>rational discourse</w:t>
      </w:r>
      <w:r w:rsidRPr="00270E6D">
        <w:rPr>
          <w:color w:val="FF0000"/>
          <w:sz w:val="16"/>
        </w:rPr>
        <w:t xml:space="preserve"> here </w:t>
      </w:r>
      <w:r w:rsidRPr="00270E6D">
        <w:rPr>
          <w:rStyle w:val="StyleUnderline"/>
          <w:color w:val="FF0000"/>
        </w:rPr>
        <w:t>is about</w:t>
      </w:r>
      <w:r w:rsidRPr="00270E6D">
        <w:rPr>
          <w:color w:val="FF0000"/>
          <w:sz w:val="16"/>
        </w:rPr>
        <w:t xml:space="preserve"> “the endless questioning of codes,” the </w:t>
      </w:r>
      <w:r w:rsidRPr="00270E6D">
        <w:rPr>
          <w:rStyle w:val="StyleUnderline"/>
          <w:color w:val="FF0000"/>
        </w:rPr>
        <w:t>reasoned questioning</w:t>
      </w:r>
      <w:r w:rsidRPr="00270E6D">
        <w:rPr>
          <w:color w:val="FF0000"/>
          <w:sz w:val="16"/>
        </w:rPr>
        <w:t xml:space="preserve"> of normalization.62 </w:t>
      </w:r>
      <w:r w:rsidRPr="00270E6D">
        <w:rPr>
          <w:rStyle w:val="StyleUnderline"/>
          <w:color w:val="FF0000"/>
        </w:rPr>
        <w:t>This is the very type of questioning critics like Lyotard</w:t>
      </w:r>
      <w:r w:rsidRPr="00270E6D">
        <w:rPr>
          <w:color w:val="FF0000"/>
          <w:sz w:val="16"/>
        </w:rPr>
        <w:t xml:space="preserve">, </w:t>
      </w:r>
      <w:proofErr w:type="spellStart"/>
      <w:r w:rsidRPr="00270E6D">
        <w:rPr>
          <w:color w:val="FF0000"/>
          <w:sz w:val="16"/>
        </w:rPr>
        <w:t>Mouffe</w:t>
      </w:r>
      <w:proofErr w:type="spellEnd"/>
      <w:r w:rsidRPr="00270E6D">
        <w:rPr>
          <w:color w:val="FF0000"/>
          <w:sz w:val="16"/>
        </w:rPr>
        <w:t xml:space="preserve">, and Villa </w:t>
      </w:r>
      <w:r w:rsidRPr="00270E6D">
        <w:rPr>
          <w:rStyle w:val="StyleUnderline"/>
          <w:color w:val="FF0000"/>
        </w:rPr>
        <w:t>are engaged in despite claiming the normalizing and repressive power of communicative rationality</w:t>
      </w:r>
      <w:r w:rsidRPr="00270E6D">
        <w:rPr>
          <w:color w:val="FF0000"/>
          <w:sz w:val="16"/>
        </w:rPr>
        <w:t xml:space="preserve">. </w:t>
      </w:r>
      <w:r w:rsidRPr="00270E6D">
        <w:rPr>
          <w:rStyle w:val="StyleUnderline"/>
          <w:color w:val="FF0000"/>
        </w:rPr>
        <w:t>These critics have yet to explain</w:t>
      </w:r>
      <w:r w:rsidRPr="00270E6D">
        <w:rPr>
          <w:color w:val="FF0000"/>
          <w:sz w:val="16"/>
        </w:rPr>
        <w:t xml:space="preserve"> adequately </w:t>
      </w:r>
      <w:r w:rsidRPr="00270E6D">
        <w:rPr>
          <w:rStyle w:val="StyleUnderline"/>
          <w:color w:val="FF0000"/>
        </w:rPr>
        <w:t>how they escape this performative contradiction,</w:t>
      </w:r>
      <w:r w:rsidRPr="00270E6D">
        <w:rPr>
          <w:color w:val="FF0000"/>
          <w:sz w:val="16"/>
        </w:rPr>
        <w:t xml:space="preserve"> although they may not be too concerned to escape it.63</w:t>
      </w:r>
    </w:p>
    <w:p w14:paraId="531A122F" w14:textId="77777777" w:rsidR="00D4319C" w:rsidRPr="00270E6D" w:rsidRDefault="00D4319C" w:rsidP="00D4319C">
      <w:pPr>
        <w:rPr>
          <w:color w:val="FF0000"/>
        </w:rPr>
      </w:pPr>
    </w:p>
    <w:bookmarkEnd w:id="1"/>
    <w:p w14:paraId="2A38761C" w14:textId="77777777" w:rsidR="00D4319C" w:rsidRPr="00270E6D" w:rsidRDefault="00D4319C" w:rsidP="00D4319C">
      <w:pPr>
        <w:pStyle w:val="Heading4"/>
        <w:rPr>
          <w:rFonts w:cs="Calibri"/>
          <w:color w:val="FF0000"/>
        </w:rPr>
      </w:pPr>
      <w:r w:rsidRPr="00270E6D">
        <w:rPr>
          <w:rFonts w:cs="Calibri"/>
          <w:color w:val="FF0000"/>
        </w:rPr>
        <w:t xml:space="preserve">Capital’s widespread dissemination of technical means of communication has not </w:t>
      </w:r>
      <w:proofErr w:type="gramStart"/>
      <w:r w:rsidRPr="00270E6D">
        <w:rPr>
          <w:rFonts w:cs="Calibri"/>
          <w:color w:val="FF0000"/>
        </w:rPr>
        <w:t>lead</w:t>
      </w:r>
      <w:proofErr w:type="gramEnd"/>
      <w:r w:rsidRPr="00270E6D">
        <w:rPr>
          <w:rFonts w:cs="Calibri"/>
          <w:color w:val="FF0000"/>
        </w:rPr>
        <w:t xml:space="preserve"> to overloaded passive subjects but instead allows for autonomous media that reappropriate technology to create lines of flight resistant to capitalism.</w:t>
      </w:r>
    </w:p>
    <w:p w14:paraId="5317CC43" w14:textId="77777777" w:rsidR="00D4319C" w:rsidRPr="00270E6D" w:rsidRDefault="00D4319C" w:rsidP="00D4319C">
      <w:pPr>
        <w:rPr>
          <w:color w:val="FF0000"/>
        </w:rPr>
      </w:pPr>
      <w:r w:rsidRPr="00270E6D">
        <w:rPr>
          <w:rStyle w:val="Style13ptBold"/>
          <w:color w:val="FF0000"/>
        </w:rPr>
        <w:t>Dyer-</w:t>
      </w:r>
      <w:proofErr w:type="spellStart"/>
      <w:r w:rsidRPr="00270E6D">
        <w:rPr>
          <w:rStyle w:val="Style13ptBold"/>
          <w:color w:val="FF0000"/>
        </w:rPr>
        <w:t>Witheford</w:t>
      </w:r>
      <w:proofErr w:type="spellEnd"/>
      <w:r w:rsidRPr="00270E6D">
        <w:rPr>
          <w:rStyle w:val="Style13ptBold"/>
          <w:color w:val="FF0000"/>
        </w:rPr>
        <w:t xml:space="preserve"> 99</w:t>
      </w:r>
      <w:r w:rsidRPr="00270E6D">
        <w:rPr>
          <w:color w:val="FF0000"/>
        </w:rPr>
        <w:t xml:space="preserve"> [Dyer-</w:t>
      </w:r>
      <w:proofErr w:type="spellStart"/>
      <w:r w:rsidRPr="00270E6D">
        <w:rPr>
          <w:color w:val="FF0000"/>
        </w:rPr>
        <w:t>Witheford</w:t>
      </w:r>
      <w:proofErr w:type="spellEnd"/>
      <w:r w:rsidRPr="00270E6D">
        <w:rPr>
          <w:color w:val="FF0000"/>
        </w:rPr>
        <w:t>, Nick. 1999. Cyber-Marx: cycles and circuits of struggle in high-technology capitalism. Urbana: University of Illinois Press] RE</w:t>
      </w:r>
    </w:p>
    <w:p w14:paraId="53041A1A" w14:textId="77777777" w:rsidR="00D4319C" w:rsidRPr="00270E6D" w:rsidRDefault="00D4319C" w:rsidP="00D4319C">
      <w:pPr>
        <w:rPr>
          <w:rStyle w:val="Emphasis"/>
          <w:color w:val="FF0000"/>
        </w:rPr>
      </w:pPr>
      <w:r w:rsidRPr="00270E6D">
        <w:rPr>
          <w:color w:val="FF0000"/>
          <w:sz w:val="16"/>
          <w:szCs w:val="16"/>
        </w:rPr>
        <w:t xml:space="preserve">However, </w:t>
      </w:r>
      <w:r w:rsidRPr="00270E6D">
        <w:rPr>
          <w:rStyle w:val="Emphasis"/>
          <w:color w:val="FF0000"/>
          <w:highlight w:val="green"/>
        </w:rPr>
        <w:t>analyses</w:t>
      </w:r>
      <w:r w:rsidRPr="00270E6D">
        <w:rPr>
          <w:rStyle w:val="Emphasis"/>
          <w:color w:val="FF0000"/>
        </w:rPr>
        <w:t xml:space="preserve"> such as Smythe's often </w:t>
      </w:r>
      <w:r w:rsidRPr="00270E6D">
        <w:rPr>
          <w:rStyle w:val="Emphasis"/>
          <w:color w:val="FF0000"/>
          <w:highlight w:val="green"/>
        </w:rPr>
        <w:t>assume capital's intended exploitation of audience-power is fully successful.</w:t>
      </w:r>
      <w:r w:rsidRPr="00270E6D">
        <w:rPr>
          <w:rStyle w:val="Emphasis"/>
          <w:color w:val="FF0000"/>
        </w:rPr>
        <w:t xml:space="preserve"> From my perspective, the more interesting question is how it fails.</w:t>
      </w:r>
      <w:r w:rsidRPr="00270E6D">
        <w:rPr>
          <w:color w:val="FF0000"/>
          <w:sz w:val="16"/>
          <w:szCs w:val="16"/>
        </w:rPr>
        <w:t xml:space="preserve"> If audience power is today analogous to </w:t>
      </w:r>
      <w:proofErr w:type="spellStart"/>
      <w:r w:rsidRPr="00270E6D">
        <w:rPr>
          <w:color w:val="FF0000"/>
          <w:sz w:val="16"/>
          <w:szCs w:val="16"/>
        </w:rPr>
        <w:t>labour</w:t>
      </w:r>
      <w:proofErr w:type="spellEnd"/>
      <w:r w:rsidRPr="00270E6D">
        <w:rPr>
          <w:color w:val="FF0000"/>
          <w:sz w:val="16"/>
          <w:szCs w:val="16"/>
        </w:rPr>
        <w:t xml:space="preserve"> power, then </w:t>
      </w:r>
      <w:r w:rsidRPr="00270E6D">
        <w:rPr>
          <w:rStyle w:val="Emphasis"/>
          <w:color w:val="FF0000"/>
        </w:rPr>
        <w:t xml:space="preserve">it too is a disobedient subjectivity that evades, resists, and reshapes technological controls. </w:t>
      </w:r>
      <w:r w:rsidRPr="00270E6D">
        <w:rPr>
          <w:rStyle w:val="Emphasis"/>
          <w:color w:val="FF0000"/>
          <w:highlight w:val="green"/>
        </w:rPr>
        <w:t>There is</w:t>
      </w:r>
      <w:r w:rsidRPr="00270E6D">
        <w:rPr>
          <w:rStyle w:val="Emphasis"/>
          <w:color w:val="FF0000"/>
        </w:rPr>
        <w:t xml:space="preserve"> now </w:t>
      </w:r>
      <w:r w:rsidRPr="00270E6D">
        <w:rPr>
          <w:rStyle w:val="Emphasis"/>
          <w:color w:val="FF0000"/>
          <w:highlight w:val="green"/>
        </w:rPr>
        <w:t>extensive evidence that viewers, listeners and readers do not passively accept hypodermic injection with narcotic messages, but are</w:t>
      </w:r>
      <w:r w:rsidRPr="00270E6D">
        <w:rPr>
          <w:rStyle w:val="Emphasis"/>
          <w:color w:val="FF0000"/>
        </w:rPr>
        <w:t xml:space="preserve"> rather </w:t>
      </w:r>
      <w:r w:rsidRPr="00270E6D">
        <w:rPr>
          <w:rStyle w:val="Emphasis"/>
          <w:color w:val="FF0000"/>
          <w:highlight w:val="green"/>
        </w:rPr>
        <w:t>active agents who engage in</w:t>
      </w:r>
      <w:r w:rsidRPr="00270E6D">
        <w:rPr>
          <w:rStyle w:val="Emphasis"/>
          <w:color w:val="FF0000"/>
        </w:rPr>
        <w:t xml:space="preserve"> thousands of little </w:t>
      </w:r>
      <w:r w:rsidRPr="00270E6D">
        <w:rPr>
          <w:rStyle w:val="Emphasis"/>
          <w:color w:val="FF0000"/>
          <w:highlight w:val="green"/>
        </w:rPr>
        <w:t xml:space="preserve">lines of flight and fight--from turning off advertisements to the oppositional reinterpretation of programs and the creation of micro-networks of </w:t>
      </w:r>
      <w:proofErr w:type="spellStart"/>
      <w:r w:rsidRPr="00270E6D">
        <w:rPr>
          <w:rStyle w:val="Emphasis"/>
          <w:color w:val="FF0000"/>
          <w:highlight w:val="green"/>
        </w:rPr>
        <w:t>decommodified</w:t>
      </w:r>
      <w:proofErr w:type="spellEnd"/>
      <w:r w:rsidRPr="00270E6D">
        <w:rPr>
          <w:rStyle w:val="Emphasis"/>
          <w:color w:val="FF0000"/>
          <w:highlight w:val="green"/>
        </w:rPr>
        <w:t xml:space="preserve"> cultural activity</w:t>
      </w:r>
      <w:r w:rsidRPr="00270E6D">
        <w:rPr>
          <w:rStyle w:val="Emphasis"/>
          <w:color w:val="FF0000"/>
        </w:rPr>
        <w:t>.</w:t>
      </w:r>
      <w:r w:rsidRPr="00270E6D">
        <w:rPr>
          <w:color w:val="FF0000"/>
          <w:sz w:val="16"/>
          <w:szCs w:val="16"/>
        </w:rPr>
        <w:t xml:space="preserve">109 At the very time when innovations in communication are becoming the basis for vast commercial empires, there is apparent an opposite tendency that flouts the logic of the market. </w:t>
      </w:r>
      <w:r w:rsidRPr="00270E6D">
        <w:rPr>
          <w:rStyle w:val="Emphasis"/>
          <w:color w:val="FF0000"/>
        </w:rPr>
        <w:t xml:space="preserve">People are using the new technologies to get or give out information for free: reproducing, transmitting, </w:t>
      </w:r>
      <w:proofErr w:type="gramStart"/>
      <w:r w:rsidRPr="00270E6D">
        <w:rPr>
          <w:rStyle w:val="Emphasis"/>
          <w:color w:val="FF0000"/>
        </w:rPr>
        <w:t>sampling</w:t>
      </w:r>
      <w:proofErr w:type="gramEnd"/>
      <w:r w:rsidRPr="00270E6D">
        <w:rPr>
          <w:rStyle w:val="Emphasis"/>
          <w:color w:val="FF0000"/>
        </w:rPr>
        <w:t xml:space="preserve"> and reconfiguring without respect for commercial property rights. This is known as `</w:t>
      </w:r>
      <w:r w:rsidRPr="00270E6D">
        <w:rPr>
          <w:rStyle w:val="Emphasis"/>
          <w:color w:val="FF0000"/>
          <w:highlight w:val="green"/>
        </w:rPr>
        <w:t>piracy.</w:t>
      </w:r>
      <w:r w:rsidRPr="00270E6D">
        <w:rPr>
          <w:rStyle w:val="Emphasis"/>
          <w:color w:val="FF0000"/>
        </w:rPr>
        <w:t xml:space="preserve">' And it </w:t>
      </w:r>
      <w:r w:rsidRPr="00270E6D">
        <w:rPr>
          <w:rStyle w:val="Emphasis"/>
          <w:color w:val="FF0000"/>
          <w:highlight w:val="green"/>
        </w:rPr>
        <w:t>is prevalent.</w:t>
      </w:r>
      <w:r w:rsidRPr="00270E6D">
        <w:rPr>
          <w:rStyle w:val="Emphasis"/>
          <w:color w:val="FF0000"/>
        </w:rPr>
        <w:t xml:space="preserve"> As access to the new communication machines becomes more and more thoroughly </w:t>
      </w:r>
      <w:proofErr w:type="spellStart"/>
      <w:r w:rsidRPr="00270E6D">
        <w:rPr>
          <w:rStyle w:val="Emphasis"/>
          <w:color w:val="FF0000"/>
        </w:rPr>
        <w:t>socialised</w:t>
      </w:r>
      <w:proofErr w:type="spellEnd"/>
      <w:r w:rsidRPr="00270E6D">
        <w:rPr>
          <w:rStyle w:val="Emphasis"/>
          <w:color w:val="FF0000"/>
        </w:rPr>
        <w:t xml:space="preserve">, we see a wave of photocopying, home taping, bootlegged videos, copied software, zapping, surfing, descrambling, and culture jamming. Moreover, an increasingly wide variety of groups and movements are using this </w:t>
      </w:r>
      <w:proofErr w:type="spellStart"/>
      <w:r w:rsidRPr="00270E6D">
        <w:rPr>
          <w:rStyle w:val="Emphasis"/>
          <w:color w:val="FF0000"/>
        </w:rPr>
        <w:t>generalised</w:t>
      </w:r>
      <w:proofErr w:type="spellEnd"/>
      <w:r w:rsidRPr="00270E6D">
        <w:rPr>
          <w:rStyle w:val="Emphasis"/>
          <w:color w:val="FF0000"/>
        </w:rPr>
        <w:t xml:space="preserve"> availability of communication technologies not simply for individual but for collective purposes. This manifests in the development of </w:t>
      </w:r>
      <w:r w:rsidRPr="00270E6D">
        <w:rPr>
          <w:rStyle w:val="Emphasis"/>
          <w:color w:val="FF0000"/>
          <w:highlight w:val="green"/>
        </w:rPr>
        <w:t>`alternative' or `autonomous' media.</w:t>
      </w:r>
      <w:r w:rsidRPr="00270E6D">
        <w:rPr>
          <w:color w:val="FF0000"/>
          <w:sz w:val="16"/>
          <w:szCs w:val="16"/>
        </w:rPr>
        <w:t xml:space="preserve">110 Such experiments first blossomed during the 1960s and 1970s in a wave of radio-activism, guerrilla video, and public access cable movements.111 Despite enormous difficulties they have persisted. Radio-activism has continued and spread, reinvigorating itself in North America by the proliferation of inexpensive, low power, and usually illegal microwatt FM broadcasting by ghetto communities, squatters and the homeless.112 </w:t>
      </w:r>
      <w:r w:rsidRPr="00270E6D">
        <w:rPr>
          <w:rStyle w:val="Emphasis"/>
          <w:color w:val="FF0000"/>
        </w:rPr>
        <w:t>Oppositional video- making has passed from the avant-garde to common practice amongst social movements.</w:t>
      </w:r>
      <w:r w:rsidRPr="00270E6D">
        <w:rPr>
          <w:color w:val="FF0000"/>
          <w:sz w:val="16"/>
          <w:szCs w:val="16"/>
        </w:rPr>
        <w:t xml:space="preserve">113 New areas of activism have opened around television, with the attempts in the US and Canada to create and sustain public access cable--a medium whose political potential has been developed by the Paper Tiger Television collective and its satellite broadcasting Deep Dish project.114 Lack of resources mean that in most cases the reach of such experiments is limited and their aspirations only very partially </w:t>
      </w:r>
      <w:proofErr w:type="spellStart"/>
      <w:r w:rsidRPr="00270E6D">
        <w:rPr>
          <w:color w:val="FF0000"/>
          <w:sz w:val="16"/>
          <w:szCs w:val="16"/>
        </w:rPr>
        <w:t>realised</w:t>
      </w:r>
      <w:proofErr w:type="spellEnd"/>
      <w:r w:rsidRPr="00270E6D">
        <w:rPr>
          <w:color w:val="FF0000"/>
          <w:sz w:val="16"/>
          <w:szCs w:val="16"/>
        </w:rPr>
        <w:t xml:space="preserve">. </w:t>
      </w:r>
      <w:r w:rsidRPr="00270E6D">
        <w:rPr>
          <w:rStyle w:val="Emphasis"/>
          <w:color w:val="FF0000"/>
        </w:rPr>
        <w:t xml:space="preserve">But, however raggedly, alternative media do </w:t>
      </w:r>
      <w:r w:rsidRPr="00270E6D">
        <w:rPr>
          <w:rStyle w:val="Emphasis"/>
          <w:color w:val="FF0000"/>
          <w:highlight w:val="green"/>
        </w:rPr>
        <w:t>posit something</w:t>
      </w:r>
      <w:r w:rsidRPr="00270E6D">
        <w:rPr>
          <w:rStyle w:val="Emphasis"/>
          <w:color w:val="FF0000"/>
        </w:rPr>
        <w:t xml:space="preserve"> different from, and </w:t>
      </w:r>
      <w:r w:rsidRPr="00270E6D">
        <w:rPr>
          <w:rStyle w:val="Emphasis"/>
          <w:color w:val="FF0000"/>
          <w:highlight w:val="green"/>
        </w:rPr>
        <w:t xml:space="preserve">opposed to, capital's </w:t>
      </w:r>
      <w:proofErr w:type="spellStart"/>
      <w:r w:rsidRPr="00270E6D">
        <w:rPr>
          <w:rStyle w:val="Emphasis"/>
          <w:color w:val="FF0000"/>
          <w:highlight w:val="green"/>
        </w:rPr>
        <w:t>mobilisation</w:t>
      </w:r>
      <w:proofErr w:type="spellEnd"/>
      <w:r w:rsidRPr="00270E6D">
        <w:rPr>
          <w:rStyle w:val="Emphasis"/>
          <w:color w:val="FF0000"/>
          <w:highlight w:val="green"/>
        </w:rPr>
        <w:t xml:space="preserve"> of "audience power."</w:t>
      </w:r>
      <w:r w:rsidRPr="00270E6D">
        <w:rPr>
          <w:rStyle w:val="Emphasis"/>
          <w:color w:val="FF0000"/>
        </w:rPr>
        <w:t xml:space="preserve"> Corporate interactivity is </w:t>
      </w:r>
      <w:proofErr w:type="spellStart"/>
      <w:r w:rsidRPr="00270E6D">
        <w:rPr>
          <w:rStyle w:val="Emphasis"/>
          <w:color w:val="FF0000"/>
        </w:rPr>
        <w:t>ratificatory</w:t>
      </w:r>
      <w:proofErr w:type="spellEnd"/>
      <w:r w:rsidRPr="00270E6D">
        <w:rPr>
          <w:rStyle w:val="Emphasis"/>
          <w:color w:val="FF0000"/>
        </w:rPr>
        <w:t xml:space="preserve">: it posits dialogue only within the preset limits of profitability. </w:t>
      </w:r>
      <w:r w:rsidRPr="00270E6D">
        <w:rPr>
          <w:rStyle w:val="Emphasis"/>
          <w:color w:val="FF0000"/>
          <w:highlight w:val="green"/>
        </w:rPr>
        <w:t>Autonomous media</w:t>
      </w:r>
      <w:r w:rsidRPr="00270E6D">
        <w:rPr>
          <w:rStyle w:val="Emphasis"/>
          <w:color w:val="FF0000"/>
        </w:rPr>
        <w:t xml:space="preserve">, on the other hand, are, as Rafael </w:t>
      </w:r>
      <w:proofErr w:type="spellStart"/>
      <w:r w:rsidRPr="00270E6D">
        <w:rPr>
          <w:rStyle w:val="Emphasis"/>
          <w:color w:val="FF0000"/>
        </w:rPr>
        <w:t>Roncaglio</w:t>
      </w:r>
      <w:proofErr w:type="spellEnd"/>
      <w:r w:rsidRPr="00270E6D">
        <w:rPr>
          <w:rStyle w:val="Emphasis"/>
          <w:color w:val="FF0000"/>
        </w:rPr>
        <w:t xml:space="preserve"> puts it, "alterative"--</w:t>
      </w:r>
      <w:r w:rsidRPr="00270E6D">
        <w:rPr>
          <w:rStyle w:val="Emphasis"/>
          <w:color w:val="FF0000"/>
          <w:highlight w:val="green"/>
        </w:rPr>
        <w:t>prob</w:t>
      </w:r>
      <w:r w:rsidRPr="00270E6D">
        <w:rPr>
          <w:rStyle w:val="Emphasis"/>
          <w:color w:val="FF0000"/>
        </w:rPr>
        <w:t xml:space="preserve">ing </w:t>
      </w:r>
      <w:r w:rsidRPr="00270E6D">
        <w:rPr>
          <w:rStyle w:val="Emphasis"/>
          <w:color w:val="FF0000"/>
          <w:highlight w:val="green"/>
        </w:rPr>
        <w:t>the limits of established order.</w:t>
      </w:r>
      <w:r w:rsidRPr="00270E6D">
        <w:rPr>
          <w:rStyle w:val="Emphasis"/>
          <w:color w:val="FF0000"/>
        </w:rPr>
        <w:t xml:space="preserve">115 </w:t>
      </w:r>
      <w:r w:rsidRPr="00270E6D">
        <w:rPr>
          <w:rStyle w:val="Emphasis"/>
          <w:color w:val="FF0000"/>
          <w:highlight w:val="green"/>
        </w:rPr>
        <w:t>Their practice</w:t>
      </w:r>
      <w:r w:rsidRPr="00270E6D">
        <w:rPr>
          <w:rStyle w:val="Emphasis"/>
          <w:color w:val="FF0000"/>
        </w:rPr>
        <w:t xml:space="preserve"> often </w:t>
      </w:r>
      <w:r w:rsidRPr="00270E6D">
        <w:rPr>
          <w:rStyle w:val="Emphasis"/>
          <w:color w:val="FF0000"/>
          <w:highlight w:val="green"/>
        </w:rPr>
        <w:t>includes projects of self-representation</w:t>
      </w:r>
      <w:r w:rsidRPr="00270E6D">
        <w:rPr>
          <w:rStyle w:val="Emphasis"/>
          <w:color w:val="FF0000"/>
        </w:rPr>
        <w:t xml:space="preserve">, involving subjects in the definition and documentation of their own social experience. They attempt to overcome the restrictions of technical expertise characteristic of capital's division of </w:t>
      </w:r>
      <w:proofErr w:type="spellStart"/>
      <w:r w:rsidRPr="00270E6D">
        <w:rPr>
          <w:rStyle w:val="Emphasis"/>
          <w:color w:val="FF0000"/>
        </w:rPr>
        <w:t>labour</w:t>
      </w:r>
      <w:proofErr w:type="spellEnd"/>
      <w:r w:rsidRPr="00270E6D">
        <w:rPr>
          <w:rStyle w:val="Emphasis"/>
          <w:color w:val="FF0000"/>
        </w:rPr>
        <w:t xml:space="preserve">. </w:t>
      </w:r>
      <w:r w:rsidRPr="00270E6D">
        <w:rPr>
          <w:rStyle w:val="Emphasis"/>
          <w:color w:val="FF0000"/>
          <w:highlight w:val="green"/>
        </w:rPr>
        <w:t>They experiment with</w:t>
      </w:r>
      <w:r w:rsidRPr="00270E6D">
        <w:rPr>
          <w:rStyle w:val="Emphasis"/>
          <w:color w:val="FF0000"/>
        </w:rPr>
        <w:t xml:space="preserve"> forms of </w:t>
      </w:r>
      <w:r w:rsidRPr="00270E6D">
        <w:rPr>
          <w:rStyle w:val="Emphasis"/>
          <w:color w:val="FF0000"/>
          <w:highlight w:val="green"/>
        </w:rPr>
        <w:t>collective ownership.</w:t>
      </w:r>
      <w:r w:rsidRPr="00270E6D">
        <w:rPr>
          <w:rStyle w:val="Emphasis"/>
          <w:color w:val="FF0000"/>
        </w:rPr>
        <w:t xml:space="preserve"> Above all, </w:t>
      </w:r>
      <w:r w:rsidRPr="00270E6D">
        <w:rPr>
          <w:rStyle w:val="Emphasis"/>
          <w:color w:val="FF0000"/>
          <w:highlight w:val="green"/>
        </w:rPr>
        <w:t>alternative media</w:t>
      </w:r>
      <w:r w:rsidRPr="00270E6D">
        <w:rPr>
          <w:rStyle w:val="Emphasis"/>
          <w:color w:val="FF0000"/>
        </w:rPr>
        <w:t xml:space="preserve"> often </w:t>
      </w:r>
      <w:r w:rsidRPr="00270E6D">
        <w:rPr>
          <w:rStyle w:val="Emphasis"/>
          <w:color w:val="FF0000"/>
          <w:highlight w:val="green"/>
        </w:rPr>
        <w:t>give a voice to precisely those</w:t>
      </w:r>
      <w:r w:rsidRPr="00270E6D">
        <w:rPr>
          <w:rStyle w:val="Emphasis"/>
          <w:color w:val="FF0000"/>
        </w:rPr>
        <w:t xml:space="preserve"> who are </w:t>
      </w:r>
      <w:r w:rsidRPr="00270E6D">
        <w:rPr>
          <w:rStyle w:val="Emphasis"/>
          <w:color w:val="FF0000"/>
          <w:highlight w:val="green"/>
        </w:rPr>
        <w:t>excluded</w:t>
      </w:r>
      <w:r w:rsidRPr="00270E6D">
        <w:rPr>
          <w:rStyle w:val="Emphasis"/>
          <w:color w:val="FF0000"/>
        </w:rPr>
        <w:t xml:space="preserve"> or silenced </w:t>
      </w:r>
      <w:r w:rsidRPr="00270E6D">
        <w:rPr>
          <w:rStyle w:val="Emphasis"/>
          <w:color w:val="FF0000"/>
          <w:highlight w:val="green"/>
        </w:rPr>
        <w:t>by</w:t>
      </w:r>
      <w:r w:rsidRPr="00270E6D">
        <w:rPr>
          <w:rStyle w:val="Emphasis"/>
          <w:color w:val="FF0000"/>
        </w:rPr>
        <w:t xml:space="preserve"> the </w:t>
      </w:r>
      <w:r w:rsidRPr="00270E6D">
        <w:rPr>
          <w:rStyle w:val="Emphasis"/>
          <w:color w:val="FF0000"/>
          <w:highlight w:val="green"/>
        </w:rPr>
        <w:t>commercial logic</w:t>
      </w:r>
      <w:r w:rsidRPr="00270E6D">
        <w:rPr>
          <w:rStyle w:val="Emphasis"/>
          <w:color w:val="FF0000"/>
        </w:rPr>
        <w:t xml:space="preserve"> of market-driven information industries</w:t>
      </w:r>
      <w:r w:rsidRPr="00270E6D">
        <w:rPr>
          <w:color w:val="FF0000"/>
          <w:sz w:val="16"/>
          <w:szCs w:val="16"/>
        </w:rPr>
        <w:t xml:space="preserve">--either because they are not demographically desirable or because they are politically suspect. Thus, looking back for a moment at the Los Angeles riots of 1992, one remarkable aspect of the uprising was the degree to which the insurrectionaries were able to turn some elements of capital’s high technology surveillance and media apparatus to their own advantage.116 The uprising was, of course, ignited precisely by a classic instance of counter-surveillance --George Halliday's videotaping of Rodney King's beating, and the recording of incriminating police radio conversations. But even before the rebellion, its idiom of anger had already been disseminated by the high-tech cultural inventions of the </w:t>
      </w:r>
      <w:proofErr w:type="spellStart"/>
      <w:r w:rsidRPr="00270E6D">
        <w:rPr>
          <w:color w:val="FF0000"/>
          <w:sz w:val="16"/>
          <w:szCs w:val="16"/>
        </w:rPr>
        <w:t>ghettoised</w:t>
      </w:r>
      <w:proofErr w:type="spellEnd"/>
      <w:r w:rsidRPr="00270E6D">
        <w:rPr>
          <w:color w:val="FF0000"/>
          <w:sz w:val="16"/>
          <w:szCs w:val="16"/>
        </w:rPr>
        <w:t xml:space="preserve"> community--hip hop and rap, music whose political significance was neatly demonstrated by President Clinton’s subsequent public attack on rap artist Sister Souljah.117 During the riot, the omnipresence of the corporate media, covering the most televised urban uprising in history, had an ambiguous effect: although its representations frequently </w:t>
      </w:r>
      <w:proofErr w:type="spellStart"/>
      <w:r w:rsidRPr="00270E6D">
        <w:rPr>
          <w:color w:val="FF0000"/>
          <w:sz w:val="16"/>
          <w:szCs w:val="16"/>
        </w:rPr>
        <w:t>demonised</w:t>
      </w:r>
      <w:proofErr w:type="spellEnd"/>
      <w:r w:rsidRPr="00270E6D">
        <w:rPr>
          <w:color w:val="FF0000"/>
          <w:sz w:val="16"/>
          <w:szCs w:val="16"/>
        </w:rPr>
        <w:t xml:space="preserve"> and distorted the motives of the insurrectionaries, it could not entirely avoid giving voice to their outrage.118 Simultaneously, </w:t>
      </w:r>
      <w:r w:rsidRPr="00270E6D">
        <w:rPr>
          <w:rStyle w:val="Emphasis"/>
          <w:color w:val="FF0000"/>
        </w:rPr>
        <w:t xml:space="preserve">a variety of autonomous media, ranging from </w:t>
      </w:r>
      <w:r w:rsidRPr="00270E6D">
        <w:rPr>
          <w:rStyle w:val="Emphasis"/>
          <w:color w:val="FF0000"/>
          <w:highlight w:val="green"/>
        </w:rPr>
        <w:t xml:space="preserve">microwatt radio stations in </w:t>
      </w:r>
      <w:proofErr w:type="spellStart"/>
      <w:r w:rsidRPr="00270E6D">
        <w:rPr>
          <w:rStyle w:val="Emphasis"/>
          <w:color w:val="FF0000"/>
          <w:highlight w:val="green"/>
        </w:rPr>
        <w:t>ghetto</w:t>
      </w:r>
      <w:r w:rsidRPr="00270E6D">
        <w:rPr>
          <w:rStyle w:val="Emphasis"/>
          <w:color w:val="FF0000"/>
        </w:rPr>
        <w:t>ised</w:t>
      </w:r>
      <w:proofErr w:type="spellEnd"/>
      <w:r w:rsidRPr="00270E6D">
        <w:rPr>
          <w:rStyle w:val="Emphasis"/>
          <w:color w:val="FF0000"/>
        </w:rPr>
        <w:t xml:space="preserve"> neighborhoods--such as the famous Zoom Black Magic Liberation Radio--to </w:t>
      </w:r>
      <w:r w:rsidRPr="00270E6D">
        <w:rPr>
          <w:rStyle w:val="Emphasis"/>
          <w:color w:val="FF0000"/>
          <w:highlight w:val="green"/>
        </w:rPr>
        <w:t>computer networks connect</w:t>
      </w:r>
      <w:r w:rsidRPr="00270E6D">
        <w:rPr>
          <w:rStyle w:val="Emphasis"/>
          <w:color w:val="FF0000"/>
        </w:rPr>
        <w:t xml:space="preserve">ing </w:t>
      </w:r>
      <w:r w:rsidRPr="00270E6D">
        <w:rPr>
          <w:rStyle w:val="Emphasis"/>
          <w:color w:val="FF0000"/>
          <w:highlight w:val="green"/>
        </w:rPr>
        <w:t>activists</w:t>
      </w:r>
      <w:r w:rsidRPr="00270E6D">
        <w:rPr>
          <w:rStyle w:val="Emphasis"/>
          <w:color w:val="FF0000"/>
        </w:rPr>
        <w:t xml:space="preserve"> in North America to others in Europe, </w:t>
      </w:r>
      <w:r w:rsidRPr="00270E6D">
        <w:rPr>
          <w:rStyle w:val="Emphasis"/>
          <w:color w:val="FF0000"/>
          <w:highlight w:val="green"/>
        </w:rPr>
        <w:t>spread</w:t>
      </w:r>
      <w:r w:rsidRPr="00270E6D">
        <w:rPr>
          <w:rStyle w:val="Emphasis"/>
          <w:color w:val="FF0000"/>
        </w:rPr>
        <w:t xml:space="preserve"> a wider range of news, </w:t>
      </w:r>
      <w:r w:rsidRPr="00270E6D">
        <w:rPr>
          <w:rStyle w:val="Emphasis"/>
          <w:color w:val="FF0000"/>
          <w:highlight w:val="green"/>
        </w:rPr>
        <w:t>analysis and debate ignored by mainstream media.</w:t>
      </w:r>
      <w:r w:rsidRPr="00270E6D">
        <w:rPr>
          <w:rStyle w:val="Emphasis"/>
          <w:color w:val="FF0000"/>
        </w:rPr>
        <w:t xml:space="preserve">119 All </w:t>
      </w:r>
      <w:r w:rsidRPr="00270E6D">
        <w:rPr>
          <w:rStyle w:val="Emphasis"/>
          <w:color w:val="FF0000"/>
          <w:highlight w:val="green"/>
        </w:rPr>
        <w:t>this contributed to</w:t>
      </w:r>
      <w:r w:rsidRPr="00270E6D">
        <w:rPr>
          <w:rStyle w:val="Emphasis"/>
          <w:color w:val="FF0000"/>
        </w:rPr>
        <w:t xml:space="preserve"> the circulation of supporting </w:t>
      </w:r>
      <w:r w:rsidRPr="00270E6D">
        <w:rPr>
          <w:rStyle w:val="Emphasis"/>
          <w:color w:val="FF0000"/>
          <w:highlight w:val="green"/>
        </w:rPr>
        <w:t>riots</w:t>
      </w:r>
      <w:r w:rsidRPr="00270E6D">
        <w:rPr>
          <w:rStyle w:val="Emphasis"/>
          <w:color w:val="FF0000"/>
        </w:rPr>
        <w:t xml:space="preserve"> and demonstrations in Atlanta, Cleveland, Newark, San Francisco, Seattle, St. Louis, and Toronto, and to the perception of the riot as an </w:t>
      </w:r>
      <w:r w:rsidRPr="00270E6D">
        <w:rPr>
          <w:rStyle w:val="Emphasis"/>
          <w:color w:val="FF0000"/>
          <w:highlight w:val="green"/>
        </w:rPr>
        <w:t>indictment of the social policies of</w:t>
      </w:r>
      <w:r w:rsidRPr="00270E6D">
        <w:rPr>
          <w:rStyle w:val="Emphasis"/>
          <w:color w:val="FF0000"/>
        </w:rPr>
        <w:t xml:space="preserve"> the </w:t>
      </w:r>
      <w:r w:rsidRPr="00270E6D">
        <w:rPr>
          <w:rStyle w:val="Emphasis"/>
          <w:color w:val="FF0000"/>
          <w:highlight w:val="green"/>
        </w:rPr>
        <w:t>Bush</w:t>
      </w:r>
      <w:r w:rsidRPr="00270E6D">
        <w:rPr>
          <w:rStyle w:val="Emphasis"/>
          <w:color w:val="FF0000"/>
        </w:rPr>
        <w:t xml:space="preserve"> administration.120 Autonomous media have also played a significant part in less explosive but more protracted forms of struggle, such as the new waves of </w:t>
      </w:r>
      <w:proofErr w:type="spellStart"/>
      <w:r w:rsidRPr="00270E6D">
        <w:rPr>
          <w:rStyle w:val="Emphasis"/>
          <w:color w:val="FF0000"/>
        </w:rPr>
        <w:t>labour</w:t>
      </w:r>
      <w:proofErr w:type="spellEnd"/>
      <w:r w:rsidRPr="00270E6D">
        <w:rPr>
          <w:rStyle w:val="Emphasis"/>
          <w:color w:val="FF0000"/>
        </w:rPr>
        <w:t xml:space="preserve"> activism.</w:t>
      </w:r>
      <w:r w:rsidRPr="00270E6D">
        <w:rPr>
          <w:color w:val="FF0000"/>
          <w:sz w:val="16"/>
          <w:szCs w:val="16"/>
        </w:rPr>
        <w:t xml:space="preserve"> In Los Angeles again, in an episode sometimes referred to as "the riot that didn't happen," Latino and Chicano janitors and maids fighting for a first contract in the hotel industry won a significant victory by threatening to circulate video evidence of abysmal working conditions to potential convention guests.121 In Las Vegas, workers involved in struggle with the entertainment giant MGM used similar “guerrilla media” tactics.122 The use by trades unions of video and film for activist training, worker self-education and public campaigning has become commonplace. In various US and Canadian cities, this media activism has to the establishment of regular </w:t>
      </w:r>
      <w:proofErr w:type="spellStart"/>
      <w:r w:rsidRPr="00270E6D">
        <w:rPr>
          <w:color w:val="FF0000"/>
          <w:sz w:val="16"/>
          <w:szCs w:val="16"/>
        </w:rPr>
        <w:t>labour</w:t>
      </w:r>
      <w:proofErr w:type="spellEnd"/>
      <w:r w:rsidRPr="00270E6D">
        <w:rPr>
          <w:color w:val="FF0000"/>
          <w:sz w:val="16"/>
          <w:szCs w:val="16"/>
        </w:rPr>
        <w:t xml:space="preserve"> programming on community cable and radio stations.123 </w:t>
      </w:r>
      <w:r w:rsidRPr="00270E6D">
        <w:rPr>
          <w:rStyle w:val="Emphasis"/>
          <w:color w:val="FF0000"/>
        </w:rPr>
        <w:t xml:space="preserve">This sort of activity is systematically fostered by </w:t>
      </w:r>
      <w:proofErr w:type="spellStart"/>
      <w:r w:rsidRPr="00270E6D">
        <w:rPr>
          <w:rStyle w:val="Emphasis"/>
          <w:color w:val="FF0000"/>
        </w:rPr>
        <w:t>organisations</w:t>
      </w:r>
      <w:proofErr w:type="spellEnd"/>
      <w:r w:rsidRPr="00270E6D">
        <w:rPr>
          <w:rStyle w:val="Emphasis"/>
          <w:color w:val="FF0000"/>
        </w:rPr>
        <w:t xml:space="preserve"> such as the Labor Video Project, which also works to connect North American efforts in this field to similar initiatives globally.124 These examples are only a part of a much wider circle of oppositional media activities. </w:t>
      </w:r>
      <w:r w:rsidRPr="00270E6D">
        <w:rPr>
          <w:rStyle w:val="Emphasis"/>
          <w:color w:val="FF0000"/>
          <w:highlight w:val="green"/>
        </w:rPr>
        <w:t>Other instances</w:t>
      </w:r>
      <w:r w:rsidRPr="00270E6D">
        <w:rPr>
          <w:rStyle w:val="Emphasis"/>
          <w:color w:val="FF0000"/>
        </w:rPr>
        <w:t xml:space="preserve"> that could be cited, some of which will be examined in later chapters of this book, </w:t>
      </w:r>
      <w:r w:rsidRPr="00270E6D">
        <w:rPr>
          <w:rStyle w:val="Emphasis"/>
          <w:color w:val="FF0000"/>
          <w:highlight w:val="green"/>
        </w:rPr>
        <w:t>include</w:t>
      </w:r>
      <w:r w:rsidRPr="00270E6D">
        <w:rPr>
          <w:rStyle w:val="Emphasis"/>
          <w:color w:val="FF0000"/>
        </w:rPr>
        <w:t xml:space="preserve"> the </w:t>
      </w:r>
      <w:r w:rsidRPr="00270E6D">
        <w:rPr>
          <w:rStyle w:val="Emphasis"/>
          <w:color w:val="FF0000"/>
          <w:highlight w:val="green"/>
        </w:rPr>
        <w:t>efforts of alternative media during the</w:t>
      </w:r>
      <w:r w:rsidRPr="00270E6D">
        <w:rPr>
          <w:rStyle w:val="Emphasis"/>
          <w:color w:val="FF0000"/>
        </w:rPr>
        <w:t xml:space="preserve"> Persian </w:t>
      </w:r>
      <w:r w:rsidRPr="00270E6D">
        <w:rPr>
          <w:rStyle w:val="Emphasis"/>
          <w:color w:val="FF0000"/>
          <w:highlight w:val="green"/>
        </w:rPr>
        <w:t>Gulf War</w:t>
      </w:r>
      <w:r w:rsidRPr="00270E6D">
        <w:rPr>
          <w:rStyle w:val="Emphasis"/>
          <w:color w:val="FF0000"/>
        </w:rPr>
        <w:t xml:space="preserve">; the </w:t>
      </w:r>
      <w:proofErr w:type="spellStart"/>
      <w:r w:rsidRPr="00270E6D">
        <w:rPr>
          <w:rStyle w:val="Emphasis"/>
          <w:color w:val="FF0000"/>
          <w:highlight w:val="green"/>
        </w:rPr>
        <w:t>mobilisation</w:t>
      </w:r>
      <w:proofErr w:type="spellEnd"/>
      <w:r w:rsidRPr="00270E6D">
        <w:rPr>
          <w:rStyle w:val="Emphasis"/>
          <w:color w:val="FF0000"/>
          <w:highlight w:val="green"/>
        </w:rPr>
        <w:t xml:space="preserve"> of support for</w:t>
      </w:r>
      <w:r w:rsidRPr="00270E6D">
        <w:rPr>
          <w:rStyle w:val="Emphasis"/>
          <w:color w:val="FF0000"/>
        </w:rPr>
        <w:t xml:space="preserve"> political-activist prisoner Mumia </w:t>
      </w:r>
      <w:r w:rsidRPr="00270E6D">
        <w:rPr>
          <w:rStyle w:val="Emphasis"/>
          <w:color w:val="FF0000"/>
          <w:highlight w:val="green"/>
        </w:rPr>
        <w:t>Abu Jamal</w:t>
      </w:r>
      <w:r w:rsidRPr="00270E6D">
        <w:rPr>
          <w:rStyle w:val="Emphasis"/>
          <w:color w:val="FF0000"/>
        </w:rPr>
        <w:t>, accomplished almost entirely through alternative radio, press, video and computer links; the Vancouver-based `</w:t>
      </w:r>
      <w:proofErr w:type="spellStart"/>
      <w:r w:rsidRPr="00270E6D">
        <w:rPr>
          <w:rStyle w:val="Emphasis"/>
          <w:color w:val="FF0000"/>
        </w:rPr>
        <w:t>Adbusters</w:t>
      </w:r>
      <w:proofErr w:type="spellEnd"/>
      <w:r w:rsidRPr="00270E6D">
        <w:rPr>
          <w:rStyle w:val="Emphasis"/>
          <w:color w:val="FF0000"/>
        </w:rPr>
        <w:t>' attempt to infiltrate commercial channels with "</w:t>
      </w:r>
      <w:proofErr w:type="spellStart"/>
      <w:r w:rsidRPr="00270E6D">
        <w:rPr>
          <w:rStyle w:val="Emphasis"/>
          <w:color w:val="FF0000"/>
        </w:rPr>
        <w:t>subvertisments</w:t>
      </w:r>
      <w:proofErr w:type="spellEnd"/>
      <w:r w:rsidRPr="00270E6D">
        <w:rPr>
          <w:rStyle w:val="Emphasis"/>
          <w:color w:val="FF0000"/>
        </w:rPr>
        <w:t xml:space="preserve">”; and the international computer networking associated with the transcontinental opposition to the North American Free Trade Agreement, </w:t>
      </w:r>
      <w:r w:rsidRPr="00270E6D">
        <w:rPr>
          <w:rStyle w:val="Emphasis"/>
          <w:color w:val="FF0000"/>
          <w:highlight w:val="green"/>
        </w:rPr>
        <w:t>the Zapatista revolution</w:t>
      </w:r>
      <w:r w:rsidRPr="00270E6D">
        <w:rPr>
          <w:rStyle w:val="Emphasis"/>
          <w:color w:val="FF0000"/>
        </w:rPr>
        <w:t xml:space="preserve"> and the campaign against the Multilateral Agreement on Investment.</w:t>
      </w:r>
      <w:r w:rsidRPr="00270E6D">
        <w:rPr>
          <w:color w:val="FF0000"/>
          <w:sz w:val="16"/>
          <w:szCs w:val="16"/>
        </w:rPr>
        <w:t xml:space="preserve">125 Indeed, surveying the scope of this dissident media activity, it appears that </w:t>
      </w:r>
      <w:r w:rsidRPr="00270E6D">
        <w:rPr>
          <w:rStyle w:val="Emphasis"/>
          <w:color w:val="FF0000"/>
          <w:highlight w:val="green"/>
        </w:rPr>
        <w:t>capital,</w:t>
      </w:r>
      <w:r w:rsidRPr="00270E6D">
        <w:rPr>
          <w:rStyle w:val="Emphasis"/>
          <w:color w:val="FF0000"/>
        </w:rPr>
        <w:t xml:space="preserve"> in developing its media apparatus, </w:t>
      </w:r>
      <w:r w:rsidRPr="00270E6D">
        <w:rPr>
          <w:rStyle w:val="Emphasis"/>
          <w:color w:val="FF0000"/>
          <w:highlight w:val="green"/>
        </w:rPr>
        <w:t>has let the genie out of the bottle.</w:t>
      </w:r>
      <w:r w:rsidRPr="00270E6D">
        <w:rPr>
          <w:rStyle w:val="Emphasis"/>
          <w:color w:val="FF0000"/>
        </w:rPr>
        <w:t xml:space="preserve"> Just as, by </w:t>
      </w:r>
      <w:proofErr w:type="spellStart"/>
      <w:r w:rsidRPr="00270E6D">
        <w:rPr>
          <w:rStyle w:val="Emphasis"/>
          <w:color w:val="FF0000"/>
        </w:rPr>
        <w:t>computerising</w:t>
      </w:r>
      <w:proofErr w:type="spellEnd"/>
      <w:r w:rsidRPr="00270E6D">
        <w:rPr>
          <w:rStyle w:val="Emphasis"/>
          <w:color w:val="FF0000"/>
        </w:rPr>
        <w:t xml:space="preserve"> the factory, capital has not so much destroyed </w:t>
      </w:r>
      <w:proofErr w:type="spellStart"/>
      <w:r w:rsidRPr="00270E6D">
        <w:rPr>
          <w:rStyle w:val="Emphasis"/>
          <w:color w:val="FF0000"/>
        </w:rPr>
        <w:t>labour</w:t>
      </w:r>
      <w:proofErr w:type="spellEnd"/>
      <w:r w:rsidRPr="00270E6D">
        <w:rPr>
          <w:rStyle w:val="Emphasis"/>
          <w:color w:val="FF0000"/>
        </w:rPr>
        <w:t xml:space="preserve"> as dispersed it out into the wider social sphere, so </w:t>
      </w:r>
      <w:r w:rsidRPr="00270E6D">
        <w:rPr>
          <w:rStyle w:val="Emphasis"/>
          <w:color w:val="FF0000"/>
          <w:highlight w:val="green"/>
        </w:rPr>
        <w:t>by wiring the household it has not</w:t>
      </w:r>
      <w:r w:rsidRPr="00270E6D">
        <w:rPr>
          <w:rStyle w:val="Emphasis"/>
          <w:color w:val="FF0000"/>
        </w:rPr>
        <w:t xml:space="preserve"> necessarily </w:t>
      </w:r>
      <w:r w:rsidRPr="00270E6D">
        <w:rPr>
          <w:rStyle w:val="Emphasis"/>
          <w:color w:val="FF0000"/>
          <w:highlight w:val="green"/>
        </w:rPr>
        <w:t>consolidated control</w:t>
      </w:r>
      <w:r w:rsidRPr="00270E6D">
        <w:rPr>
          <w:rStyle w:val="Emphasis"/>
          <w:color w:val="FF0000"/>
        </w:rPr>
        <w:t xml:space="preserve"> over audiences. </w:t>
      </w:r>
      <w:r w:rsidRPr="00270E6D">
        <w:rPr>
          <w:rStyle w:val="Emphasis"/>
          <w:color w:val="FF0000"/>
          <w:highlight w:val="green"/>
        </w:rPr>
        <w:t>Rather,</w:t>
      </w:r>
      <w:r w:rsidRPr="00270E6D">
        <w:rPr>
          <w:rStyle w:val="Emphasis"/>
          <w:color w:val="FF0000"/>
        </w:rPr>
        <w:t xml:space="preserve"> in its drive to extend the scope of the market, </w:t>
      </w:r>
      <w:r w:rsidRPr="00270E6D">
        <w:rPr>
          <w:rStyle w:val="Emphasis"/>
          <w:color w:val="FF0000"/>
          <w:highlight w:val="green"/>
        </w:rPr>
        <w:t>it has so thoroughly disseminated</w:t>
      </w:r>
      <w:r w:rsidRPr="00270E6D">
        <w:rPr>
          <w:rStyle w:val="Emphasis"/>
          <w:color w:val="FF0000"/>
        </w:rPr>
        <w:t xml:space="preserve"> and made familiar the </w:t>
      </w:r>
      <w:r w:rsidRPr="00270E6D">
        <w:rPr>
          <w:rStyle w:val="Emphasis"/>
          <w:color w:val="FF0000"/>
          <w:highlight w:val="green"/>
        </w:rPr>
        <w:t>technical means of communication</w:t>
      </w:r>
      <w:r w:rsidRPr="00270E6D">
        <w:rPr>
          <w:rStyle w:val="Emphasis"/>
          <w:color w:val="FF0000"/>
        </w:rPr>
        <w:t xml:space="preserve"> as </w:t>
      </w:r>
      <w:r w:rsidRPr="00270E6D">
        <w:rPr>
          <w:rStyle w:val="Emphasis"/>
          <w:color w:val="FF0000"/>
          <w:highlight w:val="green"/>
        </w:rPr>
        <w:t>to open the door to</w:t>
      </w:r>
      <w:r w:rsidRPr="00270E6D">
        <w:rPr>
          <w:rStyle w:val="Emphasis"/>
          <w:color w:val="FF0000"/>
        </w:rPr>
        <w:t xml:space="preserve"> a series of individual and </w:t>
      </w:r>
      <w:r w:rsidRPr="00270E6D">
        <w:rPr>
          <w:rStyle w:val="Emphasis"/>
          <w:color w:val="FF0000"/>
          <w:highlight w:val="green"/>
        </w:rPr>
        <w:t>collective reappropriations.</w:t>
      </w:r>
      <w:r w:rsidRPr="00270E6D">
        <w:rPr>
          <w:rStyle w:val="Emphasis"/>
          <w:color w:val="FF0000"/>
        </w:rPr>
        <w:t xml:space="preserve"> This means that on occasion </w:t>
      </w:r>
      <w:r w:rsidRPr="00270E6D">
        <w:rPr>
          <w:rStyle w:val="Emphasis"/>
          <w:color w:val="FF0000"/>
          <w:highlight w:val="green"/>
        </w:rPr>
        <w:t>corporate control can be interrupted, and spaces opened within which</w:t>
      </w:r>
      <w:r w:rsidRPr="00270E6D">
        <w:rPr>
          <w:rStyle w:val="Emphasis"/>
          <w:color w:val="FF0000"/>
        </w:rPr>
        <w:t xml:space="preserve"> a multiplicity of </w:t>
      </w:r>
      <w:r w:rsidRPr="00270E6D">
        <w:rPr>
          <w:rStyle w:val="Emphasis"/>
          <w:color w:val="FF0000"/>
          <w:highlight w:val="green"/>
        </w:rPr>
        <w:t>social movements</w:t>
      </w:r>
      <w:r w:rsidRPr="00270E6D">
        <w:rPr>
          <w:rStyle w:val="Emphasis"/>
          <w:color w:val="FF0000"/>
        </w:rPr>
        <w:t xml:space="preserve">, all in different ways </w:t>
      </w:r>
      <w:r w:rsidRPr="00270E6D">
        <w:rPr>
          <w:rStyle w:val="Emphasis"/>
          <w:color w:val="FF0000"/>
          <w:highlight w:val="green"/>
        </w:rPr>
        <w:t>contest</w:t>
      </w:r>
      <w:r w:rsidRPr="00270E6D">
        <w:rPr>
          <w:rStyle w:val="Emphasis"/>
          <w:color w:val="FF0000"/>
        </w:rPr>
        <w:t xml:space="preserve">ing </w:t>
      </w:r>
      <w:r w:rsidRPr="00270E6D">
        <w:rPr>
          <w:rStyle w:val="Emphasis"/>
          <w:color w:val="FF0000"/>
          <w:highlight w:val="green"/>
        </w:rPr>
        <w:t>the dominance of the market</w:t>
      </w:r>
      <w:r w:rsidRPr="00270E6D">
        <w:rPr>
          <w:rStyle w:val="Emphasis"/>
          <w:color w:val="FF0000"/>
        </w:rPr>
        <w:t xml:space="preserve">, can be </w:t>
      </w:r>
      <w:proofErr w:type="gramStart"/>
      <w:r w:rsidRPr="00270E6D">
        <w:rPr>
          <w:rStyle w:val="Emphasis"/>
          <w:color w:val="FF0000"/>
        </w:rPr>
        <w:t>connected</w:t>
      </w:r>
      <w:proofErr w:type="gramEnd"/>
      <w:r w:rsidRPr="00270E6D">
        <w:rPr>
          <w:rStyle w:val="Emphasis"/>
          <w:color w:val="FF0000"/>
        </w:rPr>
        <w:t xml:space="preserve"> and made visible to each other. New information technologies therefore appear not just as instruments for the circulation of commodities, but simultaneously as channels for the circulation of struggles.</w:t>
      </w:r>
    </w:p>
    <w:p w14:paraId="56219BA4" w14:textId="77777777" w:rsidR="00D4319C" w:rsidRPr="00270E6D" w:rsidRDefault="00D4319C" w:rsidP="00D4319C">
      <w:pPr>
        <w:rPr>
          <w:color w:val="FF0000"/>
        </w:rPr>
      </w:pPr>
    </w:p>
    <w:p w14:paraId="2BE81EA2" w14:textId="77777777" w:rsidR="00D4319C" w:rsidRPr="00270E6D" w:rsidRDefault="00D4319C" w:rsidP="00D4319C">
      <w:pPr>
        <w:rPr>
          <w:color w:val="FF0000"/>
        </w:rPr>
      </w:pPr>
    </w:p>
    <w:p w14:paraId="193B2CDC" w14:textId="77777777" w:rsidR="00A95652" w:rsidRPr="00270E6D" w:rsidRDefault="00A95652" w:rsidP="00D4319C">
      <w:pPr>
        <w:rPr>
          <w:color w:val="FF0000"/>
        </w:rPr>
      </w:pPr>
    </w:p>
    <w:sectPr w:rsidR="00A95652" w:rsidRPr="00270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D4319C"/>
    <w:rsid w:val="000139A3"/>
    <w:rsid w:val="000353EB"/>
    <w:rsid w:val="00100833"/>
    <w:rsid w:val="00104529"/>
    <w:rsid w:val="00105942"/>
    <w:rsid w:val="00107396"/>
    <w:rsid w:val="00144A4C"/>
    <w:rsid w:val="00176AB0"/>
    <w:rsid w:val="00177B7D"/>
    <w:rsid w:val="0018322D"/>
    <w:rsid w:val="001B5776"/>
    <w:rsid w:val="001C52D5"/>
    <w:rsid w:val="001E527A"/>
    <w:rsid w:val="001F78CE"/>
    <w:rsid w:val="00251FC7"/>
    <w:rsid w:val="00270E6D"/>
    <w:rsid w:val="002855A7"/>
    <w:rsid w:val="002B146A"/>
    <w:rsid w:val="002B5E17"/>
    <w:rsid w:val="00315690"/>
    <w:rsid w:val="00316B75"/>
    <w:rsid w:val="00325646"/>
    <w:rsid w:val="003460F2"/>
    <w:rsid w:val="00371836"/>
    <w:rsid w:val="0038158C"/>
    <w:rsid w:val="003902BA"/>
    <w:rsid w:val="003A09E2"/>
    <w:rsid w:val="00407037"/>
    <w:rsid w:val="004605D6"/>
    <w:rsid w:val="004900EA"/>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19C"/>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D1267"/>
  <w15:chartTrackingRefBased/>
  <w15:docId w15:val="{43381975-25E5-4CC7-B610-39AF4589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19C"/>
    <w:rPr>
      <w:rFonts w:ascii="Calibri" w:hAnsi="Calibri" w:cs="Calibri"/>
    </w:rPr>
  </w:style>
  <w:style w:type="paragraph" w:styleId="Heading1">
    <w:name w:val="heading 1"/>
    <w:aliases w:val="Pocket"/>
    <w:basedOn w:val="Normal"/>
    <w:next w:val="Normal"/>
    <w:link w:val="Heading1Char"/>
    <w:qFormat/>
    <w:rsid w:val="00D431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31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31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431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31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19C"/>
  </w:style>
  <w:style w:type="character" w:customStyle="1" w:styleId="Heading1Char">
    <w:name w:val="Heading 1 Char"/>
    <w:aliases w:val="Pocket Char"/>
    <w:basedOn w:val="DefaultParagraphFont"/>
    <w:link w:val="Heading1"/>
    <w:rsid w:val="00D431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31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319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4319C"/>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D4319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4319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4319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4319C"/>
    <w:rPr>
      <w:color w:val="auto"/>
      <w:u w:val="none"/>
    </w:rPr>
  </w:style>
  <w:style w:type="character" w:styleId="FollowedHyperlink">
    <w:name w:val="FollowedHyperlink"/>
    <w:basedOn w:val="DefaultParagraphFont"/>
    <w:uiPriority w:val="99"/>
    <w:semiHidden/>
    <w:unhideWhenUsed/>
    <w:rsid w:val="00D4319C"/>
    <w:rPr>
      <w:color w:val="auto"/>
      <w:u w:val="none"/>
    </w:rPr>
  </w:style>
  <w:style w:type="paragraph" w:customStyle="1" w:styleId="Emphasis1">
    <w:name w:val="Emphasis1"/>
    <w:basedOn w:val="Normal"/>
    <w:link w:val="Emphasis"/>
    <w:autoRedefine/>
    <w:uiPriority w:val="7"/>
    <w:qFormat/>
    <w:rsid w:val="00D4319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4319C"/>
    <w:rPr>
      <w:color w:val="605E5C"/>
      <w:shd w:val="clear" w:color="auto" w:fill="E1DFDD"/>
    </w:rPr>
  </w:style>
  <w:style w:type="paragraph" w:customStyle="1" w:styleId="textbold">
    <w:name w:val="text bold"/>
    <w:basedOn w:val="Normal"/>
    <w:autoRedefine/>
    <w:uiPriority w:val="7"/>
    <w:qFormat/>
    <w:rsid w:val="00D4319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431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4319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431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431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19C"/>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D4319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D4319C"/>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431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4319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s://issforum.org/ISSF/PDF/ISSF-Forum-2.pdf" TargetMode="Externa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archive.is/VKac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21179</Words>
  <Characters>120721</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2022-02-20T15:32:00Z</dcterms:created>
  <dcterms:modified xsi:type="dcterms:W3CDTF">2022-02-20T16:58:00Z</dcterms:modified>
</cp:coreProperties>
</file>