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44CD5" w14:textId="4E9D5E7C" w:rsidR="00744B9B" w:rsidRDefault="00744B9B" w:rsidP="00744B9B">
      <w:pPr>
        <w:pStyle w:val="Heading2"/>
      </w:pPr>
      <w:r>
        <w:t xml:space="preserve">1AC </w:t>
      </w:r>
      <w:r w:rsidR="00BB3603">
        <w:t>Berkeley</w:t>
      </w:r>
      <w:r>
        <w:t xml:space="preserve"> Round </w:t>
      </w:r>
      <w:r w:rsidR="006D24A5">
        <w:t>2</w:t>
      </w:r>
    </w:p>
    <w:p w14:paraId="40E45A7A" w14:textId="77777777" w:rsidR="00744B9B" w:rsidRDefault="00744B9B" w:rsidP="00744B9B">
      <w:pPr>
        <w:pStyle w:val="Heading3"/>
      </w:pPr>
      <w:r>
        <w:t>1AC: Plan</w:t>
      </w:r>
    </w:p>
    <w:p w14:paraId="136FBEA8" w14:textId="56FBE4C6" w:rsidR="00744B9B" w:rsidRPr="007F3FA1" w:rsidRDefault="00744B9B" w:rsidP="00744B9B">
      <w:pPr>
        <w:pStyle w:val="Heading4"/>
      </w:pPr>
      <w:r>
        <w:t xml:space="preserve">Plan - </w:t>
      </w:r>
      <w:r w:rsidRPr="007F3FA1">
        <w:t xml:space="preserve">Private entities </w:t>
      </w:r>
      <w:r w:rsidR="008E1541">
        <w:t>ought</w:t>
      </w:r>
      <w:r w:rsidRPr="007F3FA1">
        <w:t xml:space="preserve"> not appropriate lunar heritage sites</w:t>
      </w:r>
      <w:r w:rsidR="008E1541">
        <w:t xml:space="preserve"> in outer space</w:t>
      </w:r>
    </w:p>
    <w:p w14:paraId="40F1FFAF" w14:textId="77777777" w:rsidR="00744B9B" w:rsidRDefault="00744B9B" w:rsidP="00744B9B">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1EEAAF72" w14:textId="77777777" w:rsidR="00744B9B" w:rsidRDefault="00744B9B" w:rsidP="00744B9B">
      <w:pPr>
        <w:rPr>
          <w:rStyle w:val="Emphasis"/>
        </w:rPr>
      </w:pPr>
      <w:r w:rsidRPr="008532F8">
        <w:rPr>
          <w:rStyle w:val="StyleUnderline"/>
        </w:rPr>
        <w:t xml:space="preserve">The </w:t>
      </w:r>
      <w:r w:rsidRPr="00547C9B">
        <w:rPr>
          <w:rStyle w:val="Emphasis"/>
        </w:rPr>
        <w:t>issue of humanity’s</w:t>
      </w:r>
      <w:r w:rsidRPr="00AC61A7">
        <w:rPr>
          <w:rStyle w:val="Emphasis"/>
        </w:rPr>
        <w:t xml:space="preserve"> cultural </w:t>
      </w:r>
      <w:r w:rsidRPr="0088535C">
        <w:rPr>
          <w:rStyle w:val="Emphasis"/>
          <w:highlight w:val="green"/>
        </w:rPr>
        <w:t xml:space="preserve">heritage in space </w:t>
      </w:r>
      <w:r w:rsidRPr="00547C9B">
        <w:rPr>
          <w:rStyle w:val="Emphasis"/>
          <w:bdr w:val="single" w:sz="18" w:space="0" w:color="auto"/>
        </w:rPr>
        <w:t>has arisen</w:t>
      </w:r>
      <w:r w:rsidRPr="00547C9B">
        <w:rPr>
          <w:rStyle w:val="StyleUnderline"/>
        </w:rPr>
        <w:t xml:space="preserve"> as</w:t>
      </w:r>
      <w:r w:rsidRPr="008532F8">
        <w:rPr>
          <w:rStyle w:val="StyleUnderline"/>
        </w:rPr>
        <w:t xml:space="preserve">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547C9B">
        <w:rPr>
          <w:rStyle w:val="Emphasis"/>
        </w:rPr>
        <w:t>promulgated</w:t>
      </w:r>
      <w:r w:rsidRPr="00547C9B">
        <w:rPr>
          <w:rStyle w:val="StyleUnderline"/>
        </w:rPr>
        <w:t xml:space="preserve"> their </w:t>
      </w:r>
      <w:r w:rsidRPr="00547C9B">
        <w:rPr>
          <w:rStyle w:val="Emphasis"/>
        </w:rPr>
        <w:t>recommendations</w:t>
      </w:r>
      <w:r w:rsidRPr="00547C9B">
        <w:rPr>
          <w:rStyle w:val="StyleUnderline"/>
        </w:rPr>
        <w:t xml:space="preserve"> for spacefaring</w:t>
      </w:r>
      <w:r w:rsidRPr="008532F8">
        <w:rPr>
          <w:rStyle w:val="StyleUnderline"/>
        </w:rPr>
        <w:t xml:space="preserve">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With the impending return to the Moon</w:t>
      </w:r>
      <w:r w:rsidRPr="00547C9B">
        <w:rPr>
          <w:rStyle w:val="StyleUnderline"/>
        </w:rPr>
        <w:t xml:space="preserve">, </w:t>
      </w:r>
      <w:r w:rsidRPr="00547C9B">
        <w:rPr>
          <w:rStyle w:val="Emphasis"/>
        </w:rPr>
        <w:t>it is likely</w:t>
      </w:r>
      <w:r w:rsidRPr="00547C9B">
        <w:rPr>
          <w:rStyle w:val="StyleUnderline"/>
        </w:rPr>
        <w:t xml:space="preserve"> that</w:t>
      </w:r>
      <w:r w:rsidRPr="008532F8">
        <w:rPr>
          <w:rStyle w:val="StyleUnderline"/>
        </w:rPr>
        <w:t xml:space="preserve">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547C9B">
        <w:rPr>
          <w:rStyle w:val="Emphasis"/>
          <w:bdr w:val="single" w:sz="18" w:space="0" w:color="auto"/>
        </w:rPr>
        <w:t>will be</w:t>
      </w:r>
      <w:r w:rsidRPr="0088535C">
        <w:rPr>
          <w:rStyle w:val="Emphasis"/>
          <w:highlight w:val="green"/>
          <w:bdr w:val="single" w:sz="18" w:space="0" w:color="auto"/>
        </w:rPr>
        <w:t xml:space="preserve"> looking to </w:t>
      </w:r>
      <w:r w:rsidRPr="00547C9B">
        <w:rPr>
          <w:rStyle w:val="Emphasis"/>
          <w:bdr w:val="single" w:sz="18" w:space="0" w:color="auto"/>
        </w:rPr>
        <w:t xml:space="preserve">turn a </w:t>
      </w:r>
      <w:r w:rsidRPr="0088535C">
        <w:rPr>
          <w:rStyle w:val="Emphasis"/>
          <w:highlight w:val="green"/>
          <w:bdr w:val="single" w:sz="18" w:space="0" w:color="auto"/>
        </w:rPr>
        <w:t xml:space="preserve">profit from </w:t>
      </w:r>
      <w:r w:rsidRPr="00547C9B">
        <w:rPr>
          <w:rStyle w:val="Emphasis"/>
          <w:bdr w:val="single" w:sz="18" w:space="0" w:color="auto"/>
        </w:rPr>
        <w:t xml:space="preserve">space </w:t>
      </w:r>
      <w:r w:rsidRPr="0088535C">
        <w:rPr>
          <w:rStyle w:val="Emphasis"/>
          <w:highlight w:val="green"/>
          <w:bdr w:val="single" w:sz="18" w:space="0" w:color="auto"/>
        </w:rPr>
        <w:t>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w:t>
      </w:r>
      <w:r w:rsidRPr="00547C9B">
        <w:rPr>
          <w:rStyle w:val="Emphasis"/>
        </w:rPr>
        <w:t xml:space="preserve">may be </w:t>
      </w:r>
      <w:r w:rsidRPr="0088535C">
        <w:rPr>
          <w:rStyle w:val="Emphasis"/>
          <w:highlight w:val="green"/>
        </w:rPr>
        <w:t xml:space="preserve">desecrated </w:t>
      </w:r>
      <w:r w:rsidRPr="00547C9B">
        <w:rPr>
          <w:rStyle w:val="Emphasis"/>
        </w:rPr>
        <w:t xml:space="preserve">so </w:t>
      </w:r>
      <w:r w:rsidRPr="00547C9B">
        <w:rPr>
          <w:rStyle w:val="Emphasis"/>
          <w:bdr w:val="single" w:sz="18" w:space="0" w:color="auto"/>
        </w:rPr>
        <w:t>that the</w:t>
      </w:r>
      <w:r w:rsidRPr="0088535C">
        <w:rPr>
          <w:rStyle w:val="Emphasis"/>
          <w:highlight w:val="green"/>
          <w:bdr w:val="single" w:sz="18" w:space="0" w:color="auto"/>
        </w:rPr>
        <w:t xml:space="preserv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547C9B">
        <w:rPr>
          <w:rStyle w:val="Emphasis"/>
        </w:rPr>
        <w:t xml:space="preserve">While </w:t>
      </w:r>
      <w:r w:rsidRPr="0088535C">
        <w:rPr>
          <w:rStyle w:val="Emphasis"/>
          <w:highlight w:val="green"/>
        </w:rPr>
        <w:t xml:space="preserve">national </w:t>
      </w:r>
      <w:r w:rsidRPr="00547C9B">
        <w:rPr>
          <w:rStyle w:val="Emphasis"/>
        </w:rPr>
        <w:t xml:space="preserve">heritage </w:t>
      </w:r>
      <w:r w:rsidRPr="0088535C">
        <w:rPr>
          <w:rStyle w:val="Emphasis"/>
          <w:highlight w:val="green"/>
        </w:rPr>
        <w:t xml:space="preserve">legislation </w:t>
      </w:r>
      <w:r w:rsidRPr="00547C9B">
        <w:rPr>
          <w:rStyle w:val="Emphasis"/>
        </w:rPr>
        <w:t>can protect</w:t>
      </w:r>
      <w:r w:rsidRPr="00547C9B">
        <w:rPr>
          <w:rStyle w:val="StyleUnderline"/>
        </w:rPr>
        <w:t xml:space="preserve"> space artifacts </w:t>
      </w:r>
      <w:r w:rsidRPr="00547C9B">
        <w:rPr>
          <w:rStyle w:val="Emphasis"/>
        </w:rPr>
        <w:t>from citizens of their own countries</w:t>
      </w:r>
      <w:r w:rsidRPr="00547C9B">
        <w:rPr>
          <w:rStyle w:val="StyleUnderline"/>
        </w:rPr>
        <w:t>, there is</w:t>
      </w:r>
      <w:r w:rsidRPr="008532F8">
        <w:rPr>
          <w:rStyle w:val="StyleUnderline"/>
        </w:rPr>
        <w:t xml:space="preserve">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547C9B">
        <w:rPr>
          <w:rStyle w:val="Emphasis"/>
        </w:rPr>
        <w:t>which</w:t>
      </w:r>
      <w:r w:rsidRPr="00547C9B">
        <w:rPr>
          <w:rStyle w:val="StyleUnderline"/>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547C9B">
        <w:rPr>
          <w:rStyle w:val="Emphasis"/>
          <w:bdr w:val="single" w:sz="18" w:space="0" w:color="auto"/>
        </w:rPr>
        <w:t xml:space="preserve">private </w:t>
      </w:r>
      <w:r w:rsidRPr="0088535C">
        <w:rPr>
          <w:rStyle w:val="Emphasis"/>
          <w:highlight w:val="green"/>
          <w:bdr w:val="single" w:sz="18" w:space="0" w:color="auto"/>
        </w:rPr>
        <w:t xml:space="preserve">appropriation of </w:t>
      </w:r>
      <w:r w:rsidRPr="008532F8">
        <w:rPr>
          <w:rStyle w:val="StyleUnderline"/>
          <w:bdr w:val="single" w:sz="18" w:space="0" w:color="auto"/>
        </w:rPr>
        <w:t xml:space="preserve">our </w:t>
      </w:r>
      <w:r w:rsidRPr="00547C9B">
        <w:rPr>
          <w:rStyle w:val="Emphasis"/>
          <w:bdr w:val="single" w:sz="18" w:space="0" w:color="auto"/>
        </w:rPr>
        <w:t xml:space="preserve">cultural </w:t>
      </w:r>
      <w:r w:rsidRPr="0088535C">
        <w:rPr>
          <w:rStyle w:val="Emphasis"/>
          <w:highlight w:val="green"/>
          <w:bdr w:val="single" w:sz="18" w:space="0" w:color="auto"/>
        </w:rPr>
        <w:t>heritage in space</w:t>
      </w:r>
      <w:r w:rsidRPr="00A818DB">
        <w:rPr>
          <w:rStyle w:val="Emphasis"/>
        </w:rPr>
        <w:t>.</w:t>
      </w:r>
    </w:p>
    <w:p w14:paraId="3EC8D70D" w14:textId="77777777" w:rsidR="00744B9B" w:rsidRDefault="00744B9B" w:rsidP="00744B9B">
      <w:pPr>
        <w:pStyle w:val="Heading4"/>
      </w:pPr>
      <w:r w:rsidRPr="001837E9">
        <w:t>W</w:t>
      </w:r>
      <w:r>
        <w:t xml:space="preserve">e’ll defend NASA’s list of Lunar Heritage Sites – insert Map below. </w:t>
      </w:r>
    </w:p>
    <w:p w14:paraId="39EEF5CC" w14:textId="77777777" w:rsidR="00744B9B" w:rsidRPr="001837E9" w:rsidRDefault="00744B9B" w:rsidP="00744B9B">
      <w:r w:rsidRPr="001837E9">
        <w:rPr>
          <w:rStyle w:val="Style13ptBold"/>
        </w:rPr>
        <w:t>JPL</w:t>
      </w:r>
      <w:r>
        <w:rPr>
          <w:rStyle w:val="Style13ptBold"/>
        </w:rPr>
        <w:t xml:space="preserve"> 13</w:t>
      </w:r>
      <w:r w:rsidRPr="001837E9">
        <w:t xml:space="preserve"> 12-13-2013 "Lunar Heritage Sites"</w:t>
      </w:r>
      <w:r>
        <w:t xml:space="preserve"> </w:t>
      </w:r>
      <w:hyperlink r:id="rId6" w:history="1">
        <w:r w:rsidRPr="00014385">
          <w:rPr>
            <w:rStyle w:val="Hyperlink"/>
          </w:rPr>
          <w:t>https://moon.nasa.gov/resources/53/lunar-heritage-sites/</w:t>
        </w:r>
      </w:hyperlink>
      <w:r>
        <w:t xml:space="preserve"> (Jet Propulsion Laboratory at </w:t>
      </w:r>
      <w:proofErr w:type="spellStart"/>
      <w:r>
        <w:t>CalTech</w:t>
      </w:r>
      <w:proofErr w:type="spellEnd"/>
      <w:r>
        <w:t>)//Elmer</w:t>
      </w:r>
    </w:p>
    <w:p w14:paraId="1F58786A" w14:textId="77777777" w:rsidR="00744B9B" w:rsidRPr="001837E9" w:rsidRDefault="00744B9B" w:rsidP="00744B9B">
      <w:r>
        <w:rPr>
          <w:noProof/>
        </w:rPr>
        <w:drawing>
          <wp:inline distT="0" distB="0" distL="0" distR="0" wp14:anchorId="2010442A" wp14:editId="2B13C7F1">
            <wp:extent cx="3850343" cy="3888188"/>
            <wp:effectExtent l="0" t="0" r="0" b="0"/>
            <wp:docPr id="1" name="Picture 1" descr="A picture containing do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om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52185" cy="3890048"/>
                    </a:xfrm>
                    <a:prstGeom prst="rect">
                      <a:avLst/>
                    </a:prstGeom>
                  </pic:spPr>
                </pic:pic>
              </a:graphicData>
            </a:graphic>
          </wp:inline>
        </w:drawing>
      </w:r>
    </w:p>
    <w:p w14:paraId="2C597E35" w14:textId="77777777" w:rsidR="00744B9B" w:rsidRPr="00FE6C2C" w:rsidRDefault="00744B9B" w:rsidP="00744B9B"/>
    <w:p w14:paraId="004B9046" w14:textId="77777777" w:rsidR="00744B9B" w:rsidRDefault="00744B9B" w:rsidP="00744B9B">
      <w:pPr>
        <w:pStyle w:val="Heading3"/>
      </w:pPr>
      <w:r>
        <w:t>1AC: Lunar Heritage v3</w:t>
      </w:r>
    </w:p>
    <w:p w14:paraId="6DEA78D0" w14:textId="77777777" w:rsidR="00744B9B" w:rsidRPr="00926B03" w:rsidRDefault="00744B9B" w:rsidP="00744B9B">
      <w:pPr>
        <w:pStyle w:val="Heading4"/>
      </w:pPr>
      <w:r>
        <w:t xml:space="preserve">The Advantage is </w:t>
      </w:r>
      <w:r>
        <w:rPr>
          <w:u w:val="single"/>
        </w:rPr>
        <w:t>Lunar Heritage</w:t>
      </w:r>
      <w:r>
        <w:t>:</w:t>
      </w:r>
    </w:p>
    <w:p w14:paraId="5729A3EC" w14:textId="77777777" w:rsidR="00744B9B" w:rsidRDefault="00744B9B" w:rsidP="00744B9B">
      <w:pPr>
        <w:pStyle w:val="Heading4"/>
      </w:pPr>
      <w:r>
        <w:t xml:space="preserve">Global Moon Rush by </w:t>
      </w:r>
      <w:r>
        <w:rPr>
          <w:u w:val="single"/>
        </w:rPr>
        <w:t>private actors</w:t>
      </w:r>
      <w:r>
        <w:t xml:space="preserve"> is </w:t>
      </w:r>
      <w:r>
        <w:rPr>
          <w:u w:val="single"/>
        </w:rPr>
        <w:t>coming now</w:t>
      </w:r>
      <w:r>
        <w:t>.</w:t>
      </w:r>
    </w:p>
    <w:p w14:paraId="73826D39" w14:textId="77777777" w:rsidR="00744B9B" w:rsidRPr="00042143" w:rsidRDefault="00744B9B" w:rsidP="00744B9B">
      <w:r w:rsidRPr="00042143">
        <w:rPr>
          <w:rStyle w:val="Style13ptBold"/>
        </w:rPr>
        <w:t>Sample 19</w:t>
      </w:r>
      <w:r>
        <w:t xml:space="preserve"> Ian Sample 7-19-2019 “Apollo 11 site should be granted heritage status, says space agency boss” </w:t>
      </w:r>
      <w:hyperlink r:id="rId8" w:history="1">
        <w:r w:rsidRPr="0038339F">
          <w:rPr>
            <w:rStyle w:val="Hyperlink"/>
          </w:rPr>
          <w:t>https://www.theguardian.com/science/2019/jul/19/apollo-11-site-heritage-status-space-agency-moon</w:t>
        </w:r>
      </w:hyperlink>
      <w:r>
        <w:t xml:space="preserve"> (PhD at Queens Mary College)//Elmer </w:t>
      </w:r>
    </w:p>
    <w:p w14:paraId="6DA51166" w14:textId="77777777" w:rsidR="00744B9B" w:rsidRDefault="00744B9B" w:rsidP="00744B9B">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w:t>
      </w:r>
      <w:r w:rsidRPr="00547C9B">
        <w:rPr>
          <w:sz w:val="16"/>
        </w:rPr>
        <w:t xml:space="preserve">as a “bus stop to the moon and beyond”. His vision is for a “moon village”, but rather than a sprawl of domes, </w:t>
      </w:r>
      <w:proofErr w:type="gramStart"/>
      <w:r w:rsidRPr="00547C9B">
        <w:rPr>
          <w:sz w:val="16"/>
        </w:rPr>
        <w:t>shops</w:t>
      </w:r>
      <w:proofErr w:type="gramEnd"/>
      <w:r w:rsidRPr="00547C9B">
        <w:rPr>
          <w:sz w:val="16"/>
        </w:rPr>
        <w:t xml:space="preserve"> and a </w:t>
      </w:r>
      <w:proofErr w:type="spellStart"/>
      <w:r w:rsidRPr="00547C9B">
        <w:rPr>
          <w:sz w:val="16"/>
        </w:rPr>
        <w:t>cosy</w:t>
      </w:r>
      <w:proofErr w:type="spellEnd"/>
      <w:r w:rsidRPr="00547C9B">
        <w:rPr>
          <w:sz w:val="16"/>
        </w:rPr>
        <w:t xml:space="preserve"> pub, it is more an agreement between nations and industry to cooperate on lunar projects. </w:t>
      </w:r>
      <w:r w:rsidRPr="00547C9B">
        <w:rPr>
          <w:rStyle w:val="Emphasis"/>
        </w:rPr>
        <w:t>The private sector is eager</w:t>
      </w:r>
      <w:r w:rsidRPr="00547C9B">
        <w:rPr>
          <w:rStyle w:val="StyleUnderline"/>
        </w:rPr>
        <w:t xml:space="preserve"> </w:t>
      </w:r>
      <w:r w:rsidRPr="00547C9B">
        <w:rPr>
          <w:rStyle w:val="Emphasis"/>
          <w:bdr w:val="single" w:sz="18" w:space="0" w:color="auto"/>
        </w:rPr>
        <w:t>to be involved</w:t>
      </w:r>
      <w:r w:rsidRPr="00547C9B">
        <w:rPr>
          <w:rStyle w:val="StyleUnderline"/>
        </w:rPr>
        <w:t xml:space="preserve">. </w:t>
      </w:r>
      <w:r w:rsidRPr="00547C9B">
        <w:rPr>
          <w:rStyle w:val="Emphasis"/>
        </w:rPr>
        <w:t>Between now and 2024</w:t>
      </w:r>
      <w:r w:rsidRPr="00547C9B">
        <w:rPr>
          <w:rStyle w:val="StyleUnderline"/>
        </w:rPr>
        <w:t xml:space="preserve">, </w:t>
      </w:r>
      <w:r w:rsidRPr="00547C9B">
        <w:rPr>
          <w:rStyle w:val="Emphasis"/>
          <w:bdr w:val="single" w:sz="18" w:space="0" w:color="auto"/>
        </w:rPr>
        <w:t xml:space="preserve">at least </w:t>
      </w:r>
      <w:r w:rsidRPr="0088535C">
        <w:rPr>
          <w:rStyle w:val="Emphasis"/>
          <w:highlight w:val="green"/>
          <w:bdr w:val="single" w:sz="18" w:space="0" w:color="auto"/>
        </w:rPr>
        <w:t>five companies aim to launch lunar landers</w:t>
      </w:r>
      <w:r w:rsidRPr="00926B03">
        <w:rPr>
          <w:sz w:val="16"/>
        </w:rPr>
        <w:t xml:space="preserve">. In May, </w:t>
      </w:r>
      <w:r w:rsidRPr="0088535C">
        <w:rPr>
          <w:rStyle w:val="Emphasis"/>
          <w:highlight w:val="green"/>
        </w:rPr>
        <w:t>Nasa selected three companies to</w:t>
      </w:r>
      <w:r w:rsidRPr="006D6898">
        <w:rPr>
          <w:rStyle w:val="StyleUnderline"/>
        </w:rPr>
        <w:t xml:space="preserve"> design, build and </w:t>
      </w:r>
      <w:r w:rsidRPr="0088535C">
        <w:rPr>
          <w:rStyle w:val="Emphasis"/>
          <w:highlight w:val="green"/>
        </w:rPr>
        <w:t>operate</w:t>
      </w:r>
      <w:r w:rsidRPr="0088535C">
        <w:rPr>
          <w:rStyle w:val="StyleUnderline"/>
          <w:highlight w:val="green"/>
        </w:rPr>
        <w:t xml:space="preserve"> </w:t>
      </w:r>
      <w:r w:rsidRPr="0088535C">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88535C">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w:t>
      </w:r>
      <w:r w:rsidRPr="00547C9B">
        <w:rPr>
          <w:rStyle w:val="StyleUnderline"/>
        </w:rPr>
        <w:t xml:space="preserve">coming </w:t>
      </w:r>
      <w:r w:rsidRPr="00547C9B">
        <w:rPr>
          <w:rStyle w:val="Emphasis"/>
        </w:rPr>
        <w:t xml:space="preserve">flurry of activity </w:t>
      </w:r>
      <w:r w:rsidRPr="00A818DB">
        <w:rPr>
          <w:rStyle w:val="Emphasis"/>
          <w:bdr w:val="single" w:sz="18" w:space="0" w:color="auto"/>
        </w:rPr>
        <w:t xml:space="preserve">may </w:t>
      </w:r>
      <w:r w:rsidRPr="0088535C">
        <w:rPr>
          <w:rStyle w:val="Emphasis"/>
          <w:highlight w:val="green"/>
          <w:bdr w:val="single" w:sz="18" w:space="0" w:color="auto"/>
        </w:rPr>
        <w:t>make protection</w:t>
      </w:r>
      <w:r w:rsidRPr="0088535C">
        <w:rPr>
          <w:rStyle w:val="StyleUnderline"/>
          <w:highlight w:val="green"/>
          <w:bdr w:val="single" w:sz="18" w:space="0" w:color="auto"/>
        </w:rPr>
        <w:t xml:space="preserve"> </w:t>
      </w:r>
      <w:r w:rsidRPr="0088535C">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s. However, that is the near future</w:t>
      </w:r>
      <w:r w:rsidRPr="00547C9B">
        <w:rPr>
          <w:sz w:val="16"/>
        </w:rPr>
        <w:t xml:space="preserve">. </w:t>
      </w:r>
      <w:r w:rsidRPr="00547C9B">
        <w:rPr>
          <w:rStyle w:val="Emphasis"/>
        </w:rPr>
        <w:t xml:space="preserve">We </w:t>
      </w:r>
      <w:proofErr w:type="gramStart"/>
      <w:r w:rsidRPr="0088535C">
        <w:rPr>
          <w:rStyle w:val="Emphasis"/>
          <w:highlight w:val="green"/>
        </w:rPr>
        <w:t>have to</w:t>
      </w:r>
      <w:proofErr w:type="gramEnd"/>
      <w:r w:rsidRPr="0088535C">
        <w:rPr>
          <w:rStyle w:val="Emphasis"/>
          <w:highlight w:val="green"/>
        </w:rPr>
        <w:t xml:space="preserve"> be prepared for </w:t>
      </w:r>
      <w:r w:rsidRPr="00547C9B">
        <w:rPr>
          <w:rStyle w:val="Emphasis"/>
        </w:rPr>
        <w:t xml:space="preserve">the </w:t>
      </w:r>
      <w:r w:rsidRPr="0088535C">
        <w:rPr>
          <w:rStyle w:val="Emphasis"/>
          <w:highlight w:val="green"/>
        </w:rPr>
        <w:t xml:space="preserve">company </w:t>
      </w:r>
      <w:r w:rsidRPr="00926B03">
        <w:rPr>
          <w:rStyle w:val="StyleUnderline"/>
        </w:rPr>
        <w:t xml:space="preserve">or nation </w:t>
      </w:r>
      <w:r w:rsidRPr="00547C9B">
        <w:rPr>
          <w:rStyle w:val="Emphasis"/>
        </w:rPr>
        <w:t>that doesn’t care</w:t>
      </w:r>
      <w:r w:rsidRPr="00547C9B">
        <w:rPr>
          <w:rStyle w:val="StyleUnderline"/>
        </w:rPr>
        <w:t xml:space="preserve">. </w:t>
      </w:r>
      <w:r w:rsidRPr="00547C9B">
        <w:rPr>
          <w:rStyle w:val="Emphasis"/>
        </w:rPr>
        <w:t>Or</w:t>
      </w:r>
      <w:r w:rsidRPr="00547C9B">
        <w:rPr>
          <w:u w:val="single"/>
        </w:rPr>
        <w:t xml:space="preserve"> </w:t>
      </w:r>
      <w:r w:rsidRPr="00926B03">
        <w:rPr>
          <w:u w:val="single"/>
        </w:rPr>
        <w:t xml:space="preserve">worse, </w:t>
      </w:r>
      <w:r w:rsidRPr="00547C9B">
        <w:rPr>
          <w:rStyle w:val="StyleUnderline"/>
        </w:rPr>
        <w:t xml:space="preserve">that </w:t>
      </w:r>
      <w:r w:rsidRPr="0088535C">
        <w:rPr>
          <w:rStyle w:val="Emphasis"/>
          <w:highlight w:val="green"/>
        </w:rPr>
        <w:t>seeks to return to the moon</w:t>
      </w:r>
      <w:r w:rsidRPr="00926B03">
        <w:rPr>
          <w:rStyle w:val="StyleUnderline"/>
        </w:rPr>
        <w:t xml:space="preserve"> primarily </w:t>
      </w:r>
      <w:r w:rsidRPr="0088535C">
        <w:rPr>
          <w:rStyle w:val="Emphasis"/>
          <w:highlight w:val="green"/>
        </w:rPr>
        <w:t xml:space="preserve">to pillage </w:t>
      </w:r>
      <w:r w:rsidRPr="00A818DB">
        <w:rPr>
          <w:rStyle w:val="Emphasis"/>
        </w:rPr>
        <w:t xml:space="preserve">for </w:t>
      </w:r>
      <w:r w:rsidRPr="0088535C">
        <w:rPr>
          <w:rStyle w:val="Emphasis"/>
          <w:highlight w:val="green"/>
        </w:rPr>
        <w:t xml:space="preserve">artefacts </w:t>
      </w:r>
      <w:r w:rsidRPr="00547C9B">
        <w:rPr>
          <w:rStyle w:val="Emphasis"/>
        </w:rPr>
        <w:t>that will</w:t>
      </w:r>
      <w:r w:rsidRPr="00547C9B">
        <w:rPr>
          <w:rStyle w:val="StyleUnderline"/>
        </w:rPr>
        <w:t xml:space="preserve"> undoubtedly </w:t>
      </w:r>
      <w:r w:rsidRPr="00547C9B">
        <w:rPr>
          <w:rStyle w:val="Emphasis"/>
        </w:rPr>
        <w:t>sell for tremendous amounts of money</w:t>
      </w:r>
      <w:r w:rsidRPr="00547C9B">
        <w:rPr>
          <w:rStyle w:val="StyleUnderline"/>
        </w:rPr>
        <w:t xml:space="preserve"> here </w:t>
      </w:r>
      <w:r w:rsidRPr="00547C9B">
        <w:rPr>
          <w:rStyle w:val="Emphasis"/>
          <w:bdr w:val="single" w:sz="18" w:space="0" w:color="auto"/>
        </w:rPr>
        <w:t>on Earth.”</w:t>
      </w:r>
    </w:p>
    <w:p w14:paraId="70997342" w14:textId="77777777" w:rsidR="00744B9B" w:rsidRDefault="00744B9B" w:rsidP="00744B9B">
      <w:pPr>
        <w:pStyle w:val="Heading4"/>
      </w:pPr>
      <w:r>
        <w:t xml:space="preserve">Destroys </w:t>
      </w:r>
      <w:r w:rsidRPr="00D961AA">
        <w:rPr>
          <w:u w:val="single"/>
        </w:rPr>
        <w:t>scientifically rich</w:t>
      </w:r>
      <w:r>
        <w:t xml:space="preserve"> Tranquility base artifacts.</w:t>
      </w:r>
    </w:p>
    <w:p w14:paraId="49E798E5" w14:textId="77777777" w:rsidR="00744B9B" w:rsidRPr="00380B2A" w:rsidRDefault="00744B9B" w:rsidP="00744B9B">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9" w:history="1">
        <w:r w:rsidRPr="0038339F">
          <w:rPr>
            <w:rStyle w:val="Hyperlink"/>
          </w:rPr>
          <w:t>https://daily.jstor.org/should-the-moon-landing-site-be-a-national-historic-landmark/</w:t>
        </w:r>
      </w:hyperlink>
      <w:r>
        <w:t xml:space="preserve"> (PhD King’s College London, BA Oxford)//Elmer </w:t>
      </w:r>
    </w:p>
    <w:p w14:paraId="54E17503" w14:textId="77777777" w:rsidR="00744B9B" w:rsidRDefault="00744B9B" w:rsidP="00744B9B">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88535C">
        <w:rPr>
          <w:rStyle w:val="Emphasis"/>
          <w:highlight w:val="green"/>
        </w:rPr>
        <w:t>Flags</w:t>
      </w:r>
      <w:r w:rsidRPr="006D6898">
        <w:rPr>
          <w:rStyle w:val="StyleUnderline"/>
        </w:rPr>
        <w:t xml:space="preserve">, rovers, laser-reflecting </w:t>
      </w:r>
      <w:r w:rsidRPr="0088535C">
        <w:rPr>
          <w:rStyle w:val="Emphasis"/>
          <w:highlight w:val="green"/>
        </w:rPr>
        <w:t>mirrors, footprint</w:t>
      </w:r>
      <w:r w:rsidRPr="00F857A5">
        <w:rPr>
          <w:sz w:val="14"/>
        </w:rPr>
        <w:t>—</w:t>
      </w:r>
      <w:r w:rsidRPr="00FE7D12">
        <w:rPr>
          <w:rStyle w:val="StyleUnderline"/>
        </w:rPr>
        <w:t xml:space="preserve">these are </w:t>
      </w:r>
      <w:r w:rsidRPr="0088535C">
        <w:rPr>
          <w:rStyle w:val="StyleUnderline"/>
          <w:highlight w:val="green"/>
        </w:rPr>
        <w:t xml:space="preserve">just a </w:t>
      </w:r>
      <w:r w:rsidRPr="0088535C">
        <w:rPr>
          <w:rStyle w:val="Emphasis"/>
          <w:highlight w:val="green"/>
        </w:rPr>
        <w:t>few of</w:t>
      </w:r>
      <w:r w:rsidRPr="006D6898">
        <w:rPr>
          <w:rStyle w:val="Emphasis"/>
        </w:rPr>
        <w:t xml:space="preserve"> the </w:t>
      </w:r>
      <w:r w:rsidRPr="0088535C">
        <w:rPr>
          <w:rStyle w:val="Emphasis"/>
          <w:highlight w:val="green"/>
        </w:rPr>
        <w:t>dozens</w:t>
      </w:r>
      <w:r w:rsidRPr="0088535C">
        <w:rPr>
          <w:rStyle w:val="StyleUnderline"/>
          <w:highlight w:val="green"/>
        </w:rPr>
        <w:t xml:space="preserve"> of </w:t>
      </w:r>
      <w:r w:rsidRPr="0088535C">
        <w:rPr>
          <w:rStyle w:val="Emphasis"/>
          <w:highlight w:val="green"/>
        </w:rPr>
        <w:t>artifacts</w:t>
      </w:r>
      <w:r w:rsidRPr="0088535C">
        <w:rPr>
          <w:rStyle w:val="StyleUnderline"/>
          <w:highlight w:val="green"/>
        </w:rPr>
        <w:t xml:space="preserve"> </w:t>
      </w:r>
      <w:r w:rsidRPr="006D6898">
        <w:rPr>
          <w:rStyle w:val="StyleUnderline"/>
        </w:rPr>
        <w:t xml:space="preserve">and features that </w:t>
      </w:r>
      <w:r w:rsidRPr="00547C9B">
        <w:rPr>
          <w:rStyle w:val="Emphasis"/>
          <w:bdr w:val="single" w:sz="18" w:space="0" w:color="auto"/>
        </w:rPr>
        <w:t>bear witness to our exploration</w:t>
      </w:r>
      <w:r w:rsidRPr="00547C9B">
        <w:rPr>
          <w:rStyle w:val="StyleUnderline"/>
        </w:rPr>
        <w:t xml:space="preserve"> of the moon</w:t>
      </w:r>
      <w:r w:rsidRPr="00547C9B">
        <w:rPr>
          <w:sz w:val="14"/>
        </w:rPr>
        <w:t xml:space="preserve">. Archaeologists argue that </w:t>
      </w:r>
      <w:r w:rsidRPr="00547C9B">
        <w:rPr>
          <w:rStyle w:val="StyleUnderline"/>
        </w:rPr>
        <w:t>these objects are a record to trace the development of humans in space.</w:t>
      </w:r>
      <w:r w:rsidRPr="00547C9B">
        <w:rPr>
          <w:sz w:val="14"/>
        </w:rPr>
        <w:t xml:space="preserve"> “Surely, those </w:t>
      </w:r>
      <w:r w:rsidRPr="00547C9B">
        <w:rPr>
          <w:rStyle w:val="Emphasis"/>
        </w:rPr>
        <w:t>footprints</w:t>
      </w:r>
      <w:r w:rsidRPr="00547C9B">
        <w:rPr>
          <w:sz w:val="14"/>
        </w:rPr>
        <w:t xml:space="preserve"> are as important</w:t>
      </w:r>
      <w:r w:rsidRPr="00F857A5">
        <w:rPr>
          <w:sz w:val="14"/>
        </w:rPr>
        <w:t xml:space="preserve">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47C9B">
        <w:rPr>
          <w:rStyle w:val="Emphasis"/>
        </w:rPr>
        <w:t xml:space="preserve">at </w:t>
      </w:r>
      <w:r w:rsidRPr="0088535C">
        <w:rPr>
          <w:rStyle w:val="Emphasis"/>
          <w:highlight w:val="green"/>
        </w:rPr>
        <w:t>Tranquility Base</w:t>
      </w:r>
      <w:r w:rsidRPr="0088535C">
        <w:rPr>
          <w:sz w:val="14"/>
          <w:highlight w:val="green"/>
        </w:rPr>
        <w:t xml:space="preserve"> </w:t>
      </w:r>
      <w:r w:rsidRPr="0088535C">
        <w:rPr>
          <w:rStyle w:val="StyleUnderline"/>
          <w:highlight w:val="green"/>
        </w:rPr>
        <w:t xml:space="preserve">could be swept away with a </w:t>
      </w:r>
      <w:r w:rsidRPr="0088535C">
        <w:rPr>
          <w:rStyle w:val="Emphasis"/>
          <w:highlight w:val="green"/>
        </w:rPr>
        <w:t>casual brush</w:t>
      </w:r>
      <w:r w:rsidRPr="006D6898">
        <w:rPr>
          <w:rStyle w:val="StyleUnderline"/>
        </w:rPr>
        <w:t xml:space="preserve"> </w:t>
      </w:r>
      <w:r w:rsidRPr="0088535C">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w:t>
      </w:r>
      <w:r w:rsidRPr="00547C9B">
        <w:rPr>
          <w:sz w:val="14"/>
        </w:rPr>
        <w:t xml:space="preserve">And </w:t>
      </w:r>
      <w:r w:rsidRPr="00547C9B">
        <w:rPr>
          <w:rStyle w:val="Emphasis"/>
        </w:rPr>
        <w:t>with</w:t>
      </w:r>
      <w:r w:rsidRPr="00547C9B">
        <w:rPr>
          <w:rStyle w:val="StyleUnderline"/>
        </w:rPr>
        <w:t xml:space="preserve"> Jeff </w:t>
      </w:r>
      <w:r w:rsidRPr="00547C9B">
        <w:rPr>
          <w:rStyle w:val="Emphasis"/>
        </w:rPr>
        <w:t>Bezos’ recent unveiling of</w:t>
      </w:r>
      <w:r w:rsidRPr="00547C9B">
        <w:rPr>
          <w:rStyle w:val="StyleUnderline"/>
        </w:rPr>
        <w:t xml:space="preserve"> a mock-up of the </w:t>
      </w:r>
      <w:r w:rsidRPr="00547C9B">
        <w:rPr>
          <w:rStyle w:val="Emphasis"/>
          <w:bdr w:val="single" w:sz="18" w:space="0" w:color="auto"/>
        </w:rPr>
        <w:t>lunar lander</w:t>
      </w:r>
      <w:r w:rsidRPr="0088535C">
        <w:rPr>
          <w:rStyle w:val="Emphasis"/>
          <w:highlight w:val="green"/>
          <w:bdr w:val="single" w:sz="18" w:space="0" w:color="auto"/>
        </w:rPr>
        <w:t xml:space="preserve"> Blue Moon</w:t>
      </w:r>
      <w:r w:rsidRPr="00FE7D12">
        <w:rPr>
          <w:rStyle w:val="StyleUnderline"/>
        </w:rPr>
        <w:t xml:space="preserve">, it is </w:t>
      </w:r>
      <w:r w:rsidRPr="0088535C">
        <w:rPr>
          <w:rStyle w:val="Emphasis"/>
          <w:highlight w:val="green"/>
        </w:rPr>
        <w:t>only a</w:t>
      </w:r>
      <w:r w:rsidRPr="00FE7D12">
        <w:rPr>
          <w:rStyle w:val="Emphasis"/>
        </w:rPr>
        <w:t xml:space="preserve"> </w:t>
      </w:r>
      <w:r w:rsidRPr="0088535C">
        <w:rPr>
          <w:rStyle w:val="Emphasis"/>
          <w:highlight w:val="green"/>
        </w:rPr>
        <w:t xml:space="preserve">matter of time </w:t>
      </w:r>
      <w:r w:rsidRPr="0088535C">
        <w:rPr>
          <w:rStyle w:val="Emphasis"/>
          <w:highlight w:val="green"/>
          <w:bdr w:val="single" w:sz="18" w:space="0" w:color="auto"/>
        </w:rPr>
        <w:t xml:space="preserve">before corporate </w:t>
      </w:r>
      <w:r w:rsidRPr="00547C9B">
        <w:rPr>
          <w:rStyle w:val="Emphasis"/>
          <w:bdr w:val="single" w:sz="18" w:space="0" w:color="auto"/>
        </w:rPr>
        <w:t>adventurers</w:t>
      </w:r>
      <w:r w:rsidRPr="00FE7D12">
        <w:rPr>
          <w:rStyle w:val="StyleUnderline"/>
          <w:bdr w:val="single" w:sz="18" w:space="0" w:color="auto"/>
        </w:rPr>
        <w:t xml:space="preserve"> </w:t>
      </w:r>
      <w:r w:rsidRPr="0088535C">
        <w:rPr>
          <w:rStyle w:val="Emphasis"/>
          <w:highlight w:val="green"/>
          <w:bdr w:val="single" w:sz="18" w:space="0" w:color="auto"/>
        </w:rPr>
        <w:t xml:space="preserve">and </w:t>
      </w:r>
      <w:r w:rsidRPr="00547C9B">
        <w:rPr>
          <w:rStyle w:val="Emphasis"/>
          <w:bdr w:val="single" w:sz="18" w:space="0" w:color="auto"/>
        </w:rPr>
        <w:t xml:space="preserve">space </w:t>
      </w:r>
      <w:r w:rsidRPr="0088535C">
        <w:rPr>
          <w:rStyle w:val="Emphasis"/>
          <w:highlight w:val="green"/>
          <w:bdr w:val="single" w:sz="18" w:space="0" w:color="auto"/>
        </w:rPr>
        <w:t>tourists</w:t>
      </w:r>
      <w:r w:rsidRPr="0088535C">
        <w:rPr>
          <w:rStyle w:val="StyleUnderline"/>
          <w:highlight w:val="green"/>
          <w:bdr w:val="single" w:sz="18" w:space="0" w:color="auto"/>
        </w:rPr>
        <w:t xml:space="preserve"> </w:t>
      </w:r>
      <w:r w:rsidRPr="0088535C">
        <w:rPr>
          <w:rStyle w:val="Emphasis"/>
          <w:highlight w:val="green"/>
          <w:bdr w:val="single" w:sz="18" w:space="0" w:color="auto"/>
        </w:rPr>
        <w:t>reach the moon</w:t>
      </w:r>
      <w:r w:rsidRPr="0088535C">
        <w:rPr>
          <w:rStyle w:val="StyleUnderline"/>
          <w:highlight w:val="green"/>
        </w:rPr>
        <w:t>.</w:t>
      </w:r>
      <w:r>
        <w:rPr>
          <w:rStyle w:val="StyleUnderline"/>
        </w:rPr>
        <w:t xml:space="preserve"> </w:t>
      </w:r>
      <w:r w:rsidRPr="00FE7D12">
        <w:rPr>
          <w:rStyle w:val="StyleUnderline"/>
        </w:rPr>
        <w:t xml:space="preserve">Historians and archaeologists are keen </w:t>
      </w:r>
      <w:r w:rsidRPr="0088535C">
        <w:rPr>
          <w:rStyle w:val="StyleUnderline"/>
          <w:highlight w:val="green"/>
        </w:rPr>
        <w:t xml:space="preserve">to </w:t>
      </w:r>
      <w:r w:rsidRPr="0088535C">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6852DC8A" w14:textId="77777777" w:rsidR="00744B9B" w:rsidRDefault="00744B9B" w:rsidP="00744B9B">
      <w:pPr>
        <w:pStyle w:val="Heading4"/>
      </w:pPr>
      <w:r>
        <w:t xml:space="preserve">Private entities are a </w:t>
      </w:r>
      <w:r>
        <w:rPr>
          <w:u w:val="single"/>
        </w:rPr>
        <w:t>unique threat</w:t>
      </w:r>
      <w:r>
        <w:t>---universal rules key.</w:t>
      </w:r>
    </w:p>
    <w:p w14:paraId="4DE37BEA" w14:textId="77777777" w:rsidR="00744B9B" w:rsidRPr="00BE44DC" w:rsidRDefault="00744B9B" w:rsidP="00744B9B">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2B159B6C" w14:textId="77777777" w:rsidR="00744B9B" w:rsidRPr="00420B02" w:rsidRDefault="00744B9B" w:rsidP="00744B9B">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proofErr w:type="gramStart"/>
      <w:r w:rsidRPr="00A50E06">
        <w:rPr>
          <w:b/>
          <w:bCs/>
          <w:highlight w:val="green"/>
          <w:u w:val="single"/>
        </w:rPr>
        <w:t>private</w:t>
      </w:r>
      <w:r w:rsidRPr="0083402C">
        <w:rPr>
          <w:u w:val="single"/>
        </w:rPr>
        <w:t>-</w:t>
      </w:r>
      <w:r w:rsidRPr="0083402C">
        <w:rPr>
          <w:b/>
          <w:bCs/>
          <w:u w:val="single"/>
        </w:rPr>
        <w:t>sector</w:t>
      </w:r>
      <w:proofErr w:type="gramEnd"/>
      <w:r w:rsidRPr="0083402C">
        <w:rPr>
          <w:u w:val="single"/>
        </w:rPr>
        <w:t xml:space="preserve"> </w:t>
      </w:r>
      <w:r w:rsidRPr="009F61D9">
        <w:rPr>
          <w:b/>
          <w:bCs/>
          <w:highlight w:val="green"/>
          <w:u w:val="single"/>
        </w:rPr>
        <w:t>plans</w:t>
      </w:r>
      <w:r w:rsidRPr="009F61D9">
        <w:rPr>
          <w:highlight w:val="green"/>
          <w:u w:val="single"/>
        </w:rPr>
        <w:t xml:space="preserve"> to</w:t>
      </w:r>
      <w:r w:rsidRPr="0083402C">
        <w:rPr>
          <w:u w:val="single"/>
        </w:rPr>
        <w:t xml:space="preserve"> explore and</w:t>
      </w:r>
      <w:r w:rsidRPr="00CB35C6">
        <w:rPr>
          <w:u w:val="single"/>
        </w:rPr>
        <w:t xml:space="preserve"> potentially </w:t>
      </w:r>
      <w:r w:rsidRPr="0083402C">
        <w:rPr>
          <w:highlight w:val="green"/>
          <w:u w:val="single"/>
        </w:rPr>
        <w:t>use lunar resources</w:t>
      </w:r>
      <w:r w:rsidRPr="0083402C">
        <w:rPr>
          <w:u w:val="single"/>
        </w:rPr>
        <w:t xml:space="preserve"> for commercial activity </w:t>
      </w:r>
      <w:r w:rsidRPr="009F61D9">
        <w:rPr>
          <w:highlight w:val="green"/>
          <w:u w:val="single"/>
        </w:rPr>
        <w:t xml:space="preserve">raise </w:t>
      </w:r>
      <w:r w:rsidRPr="00A50E06">
        <w:rPr>
          <w:highlight w:val="green"/>
          <w:u w:val="single"/>
        </w:rPr>
        <w:t>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9F61D9">
        <w:rPr>
          <w:highlight w:val="green"/>
          <w:u w:val="single"/>
        </w:rPr>
        <w:t>threats to</w:t>
      </w:r>
      <w:r w:rsidRPr="00CB35C6">
        <w:rPr>
          <w:u w:val="single"/>
        </w:rPr>
        <w:t xml:space="preserve"> the </w:t>
      </w:r>
      <w:r w:rsidRPr="009F61D9">
        <w:rPr>
          <w:highlight w:val="green"/>
          <w:u w:val="single"/>
        </w:rPr>
        <w:t xml:space="preserve">historic sites </w:t>
      </w:r>
      <w:r w:rsidRPr="0083402C">
        <w:rPr>
          <w:highlight w:val="green"/>
          <w:u w:val="single"/>
        </w:rPr>
        <w:t>and</w:t>
      </w:r>
      <w:r w:rsidRPr="0083402C">
        <w:rPr>
          <w:u w:val="single"/>
        </w:rPr>
        <w:t xml:space="preserve"> scientific </w:t>
      </w:r>
      <w:r w:rsidRPr="0083402C">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A50E06">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A50E06">
        <w:rPr>
          <w:b/>
          <w:bCs/>
          <w:highlight w:val="green"/>
          <w:u w:val="single"/>
        </w:rPr>
        <w:t>Private</w:t>
      </w:r>
      <w:r w:rsidRPr="00A50E06">
        <w:rPr>
          <w:highlight w:val="green"/>
          <w:u w:val="single"/>
        </w:rPr>
        <w:t xml:space="preserve"> </w:t>
      </w:r>
      <w:r w:rsidRPr="00A50E06">
        <w:rPr>
          <w:b/>
          <w:bCs/>
          <w:highlight w:val="green"/>
          <w:u w:val="single"/>
        </w:rPr>
        <w:t>firms</w:t>
      </w:r>
      <w:r w:rsidRPr="009F303A">
        <w:rPr>
          <w:sz w:val="16"/>
        </w:rPr>
        <w:t xml:space="preserve"> are </w:t>
      </w:r>
      <w:r w:rsidRPr="001948F9">
        <w:rPr>
          <w:u w:val="single"/>
        </w:rPr>
        <w:t>contemplating</w:t>
      </w:r>
      <w:r w:rsidRPr="00E47DE8">
        <w:rPr>
          <w:u w:val="single"/>
        </w:rPr>
        <w:t xml:space="preserve"> </w:t>
      </w:r>
      <w:r w:rsidRPr="00A818DB">
        <w:rPr>
          <w:u w:val="single"/>
        </w:rPr>
        <w:t xml:space="preserve">robotic </w:t>
      </w:r>
      <w:r w:rsidRPr="00A50E06">
        <w:rPr>
          <w:b/>
          <w:bCs/>
          <w:highlight w:val="green"/>
          <w:u w:val="single"/>
        </w:rPr>
        <w:t>missions</w:t>
      </w:r>
      <w:r w:rsidRPr="00E47DE8">
        <w:rPr>
          <w:u w:val="single"/>
        </w:rPr>
        <w:t xml:space="preserve"> that could </w:t>
      </w:r>
      <w:r w:rsidRPr="001948F9">
        <w:rPr>
          <w:u w:val="single"/>
        </w:rPr>
        <w:t xml:space="preserve">land </w:t>
      </w:r>
      <w:r w:rsidRPr="00A50E06">
        <w:rPr>
          <w:highlight w:val="green"/>
          <w:u w:val="single"/>
        </w:rPr>
        <w:t>in</w:t>
      </w:r>
      <w:r w:rsidRPr="00E47DE8">
        <w:rPr>
          <w:u w:val="single"/>
        </w:rPr>
        <w:t xml:space="preserve"> the </w:t>
      </w:r>
      <w:r w:rsidRPr="001948F9">
        <w:rPr>
          <w:u w:val="single"/>
        </w:rPr>
        <w:t>vicinity of the</w:t>
      </w:r>
      <w:r w:rsidRPr="00E47DE8">
        <w:rPr>
          <w:u w:val="single"/>
        </w:rPr>
        <w:t xml:space="preserve"> </w:t>
      </w:r>
      <w:r w:rsidRPr="00A50E06">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1948F9">
        <w:rPr>
          <w:b/>
          <w:bCs/>
          <w:u w:val="single"/>
        </w:rPr>
        <w:t>irreparably</w:t>
      </w:r>
      <w:r w:rsidRPr="001948F9">
        <w:rPr>
          <w:u w:val="single"/>
        </w:rPr>
        <w:t xml:space="preserve"> </w:t>
      </w:r>
      <w:r w:rsidRPr="00A50E06">
        <w:rPr>
          <w:b/>
          <w:bCs/>
          <w:highlight w:val="green"/>
          <w:u w:val="single"/>
        </w:rPr>
        <w:t>disturb</w:t>
      </w:r>
      <w:r w:rsidRPr="00E47DE8">
        <w:rPr>
          <w:u w:val="single"/>
        </w:rPr>
        <w:t xml:space="preserve"> the </w:t>
      </w:r>
      <w:r w:rsidRPr="00A50E06">
        <w:rPr>
          <w:b/>
          <w:bCs/>
          <w:highlight w:val="green"/>
          <w:u w:val="single"/>
        </w:rPr>
        <w:t>traces</w:t>
      </w:r>
      <w:r w:rsidRPr="00A50E06">
        <w:rPr>
          <w:highlight w:val="green"/>
          <w:u w:val="single"/>
        </w:rPr>
        <w:t xml:space="preserve"> </w:t>
      </w:r>
      <w:r w:rsidRPr="00A50E06">
        <w:rPr>
          <w:b/>
          <w:bCs/>
          <w:highlight w:val="green"/>
          <w:u w:val="single"/>
        </w:rPr>
        <w:t>of</w:t>
      </w:r>
      <w:r w:rsidRPr="001948F9">
        <w:rPr>
          <w:u w:val="single"/>
        </w:rPr>
        <w:t xml:space="preserve"> the first </w:t>
      </w:r>
      <w:r w:rsidRPr="001948F9">
        <w:rPr>
          <w:b/>
          <w:bCs/>
          <w:u w:val="single"/>
        </w:rPr>
        <w:t>human</w:t>
      </w:r>
      <w:r w:rsidRPr="001948F9">
        <w:rPr>
          <w:u w:val="single"/>
        </w:rPr>
        <w:t xml:space="preserve"> </w:t>
      </w:r>
      <w:r w:rsidRPr="00A50E06">
        <w:rPr>
          <w:b/>
          <w:bCs/>
          <w:highlight w:val="green"/>
          <w:u w:val="single"/>
        </w:rPr>
        <w:t>visits</w:t>
      </w:r>
      <w:r w:rsidRPr="00A50E06">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w:t>
      </w:r>
      <w:r w:rsidRPr="001948F9">
        <w:rPr>
          <w:sz w:val="16"/>
        </w:rPr>
        <w:t xml:space="preserve">on the lunar surface: the </w:t>
      </w:r>
      <w:r w:rsidRPr="001948F9">
        <w:rPr>
          <w:u w:val="single"/>
        </w:rPr>
        <w:t>U</w:t>
      </w:r>
      <w:r w:rsidRPr="001948F9">
        <w:rPr>
          <w:sz w:val="16"/>
        </w:rPr>
        <w:t xml:space="preserve">nited </w:t>
      </w:r>
      <w:r w:rsidRPr="001948F9">
        <w:rPr>
          <w:u w:val="single"/>
        </w:rPr>
        <w:t>S</w:t>
      </w:r>
      <w:r w:rsidRPr="001948F9">
        <w:rPr>
          <w:sz w:val="16"/>
        </w:rPr>
        <w:t xml:space="preserve">tates and </w:t>
      </w:r>
      <w:r w:rsidRPr="001948F9">
        <w:rPr>
          <w:u w:val="single"/>
        </w:rPr>
        <w:t>Russia</w:t>
      </w:r>
      <w:r w:rsidRPr="001948F9">
        <w:rPr>
          <w:sz w:val="16"/>
        </w:rPr>
        <w:t xml:space="preserve">. </w:t>
      </w:r>
      <w:r w:rsidRPr="001948F9">
        <w:rPr>
          <w:u w:val="single"/>
        </w:rPr>
        <w:t>China</w:t>
      </w:r>
      <w:r w:rsidRPr="001948F9">
        <w:rPr>
          <w:sz w:val="16"/>
        </w:rPr>
        <w:t xml:space="preserve"> ha</w:t>
      </w:r>
      <w:r w:rsidRPr="009F303A">
        <w:rPr>
          <w:sz w:val="16"/>
        </w:rPr>
        <w:t xml:space="preserve">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F85230">
        <w:rPr>
          <w:u w:val="single"/>
        </w:rPr>
        <w:t xml:space="preserve">have </w:t>
      </w:r>
      <w:r w:rsidRPr="00A50E06">
        <w:rPr>
          <w:highlight w:val="green"/>
          <w:u w:val="single"/>
        </w:rPr>
        <w:t>much to gain</w:t>
      </w:r>
      <w:r w:rsidRPr="009F303A">
        <w:rPr>
          <w:sz w:val="16"/>
        </w:rPr>
        <w:t xml:space="preserve"> and </w:t>
      </w:r>
      <w:r w:rsidRPr="00E47DE8">
        <w:rPr>
          <w:u w:val="single"/>
        </w:rPr>
        <w:t xml:space="preserve">little or </w:t>
      </w:r>
      <w:r w:rsidRPr="009F61D9">
        <w:rPr>
          <w:b/>
          <w:bCs/>
          <w:highlight w:val="green"/>
          <w:u w:val="single"/>
        </w:rPr>
        <w:t>nothing</w:t>
      </w:r>
      <w:r w:rsidRPr="009F61D9">
        <w:rPr>
          <w:highlight w:val="green"/>
          <w:u w:val="single"/>
        </w:rPr>
        <w:t xml:space="preserve"> </w:t>
      </w:r>
      <w:r w:rsidRPr="009F61D9">
        <w:rPr>
          <w:b/>
          <w:bCs/>
          <w:highlight w:val="green"/>
          <w:u w:val="single"/>
        </w:rPr>
        <w:t>to</w:t>
      </w:r>
      <w:r w:rsidRPr="009F61D9">
        <w:rPr>
          <w:highlight w:val="green"/>
          <w:u w:val="single"/>
        </w:rPr>
        <w:t xml:space="preserve"> </w:t>
      </w:r>
      <w:r w:rsidRPr="009F61D9">
        <w:rPr>
          <w:b/>
          <w:bCs/>
          <w:highlight w:val="green"/>
          <w:u w:val="single"/>
        </w:rPr>
        <w:t>lose</w:t>
      </w:r>
      <w:r w:rsidRPr="009F61D9">
        <w:rPr>
          <w:highlight w:val="green"/>
          <w:u w:val="single"/>
        </w:rPr>
        <w:t xml:space="preserve"> </w:t>
      </w:r>
      <w:r w:rsidRPr="009F61D9">
        <w:rPr>
          <w:b/>
          <w:bCs/>
          <w:highlight w:val="green"/>
          <w:u w:val="single"/>
        </w:rPr>
        <w:t>from</w:t>
      </w:r>
      <w:r w:rsidRPr="00E47DE8">
        <w:rPr>
          <w:u w:val="single"/>
        </w:rPr>
        <w:t xml:space="preserve"> a </w:t>
      </w:r>
      <w:r w:rsidRPr="00F85230">
        <w:rPr>
          <w:b/>
          <w:bCs/>
          <w:u w:val="single"/>
        </w:rPr>
        <w:t>multinational</w:t>
      </w:r>
      <w:r w:rsidRPr="00F85230">
        <w:rPr>
          <w:u w:val="single"/>
        </w:rPr>
        <w:t xml:space="preserve"> </w:t>
      </w:r>
      <w:r w:rsidRPr="009F61D9">
        <w:rPr>
          <w:b/>
          <w:bCs/>
          <w:highlight w:val="green"/>
          <w:u w:val="single"/>
        </w:rPr>
        <w:t>agreement</w:t>
      </w:r>
      <w:r w:rsidRPr="009F61D9">
        <w:rPr>
          <w:sz w:val="16"/>
          <w:highlight w:val="green"/>
        </w:rPr>
        <w:t xml:space="preserve"> </w:t>
      </w:r>
      <w:r w:rsidRPr="009F61D9">
        <w:rPr>
          <w:highlight w:val="green"/>
          <w:u w:val="single"/>
        </w:rPr>
        <w:t>based on</w:t>
      </w:r>
      <w:r w:rsidRPr="00F85230">
        <w:rPr>
          <w:u w:val="single"/>
        </w:rPr>
        <w:t xml:space="preserve"> mutual respect and</w:t>
      </w:r>
      <w:r w:rsidRPr="00E47DE8">
        <w:rPr>
          <w:u w:val="single"/>
        </w:rPr>
        <w:t xml:space="preserve"> mutual </w:t>
      </w:r>
      <w:r w:rsidRPr="00F85230">
        <w:rPr>
          <w:highlight w:val="green"/>
          <w:u w:val="single"/>
        </w:rPr>
        <w:t>protection of</w:t>
      </w:r>
      <w:r w:rsidRPr="00F85230">
        <w:rPr>
          <w:u w:val="single"/>
        </w:rPr>
        <w:t xml:space="preserve"> each other’s </w:t>
      </w:r>
      <w:r w:rsidRPr="009F61D9">
        <w:rPr>
          <w:highlight w:val="green"/>
          <w:u w:val="single"/>
        </w:rPr>
        <w:t xml:space="preserve">historical </w:t>
      </w:r>
      <w:r w:rsidRPr="00A50E06">
        <w:rPr>
          <w:highlight w:val="green"/>
          <w:u w:val="single"/>
        </w:rPr>
        <w:t>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w:t>
      </w:r>
      <w:r w:rsidRPr="00F315DA">
        <w:rPr>
          <w:u w:val="single"/>
        </w:rPr>
        <w:t>government</w:t>
      </w:r>
      <w:r w:rsidRPr="00F315DA">
        <w:rPr>
          <w:sz w:val="16"/>
        </w:rPr>
        <w:t xml:space="preserve">. </w:t>
      </w:r>
      <w:r w:rsidRPr="00F315DA">
        <w:rPr>
          <w:b/>
          <w:bCs/>
          <w:szCs w:val="32"/>
          <w:u w:val="single"/>
        </w:rPr>
        <w:t>Unilat</w:t>
      </w:r>
      <w:r w:rsidRPr="00F315DA">
        <w:rPr>
          <w:b/>
          <w:bCs/>
          <w:u w:val="single"/>
        </w:rPr>
        <w:t>eral</w:t>
      </w:r>
      <w:r w:rsidRPr="00F315DA">
        <w:rPr>
          <w:u w:val="single"/>
        </w:rPr>
        <w:t xml:space="preserve"> </w:t>
      </w:r>
      <w:r w:rsidRPr="00F315DA">
        <w:rPr>
          <w:b/>
          <w:bCs/>
          <w:u w:val="single"/>
        </w:rPr>
        <w:t>granting</w:t>
      </w:r>
      <w:r w:rsidRPr="00F315DA">
        <w:rPr>
          <w:u w:val="single"/>
        </w:rPr>
        <w:t xml:space="preserve"> </w:t>
      </w:r>
      <w:r w:rsidRPr="00F315DA">
        <w:rPr>
          <w:b/>
          <w:bCs/>
          <w:u w:val="single"/>
        </w:rPr>
        <w:t>of</w:t>
      </w:r>
      <w:r w:rsidRPr="00F315DA">
        <w:rPr>
          <w:u w:val="single"/>
        </w:rPr>
        <w:t xml:space="preserve"> lunar territorial </w:t>
      </w:r>
      <w:r w:rsidRPr="00F315DA">
        <w:rPr>
          <w:b/>
          <w:bCs/>
          <w:u w:val="single"/>
        </w:rPr>
        <w:t>rights</w:t>
      </w:r>
      <w:r w:rsidRPr="00F315DA">
        <w:rPr>
          <w:u w:val="single"/>
        </w:rPr>
        <w:t xml:space="preserve"> to private individuals and implicit sovereign protection of that territory </w:t>
      </w:r>
      <w:r w:rsidRPr="00F315DA">
        <w:rPr>
          <w:b/>
          <w:bCs/>
          <w:u w:val="single"/>
        </w:rPr>
        <w:t>violates</w:t>
      </w:r>
      <w:r w:rsidRPr="00F315DA">
        <w:rPr>
          <w:u w:val="single"/>
        </w:rPr>
        <w:t xml:space="preserve"> the </w:t>
      </w:r>
      <w:r w:rsidRPr="00F315DA">
        <w:rPr>
          <w:b/>
          <w:bCs/>
          <w:u w:val="single"/>
        </w:rPr>
        <w:t>OST</w:t>
      </w:r>
      <w:r w:rsidRPr="00F315DA">
        <w:rPr>
          <w:u w:val="single"/>
        </w:rPr>
        <w:t>.</w:t>
      </w:r>
      <w:r w:rsidRPr="00F315DA">
        <w:rPr>
          <w:sz w:val="16"/>
        </w:rPr>
        <w:t xml:space="preserve"> Finally, </w:t>
      </w:r>
      <w:r w:rsidRPr="00F315DA">
        <w:rPr>
          <w:u w:val="single"/>
        </w:rPr>
        <w:t>section 8</w:t>
      </w:r>
      <w:r w:rsidRPr="00F315DA">
        <w:rPr>
          <w:sz w:val="16"/>
        </w:rPr>
        <w:t xml:space="preserve"> of the bill </w:t>
      </w:r>
      <w:r w:rsidRPr="00F315DA">
        <w:rPr>
          <w:u w:val="single"/>
        </w:rPr>
        <w:t>requires</w:t>
      </w:r>
      <w:r w:rsidRPr="00F315DA">
        <w:rPr>
          <w:sz w:val="16"/>
        </w:rPr>
        <w:t xml:space="preserve"> the </w:t>
      </w:r>
      <w:r w:rsidRPr="00F315DA">
        <w:rPr>
          <w:u w:val="single"/>
        </w:rPr>
        <w:t>S</w:t>
      </w:r>
      <w:r w:rsidRPr="00F315DA">
        <w:rPr>
          <w:sz w:val="16"/>
        </w:rPr>
        <w:t xml:space="preserve">ecretary </w:t>
      </w:r>
      <w:r w:rsidRPr="00F315DA">
        <w:rPr>
          <w:u w:val="single"/>
        </w:rPr>
        <w:t>o</w:t>
      </w:r>
      <w:r w:rsidRPr="00F315DA">
        <w:rPr>
          <w:sz w:val="16"/>
        </w:rPr>
        <w:t xml:space="preserve">f the </w:t>
      </w:r>
      <w:r w:rsidRPr="00F315DA">
        <w:rPr>
          <w:u w:val="single"/>
        </w:rPr>
        <w:t>I</w:t>
      </w:r>
      <w:r w:rsidRPr="00F315DA">
        <w:rPr>
          <w:sz w:val="16"/>
        </w:rPr>
        <w:t xml:space="preserve">nterior </w:t>
      </w:r>
      <w:r w:rsidRPr="00F315DA">
        <w:rPr>
          <w:u w:val="single"/>
        </w:rPr>
        <w:t xml:space="preserve">to submit the Apollo 11 lunar landing site to </w:t>
      </w:r>
      <w:r w:rsidRPr="00F315DA">
        <w:rPr>
          <w:sz w:val="16"/>
        </w:rPr>
        <w:t xml:space="preserve">the United Nations Educational, </w:t>
      </w:r>
      <w:proofErr w:type="spellStart"/>
      <w:r w:rsidRPr="00F315DA">
        <w:rPr>
          <w:sz w:val="16"/>
        </w:rPr>
        <w:t>Scientifi</w:t>
      </w:r>
      <w:proofErr w:type="spellEnd"/>
      <w:r w:rsidRPr="00F315DA">
        <w:rPr>
          <w:sz w:val="16"/>
        </w:rPr>
        <w:t xml:space="preserve"> c, and Cultural Organization (</w:t>
      </w:r>
      <w:r w:rsidRPr="00F315DA">
        <w:rPr>
          <w:u w:val="single"/>
        </w:rPr>
        <w:t>UNESCO</w:t>
      </w:r>
      <w:r w:rsidRPr="00F315DA">
        <w:rPr>
          <w:sz w:val="16"/>
        </w:rPr>
        <w:t xml:space="preserve">) for designation as a World Heritage Site. </w:t>
      </w:r>
      <w:r w:rsidRPr="00F315DA">
        <w:rPr>
          <w:u w:val="single"/>
        </w:rPr>
        <w:t>This violates Article II of the OST</w:t>
      </w:r>
      <w:r w:rsidRPr="00F315D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F315DA">
        <w:rPr>
          <w:sz w:val="16"/>
        </w:rPr>
        <w:t>( 7</w:t>
      </w:r>
      <w:proofErr w:type="gramEnd"/>
      <w:r w:rsidRPr="00F315DA">
        <w:rPr>
          <w:sz w:val="16"/>
        </w:rPr>
        <w:t xml:space="preserve">). These designations are very limited, and although the convention has been </w:t>
      </w:r>
      <w:proofErr w:type="spellStart"/>
      <w:r w:rsidRPr="00F315DA">
        <w:rPr>
          <w:sz w:val="16"/>
        </w:rPr>
        <w:t>ratifi</w:t>
      </w:r>
      <w:proofErr w:type="spellEnd"/>
      <w:r w:rsidRPr="00F315DA">
        <w:rPr>
          <w:sz w:val="16"/>
        </w:rPr>
        <w:t xml:space="preserve"> ed by 43 nations, the United States, Russia, and China are not among them. Thus, any new treaty of this type </w:t>
      </w:r>
      <w:proofErr w:type="spellStart"/>
      <w:r w:rsidRPr="00F315DA">
        <w:rPr>
          <w:sz w:val="16"/>
        </w:rPr>
        <w:t>specifi</w:t>
      </w:r>
      <w:proofErr w:type="spellEnd"/>
      <w:r w:rsidRPr="00F315DA">
        <w:rPr>
          <w:sz w:val="16"/>
        </w:rPr>
        <w:t xml:space="preserve"> </w:t>
      </w:r>
      <w:proofErr w:type="spellStart"/>
      <w:r w:rsidRPr="00F315DA">
        <w:rPr>
          <w:sz w:val="16"/>
        </w:rPr>
        <w:t>cally</w:t>
      </w:r>
      <w:proofErr w:type="spellEnd"/>
      <w:r w:rsidRPr="00F315DA">
        <w:rPr>
          <w:sz w:val="16"/>
        </w:rPr>
        <w:t xml:space="preserve"> for outer space would have little chance of being </w:t>
      </w:r>
      <w:proofErr w:type="spellStart"/>
      <w:r w:rsidRPr="00F315DA">
        <w:rPr>
          <w:sz w:val="16"/>
        </w:rPr>
        <w:t>ratifi</w:t>
      </w:r>
      <w:proofErr w:type="spellEnd"/>
      <w:r w:rsidRPr="00F315DA">
        <w:rPr>
          <w:sz w:val="16"/>
        </w:rPr>
        <w:t xml:space="preserve"> ed by the major space-faring nations. </w:t>
      </w:r>
      <w:r w:rsidRPr="00F315DA">
        <w:rPr>
          <w:sz w:val="16"/>
          <w:szCs w:val="16"/>
        </w:rPr>
        <w:t xml:space="preserve">A Proposal to Protect Lunar Sites Although a new U.N. treaty for space artifacts of </w:t>
      </w:r>
      <w:proofErr w:type="spellStart"/>
      <w:r w:rsidRPr="00F315DA">
        <w:rPr>
          <w:sz w:val="16"/>
          <w:szCs w:val="16"/>
        </w:rPr>
        <w:t>signifi</w:t>
      </w:r>
      <w:proofErr w:type="spellEnd"/>
      <w:r w:rsidRPr="00F315DA">
        <w:rPr>
          <w:sz w:val="16"/>
          <w:szCs w:val="16"/>
        </w:rPr>
        <w:t xml:space="preserve"> </w:t>
      </w:r>
      <w:proofErr w:type="gramStart"/>
      <w:r w:rsidRPr="00F315DA">
        <w:rPr>
          <w:sz w:val="16"/>
          <w:szCs w:val="16"/>
        </w:rPr>
        <w:t>cant</w:t>
      </w:r>
      <w:proofErr w:type="gramEnd"/>
      <w:r w:rsidRPr="00F315D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F315DA">
        <w:rPr>
          <w:sz w:val="16"/>
          <w:szCs w:val="16"/>
        </w:rPr>
        <w:t>( 8</w:t>
      </w:r>
      <w:proofErr w:type="gramEnd"/>
      <w:r w:rsidRPr="00F315DA">
        <w:rPr>
          <w:sz w:val="16"/>
          <w:szCs w:val="16"/>
        </w:rPr>
        <w:t xml:space="preserve">). </w:t>
      </w:r>
      <w:r w:rsidRPr="00F315DA">
        <w:rPr>
          <w:sz w:val="16"/>
        </w:rPr>
        <w:t>Our suggested alternative is to create a bilateral agreement between the</w:t>
      </w:r>
      <w:r w:rsidRPr="009F303A">
        <w:rPr>
          <w:sz w:val="16"/>
        </w:rPr>
        <w:t xml:space="preserv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744C4F">
        <w:rPr>
          <w:b/>
          <w:bCs/>
          <w:u w:val="single"/>
        </w:rPr>
        <w:t>Any</w:t>
      </w:r>
      <w:r w:rsidRPr="00744C4F">
        <w:rPr>
          <w:u w:val="single"/>
        </w:rPr>
        <w:t xml:space="preserve"> </w:t>
      </w:r>
      <w:r w:rsidRPr="009F61D9">
        <w:rPr>
          <w:b/>
          <w:bCs/>
          <w:highlight w:val="green"/>
          <w:u w:val="single"/>
        </w:rPr>
        <w:t>nation</w:t>
      </w:r>
      <w:r w:rsidRPr="009F61D9">
        <w:rPr>
          <w:highlight w:val="green"/>
          <w:u w:val="single"/>
        </w:rPr>
        <w:t xml:space="preserve"> </w:t>
      </w:r>
      <w:r w:rsidRPr="009F61D9">
        <w:rPr>
          <w:b/>
          <w:bCs/>
          <w:highlight w:val="green"/>
          <w:u w:val="single"/>
        </w:rPr>
        <w:t>with</w:t>
      </w:r>
      <w:r w:rsidRPr="009F61D9">
        <w:rPr>
          <w:highlight w:val="green"/>
          <w:u w:val="single"/>
        </w:rPr>
        <w:t xml:space="preserve"> </w:t>
      </w:r>
      <w:r w:rsidRPr="009F61D9">
        <w:rPr>
          <w:b/>
          <w:bCs/>
          <w:highlight w:val="green"/>
          <w:u w:val="single"/>
        </w:rPr>
        <w:t>assets</w:t>
      </w:r>
      <w:r w:rsidRPr="009F61D9">
        <w:rPr>
          <w:highlight w:val="green"/>
          <w:u w:val="single"/>
        </w:rPr>
        <w:t xml:space="preserve"> 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744C4F">
        <w:rPr>
          <w:b/>
          <w:bCs/>
          <w:u w:val="single"/>
        </w:rPr>
        <w:t>endeavor</w:t>
      </w:r>
      <w:r w:rsidRPr="00744C4F">
        <w:rPr>
          <w:u w:val="single"/>
        </w:rPr>
        <w:t xml:space="preserve"> </w:t>
      </w:r>
      <w:r w:rsidRPr="00744C4F">
        <w:rPr>
          <w:b/>
          <w:bCs/>
          <w:u w:val="single"/>
        </w:rPr>
        <w:t>to</w:t>
      </w:r>
      <w:r w:rsidRPr="00744C4F">
        <w:rPr>
          <w:u w:val="single"/>
        </w:rPr>
        <w:t xml:space="preserve"> </w:t>
      </w:r>
      <w:r w:rsidRPr="009F61D9">
        <w:rPr>
          <w:b/>
          <w:bCs/>
          <w:highlight w:val="green"/>
          <w:u w:val="single"/>
        </w:rPr>
        <w:t>protect</w:t>
      </w:r>
      <w:r w:rsidRPr="009F61D9">
        <w:rPr>
          <w:highlight w:val="green"/>
          <w:u w:val="single"/>
        </w:rPr>
        <w:t xml:space="preserve"> </w:t>
      </w:r>
      <w:r w:rsidRPr="00A50E06">
        <w:rPr>
          <w:highlight w:val="green"/>
          <w:u w:val="single"/>
        </w:rPr>
        <w:t>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9F61D9">
        <w:rPr>
          <w:highlight w:val="green"/>
          <w:u w:val="single"/>
        </w:rPr>
        <w:t>nations have</w:t>
      </w:r>
      <w:r w:rsidRPr="009F303A">
        <w:rPr>
          <w:u w:val="single"/>
        </w:rPr>
        <w:t xml:space="preserve"> a </w:t>
      </w:r>
      <w:r w:rsidRPr="00F315DA">
        <w:rPr>
          <w:b/>
          <w:bCs/>
          <w:u w:val="single"/>
        </w:rPr>
        <w:t>timely</w:t>
      </w:r>
      <w:r w:rsidRPr="00F315DA">
        <w:rPr>
          <w:u w:val="single"/>
        </w:rPr>
        <w:t xml:space="preserve">, </w:t>
      </w:r>
      <w:r w:rsidRPr="00F315DA">
        <w:rPr>
          <w:b/>
          <w:bCs/>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9F61D9">
        <w:rPr>
          <w:b/>
          <w:bCs/>
          <w:highlight w:val="green"/>
          <w:u w:val="single"/>
        </w:rPr>
        <w:t>interest</w:t>
      </w:r>
      <w:r w:rsidRPr="009F61D9">
        <w:rPr>
          <w:highlight w:val="green"/>
          <w:u w:val="single"/>
        </w:rPr>
        <w:t xml:space="preserve"> in</w:t>
      </w:r>
      <w:r w:rsidRPr="00F315DA">
        <w:rPr>
          <w:u w:val="single"/>
        </w:rPr>
        <w:t>corporating</w:t>
      </w:r>
      <w:r w:rsidRPr="009F303A">
        <w:rPr>
          <w:u w:val="single"/>
        </w:rPr>
        <w:t xml:space="preserve"> important </w:t>
      </w:r>
      <w:r w:rsidRPr="00750382">
        <w:rPr>
          <w:u w:val="single"/>
        </w:rPr>
        <w:t xml:space="preserve">implications for </w:t>
      </w:r>
      <w:r w:rsidRPr="009F61D9">
        <w:rPr>
          <w:highlight w:val="green"/>
          <w:u w:val="single"/>
        </w:rPr>
        <w:t>peaceful uses of</w:t>
      </w:r>
      <w:r w:rsidRPr="009F303A">
        <w:rPr>
          <w:u w:val="single"/>
        </w:rPr>
        <w:t xml:space="preserve"> outer </w:t>
      </w:r>
      <w:r w:rsidRPr="00A50E06">
        <w:rPr>
          <w:highlight w:val="green"/>
          <w:u w:val="single"/>
        </w:rPr>
        <w:t>spa</w:t>
      </w:r>
      <w:r w:rsidRPr="009F61D9">
        <w:rPr>
          <w:highlight w:val="green"/>
          <w:u w:val="single"/>
        </w:rPr>
        <w:t>ce</w:t>
      </w:r>
      <w:r w:rsidRPr="00744C4F">
        <w:rPr>
          <w:u w:val="single"/>
        </w:rPr>
        <w:t xml:space="preserve">; </w:t>
      </w:r>
      <w:r w:rsidRPr="00744C4F">
        <w:rPr>
          <w:b/>
          <w:bCs/>
          <w:u w:val="single"/>
        </w:rPr>
        <w:t>scientific</w:t>
      </w:r>
      <w:r w:rsidRPr="00744C4F">
        <w:rPr>
          <w:u w:val="single"/>
        </w:rPr>
        <w:t xml:space="preserve"> </w:t>
      </w:r>
      <w:r w:rsidRPr="00744C4F">
        <w:rPr>
          <w:b/>
          <w:bCs/>
          <w:u w:val="single"/>
        </w:rPr>
        <w:t>research</w:t>
      </w:r>
      <w:r w:rsidRPr="00744C4F">
        <w:rPr>
          <w:u w:val="single"/>
        </w:rPr>
        <w:t xml:space="preserve"> and the advancement of </w:t>
      </w:r>
      <w:r w:rsidRPr="00744C4F">
        <w:rPr>
          <w:b/>
          <w:bCs/>
          <w:u w:val="single"/>
        </w:rPr>
        <w:t>knowledge</w:t>
      </w:r>
      <w:r w:rsidRPr="00744C4F">
        <w:rPr>
          <w:u w:val="single"/>
        </w:rPr>
        <w:t>;</w:t>
      </w:r>
      <w:r w:rsidRPr="009F303A">
        <w:rPr>
          <w:u w:val="single"/>
        </w:rPr>
        <w:t xml:space="preserve"> </w:t>
      </w:r>
      <w:r w:rsidRPr="00744C4F">
        <w:rPr>
          <w:highlight w:val="green"/>
          <w:u w:val="single"/>
        </w:rPr>
        <w:t xml:space="preserve">and </w:t>
      </w:r>
      <w:r w:rsidRPr="00744C4F">
        <w:rPr>
          <w:b/>
          <w:bCs/>
          <w:u w:val="single"/>
        </w:rPr>
        <w:t>cultural</w:t>
      </w:r>
      <w:r w:rsidRPr="00744C4F">
        <w:rPr>
          <w:u w:val="single"/>
        </w:rPr>
        <w:t xml:space="preserve"> </w:t>
      </w:r>
      <w:r w:rsidRPr="00744C4F">
        <w:rPr>
          <w:b/>
          <w:bCs/>
          <w:u w:val="single"/>
        </w:rPr>
        <w:t>and</w:t>
      </w:r>
      <w:r w:rsidRPr="00744C4F">
        <w:rPr>
          <w:u w:val="single"/>
        </w:rPr>
        <w:t xml:space="preserve"> </w:t>
      </w:r>
      <w:r w:rsidRPr="00744C4F">
        <w:rPr>
          <w:b/>
          <w:bCs/>
          <w:highlight w:val="green"/>
          <w:u w:val="single"/>
        </w:rPr>
        <w:t>he</w:t>
      </w:r>
      <w:r w:rsidRPr="009F61D9">
        <w:rPr>
          <w:b/>
          <w:bCs/>
          <w:highlight w:val="green"/>
          <w:u w:val="single"/>
        </w:rPr>
        <w:t>ritage</w:t>
      </w:r>
      <w:r w:rsidRPr="009F61D9">
        <w:rPr>
          <w:highlight w:val="green"/>
          <w:u w:val="single"/>
        </w:rPr>
        <w:t xml:space="preserve"> </w:t>
      </w:r>
      <w:r w:rsidRPr="009F61D9">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744C4F">
        <w:rPr>
          <w:rStyle w:val="Emphasis"/>
        </w:rPr>
        <w:t xml:space="preserve">An important </w:t>
      </w:r>
      <w:r w:rsidRPr="00A50E06">
        <w:rPr>
          <w:rStyle w:val="Emphasis"/>
          <w:highlight w:val="green"/>
        </w:rPr>
        <w:t xml:space="preserve">result </w:t>
      </w:r>
      <w:r w:rsidRPr="00744C4F">
        <w:rPr>
          <w:rStyle w:val="Emphasis"/>
        </w:rPr>
        <w:t>would</w:t>
      </w:r>
      <w:r w:rsidRPr="00744C4F">
        <w:rPr>
          <w:u w:val="single"/>
        </w:rPr>
        <w:t xml:space="preserve"> </w:t>
      </w:r>
      <w:r w:rsidRPr="00744C4F">
        <w:rPr>
          <w:rStyle w:val="Emphasis"/>
        </w:rPr>
        <w:t xml:space="preserve">be </w:t>
      </w:r>
      <w:r w:rsidRPr="00A50E06">
        <w:rPr>
          <w:rStyle w:val="Emphasis"/>
          <w:highlight w:val="green"/>
        </w:rPr>
        <w:t xml:space="preserve">to </w:t>
      </w:r>
      <w:r w:rsidRPr="00744C4F">
        <w:rPr>
          <w:rStyle w:val="Emphasis"/>
        </w:rPr>
        <w:t xml:space="preserve">develop a new level of </w:t>
      </w:r>
      <w:r w:rsidRPr="00A50E06">
        <w:rPr>
          <w:rStyle w:val="Emphasis"/>
          <w:highlight w:val="green"/>
        </w:rPr>
        <w:t>trust</w:t>
      </w:r>
      <w:r w:rsidRPr="00A50E06">
        <w:rPr>
          <w:highlight w:val="green"/>
          <w:u w:val="single"/>
        </w:rPr>
        <w:t xml:space="preserve"> </w:t>
      </w:r>
      <w:r w:rsidRPr="00420B02">
        <w:rPr>
          <w:u w:val="single"/>
        </w:rPr>
        <w:t xml:space="preserve">among nations </w:t>
      </w:r>
      <w:r w:rsidRPr="00744C4F">
        <w:rPr>
          <w:highlight w:val="green"/>
          <w:u w:val="single"/>
        </w:rPr>
        <w:t>that</w:t>
      </w:r>
      <w:r w:rsidRPr="00420B02">
        <w:rPr>
          <w:u w:val="single"/>
        </w:rPr>
        <w:t xml:space="preserve"> could </w:t>
      </w:r>
      <w:r w:rsidRPr="00744C4F">
        <w:rPr>
          <w:rStyle w:val="Emphasis"/>
        </w:rPr>
        <w:t xml:space="preserve">then </w:t>
      </w:r>
      <w:r w:rsidRPr="00A50E06">
        <w:rPr>
          <w:rStyle w:val="Emphasis"/>
          <w:highlight w:val="green"/>
        </w:rPr>
        <w:t>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44C4F">
        <w:rPr>
          <w:rStyle w:val="Emphasis"/>
        </w:rPr>
        <w:t xml:space="preserve">cooperative </w:t>
      </w:r>
      <w:r w:rsidRPr="00A50E06">
        <w:rPr>
          <w:rStyle w:val="Emphasis"/>
          <w:highlight w:val="green"/>
        </w:rPr>
        <w:t>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76F848C9" w14:textId="77777777" w:rsidR="00744B9B" w:rsidRDefault="00744B9B" w:rsidP="00744B9B">
      <w:pPr>
        <w:pStyle w:val="Heading4"/>
      </w:pPr>
      <w:r>
        <w:t xml:space="preserve">Heritage Sites </w:t>
      </w:r>
      <w:r>
        <w:rPr>
          <w:u w:val="single"/>
        </w:rPr>
        <w:t>are critical</w:t>
      </w:r>
      <w:r>
        <w:t xml:space="preserve"> for </w:t>
      </w:r>
      <w:r>
        <w:rPr>
          <w:u w:val="single"/>
        </w:rPr>
        <w:t>science research</w:t>
      </w:r>
      <w:r>
        <w:t xml:space="preserve"> around Dust. </w:t>
      </w:r>
    </w:p>
    <w:p w14:paraId="2E0D3CF5" w14:textId="77777777" w:rsidR="00744B9B" w:rsidRPr="002C1327" w:rsidRDefault="00744B9B" w:rsidP="00744B9B">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4CE8593F" w14:textId="77777777" w:rsidR="00744B9B" w:rsidRPr="00300410" w:rsidRDefault="00744B9B" w:rsidP="00744B9B">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88535C">
        <w:rPr>
          <w:rStyle w:val="Emphasis"/>
          <w:highlight w:val="green"/>
        </w:rPr>
        <w:t>Apollo 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88535C">
        <w:rPr>
          <w:rStyle w:val="Emphasis"/>
          <w:highlight w:val="green"/>
        </w:rPr>
        <w:t>provide</w:t>
      </w:r>
      <w:r w:rsidRPr="0088535C">
        <w:rPr>
          <w:rStyle w:val="StyleUnderline"/>
          <w:highlight w:val="green"/>
        </w:rPr>
        <w:t xml:space="preserve"> </w:t>
      </w:r>
      <w:r w:rsidRPr="002C1327">
        <w:rPr>
          <w:rStyle w:val="StyleUnderline"/>
        </w:rPr>
        <w:t xml:space="preserve">the </w:t>
      </w:r>
      <w:r w:rsidRPr="0088535C">
        <w:rPr>
          <w:rStyle w:val="Emphasis"/>
          <w:highlight w:val="green"/>
        </w:rPr>
        <w:t>opportunity to learn about</w:t>
      </w:r>
      <w:r w:rsidRPr="0088535C">
        <w:rPr>
          <w:rStyle w:val="StyleUnderline"/>
          <w:highlight w:val="green"/>
        </w:rPr>
        <w:t xml:space="preserve"> </w:t>
      </w:r>
      <w:r w:rsidRPr="002C1327">
        <w:rPr>
          <w:rStyle w:val="StyleUnderline"/>
        </w:rPr>
        <w:t xml:space="preserve">the </w:t>
      </w:r>
      <w:r w:rsidRPr="00547C9B">
        <w:rPr>
          <w:rStyle w:val="Emphasis"/>
        </w:rPr>
        <w:t>changes</w:t>
      </w:r>
      <w:r w:rsidRPr="00547C9B">
        <w:rPr>
          <w:rStyle w:val="StyleUnderline"/>
        </w:rPr>
        <w:t xml:space="preserve"> </w:t>
      </w:r>
      <w:r w:rsidRPr="00547C9B">
        <w:rPr>
          <w:rStyle w:val="Emphasis"/>
        </w:rPr>
        <w:t xml:space="preserve">associated </w:t>
      </w:r>
      <w:r w:rsidRPr="0088535C">
        <w:rPr>
          <w:rStyle w:val="Emphasis"/>
          <w:highlight w:val="green"/>
          <w:bdr w:val="single" w:sz="18" w:space="0" w:color="auto"/>
        </w:rPr>
        <w:t xml:space="preserve">with long-term exposure of </w:t>
      </w:r>
      <w:r w:rsidRPr="00547C9B">
        <w:rPr>
          <w:rStyle w:val="Emphasis"/>
          <w:bdr w:val="single" w:sz="18" w:space="0" w:color="auto"/>
        </w:rPr>
        <w:t xml:space="preserve">human-created </w:t>
      </w:r>
      <w:r w:rsidRPr="0088535C">
        <w:rPr>
          <w:rStyle w:val="Emphasis"/>
          <w:highlight w:val="green"/>
          <w:bdr w:val="single" w:sz="18" w:space="0" w:color="auto"/>
        </w:rPr>
        <w:t>systems</w:t>
      </w:r>
      <w:r w:rsidRPr="0088535C">
        <w:rPr>
          <w:rStyle w:val="StyleUnderline"/>
          <w:highlight w:val="green"/>
        </w:rPr>
        <w:t xml:space="preserve"> </w:t>
      </w:r>
      <w:r w:rsidRPr="0088535C">
        <w:rPr>
          <w:rStyle w:val="Emphasis"/>
          <w:highlight w:val="green"/>
        </w:rPr>
        <w:t>in</w:t>
      </w:r>
      <w:r w:rsidRPr="0088535C">
        <w:rPr>
          <w:rStyle w:val="StyleUnderline"/>
          <w:highlight w:val="green"/>
        </w:rPr>
        <w:t xml:space="preserve"> </w:t>
      </w:r>
      <w:r w:rsidRPr="002C1327">
        <w:rPr>
          <w:rStyle w:val="StyleUnderline"/>
        </w:rPr>
        <w:t xml:space="preserve">the </w:t>
      </w:r>
      <w:r w:rsidRPr="008124B4">
        <w:rPr>
          <w:rStyle w:val="Emphasis"/>
        </w:rPr>
        <w:t xml:space="preserve">harsh </w:t>
      </w:r>
      <w:r w:rsidRPr="0088535C">
        <w:rPr>
          <w:rStyle w:val="Emphasis"/>
          <w:highlight w:val="green"/>
        </w:rPr>
        <w:t>lunar environment</w:t>
      </w:r>
      <w:r w:rsidRPr="002C1327">
        <w:rPr>
          <w:rStyle w:val="StyleUnderline"/>
        </w:rPr>
        <w:t xml:space="preserve">. These sites offer </w:t>
      </w:r>
      <w:r w:rsidRPr="00547C9B">
        <w:rPr>
          <w:rStyle w:val="Emphasis"/>
        </w:rPr>
        <w:t>rich opportunities for</w:t>
      </w:r>
      <w:r w:rsidRPr="00547C9B">
        <w:rPr>
          <w:rStyle w:val="StyleUnderline"/>
        </w:rPr>
        <w:t xml:space="preserve"> </w:t>
      </w:r>
      <w:r w:rsidRPr="00547C9B">
        <w:rPr>
          <w:rStyle w:val="Emphasis"/>
          <w:bdr w:val="single" w:sz="18" w:space="0" w:color="auto"/>
        </w:rPr>
        <w:t>biological, physical, and material sciences.</w:t>
      </w:r>
      <w:r w:rsidRPr="00547C9B">
        <w:rPr>
          <w:sz w:val="16"/>
        </w:rPr>
        <w:t xml:space="preserve"> </w:t>
      </w:r>
      <w:r w:rsidRPr="00547C9B">
        <w:rPr>
          <w:rStyle w:val="StyleUnderline"/>
        </w:rPr>
        <w:t>Future visits to the</w:t>
      </w:r>
      <w:r w:rsidRPr="002C1327">
        <w:rPr>
          <w:rStyle w:val="StyleUnderline"/>
        </w:rPr>
        <w:t xml:space="preserve"> Moon’s surface offer </w:t>
      </w:r>
      <w:r w:rsidRPr="006D24A5">
        <w:rPr>
          <w:rStyle w:val="Emphasis"/>
        </w:rPr>
        <w:t xml:space="preserve">opportunities to </w:t>
      </w:r>
      <w:r w:rsidRPr="0088535C">
        <w:rPr>
          <w:rStyle w:val="Emphasis"/>
          <w:highlight w:val="green"/>
        </w:rPr>
        <w:t>study</w:t>
      </w:r>
      <w:r w:rsidRPr="0088535C">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88535C">
        <w:rPr>
          <w:rStyle w:val="Emphasis"/>
          <w:highlight w:val="green"/>
        </w:rPr>
        <w:t>exposure</w:t>
      </w:r>
      <w:r w:rsidRPr="0088535C">
        <w:rPr>
          <w:rStyle w:val="StyleUnderline"/>
          <w:highlight w:val="green"/>
        </w:rPr>
        <w:t xml:space="preserve"> </w:t>
      </w:r>
      <w:r w:rsidRPr="002C1327">
        <w:rPr>
          <w:rStyle w:val="StyleUnderline"/>
        </w:rPr>
        <w:t xml:space="preserve">to the lunar environment </w:t>
      </w:r>
      <w:r w:rsidRPr="0088535C">
        <w:rPr>
          <w:rStyle w:val="Emphasis"/>
          <w:highlight w:val="green"/>
        </w:rPr>
        <w:t>on</w:t>
      </w:r>
      <w:r w:rsidRPr="0088535C">
        <w:rPr>
          <w:rStyle w:val="StyleUnderline"/>
          <w:highlight w:val="green"/>
        </w:rPr>
        <w:t xml:space="preserve"> </w:t>
      </w:r>
      <w:r w:rsidRPr="0088535C">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547C9B">
        <w:rPr>
          <w:rStyle w:val="Emphasis"/>
        </w:rPr>
        <w:t>food</w:t>
      </w:r>
      <w:r w:rsidRPr="00547C9B">
        <w:rPr>
          <w:rStyle w:val="StyleUnderline"/>
        </w:rPr>
        <w:t xml:space="preserve"> </w:t>
      </w:r>
      <w:proofErr w:type="gramStart"/>
      <w:r w:rsidRPr="00547C9B">
        <w:rPr>
          <w:rStyle w:val="StyleUnderline"/>
        </w:rPr>
        <w:t>left behind,</w:t>
      </w:r>
      <w:proofErr w:type="gramEnd"/>
      <w:r w:rsidRPr="00547C9B">
        <w:rPr>
          <w:rStyle w:val="StyleUnderline"/>
        </w:rPr>
        <w:t xml:space="preserve"> </w:t>
      </w:r>
      <w:r w:rsidRPr="00547C9B">
        <w:rPr>
          <w:rStyle w:val="Emphasis"/>
        </w:rPr>
        <w:t>paint</w:t>
      </w:r>
      <w:r w:rsidRPr="00547C9B">
        <w:rPr>
          <w:rStyle w:val="StyleUnderline"/>
        </w:rPr>
        <w:t xml:space="preserve">, </w:t>
      </w:r>
      <w:r w:rsidRPr="00547C9B">
        <w:rPr>
          <w:rStyle w:val="Emphasis"/>
        </w:rPr>
        <w:t>nylon</w:t>
      </w:r>
      <w:r w:rsidRPr="00547C9B">
        <w:rPr>
          <w:rStyle w:val="StyleUnderline"/>
        </w:rPr>
        <w:t xml:space="preserve">, </w:t>
      </w:r>
      <w:r w:rsidRPr="00547C9B">
        <w:rPr>
          <w:rStyle w:val="Emphasis"/>
        </w:rPr>
        <w:t>rubber</w:t>
      </w:r>
      <w:r w:rsidRPr="00547C9B">
        <w:rPr>
          <w:rStyle w:val="StyleUnderline"/>
        </w:rPr>
        <w:t xml:space="preserve">, </w:t>
      </w:r>
      <w:r w:rsidRPr="00547C9B">
        <w:rPr>
          <w:rStyle w:val="Emphasis"/>
        </w:rPr>
        <w:t>and metals</w:t>
      </w:r>
      <w:r w:rsidRPr="0088535C">
        <w:rPr>
          <w:rStyle w:val="Emphasis"/>
          <w:highlight w:val="green"/>
        </w:rPr>
        <w:t>.</w:t>
      </w:r>
      <w:r w:rsidRPr="0088535C">
        <w:rPr>
          <w:sz w:val="16"/>
          <w:highlight w:val="green"/>
        </w:rPr>
        <w:t xml:space="preserve"> </w:t>
      </w:r>
      <w:r w:rsidRPr="00547C9B">
        <w:rPr>
          <w:rStyle w:val="Emphasis"/>
        </w:rPr>
        <w:t>Currently</w:t>
      </w:r>
      <w:r w:rsidRPr="00300410">
        <w:rPr>
          <w:sz w:val="16"/>
        </w:rPr>
        <w:t xml:space="preserve">, </w:t>
      </w:r>
      <w:r w:rsidRPr="006D24A5">
        <w:rPr>
          <w:rStyle w:val="Emphasis"/>
        </w:rPr>
        <w:t xml:space="preserve">very </w:t>
      </w:r>
      <w:r w:rsidRPr="0088535C">
        <w:rPr>
          <w:rStyle w:val="Emphasis"/>
          <w:highlight w:val="green"/>
        </w:rPr>
        <w:t>little data exist that describe</w:t>
      </w:r>
      <w:r w:rsidRPr="0088535C">
        <w:rPr>
          <w:rStyle w:val="StyleUnderline"/>
          <w:highlight w:val="green"/>
        </w:rPr>
        <w:t xml:space="preserve"> </w:t>
      </w:r>
      <w:r w:rsidRPr="006D24A5">
        <w:rPr>
          <w:rStyle w:val="Emphasis"/>
        </w:rPr>
        <w:t xml:space="preserve">what </w:t>
      </w:r>
      <w:r w:rsidRPr="0088535C">
        <w:rPr>
          <w:rStyle w:val="Emphasis"/>
          <w:highlight w:val="green"/>
        </w:rPr>
        <w:t xml:space="preserve">effect temperature </w:t>
      </w:r>
      <w:r w:rsidRPr="006D24A5">
        <w:rPr>
          <w:rStyle w:val="Emphasis"/>
        </w:rPr>
        <w:t xml:space="preserve">extremes, </w:t>
      </w:r>
      <w:r w:rsidRPr="006D24A5">
        <w:rPr>
          <w:rStyle w:val="Emphasis"/>
          <w:highlight w:val="green"/>
        </w:rPr>
        <w:t>lunar dust</w:t>
      </w:r>
      <w:r w:rsidRPr="006D24A5">
        <w:rPr>
          <w:rStyle w:val="StyleUnderline"/>
          <w:highlight w:val="green"/>
        </w:rPr>
        <w:t xml:space="preserve">, </w:t>
      </w:r>
      <w:r w:rsidRPr="006D24A5">
        <w:rPr>
          <w:rStyle w:val="Emphasis"/>
          <w:highlight w:val="green"/>
        </w:rPr>
        <w:t>micrometeoroids</w:t>
      </w:r>
      <w:r w:rsidRPr="006D24A5">
        <w:rPr>
          <w:rStyle w:val="StyleUnderline"/>
        </w:rPr>
        <w:t xml:space="preserve">, </w:t>
      </w:r>
      <w:r w:rsidRPr="006D24A5">
        <w:rPr>
          <w:rStyle w:val="Emphasis"/>
        </w:rPr>
        <w:t xml:space="preserve">solar </w:t>
      </w:r>
      <w:r w:rsidRPr="006D24A5">
        <w:rPr>
          <w:rStyle w:val="Emphasis"/>
          <w:highlight w:val="green"/>
        </w:rPr>
        <w:t>radiation</w:t>
      </w:r>
      <w:r w:rsidRPr="002C1327">
        <w:rPr>
          <w:rStyle w:val="StyleUnderline"/>
        </w:rPr>
        <w:t xml:space="preserve">, etc. </w:t>
      </w:r>
      <w:r w:rsidRPr="0088535C">
        <w:rPr>
          <w:rStyle w:val="Emphasis"/>
          <w:highlight w:val="green"/>
        </w:rPr>
        <w:t>have on</w:t>
      </w:r>
      <w:r w:rsidRPr="0088535C">
        <w:rPr>
          <w:rStyle w:val="StyleUnderline"/>
          <w:highlight w:val="green"/>
        </w:rPr>
        <w:t xml:space="preserve"> </w:t>
      </w:r>
      <w:r w:rsidRPr="002C1327">
        <w:rPr>
          <w:rStyle w:val="StyleUnderline"/>
        </w:rPr>
        <w:t xml:space="preserve">such </w:t>
      </w:r>
      <w:r w:rsidRPr="0088535C">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47C9B">
        <w:rPr>
          <w:rStyle w:val="Emphasis"/>
        </w:rPr>
        <w:t>How these artifacts</w:t>
      </w:r>
      <w:r w:rsidRPr="00547C9B">
        <w:rPr>
          <w:rStyle w:val="StyleUnderline"/>
        </w:rPr>
        <w:t xml:space="preserve"> and their constituent materials have </w:t>
      </w:r>
      <w:r w:rsidRPr="00547C9B">
        <w:rPr>
          <w:rStyle w:val="Emphasis"/>
        </w:rPr>
        <w:t>survived</w:t>
      </w:r>
      <w:r w:rsidRPr="00547C9B">
        <w:rPr>
          <w:rStyle w:val="StyleUnderline"/>
        </w:rPr>
        <w:t xml:space="preserve"> </w:t>
      </w:r>
      <w:r w:rsidRPr="00547C9B">
        <w:rPr>
          <w:rStyle w:val="Emphasis"/>
        </w:rPr>
        <w:t>and</w:t>
      </w:r>
      <w:r w:rsidRPr="00547C9B">
        <w:rPr>
          <w:rStyle w:val="StyleUnderline"/>
        </w:rPr>
        <w:t xml:space="preserve"> been </w:t>
      </w:r>
      <w:r w:rsidRPr="00547C9B">
        <w:rPr>
          <w:rStyle w:val="Emphasis"/>
        </w:rPr>
        <w:t>altered</w:t>
      </w:r>
      <w:r w:rsidRPr="00547C9B">
        <w:rPr>
          <w:rStyle w:val="StyleUnderline"/>
        </w:rPr>
        <w:t xml:space="preserve"> while on the lunar surface </w:t>
      </w:r>
      <w:r w:rsidRPr="00547C9B">
        <w:rPr>
          <w:rStyle w:val="Emphasis"/>
        </w:rPr>
        <w:t>is of great interest to</w:t>
      </w:r>
      <w:r w:rsidRPr="00547C9B">
        <w:rPr>
          <w:rStyle w:val="StyleUnderline"/>
        </w:rPr>
        <w:t xml:space="preserve"> </w:t>
      </w:r>
      <w:r w:rsidRPr="00547C9B">
        <w:rPr>
          <w:rStyle w:val="Emphasis"/>
          <w:bdr w:val="single" w:sz="18" w:space="0" w:color="auto"/>
        </w:rPr>
        <w:t>engineers and scientists</w:t>
      </w:r>
      <w:r w:rsidRPr="002C1327">
        <w:rPr>
          <w:rStyle w:val="StyleUnderline"/>
        </w:rPr>
        <w:t xml:space="preserve">. The Apollo artifacts and the impact sites have the potential to </w:t>
      </w:r>
      <w:r w:rsidRPr="00547C9B">
        <w:rPr>
          <w:rStyle w:val="Emphasis"/>
          <w:bdr w:val="single" w:sz="18" w:space="0" w:color="auto"/>
        </w:rPr>
        <w:t xml:space="preserve">provide </w:t>
      </w:r>
      <w:r w:rsidRPr="0088535C">
        <w:rPr>
          <w:rStyle w:val="Emphasis"/>
          <w:highlight w:val="green"/>
          <w:bdr w:val="single" w:sz="18" w:space="0" w:color="auto"/>
        </w:rPr>
        <w:t>unprecedented</w:t>
      </w:r>
      <w:r w:rsidRPr="0088535C">
        <w:rPr>
          <w:rStyle w:val="StyleUnderline"/>
          <w:highlight w:val="green"/>
        </w:rPr>
        <w:t xml:space="preserve"> </w:t>
      </w:r>
      <w:r w:rsidRPr="002C1327">
        <w:rPr>
          <w:rStyle w:val="StyleUnderline"/>
        </w:rPr>
        <w:t xml:space="preserve">data if lunar missions to gather and not corrupt the data are developed. These data will be </w:t>
      </w:r>
      <w:r w:rsidRPr="0088535C">
        <w:rPr>
          <w:rStyle w:val="Emphasis"/>
          <w:highlight w:val="green"/>
        </w:rPr>
        <w:t>invaluable</w:t>
      </w:r>
      <w:r w:rsidRPr="0088535C">
        <w:rPr>
          <w:rStyle w:val="StyleUnderline"/>
          <w:highlight w:val="green"/>
        </w:rPr>
        <w:t xml:space="preserve"> </w:t>
      </w:r>
      <w:r w:rsidRPr="0088535C">
        <w:rPr>
          <w:rStyle w:val="Emphasis"/>
          <w:highlight w:val="green"/>
        </w:rPr>
        <w:t>for</w:t>
      </w:r>
      <w:r w:rsidRPr="0088535C">
        <w:rPr>
          <w:rStyle w:val="StyleUnderline"/>
          <w:highlight w:val="green"/>
        </w:rPr>
        <w:t xml:space="preserve"> </w:t>
      </w:r>
      <w:r w:rsidRPr="0088535C">
        <w:rPr>
          <w:rStyle w:val="Emphasis"/>
          <w:highlight w:val="green"/>
        </w:rPr>
        <w:t xml:space="preserve">helping </w:t>
      </w:r>
      <w:r w:rsidRPr="00547C9B">
        <w:rPr>
          <w:rStyle w:val="Emphasis"/>
        </w:rPr>
        <w:t xml:space="preserve">to </w:t>
      </w:r>
      <w:r w:rsidRPr="0088535C">
        <w:rPr>
          <w:rStyle w:val="Emphasis"/>
          <w:highlight w:val="green"/>
        </w:rPr>
        <w:t>design</w:t>
      </w:r>
      <w:r w:rsidRPr="0088535C">
        <w:rPr>
          <w:rStyle w:val="StyleUnderline"/>
          <w:highlight w:val="green"/>
        </w:rPr>
        <w:t xml:space="preserve"> </w:t>
      </w:r>
      <w:r w:rsidRPr="00547C9B">
        <w:rPr>
          <w:rStyle w:val="Emphasis"/>
          <w:highlight w:val="green"/>
        </w:rPr>
        <w:t>future</w:t>
      </w:r>
      <w:r w:rsidRPr="00547C9B">
        <w:rPr>
          <w:rStyle w:val="StyleUnderline"/>
        </w:rPr>
        <w:t xml:space="preserve"> </w:t>
      </w:r>
      <w:r w:rsidRPr="00547C9B">
        <w:rPr>
          <w:rStyle w:val="Emphasis"/>
        </w:rPr>
        <w:t xml:space="preserve">long-duration </w:t>
      </w:r>
      <w:r w:rsidRPr="00547C9B">
        <w:rPr>
          <w:rStyle w:val="StyleUnderline"/>
        </w:rPr>
        <w:t xml:space="preserve">systems for </w:t>
      </w:r>
      <w:r w:rsidRPr="006D24A5">
        <w:rPr>
          <w:rStyle w:val="Emphasis"/>
          <w:highlight w:val="green"/>
          <w:bdr w:val="single" w:sz="18" w:space="0" w:color="auto"/>
        </w:rPr>
        <w:t xml:space="preserve">operation on the lunar </w:t>
      </w:r>
      <w:r w:rsidRPr="00547C9B">
        <w:rPr>
          <w:rStyle w:val="Emphasis"/>
          <w:highlight w:val="green"/>
          <w:bdr w:val="single" w:sz="18" w:space="0" w:color="auto"/>
        </w:rPr>
        <w:t>surface</w:t>
      </w:r>
      <w:r w:rsidRPr="00547C9B">
        <w:rPr>
          <w:sz w:val="16"/>
        </w:rPr>
        <w:t>. NASA has</w:t>
      </w:r>
      <w:r w:rsidRPr="00300410">
        <w:rPr>
          <w:sz w:val="16"/>
        </w:rPr>
        <w:t xml:space="preserve">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08B4A25A" w14:textId="77777777" w:rsidR="00744B9B" w:rsidRDefault="00744B9B" w:rsidP="00744B9B">
      <w:pPr>
        <w:pStyle w:val="Heading4"/>
      </w:pPr>
      <w:r>
        <w:t xml:space="preserve">Moon Dust Research key to </w:t>
      </w:r>
      <w:r>
        <w:rPr>
          <w:u w:val="single"/>
        </w:rPr>
        <w:t>Moon Basing</w:t>
      </w:r>
      <w:r>
        <w:t>.</w:t>
      </w:r>
    </w:p>
    <w:p w14:paraId="14C50FB8" w14:textId="77777777" w:rsidR="00744B9B" w:rsidRPr="00362E4C" w:rsidRDefault="00744B9B" w:rsidP="00744B9B">
      <w:r w:rsidRPr="00EA56EB">
        <w:rPr>
          <w:rStyle w:val="Style13ptBold"/>
        </w:rPr>
        <w:t>Smith 19</w:t>
      </w:r>
      <w:r>
        <w:t xml:space="preserve"> Belinda Smith 7-18-2019 “</w:t>
      </w:r>
      <w:r w:rsidRPr="00362E4C">
        <w:t>Who protects Apollo sites when no-one owns the Moon?</w:t>
      </w:r>
      <w:r>
        <w:t xml:space="preserve">” </w:t>
      </w:r>
      <w:hyperlink r:id="rId10"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66F8C216" w14:textId="077B379A" w:rsidR="00744B9B" w:rsidRDefault="00744B9B" w:rsidP="00744B9B">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547C9B">
        <w:rPr>
          <w:rStyle w:val="StyleUnderline"/>
        </w:rPr>
        <w:t xml:space="preserve">pieces left on the Moon have </w:t>
      </w:r>
      <w:r w:rsidRPr="00547C9B">
        <w:rPr>
          <w:rStyle w:val="Emphasis"/>
          <w:bdr w:val="single" w:sz="18" w:space="0" w:color="auto"/>
        </w:rPr>
        <w:t>enormous scientific significance</w:t>
      </w:r>
      <w:r w:rsidRPr="00AA1107">
        <w:rPr>
          <w:sz w:val="14"/>
        </w:rPr>
        <w:t xml:space="preserve">. Take </w:t>
      </w:r>
      <w:r w:rsidRPr="0088535C">
        <w:rPr>
          <w:rStyle w:val="StyleUnderline"/>
          <w:highlight w:val="green"/>
        </w:rPr>
        <w:t>moon dust</w:t>
      </w:r>
      <w:r w:rsidRPr="00B51893">
        <w:rPr>
          <w:rStyle w:val="StyleUnderline"/>
        </w:rPr>
        <w:t xml:space="preserve">. It's a real </w:t>
      </w:r>
      <w:r w:rsidRPr="00547C9B">
        <w:rPr>
          <w:rStyle w:val="StyleUnderline"/>
        </w:rPr>
        <w:t>problem for moon-bound equipment</w:t>
      </w:r>
      <w:r w:rsidRPr="00AE2E56">
        <w:rPr>
          <w:rStyle w:val="StyleUnderline"/>
        </w:rPr>
        <w:t xml:space="preserve"> because it's </w:t>
      </w:r>
      <w:r w:rsidRPr="0088535C">
        <w:rPr>
          <w:rStyle w:val="Emphasis"/>
          <w:highlight w:val="green"/>
        </w:rPr>
        <w:t>made o</w:t>
      </w:r>
      <w:r w:rsidRPr="0088535C">
        <w:rPr>
          <w:rStyle w:val="StyleUnderline"/>
          <w:highlight w:val="green"/>
        </w:rPr>
        <w:t>f</w:t>
      </w:r>
      <w:r w:rsidRPr="00AE2E56">
        <w:rPr>
          <w:rStyle w:val="StyleUnderline"/>
        </w:rPr>
        <w:t xml:space="preserve"> fine,</w:t>
      </w:r>
      <w:r w:rsidRPr="00AA1107">
        <w:rPr>
          <w:sz w:val="14"/>
        </w:rPr>
        <w:t xml:space="preserve"> super sticky and highly </w:t>
      </w:r>
      <w:r w:rsidRPr="0088535C">
        <w:rPr>
          <w:rStyle w:val="Emphasis"/>
          <w:highlight w:val="green"/>
        </w:rPr>
        <w:t>abrasive grains</w:t>
      </w:r>
      <w:r w:rsidRPr="00AE2E56">
        <w:rPr>
          <w:rStyle w:val="StyleUnderline"/>
        </w:rPr>
        <w:t xml:space="preserve">, </w:t>
      </w:r>
      <w:r w:rsidRPr="00B51893">
        <w:rPr>
          <w:rStyle w:val="Emphasis"/>
        </w:rPr>
        <w:t xml:space="preserve">which have a </w:t>
      </w:r>
      <w:r w:rsidRPr="0088535C">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88535C">
        <w:rPr>
          <w:rStyle w:val="Emphasis"/>
          <w:highlight w:val="green"/>
        </w:rPr>
        <w:t>footprints</w:t>
      </w:r>
      <w:r w:rsidRPr="0088535C">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88535C">
        <w:rPr>
          <w:rStyle w:val="Emphasis"/>
          <w:highlight w:val="green"/>
        </w:rPr>
        <w:t xml:space="preserve">gave us </w:t>
      </w:r>
      <w:r w:rsidRPr="00547C9B">
        <w:rPr>
          <w:rStyle w:val="Emphasis"/>
        </w:rPr>
        <w:t xml:space="preserve">valuable </w:t>
      </w:r>
      <w:r w:rsidRPr="0088535C">
        <w:rPr>
          <w:rStyle w:val="Emphasis"/>
          <w:highlight w:val="green"/>
          <w:bdr w:val="single" w:sz="18" w:space="0" w:color="auto"/>
        </w:rPr>
        <w:t xml:space="preserve">information into </w:t>
      </w:r>
      <w:r w:rsidRPr="00547C9B">
        <w:rPr>
          <w:rStyle w:val="Emphasis"/>
          <w:bdr w:val="single" w:sz="18" w:space="0" w:color="auto"/>
        </w:rPr>
        <w:t xml:space="preserve">the properties of moon </w:t>
      </w:r>
      <w:r w:rsidRPr="0088535C">
        <w:rPr>
          <w:rStyle w:val="Emphasis"/>
          <w:highlight w:val="green"/>
          <w:bdr w:val="single" w:sz="18" w:space="0" w:color="auto"/>
        </w:rPr>
        <w:t>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88535C">
        <w:rPr>
          <w:rStyle w:val="StyleUnderline"/>
          <w:highlight w:val="green"/>
        </w:rPr>
        <w:t xml:space="preserve">data </w:t>
      </w:r>
      <w:r w:rsidRPr="00547C9B">
        <w:rPr>
          <w:rStyle w:val="StyleUnderline"/>
        </w:rPr>
        <w:t>like this</w:t>
      </w:r>
      <w:r w:rsidRPr="00AE2E56">
        <w:rPr>
          <w:rStyle w:val="StyleUnderline"/>
        </w:rPr>
        <w:t xml:space="preserve"> that </w:t>
      </w:r>
      <w:r w:rsidRPr="00547C9B">
        <w:rPr>
          <w:rStyle w:val="StyleUnderline"/>
        </w:rPr>
        <w:t xml:space="preserve">will </w:t>
      </w:r>
      <w:r w:rsidRPr="00547C9B">
        <w:rPr>
          <w:rStyle w:val="StyleUnderline"/>
          <w:highlight w:val="green"/>
        </w:rPr>
        <w:t>help</w:t>
      </w:r>
      <w:r w:rsidRPr="00547C9B">
        <w:rPr>
          <w:rStyle w:val="StyleUnderline"/>
        </w:rPr>
        <w:t xml:space="preserve"> </w:t>
      </w:r>
      <w:r w:rsidRPr="00547C9B">
        <w:rPr>
          <w:rStyle w:val="Emphasis"/>
          <w:bdr w:val="single" w:sz="18" w:space="0" w:color="auto"/>
        </w:rPr>
        <w:t xml:space="preserve">if we want </w:t>
      </w:r>
      <w:r w:rsidRPr="0088535C">
        <w:rPr>
          <w:rStyle w:val="Emphasis"/>
          <w:highlight w:val="green"/>
          <w:bdr w:val="single" w:sz="18" w:space="0" w:color="auto"/>
        </w:rPr>
        <w:t>a long-term base on the Moon</w:t>
      </w:r>
      <w:r w:rsidRPr="00AA1107">
        <w:rPr>
          <w:sz w:val="14"/>
        </w:rPr>
        <w:t xml:space="preserve"> — </w:t>
      </w:r>
      <w:r w:rsidRPr="00547C9B">
        <w:rPr>
          <w:rStyle w:val="StyleUnderline"/>
        </w:rPr>
        <w:t xml:space="preserve">we </w:t>
      </w:r>
      <w:r w:rsidRPr="0088535C">
        <w:rPr>
          <w:rStyle w:val="StyleUnderline"/>
          <w:highlight w:val="green"/>
        </w:rPr>
        <w:t xml:space="preserve">need to know how our gear </w:t>
      </w:r>
      <w:r w:rsidRPr="0088535C">
        <w:rPr>
          <w:rStyle w:val="Emphasis"/>
          <w:highlight w:val="green"/>
        </w:rPr>
        <w:t>will stand up to lunar conditions</w:t>
      </w:r>
      <w:r w:rsidRPr="00AA1107">
        <w:rPr>
          <w:sz w:val="14"/>
        </w:rPr>
        <w:t xml:space="preserve">. Apart from the sticky, gritty dust, the lunar surface is also peppered with </w:t>
      </w:r>
      <w:r w:rsidRPr="00547C9B">
        <w:rPr>
          <w:rStyle w:val="Emphasis"/>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47C9B">
        <w:rPr>
          <w:rStyle w:val="Emphasis"/>
        </w:rPr>
        <w:t>What</w:t>
      </w:r>
      <w:r w:rsidRPr="00547C9B">
        <w:rPr>
          <w:rStyle w:val="StyleUnderline"/>
        </w:rPr>
        <w:t xml:space="preserve"> has </w:t>
      </w:r>
      <w:r w:rsidRPr="00547C9B">
        <w:rPr>
          <w:rStyle w:val="Emphasis"/>
        </w:rPr>
        <w:t>happened to</w:t>
      </w:r>
      <w:r w:rsidRPr="00547C9B">
        <w:rPr>
          <w:rStyle w:val="StyleUnderline"/>
        </w:rPr>
        <w:t xml:space="preserve"> this </w:t>
      </w:r>
      <w:r w:rsidRPr="00547C9B">
        <w:rPr>
          <w:rStyle w:val="Emphasis"/>
        </w:rPr>
        <w:t>material</w:t>
      </w:r>
      <w:r w:rsidRPr="00547C9B">
        <w:rPr>
          <w:rStyle w:val="StyleUnderline"/>
        </w:rPr>
        <w:t xml:space="preserve"> in 50 years of sitting on the lunar surface?</w:t>
      </w:r>
      <w:r w:rsidRPr="00547C9B">
        <w:rPr>
          <w:sz w:val="14"/>
        </w:rPr>
        <w:t xml:space="preserve"> "</w:t>
      </w:r>
      <w:r w:rsidRPr="00547C9B">
        <w:rPr>
          <w:rStyle w:val="StyleUnderline"/>
        </w:rPr>
        <w:t>This is going to</w:t>
      </w:r>
      <w:r w:rsidRPr="00547C9B">
        <w:rPr>
          <w:sz w:val="14"/>
        </w:rPr>
        <w:t xml:space="preserve"> be </w:t>
      </w:r>
      <w:r w:rsidRPr="00547C9B">
        <w:rPr>
          <w:rStyle w:val="StyleUnderline"/>
        </w:rPr>
        <w:t>really</w:t>
      </w:r>
      <w:r w:rsidRPr="00547C9B">
        <w:rPr>
          <w:sz w:val="14"/>
        </w:rPr>
        <w:t xml:space="preserve"> interesting scientific information because it </w:t>
      </w:r>
      <w:r w:rsidRPr="00547C9B">
        <w:rPr>
          <w:rStyle w:val="Emphasis"/>
        </w:rPr>
        <w:t>will help planning</w:t>
      </w:r>
      <w:r w:rsidRPr="00547C9B">
        <w:rPr>
          <w:rStyle w:val="StyleUnderline"/>
        </w:rPr>
        <w:t xml:space="preserve"> </w:t>
      </w:r>
      <w:r w:rsidRPr="00547C9B">
        <w:rPr>
          <w:rStyle w:val="Emphasis"/>
          <w:bdr w:val="single" w:sz="18" w:space="0" w:color="auto"/>
        </w:rPr>
        <w:t>for future missions</w:t>
      </w:r>
      <w:r w:rsidRPr="00547C9B">
        <w:rPr>
          <w:rStyle w:val="StyleUnderline"/>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265302AB" w14:textId="77777777" w:rsidR="00744B9B" w:rsidRDefault="00744B9B" w:rsidP="00744B9B">
      <w:pPr>
        <w:pStyle w:val="Heading4"/>
      </w:pPr>
      <w:r>
        <w:t>Research for a moon base</w:t>
      </w:r>
      <w:r w:rsidRPr="003019D2">
        <w:t xml:space="preserve"> is coming now but preservation of the environment is key</w:t>
      </w:r>
      <w:r>
        <w:t>.</w:t>
      </w:r>
    </w:p>
    <w:p w14:paraId="599A1E3B" w14:textId="77777777" w:rsidR="00744B9B" w:rsidRPr="003019D2" w:rsidRDefault="00744B9B" w:rsidP="00744B9B">
      <w:proofErr w:type="spellStart"/>
      <w:r w:rsidRPr="003019D2">
        <w:rPr>
          <w:rFonts w:eastAsiaTheme="majorEastAsia" w:cstheme="majorBidi"/>
          <w:b/>
          <w:iCs/>
          <w:sz w:val="26"/>
        </w:rPr>
        <w:t>Shekhtman</w:t>
      </w:r>
      <w:proofErr w:type="spellEnd"/>
      <w:r w:rsidRPr="003019D2">
        <w:rPr>
          <w:rFonts w:eastAsiaTheme="majorEastAsia" w:cstheme="majorBidi"/>
          <w:b/>
          <w:iCs/>
          <w:sz w:val="26"/>
        </w:rPr>
        <w:t xml:space="preserve"> 21</w:t>
      </w:r>
      <w:r>
        <w:t xml:space="preserve"> [Lonnie </w:t>
      </w:r>
      <w:proofErr w:type="spellStart"/>
      <w:r>
        <w:t>Shekhtman</w:t>
      </w:r>
      <w:proofErr w:type="spellEnd"/>
      <w:r w:rsidRPr="003019D2">
        <w:t xml:space="preserve">, </w:t>
      </w:r>
      <w:r>
        <w:t xml:space="preserve">Lonnie is a senior science writer for Nasa. She </w:t>
      </w:r>
      <w:r w:rsidRPr="003019D2">
        <w:t xml:space="preserve">1-26-2021, "NASA’s Artemis Base Camp on the Moon Will Need Light, Water, Elevation," </w:t>
      </w:r>
      <w:hyperlink r:id="rId11" w:history="1">
        <w:r w:rsidRPr="001D7505">
          <w:rPr>
            <w:rStyle w:val="Hyperlink"/>
          </w:rPr>
          <w:t>https://www.nasa.gov/feature/goddard/2021/nasa-s-artemis-base-camp-on-the-moon-will-need-light-water-elevation/</w:t>
        </w:r>
      </w:hyperlink>
      <w:r>
        <w:rPr>
          <w:rStyle w:val="Hyperlink"/>
        </w:rPr>
        <w:t xml:space="preserve"> accessed 2/12/22</w:t>
      </w:r>
      <w:r>
        <w:t>] Adam</w:t>
      </w:r>
    </w:p>
    <w:p w14:paraId="0EB5DD8E" w14:textId="075723F9" w:rsidR="00744B9B" w:rsidRPr="00744B9B" w:rsidRDefault="00744B9B" w:rsidP="00744B9B">
      <w:pPr>
        <w:rPr>
          <w:rStyle w:val="Emphasis"/>
        </w:rPr>
      </w:pPr>
      <w:r w:rsidRPr="003019D2">
        <w:rPr>
          <w:rStyle w:val="StyleUnderline"/>
        </w:rPr>
        <w:t xml:space="preserve">American </w:t>
      </w:r>
      <w:r w:rsidRPr="00744B9B">
        <w:rPr>
          <w:rStyle w:val="Emphasis"/>
          <w:highlight w:val="green"/>
        </w:rPr>
        <w:t>astronauts</w:t>
      </w:r>
      <w:r w:rsidRPr="00744B9B">
        <w:rPr>
          <w:rStyle w:val="Emphasis"/>
        </w:rPr>
        <w:t xml:space="preserve"> in 2024 will </w:t>
      </w:r>
      <w:r w:rsidRPr="00744B9B">
        <w:rPr>
          <w:rStyle w:val="Emphasis"/>
          <w:highlight w:val="green"/>
        </w:rPr>
        <w:t>take</w:t>
      </w:r>
      <w:r w:rsidRPr="00744B9B">
        <w:rPr>
          <w:rStyle w:val="Emphasis"/>
        </w:rPr>
        <w:t xml:space="preserve"> their </w:t>
      </w:r>
      <w:r w:rsidRPr="00744B9B">
        <w:rPr>
          <w:rStyle w:val="Emphasis"/>
          <w:highlight w:val="green"/>
        </w:rPr>
        <w:t>first steps</w:t>
      </w:r>
      <w:r w:rsidRPr="00744B9B">
        <w:rPr>
          <w:rStyle w:val="Emphasis"/>
        </w:rPr>
        <w:t xml:space="preserve"> near the Moon’s South Pole</w:t>
      </w:r>
      <w:r w:rsidRPr="003019D2">
        <w:rPr>
          <w:rStyle w:val="StyleUnderline"/>
        </w:rPr>
        <w:t xml:space="preserve">: the land of extreme light, extreme darkness, and frozen water that could </w:t>
      </w:r>
      <w:r w:rsidRPr="00744B9B">
        <w:rPr>
          <w:rStyle w:val="Emphasis"/>
          <w:highlight w:val="green"/>
          <w:bdr w:val="single" w:sz="18" w:space="0" w:color="auto"/>
        </w:rPr>
        <w:t>fuel</w:t>
      </w:r>
      <w:r w:rsidRPr="00744B9B">
        <w:rPr>
          <w:rStyle w:val="Emphasis"/>
          <w:bdr w:val="single" w:sz="18" w:space="0" w:color="auto"/>
        </w:rPr>
        <w:t xml:space="preserve"> NASA’s </w:t>
      </w:r>
      <w:r w:rsidRPr="00744B9B">
        <w:rPr>
          <w:rStyle w:val="Emphasis"/>
          <w:highlight w:val="green"/>
          <w:bdr w:val="single" w:sz="18" w:space="0" w:color="auto"/>
        </w:rPr>
        <w:t>Artemis lunar base</w:t>
      </w:r>
      <w:r w:rsidRPr="003019D2">
        <w:rPr>
          <w:sz w:val="16"/>
        </w:rPr>
        <w:t xml:space="preserve"> and the agency’s leap into deep space.</w:t>
      </w:r>
      <w:r>
        <w:rPr>
          <w:sz w:val="16"/>
        </w:rPr>
        <w:t xml:space="preserve"> </w:t>
      </w:r>
      <w:r w:rsidRPr="00744B9B">
        <w:rPr>
          <w:rStyle w:val="Emphasis"/>
          <w:highlight w:val="green"/>
        </w:rPr>
        <w:t>Scientists</w:t>
      </w:r>
      <w:r w:rsidRPr="00744B9B">
        <w:rPr>
          <w:rStyle w:val="Emphasis"/>
        </w:rPr>
        <w:t xml:space="preserve"> and engineers are </w:t>
      </w:r>
      <w:r w:rsidRPr="00744B9B">
        <w:rPr>
          <w:rStyle w:val="Emphasis"/>
          <w:highlight w:val="green"/>
        </w:rPr>
        <w:t>helping NASA</w:t>
      </w:r>
      <w:r w:rsidRPr="00744B9B">
        <w:rPr>
          <w:rStyle w:val="Emphasis"/>
        </w:rPr>
        <w:t xml:space="preserve"> determine the precise location of the </w:t>
      </w:r>
      <w:hyperlink r:id="rId12" w:tgtFrame="_blank" w:history="1">
        <w:r w:rsidRPr="00744B9B">
          <w:rPr>
            <w:rStyle w:val="Emphasis"/>
          </w:rPr>
          <w:t>Artemis Base Camp</w:t>
        </w:r>
      </w:hyperlink>
      <w:r w:rsidRPr="00744B9B">
        <w:rPr>
          <w:rStyle w:val="Emphasis"/>
        </w:rPr>
        <w:t xml:space="preserve"> concep</w:t>
      </w:r>
      <w:r w:rsidRPr="003019D2">
        <w:rPr>
          <w:rStyle w:val="StyleUnderline"/>
        </w:rPr>
        <w:t>t</w:t>
      </w:r>
      <w:r w:rsidRPr="003019D2">
        <w:rPr>
          <w:sz w:val="16"/>
        </w:rPr>
        <w:t xml:space="preserve">. Among the many things NASA must </w:t>
      </w:r>
      <w:proofErr w:type="gramStart"/>
      <w:r w:rsidRPr="003019D2">
        <w:rPr>
          <w:sz w:val="16"/>
        </w:rPr>
        <w:t>take into account</w:t>
      </w:r>
      <w:proofErr w:type="gramEnd"/>
      <w:r w:rsidRPr="003019D2">
        <w:rPr>
          <w:sz w:val="16"/>
        </w:rPr>
        <w:t xml:space="preserve"> in choosing a specific location are two key features: The site must bask in near continuous sunlight to power the base and moderate extreme temperature swings, and it must offer easy access to areas of complete darkness that hold water ice.</w:t>
      </w:r>
      <w:r>
        <w:rPr>
          <w:sz w:val="16"/>
        </w:rPr>
        <w:t xml:space="preserve"> </w:t>
      </w:r>
      <w:r w:rsidRPr="003019D2">
        <w:rPr>
          <w:sz w:val="16"/>
        </w:rPr>
        <w:t xml:space="preserve">While </w:t>
      </w:r>
      <w:r w:rsidRPr="003019D2">
        <w:rPr>
          <w:rStyle w:val="StyleUnderline"/>
        </w:rPr>
        <w:t xml:space="preserve">the South Pole region has many well-illuminated areas, some parts see </w:t>
      </w:r>
      <w:proofErr w:type="gramStart"/>
      <w:r w:rsidRPr="003019D2">
        <w:rPr>
          <w:rStyle w:val="StyleUnderline"/>
        </w:rPr>
        <w:t>more or less light</w:t>
      </w:r>
      <w:proofErr w:type="gramEnd"/>
      <w:r w:rsidRPr="003019D2">
        <w:rPr>
          <w:rStyle w:val="StyleUnderline"/>
        </w:rPr>
        <w:t xml:space="preserve">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r>
        <w:rPr>
          <w:sz w:val="16"/>
        </w:rPr>
        <w:t xml:space="preserve"> </w:t>
      </w: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r>
        <w:rPr>
          <w:sz w:val="16"/>
        </w:rPr>
        <w:t xml:space="preserve"> </w:t>
      </w:r>
      <w:r w:rsidRPr="003019D2">
        <w:rPr>
          <w:sz w:val="16"/>
        </w:rPr>
        <w:t xml:space="preserve">“It’s </w:t>
      </w:r>
      <w:r w:rsidRPr="00744B9B">
        <w:rPr>
          <w:rStyle w:val="Emphasis"/>
        </w:rPr>
        <w:t xml:space="preserve">such a </w:t>
      </w:r>
      <w:r w:rsidRPr="00744B9B">
        <w:rPr>
          <w:rStyle w:val="Emphasis"/>
          <w:highlight w:val="green"/>
        </w:rPr>
        <w:t>dramatic terrain</w:t>
      </w:r>
      <w:r w:rsidRPr="00744B9B">
        <w:rPr>
          <w:rStyle w:val="Emphasis"/>
        </w:rPr>
        <w:t xml:space="preserve"> down there</w:t>
      </w:r>
      <w:r w:rsidRPr="003019D2">
        <w:rPr>
          <w:sz w:val="16"/>
        </w:rPr>
        <w:t>,” said</w:t>
      </w:r>
      <w:r>
        <w:rPr>
          <w:sz w:val="16"/>
        </w:rPr>
        <w:t xml:space="preserve"> </w:t>
      </w:r>
      <w:hyperlink r:id="rId13"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r>
        <w:rPr>
          <w:sz w:val="16"/>
        </w:rPr>
        <w:t xml:space="preserve"> </w:t>
      </w: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w:t>
      </w:r>
      <w:r>
        <w:rPr>
          <w:sz w:val="16"/>
        </w:rPr>
        <w:t xml:space="preserve"> </w:t>
      </w:r>
      <w:hyperlink r:id="rId14"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r>
        <w:rPr>
          <w:sz w:val="16"/>
        </w:rPr>
        <w:t xml:space="preserve"> </w:t>
      </w: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r>
        <w:rPr>
          <w:sz w:val="16"/>
          <w:szCs w:val="14"/>
        </w:rPr>
        <w:t xml:space="preserve"> </w:t>
      </w: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r>
        <w:rPr>
          <w:sz w:val="16"/>
          <w:szCs w:val="14"/>
        </w:rPr>
        <w:t xml:space="preserve"> </w:t>
      </w:r>
      <w:r w:rsidRPr="003019D2">
        <w:rPr>
          <w:sz w:val="16"/>
        </w:rPr>
        <w:t>“</w:t>
      </w:r>
      <w:r w:rsidRPr="00744B9B">
        <w:rPr>
          <w:rStyle w:val="Emphasis"/>
        </w:rPr>
        <w:t xml:space="preserve">You want to </w:t>
      </w:r>
      <w:r w:rsidRPr="00744B9B">
        <w:rPr>
          <w:rStyle w:val="Emphasis"/>
          <w:highlight w:val="green"/>
          <w:bdr w:val="single" w:sz="18" w:space="0" w:color="auto"/>
        </w:rPr>
        <w:t>take advantage of</w:t>
      </w:r>
      <w:r w:rsidRPr="00744B9B">
        <w:rPr>
          <w:rStyle w:val="Emphasis"/>
          <w:bdr w:val="single" w:sz="18" w:space="0" w:color="auto"/>
        </w:rPr>
        <w:t xml:space="preserve"> the </w:t>
      </w:r>
      <w:r w:rsidRPr="00744B9B">
        <w:rPr>
          <w:rStyle w:val="Emphasis"/>
          <w:highlight w:val="green"/>
          <w:bdr w:val="single" w:sz="18" w:space="0" w:color="auto"/>
        </w:rPr>
        <w:t>landforms</w:t>
      </w:r>
      <w:r w:rsidRPr="00744B9B">
        <w:rPr>
          <w:rStyle w:val="Emphasis"/>
          <w:bdr w:val="single" w:sz="18" w:space="0" w:color="auto"/>
        </w:rPr>
        <w:t xml:space="preserve">, such as hills, that can act as </w:t>
      </w:r>
      <w:r w:rsidRPr="00744B9B">
        <w:rPr>
          <w:rStyle w:val="Emphasis"/>
          <w:highlight w:val="green"/>
          <w:bdr w:val="single" w:sz="18" w:space="0" w:color="auto"/>
        </w:rPr>
        <w:t>barriers</w:t>
      </w:r>
      <w:r w:rsidRPr="00744B9B">
        <w:rPr>
          <w:rStyle w:val="Emphasis"/>
          <w:bdr w:val="single" w:sz="18" w:space="0" w:color="auto"/>
        </w:rPr>
        <w:t xml:space="preserve"> to </w:t>
      </w:r>
      <w:r w:rsidRPr="00744B9B">
        <w:rPr>
          <w:rStyle w:val="Emphasis"/>
          <w:highlight w:val="green"/>
          <w:bdr w:val="single" w:sz="18" w:space="0" w:color="auto"/>
        </w:rPr>
        <w:t>minimize</w:t>
      </w:r>
      <w:r w:rsidRPr="00744B9B">
        <w:rPr>
          <w:rStyle w:val="Emphasis"/>
          <w:bdr w:val="single" w:sz="18" w:space="0" w:color="auto"/>
        </w:rPr>
        <w:t xml:space="preserve"> the impact of </w:t>
      </w:r>
      <w:r w:rsidRPr="00744B9B">
        <w:rPr>
          <w:rStyle w:val="Emphasis"/>
          <w:highlight w:val="green"/>
          <w:bdr w:val="single" w:sz="18" w:space="0" w:color="auto"/>
        </w:rPr>
        <w:t>contamination</w:t>
      </w:r>
      <w:r w:rsidRPr="003019D2">
        <w:rPr>
          <w:sz w:val="16"/>
        </w:rPr>
        <w:t>,” says</w:t>
      </w:r>
      <w:r>
        <w:rPr>
          <w:sz w:val="16"/>
        </w:rPr>
        <w:t xml:space="preserve"> </w:t>
      </w:r>
      <w:hyperlink r:id="rId15" w:tgtFrame="_blank" w:history="1">
        <w:proofErr w:type="spellStart"/>
        <w:r w:rsidRPr="003019D2">
          <w:rPr>
            <w:rStyle w:val="Hyperlink"/>
            <w:sz w:val="16"/>
          </w:rPr>
          <w:t>Ruthan</w:t>
        </w:r>
        <w:proofErr w:type="spellEnd"/>
        <w:r w:rsidRPr="003019D2">
          <w:rPr>
            <w:rStyle w:val="Hyperlink"/>
            <w:sz w:val="16"/>
          </w:rPr>
          <w:t xml:space="preserve"> Lewis</w:t>
        </w:r>
      </w:hyperlink>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r>
        <w:rPr>
          <w:rStyle w:val="StyleUnderline"/>
        </w:rPr>
        <w:t xml:space="preserve"> </w:t>
      </w:r>
      <w:r w:rsidRPr="003019D2">
        <w:rPr>
          <w:sz w:val="16"/>
        </w:rPr>
        <w:t xml:space="preserve">At the Moon, </w:t>
      </w:r>
      <w:r w:rsidRPr="00744B9B">
        <w:rPr>
          <w:rStyle w:val="Emphasis"/>
        </w:rPr>
        <w:t xml:space="preserve">it’s </w:t>
      </w:r>
      <w:r w:rsidRPr="00744B9B">
        <w:rPr>
          <w:rStyle w:val="Emphasis"/>
          <w:highlight w:val="green"/>
        </w:rPr>
        <w:t>critical to keep</w:t>
      </w:r>
      <w:r w:rsidRPr="00744B9B">
        <w:rPr>
          <w:rStyle w:val="Emphasis"/>
        </w:rPr>
        <w:t xml:space="preserve"> the </w:t>
      </w:r>
      <w:r w:rsidRPr="00744B9B">
        <w:rPr>
          <w:rStyle w:val="Emphasis"/>
          <w:highlight w:val="green"/>
        </w:rPr>
        <w:t>area</w:t>
      </w:r>
      <w:r w:rsidRPr="00744B9B">
        <w:rPr>
          <w:rStyle w:val="Emphasis"/>
        </w:rPr>
        <w:t xml:space="preserve"> around the landing site and base camp as </w:t>
      </w:r>
      <w:r w:rsidRPr="00744B9B">
        <w:rPr>
          <w:rStyle w:val="Emphasis"/>
          <w:highlight w:val="green"/>
        </w:rPr>
        <w:t>pristine</w:t>
      </w:r>
      <w:r w:rsidRPr="00744B9B">
        <w:rPr>
          <w:rStyle w:val="Emphasis"/>
        </w:rPr>
        <w:t xml:space="preserve"> as possible </w:t>
      </w:r>
      <w:r w:rsidRPr="00744B9B">
        <w:rPr>
          <w:rStyle w:val="Emphasis"/>
          <w:highlight w:val="gree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r>
        <w:rPr>
          <w:sz w:val="16"/>
        </w:rPr>
        <w:t xml:space="preserve"> </w:t>
      </w: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r>
        <w:rPr>
          <w:sz w:val="16"/>
        </w:rPr>
        <w:t xml:space="preserve"> </w:t>
      </w:r>
      <w:r w:rsidRPr="003019D2">
        <w:rPr>
          <w:sz w:val="16"/>
        </w:rPr>
        <w:t xml:space="preserve">The Artemis Base Camp </w:t>
      </w:r>
      <w:proofErr w:type="gramStart"/>
      <w:r w:rsidRPr="003019D2">
        <w:rPr>
          <w:sz w:val="16"/>
        </w:rPr>
        <w:t>has to</w:t>
      </w:r>
      <w:proofErr w:type="gramEnd"/>
      <w:r w:rsidRPr="003019D2">
        <w:rPr>
          <w:sz w:val="16"/>
        </w:rPr>
        <w:t xml:space="preserve"> be on the Earth-facing side to make it easier for engineers to use radio waves to communicate with astronauts working on the Moon. </w:t>
      </w:r>
      <w:r w:rsidRPr="003019D2">
        <w:rPr>
          <w:rStyle w:val="StyleUnderline"/>
        </w:rPr>
        <w:t xml:space="preserve">But </w:t>
      </w:r>
      <w:r w:rsidRPr="00744B9B">
        <w:rPr>
          <w:rStyle w:val="Emphasis"/>
          <w:highlight w:val="green"/>
        </w:rPr>
        <w:t>scientists expect</w:t>
      </w:r>
      <w:r w:rsidRPr="00744B9B">
        <w:rPr>
          <w:rStyle w:val="Emphasis"/>
        </w:rPr>
        <w:t xml:space="preserve"> that over </w:t>
      </w:r>
      <w:r w:rsidRPr="00744B9B">
        <w:rPr>
          <w:rStyle w:val="Emphasis"/>
          <w:highlight w:val="green"/>
        </w:rPr>
        <w:t>billions of years of meteorite impacts to the</w:t>
      </w:r>
      <w:r w:rsidRPr="00744B9B">
        <w:rPr>
          <w:rStyle w:val="Emphasis"/>
        </w:rPr>
        <w:t xml:space="preserve"> Moon’s </w:t>
      </w:r>
      <w:r w:rsidRPr="00744B9B">
        <w:rPr>
          <w:rStyle w:val="Emphasis"/>
          <w:highlight w:val="green"/>
        </w:rPr>
        <w:t>surface</w:t>
      </w:r>
      <w:r w:rsidRPr="003019D2">
        <w:rPr>
          <w:rStyle w:val="StyleUnderline"/>
        </w:rPr>
        <w:t xml:space="preserve">, rocks, and dust from each hemisphere were </w:t>
      </w:r>
      <w:r w:rsidRPr="00744B9B">
        <w:rPr>
          <w:rStyle w:val="Emphasis"/>
          <w:highlight w:val="green"/>
          <w:bdr w:val="single" w:sz="18" w:space="0" w:color="auto"/>
        </w:rPr>
        <w:t>kicked up</w:t>
      </w:r>
      <w:r w:rsidRPr="00744B9B">
        <w:rPr>
          <w:rStyle w:val="Emphasis"/>
          <w:bdr w:val="single" w:sz="18" w:space="0" w:color="auto"/>
        </w:rPr>
        <w:t xml:space="preserve"> and strewn about the other, so it’s possible that </w:t>
      </w:r>
      <w:r w:rsidRPr="00744B9B">
        <w:rPr>
          <w:rStyle w:val="Emphasis"/>
          <w:highlight w:val="green"/>
          <w:bdr w:val="single" w:sz="18" w:space="0" w:color="auto"/>
        </w:rPr>
        <w:t>astronauts</w:t>
      </w:r>
      <w:r w:rsidRPr="00744B9B">
        <w:rPr>
          <w:rStyle w:val="Emphasis"/>
          <w:bdr w:val="single" w:sz="18" w:space="0" w:color="auto"/>
        </w:rPr>
        <w:t xml:space="preserve"> could </w:t>
      </w:r>
      <w:r w:rsidRPr="00744B9B">
        <w:rPr>
          <w:rStyle w:val="Emphasis"/>
          <w:highlight w:val="green"/>
          <w:bdr w:val="single" w:sz="18" w:space="0" w:color="auto"/>
        </w:rPr>
        <w:t>collect samples</w:t>
      </w:r>
      <w:r w:rsidRPr="00744B9B">
        <w:rPr>
          <w:rStyle w:val="Emphasis"/>
        </w:rPr>
        <w:t xml:space="preserve"> of the far side from their base camp </w:t>
      </w:r>
      <w:r w:rsidRPr="00744B9B">
        <w:rPr>
          <w:rStyle w:val="Emphasis"/>
          <w:highlight w:val="green"/>
        </w:rPr>
        <w:t>on</w:t>
      </w:r>
      <w:r w:rsidRPr="00744B9B">
        <w:rPr>
          <w:rStyle w:val="Emphasis"/>
        </w:rPr>
        <w:t xml:space="preserve"> the </w:t>
      </w:r>
      <w:r w:rsidRPr="00744B9B">
        <w:rPr>
          <w:rStyle w:val="Emphasis"/>
          <w:highlight w:val="green"/>
        </w:rPr>
        <w:t>near side</w:t>
      </w:r>
      <w:r w:rsidRPr="00744B9B">
        <w:rPr>
          <w:rStyle w:val="Emphasis"/>
        </w:rPr>
        <w:t>.</w:t>
      </w:r>
    </w:p>
    <w:p w14:paraId="703AA154" w14:textId="77777777" w:rsidR="00744B9B" w:rsidRPr="00800925" w:rsidRDefault="00744B9B" w:rsidP="00744B9B">
      <w:pPr>
        <w:pStyle w:val="Heading4"/>
      </w:pPr>
      <w:r>
        <w:t xml:space="preserve">Scenario 1 – </w:t>
      </w:r>
      <w:r w:rsidRPr="00800925">
        <w:rPr>
          <w:u w:val="single"/>
        </w:rPr>
        <w:t>Warming</w:t>
      </w:r>
      <w:r>
        <w:t>:</w:t>
      </w:r>
    </w:p>
    <w:p w14:paraId="144BFD78" w14:textId="77777777" w:rsidR="00744B9B" w:rsidRDefault="00744B9B" w:rsidP="00744B9B">
      <w:pPr>
        <w:pStyle w:val="Heading4"/>
      </w:pPr>
      <w:r>
        <w:t>Lunar observatory solves warming adaptation.</w:t>
      </w:r>
    </w:p>
    <w:p w14:paraId="42479213" w14:textId="77777777" w:rsidR="00744B9B" w:rsidRPr="007B6F50" w:rsidRDefault="00744B9B" w:rsidP="00744B9B">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4EBBC68E" w14:textId="77777777" w:rsidR="00744B9B" w:rsidRDefault="00744B9B" w:rsidP="00744B9B">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so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Bc leading to a complete spatial decorrelation is given by Bc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w:t>
      </w:r>
      <w:proofErr w:type="gramStart"/>
      <w:r w:rsidRPr="006F05AA">
        <w:rPr>
          <w:sz w:val="14"/>
          <w:szCs w:val="16"/>
        </w:rPr>
        <w:t>In order to</w:t>
      </w:r>
      <w:proofErr w:type="gramEnd"/>
      <w:r w:rsidRPr="006F05AA">
        <w:rPr>
          <w:sz w:val="14"/>
          <w:szCs w:val="16"/>
        </w:rPr>
        <w:t xml:space="preserve">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A50E06">
        <w:rPr>
          <w:b/>
          <w:bCs/>
          <w:highlight w:val="green"/>
          <w:u w:val="single"/>
        </w:rPr>
        <w:t>climate</w:t>
      </w:r>
      <w:r w:rsidRPr="00A50E06">
        <w:rPr>
          <w:highlight w:val="green"/>
          <w:u w:val="single"/>
        </w:rPr>
        <w:t xml:space="preserve"> </w:t>
      </w:r>
      <w:r w:rsidRPr="00F41248">
        <w:rPr>
          <w:b/>
          <w:bCs/>
          <w:highlight w:val="green"/>
          <w:u w:val="single"/>
        </w:rPr>
        <w:t>change</w:t>
      </w:r>
      <w:r w:rsidRPr="00F41248">
        <w:rPr>
          <w:highlight w:val="green"/>
          <w:u w:val="single"/>
        </w:rPr>
        <w:t xml:space="preserve"> </w:t>
      </w:r>
      <w:r w:rsidRPr="00F41248">
        <w:rPr>
          <w:b/>
          <w:bCs/>
          <w:highlight w:val="green"/>
          <w:u w:val="single"/>
        </w:rPr>
        <w:t>depends</w:t>
      </w:r>
      <w:r w:rsidRPr="00F41248">
        <w:rPr>
          <w:highlight w:val="green"/>
          <w:u w:val="single"/>
        </w:rPr>
        <w:t xml:space="preserve"> </w:t>
      </w:r>
      <w:r w:rsidRPr="00F41248">
        <w:rPr>
          <w:b/>
          <w:bCs/>
          <w:highlight w:val="green"/>
          <w:u w:val="single"/>
        </w:rPr>
        <w:t>on</w:t>
      </w:r>
      <w:r w:rsidRPr="00F41248">
        <w:rPr>
          <w:highlight w:val="green"/>
          <w:u w:val="single"/>
        </w:rPr>
        <w:t xml:space="preserve"> </w:t>
      </w:r>
      <w:r w:rsidRPr="00AE4082">
        <w:rPr>
          <w:u w:val="single"/>
        </w:rPr>
        <w:t xml:space="preserve">Earth’s </w:t>
      </w:r>
      <w:r w:rsidRPr="00F41248">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F41248">
        <w:rPr>
          <w:b/>
          <w:bCs/>
          <w:highlight w:val="green"/>
          <w:u w:val="single"/>
        </w:rPr>
        <w:t>Observation</w:t>
      </w:r>
      <w:r w:rsidRPr="00F41248">
        <w:rPr>
          <w:highlight w:val="green"/>
          <w:u w:val="single"/>
        </w:rPr>
        <w:t xml:space="preserve"> </w:t>
      </w:r>
      <w:r w:rsidRPr="00F41248">
        <w:rPr>
          <w:b/>
          <w:bCs/>
          <w:highlight w:val="green"/>
          <w:u w:val="single"/>
        </w:rPr>
        <w:t>of</w:t>
      </w:r>
      <w:r w:rsidRPr="006134B3">
        <w:rPr>
          <w:u w:val="single"/>
        </w:rPr>
        <w:t xml:space="preserve"> both the </w:t>
      </w:r>
      <w:r w:rsidRPr="002E46C9">
        <w:rPr>
          <w:highlight w:val="green"/>
          <w:u w:val="single"/>
        </w:rPr>
        <w:t>solar</w:t>
      </w:r>
      <w:r w:rsidRPr="002E46C9">
        <w:rPr>
          <w:u w:val="single"/>
        </w:rPr>
        <w:t xml:space="preserve"> </w:t>
      </w:r>
      <w:r w:rsidRPr="00F41248">
        <w:rPr>
          <w:b/>
          <w:bCs/>
          <w:highlight w:val="green"/>
          <w:u w:val="single"/>
        </w:rPr>
        <w:t>radiation</w:t>
      </w:r>
      <w:r w:rsidRPr="00F41248">
        <w:rPr>
          <w:highlight w:val="green"/>
          <w:u w:val="single"/>
        </w:rPr>
        <w:t xml:space="preserve"> </w:t>
      </w:r>
      <w:r w:rsidRPr="00F41248">
        <w:rPr>
          <w:b/>
          <w:bCs/>
          <w:highlight w:val="green"/>
          <w:u w:val="single"/>
        </w:rPr>
        <w:t>and</w:t>
      </w:r>
      <w:r w:rsidRPr="00F41248">
        <w:rPr>
          <w:highlight w:val="green"/>
          <w:u w:val="single"/>
        </w:rPr>
        <w:t xml:space="preserve"> </w:t>
      </w:r>
      <w:r w:rsidRPr="002E46C9">
        <w:rPr>
          <w:u w:val="single"/>
        </w:rPr>
        <w:t xml:space="preserve">Earth’s </w:t>
      </w:r>
      <w:r w:rsidRPr="00F4124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F41248">
        <w:rPr>
          <w:highlight w:val="green"/>
          <w:u w:val="single"/>
        </w:rPr>
        <w:t xml:space="preserve">will </w:t>
      </w:r>
      <w:r w:rsidRPr="00F41248">
        <w:rPr>
          <w:b/>
          <w:bCs/>
          <w:highlight w:val="green"/>
          <w:u w:val="single"/>
        </w:rPr>
        <w:t>depend</w:t>
      </w:r>
      <w:r w:rsidRPr="00F41248">
        <w:rPr>
          <w:highlight w:val="green"/>
          <w:u w:val="single"/>
        </w:rPr>
        <w:t xml:space="preserve"> </w:t>
      </w:r>
      <w:r w:rsidRPr="00F41248">
        <w:rPr>
          <w:b/>
          <w:bCs/>
          <w:highlight w:val="green"/>
          <w:u w:val="single"/>
        </w:rPr>
        <w:t>on</w:t>
      </w:r>
      <w:r w:rsidRPr="00F41248">
        <w:rPr>
          <w:highlight w:val="green"/>
          <w:u w:val="single"/>
        </w:rPr>
        <w:t xml:space="preserve"> </w:t>
      </w:r>
      <w:r w:rsidRPr="00610318">
        <w:rPr>
          <w:b/>
          <w:bCs/>
          <w:u w:val="single"/>
        </w:rPr>
        <w:t>accurate</w:t>
      </w:r>
      <w:r w:rsidRPr="00610318">
        <w:rPr>
          <w:u w:val="single"/>
        </w:rPr>
        <w:t xml:space="preserve"> </w:t>
      </w:r>
      <w:r w:rsidRPr="00F41248">
        <w:rPr>
          <w:b/>
          <w:bCs/>
          <w:highlight w:val="green"/>
          <w:u w:val="single"/>
        </w:rPr>
        <w:t>measurement</w:t>
      </w:r>
      <w:r w:rsidRPr="00F41248">
        <w:rPr>
          <w:highlight w:val="green"/>
          <w:u w:val="single"/>
        </w:rPr>
        <w:t xml:space="preserve"> </w:t>
      </w:r>
      <w:r w:rsidRPr="00F41248">
        <w:rPr>
          <w:rStyle w:val="Emphasis"/>
          <w:highlight w:val="green"/>
          <w:bdr w:val="single" w:sz="18" w:space="0" w:color="auto"/>
        </w:rPr>
        <w:t xml:space="preserve">with space </w:t>
      </w:r>
      <w:r w:rsidRPr="00A50E06">
        <w:rPr>
          <w:rStyle w:val="Emphasis"/>
          <w:highlight w:val="green"/>
          <w:bdr w:val="single" w:sz="18" w:space="0" w:color="auto"/>
        </w:rPr>
        <w:t>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F41248">
        <w:rPr>
          <w:b/>
          <w:bCs/>
          <w:highlight w:val="green"/>
          <w:u w:val="single"/>
        </w:rPr>
        <w:t>affected</w:t>
      </w:r>
      <w:r w:rsidRPr="00F41248">
        <w:rPr>
          <w:highlight w:val="green"/>
          <w:u w:val="single"/>
        </w:rPr>
        <w:t xml:space="preserve"> </w:t>
      </w:r>
      <w:r w:rsidRPr="00F41248">
        <w:rPr>
          <w:b/>
          <w:bCs/>
          <w:highlight w:val="green"/>
          <w:u w:val="single"/>
        </w:rPr>
        <w:t>by</w:t>
      </w:r>
      <w:r w:rsidRPr="00F4124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F41248">
        <w:rPr>
          <w:b/>
          <w:bCs/>
          <w:highlight w:val="green"/>
          <w:u w:val="single"/>
        </w:rPr>
        <w:t>atmosp</w:t>
      </w:r>
      <w:r w:rsidRPr="00610318">
        <w:rPr>
          <w:b/>
          <w:bCs/>
          <w:highlight w:val="green"/>
          <w:u w:val="single"/>
        </w:rPr>
        <w:t>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A50E06">
        <w:rPr>
          <w:b/>
          <w:bCs/>
          <w:highlight w:val="green"/>
          <w:u w:val="single"/>
        </w:rPr>
        <w:t>Lack</w:t>
      </w:r>
      <w:r w:rsidRPr="00A50E06">
        <w:rPr>
          <w:highlight w:val="green"/>
          <w:u w:val="single"/>
        </w:rPr>
        <w:t xml:space="preserve"> </w:t>
      </w:r>
      <w:r w:rsidRPr="00F41248">
        <w:rPr>
          <w:b/>
          <w:bCs/>
          <w:highlight w:val="green"/>
          <w:u w:val="single"/>
        </w:rPr>
        <w:t>of</w:t>
      </w:r>
      <w:r w:rsidRPr="00F41248">
        <w:rPr>
          <w:highlight w:val="green"/>
          <w:u w:val="single"/>
        </w:rPr>
        <w:t xml:space="preserve"> </w:t>
      </w:r>
      <w:r w:rsidRPr="00F41248">
        <w:rPr>
          <w:b/>
          <w:bCs/>
          <w:highlight w:val="green"/>
          <w:u w:val="single"/>
        </w:rPr>
        <w:t>sampling</w:t>
      </w:r>
      <w:r w:rsidRPr="00F4124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A50E06">
        <w:rPr>
          <w:b/>
          <w:bCs/>
          <w:highlight w:val="green"/>
          <w:u w:val="single"/>
        </w:rPr>
        <w:t>lunar</w:t>
      </w:r>
      <w:r w:rsidRPr="00A50E06">
        <w:rPr>
          <w:highlight w:val="green"/>
          <w:u w:val="single"/>
        </w:rPr>
        <w:t xml:space="preserve"> </w:t>
      </w:r>
      <w:r w:rsidRPr="00F41248">
        <w:rPr>
          <w:b/>
          <w:bCs/>
          <w:highlight w:val="green"/>
          <w:u w:val="single"/>
        </w:rPr>
        <w:t>observatory</w:t>
      </w:r>
      <w:r w:rsidRPr="00F41248">
        <w:rPr>
          <w:sz w:val="14"/>
          <w:highlight w:val="green"/>
        </w:rPr>
        <w:t xml:space="preserve"> </w:t>
      </w:r>
      <w:r w:rsidRPr="00F41248">
        <w:rPr>
          <w:b/>
          <w:bCs/>
          <w:highlight w:val="green"/>
          <w:u w:val="single"/>
        </w:rPr>
        <w:t>provides</w:t>
      </w:r>
      <w:r w:rsidRPr="00F4124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F41248">
        <w:rPr>
          <w:b/>
          <w:bCs/>
          <w:highlight w:val="green"/>
          <w:u w:val="single"/>
        </w:rPr>
        <w:t>observation</w:t>
      </w:r>
      <w:r w:rsidRPr="00F41248">
        <w:rPr>
          <w:highlight w:val="green"/>
          <w:u w:val="single"/>
        </w:rPr>
        <w:t xml:space="preserve"> </w:t>
      </w:r>
      <w:r w:rsidRPr="00F41248">
        <w:rPr>
          <w:b/>
          <w:bCs/>
          <w:highlight w:val="green"/>
          <w:u w:val="single"/>
        </w:rPr>
        <w:t>with</w:t>
      </w:r>
      <w:r w:rsidRPr="00F41248">
        <w:rPr>
          <w:highlight w:val="green"/>
          <w:u w:val="single"/>
        </w:rPr>
        <w:t xml:space="preserve"> </w:t>
      </w:r>
      <w:r w:rsidRPr="00610318">
        <w:rPr>
          <w:u w:val="single"/>
        </w:rPr>
        <w:t xml:space="preserve">continuously </w:t>
      </w:r>
      <w:r w:rsidRPr="00F41248">
        <w:rPr>
          <w:b/>
          <w:bCs/>
          <w:highlight w:val="green"/>
          <w:u w:val="single"/>
        </w:rPr>
        <w:t>changing</w:t>
      </w:r>
      <w:r w:rsidRPr="00F41248">
        <w:rPr>
          <w:highlight w:val="green"/>
          <w:u w:val="single"/>
        </w:rPr>
        <w:t xml:space="preserve"> </w:t>
      </w:r>
      <w:r w:rsidRPr="00F41248">
        <w:rPr>
          <w:b/>
          <w:bCs/>
          <w:highlight w:val="green"/>
          <w:u w:val="single"/>
        </w:rPr>
        <w:t>angles</w:t>
      </w:r>
      <w:r w:rsidRPr="00F4124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A50E06">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F41248">
        <w:rPr>
          <w:b/>
          <w:bCs/>
          <w:highlight w:val="green"/>
          <w:u w:val="single"/>
        </w:rPr>
        <w:t>long</w:t>
      </w:r>
      <w:r w:rsidRPr="00F41248">
        <w:rPr>
          <w:highlight w:val="green"/>
          <w:u w:val="single"/>
        </w:rPr>
        <w:t>-</w:t>
      </w:r>
      <w:r w:rsidRPr="00F41248">
        <w:rPr>
          <w:b/>
          <w:bCs/>
          <w:highlight w:val="green"/>
          <w:u w:val="single"/>
        </w:rPr>
        <w:t>term</w:t>
      </w:r>
      <w:r w:rsidRPr="00F4124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F41248">
        <w:rPr>
          <w:highlight w:val="green"/>
          <w:u w:val="single"/>
        </w:rPr>
        <w:t>improving</w:t>
      </w:r>
      <w:r w:rsidRPr="006F05AA">
        <w:rPr>
          <w:sz w:val="14"/>
        </w:rPr>
        <w:t xml:space="preserve"> the </w:t>
      </w:r>
      <w:r w:rsidRPr="00A50E06">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A50E06">
        <w:rPr>
          <w:highlight w:val="green"/>
          <w:u w:val="single"/>
        </w:rPr>
        <w:t xml:space="preserve">Moon-based </w:t>
      </w:r>
      <w:r w:rsidRPr="00F41248">
        <w:rPr>
          <w:highlight w:val="green"/>
          <w:u w:val="single"/>
        </w:rPr>
        <w:t>data</w:t>
      </w:r>
      <w:r w:rsidRPr="00F41248">
        <w:rPr>
          <w:sz w:val="14"/>
          <w:highlight w:val="green"/>
        </w:rPr>
        <w:t xml:space="preserve"> </w:t>
      </w:r>
      <w:r w:rsidRPr="00D70CAC">
        <w:rPr>
          <w:u w:val="single"/>
        </w:rPr>
        <w:t>will</w:t>
      </w:r>
      <w:r w:rsidRPr="006F05AA">
        <w:rPr>
          <w:sz w:val="14"/>
        </w:rPr>
        <w:t xml:space="preserve"> also </w:t>
      </w:r>
      <w:r w:rsidRPr="00A50E06">
        <w:rPr>
          <w:highlight w:val="green"/>
          <w:u w:val="single"/>
        </w:rPr>
        <w:t>provide</w:t>
      </w:r>
      <w:r w:rsidRPr="00397345">
        <w:rPr>
          <w:u w:val="single"/>
        </w:rPr>
        <w:t xml:space="preserve"> a </w:t>
      </w:r>
      <w:r w:rsidRPr="00D70CAC">
        <w:rPr>
          <w:u w:val="single"/>
        </w:rPr>
        <w:t xml:space="preserve">direct </w:t>
      </w:r>
      <w:r w:rsidRPr="00F41248">
        <w:rPr>
          <w:highlight w:val="green"/>
          <w:u w:val="single"/>
        </w:rPr>
        <w:t>connection between</w:t>
      </w:r>
      <w:r w:rsidRPr="00397345">
        <w:rPr>
          <w:u w:val="single"/>
        </w:rPr>
        <w:t xml:space="preserve"> the </w:t>
      </w:r>
      <w:r w:rsidRPr="00F41248">
        <w:rPr>
          <w:highlight w:val="green"/>
          <w:u w:val="single"/>
        </w:rPr>
        <w:t xml:space="preserve">data from space </w:t>
      </w:r>
      <w:r w:rsidRPr="00D70CAC">
        <w:rPr>
          <w:u w:val="single"/>
        </w:rPr>
        <w:t>technology</w:t>
      </w:r>
      <w:r w:rsidRPr="00397345">
        <w:rPr>
          <w:u w:val="single"/>
        </w:rPr>
        <w:t xml:space="preserve"> </w:t>
      </w:r>
      <w:r w:rsidRPr="00A50E06">
        <w:rPr>
          <w:highlight w:val="green"/>
          <w:u w:val="single"/>
        </w:rPr>
        <w:t>and</w:t>
      </w:r>
      <w:r w:rsidRPr="00397345">
        <w:rPr>
          <w:u w:val="single"/>
        </w:rPr>
        <w:t xml:space="preserve"> the data from </w:t>
      </w:r>
      <w:r w:rsidRPr="00A50E06">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w:t>
      </w:r>
      <w:proofErr w:type="gramStart"/>
      <w:r w:rsidRPr="006F05AA">
        <w:rPr>
          <w:sz w:val="14"/>
          <w:szCs w:val="16"/>
        </w:rPr>
        <w:t>In order to</w:t>
      </w:r>
      <w:proofErr w:type="gramEnd"/>
      <w:r w:rsidRPr="006F05AA">
        <w:rPr>
          <w:sz w:val="14"/>
          <w:szCs w:val="16"/>
        </w:rPr>
        <w:t xml:space="preserve"> take into account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A50E06">
        <w:rPr>
          <w:highlight w:val="green"/>
          <w:u w:val="single"/>
        </w:rPr>
        <w:t>Moon-</w:t>
      </w:r>
      <w:r w:rsidRPr="00F41248">
        <w:rPr>
          <w:highlight w:val="green"/>
          <w:u w:val="single"/>
        </w:rPr>
        <w:t>based optical camera</w:t>
      </w:r>
      <w:r w:rsidRPr="006F05AA">
        <w:rPr>
          <w:sz w:val="14"/>
        </w:rPr>
        <w:t xml:space="preserve"> </w:t>
      </w:r>
      <w:r w:rsidRPr="00397345">
        <w:rPr>
          <w:u w:val="single"/>
        </w:rPr>
        <w:t xml:space="preserve">can </w:t>
      </w:r>
      <w:r w:rsidRPr="00A50E06">
        <w:rPr>
          <w:highlight w:val="green"/>
          <w:u w:val="single"/>
        </w:rPr>
        <w:t>imag</w:t>
      </w:r>
      <w:r w:rsidRPr="00F41248">
        <w:rPr>
          <w:highlight w:val="green"/>
          <w:u w:val="single"/>
        </w:rPr>
        <w:t xml:space="preserve">e global </w:t>
      </w:r>
      <w:r w:rsidRPr="00A50E06">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A50E06">
        <w:rPr>
          <w:b/>
          <w:bCs/>
          <w:highlight w:val="green"/>
          <w:u w:val="single"/>
        </w:rPr>
        <w:t>gas</w:t>
      </w:r>
      <w:r w:rsidRPr="00397345">
        <w:rPr>
          <w:u w:val="single"/>
        </w:rPr>
        <w:t xml:space="preserve"> and aerosols </w:t>
      </w:r>
      <w:r w:rsidRPr="006F05AA">
        <w:rPr>
          <w:sz w:val="14"/>
        </w:rPr>
        <w:t xml:space="preserve">(Hamill 2016), and </w:t>
      </w:r>
      <w:r w:rsidRPr="00F4124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A50E06">
        <w:rPr>
          <w:highlight w:val="green"/>
          <w:u w:val="single"/>
        </w:rPr>
        <w:t>phases</w:t>
      </w:r>
      <w:r w:rsidRPr="00397345">
        <w:rPr>
          <w:u w:val="single"/>
        </w:rPr>
        <w:t xml:space="preserve"> </w:t>
      </w:r>
      <w:r w:rsidRPr="00F41248">
        <w:rPr>
          <w:highlight w:val="green"/>
          <w:u w:val="single"/>
        </w:rPr>
        <w:t xml:space="preserve">and </w:t>
      </w:r>
      <w:r w:rsidRPr="00CA39AF">
        <w:rPr>
          <w:b/>
          <w:bCs/>
          <w:u w:val="single"/>
        </w:rPr>
        <w:t>cloudiness</w:t>
      </w:r>
      <w:r w:rsidRPr="00CA39AF">
        <w:rPr>
          <w:u w:val="single"/>
        </w:rPr>
        <w:t xml:space="preserve"> or </w:t>
      </w:r>
      <w:r w:rsidRPr="00CA39AF">
        <w:rPr>
          <w:b/>
          <w:bCs/>
          <w:highlight w:val="green"/>
          <w:u w:val="single"/>
        </w:rPr>
        <w:t>precipitation</w:t>
      </w:r>
      <w:r w:rsidRPr="006F05AA">
        <w:rPr>
          <w:sz w:val="14"/>
        </w:rPr>
        <w:t xml:space="preserve">. Particularly, the </w:t>
      </w:r>
      <w:r w:rsidRPr="00A50E06">
        <w:rPr>
          <w:highlight w:val="green"/>
          <w:u w:val="single"/>
        </w:rPr>
        <w:t>Moon</w:t>
      </w:r>
      <w:r w:rsidRPr="00397345">
        <w:rPr>
          <w:u w:val="single"/>
        </w:rPr>
        <w:t xml:space="preserve"> offers a </w:t>
      </w:r>
      <w:r w:rsidRPr="00F41248">
        <w:rPr>
          <w:highlight w:val="green"/>
          <w:u w:val="single"/>
        </w:rPr>
        <w:t xml:space="preserve">good place for </w:t>
      </w:r>
      <w:r w:rsidRPr="00F4124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w:t>
      </w:r>
      <w:proofErr w:type="gramStart"/>
      <w:r w:rsidRPr="003155A7">
        <w:rPr>
          <w:sz w:val="14"/>
        </w:rPr>
        <w:t>and also</w:t>
      </w:r>
      <w:proofErr w:type="gramEnd"/>
      <w:r w:rsidRPr="003155A7">
        <w:rPr>
          <w:sz w:val="14"/>
        </w:rPr>
        <w:t xml:space="preserve">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14BD25C2" w14:textId="77777777" w:rsidR="00744B9B" w:rsidRPr="00746A1E" w:rsidRDefault="00744B9B" w:rsidP="00744B9B">
      <w:pPr>
        <w:pStyle w:val="Heading4"/>
      </w:pPr>
      <w:r>
        <w:t xml:space="preserve">Moon Base is the </w:t>
      </w:r>
      <w:r>
        <w:rPr>
          <w:u w:val="single"/>
        </w:rPr>
        <w:t>only option</w:t>
      </w:r>
      <w:r>
        <w:t xml:space="preserve"> </w:t>
      </w:r>
    </w:p>
    <w:p w14:paraId="375E33BB" w14:textId="77777777" w:rsidR="00744B9B" w:rsidRPr="007B6F50" w:rsidRDefault="00744B9B" w:rsidP="00744B9B">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33F365E0" w14:textId="77777777" w:rsidR="00744B9B" w:rsidRPr="00FE6C2C" w:rsidRDefault="00744B9B" w:rsidP="00744B9B">
      <w:pPr>
        <w:rPr>
          <w:sz w:val="16"/>
        </w:rPr>
      </w:pPr>
      <w:r w:rsidRPr="000D5E18">
        <w:rPr>
          <w:rStyle w:val="StyleUnderline"/>
        </w:rPr>
        <w:t xml:space="preserve">There are several characteristics of </w:t>
      </w:r>
      <w:r w:rsidRPr="00A50E06">
        <w:rPr>
          <w:rStyle w:val="StyleUnderline"/>
          <w:highlight w:val="green"/>
        </w:rPr>
        <w:t xml:space="preserve">Moon-based </w:t>
      </w:r>
      <w:r w:rsidRPr="00CC5A7F">
        <w:rPr>
          <w:rStyle w:val="StyleUnderline"/>
        </w:rPr>
        <w:t xml:space="preserve">Earth </w:t>
      </w:r>
      <w:r w:rsidRPr="00A50E06">
        <w:rPr>
          <w:rStyle w:val="StyleUnderline"/>
          <w:highlight w:val="green"/>
        </w:rPr>
        <w:t>observation</w:t>
      </w:r>
      <w:r w:rsidRPr="000D5E18">
        <w:rPr>
          <w:rStyle w:val="StyleUnderline"/>
        </w:rPr>
        <w:t xml:space="preserve"> as listed below. (1) </w:t>
      </w:r>
      <w:r w:rsidRPr="00A50E06">
        <w:rPr>
          <w:rStyle w:val="Emphasis"/>
          <w:highlight w:val="green"/>
        </w:rPr>
        <w:t>Longevity</w:t>
      </w:r>
      <w:r w:rsidRPr="00A50E06">
        <w:rPr>
          <w:rStyle w:val="StyleUnderline"/>
          <w:highlight w:val="green"/>
        </w:rPr>
        <w:t xml:space="preserve"> </w:t>
      </w:r>
      <w:r w:rsidRPr="000D5E18">
        <w:rPr>
          <w:rStyle w:val="StyleUnderline"/>
        </w:rPr>
        <w:t xml:space="preserve">The </w:t>
      </w:r>
      <w:r w:rsidRPr="00A50E06">
        <w:rPr>
          <w:rStyle w:val="Emphasis"/>
          <w:highlight w:val="green"/>
        </w:rPr>
        <w:t xml:space="preserve">life </w:t>
      </w:r>
      <w:r w:rsidRPr="00CC5A7F">
        <w:rPr>
          <w:rStyle w:val="Emphasis"/>
          <w:highlight w:val="green"/>
        </w:rPr>
        <w:t>cycle of</w:t>
      </w:r>
      <w:r w:rsidRPr="00CC5A7F">
        <w:rPr>
          <w:rStyle w:val="StyleUnderline"/>
          <w:highlight w:val="green"/>
        </w:rPr>
        <w:t xml:space="preserve"> </w:t>
      </w:r>
      <w:r w:rsidRPr="00CC5A7F">
        <w:rPr>
          <w:rStyle w:val="Emphasis"/>
        </w:rPr>
        <w:t xml:space="preserve">artificial </w:t>
      </w:r>
      <w:r w:rsidRPr="00CC5A7F">
        <w:rPr>
          <w:rStyle w:val="Emphasis"/>
          <w:highlight w:val="green"/>
        </w:rPr>
        <w:t>satellites</w:t>
      </w:r>
      <w:r w:rsidRPr="00CC5A7F">
        <w:rPr>
          <w:rStyle w:val="StyleUnderline"/>
          <w:highlight w:val="green"/>
        </w:rPr>
        <w:t xml:space="preserve"> </w:t>
      </w:r>
      <w:r w:rsidRPr="00CC5A7F">
        <w:rPr>
          <w:rStyle w:val="Emphasis"/>
          <w:highlight w:val="green"/>
        </w:rPr>
        <w:t>i</w:t>
      </w:r>
      <w:r w:rsidRPr="00A50E06">
        <w:rPr>
          <w:rStyle w:val="Emphasis"/>
          <w:highlight w:val="green"/>
        </w:rPr>
        <w:t>s</w:t>
      </w:r>
      <w:r w:rsidRPr="00A50E06">
        <w:rPr>
          <w:rStyle w:val="StyleUnderline"/>
          <w:highlight w:val="green"/>
        </w:rPr>
        <w:t xml:space="preserve"> </w:t>
      </w:r>
      <w:r w:rsidRPr="000D5E18">
        <w:rPr>
          <w:rStyle w:val="StyleUnderline"/>
        </w:rPr>
        <w:t xml:space="preserve">generally </w:t>
      </w:r>
      <w:r w:rsidRPr="00CC5A7F">
        <w:rPr>
          <w:rStyle w:val="Emphasis"/>
        </w:rPr>
        <w:t xml:space="preserve">several </w:t>
      </w:r>
      <w:r w:rsidRPr="00A50E06">
        <w:rPr>
          <w:rStyle w:val="Emphasis"/>
          <w:highlight w:val="green"/>
        </w:rPr>
        <w:t>years,</w:t>
      </w:r>
      <w:r w:rsidRPr="00A50E06">
        <w:rPr>
          <w:rStyle w:val="StyleUnderline"/>
          <w:highlight w:val="gree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CC5A7F">
        <w:rPr>
          <w:rStyle w:val="StyleUnderline"/>
          <w:highlight w:val="green"/>
        </w:rPr>
        <w:t>useful for long-term</w:t>
      </w:r>
      <w:r w:rsidRPr="000D5E18">
        <w:rPr>
          <w:rStyle w:val="StyleUnderline"/>
        </w:rPr>
        <w:t xml:space="preserve"> time series analysis in </w:t>
      </w:r>
      <w:r w:rsidRPr="00A50E06">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A50E06">
        <w:rPr>
          <w:rStyle w:val="Emphasis"/>
          <w:highlight w:val="green"/>
        </w:rPr>
        <w:t>Integrity</w:t>
      </w:r>
      <w:r w:rsidRPr="00A50E06">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A50E06">
        <w:rPr>
          <w:rStyle w:val="StyleUnderline"/>
          <w:highlight w:val="green"/>
        </w:rPr>
        <w:t>Moon</w:t>
      </w:r>
      <w:r w:rsidRPr="000D5E18">
        <w:rPr>
          <w:rStyle w:val="StyleUnderline"/>
        </w:rPr>
        <w:t xml:space="preserve"> to </w:t>
      </w:r>
      <w:r w:rsidRPr="00A50E06">
        <w:rPr>
          <w:rStyle w:val="StyleUnderline"/>
          <w:highlight w:val="green"/>
        </w:rPr>
        <w:t>view</w:t>
      </w:r>
      <w:r w:rsidRPr="000D5E18">
        <w:rPr>
          <w:rStyle w:val="StyleUnderline"/>
        </w:rPr>
        <w:t xml:space="preserve"> the whole </w:t>
      </w:r>
      <w:r w:rsidRPr="00A50E06">
        <w:rPr>
          <w:rStyle w:val="StyleUnderline"/>
          <w:highlight w:val="green"/>
        </w:rPr>
        <w:t>Earth</w:t>
      </w:r>
      <w:r w:rsidRPr="000D5E18">
        <w:rPr>
          <w:rStyle w:val="StyleUnderline"/>
        </w:rPr>
        <w:t xml:space="preserve"> disk </w:t>
      </w:r>
      <w:r w:rsidRPr="00A50E06">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so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0975E7">
        <w:rPr>
          <w:rStyle w:val="Emphasis"/>
        </w:rPr>
        <w:t xml:space="preserve">vast </w:t>
      </w:r>
      <w:r w:rsidRPr="00A50E06">
        <w:rPr>
          <w:rStyle w:val="Emphasis"/>
          <w:highlight w:val="green"/>
        </w:rPr>
        <w:t>space</w:t>
      </w:r>
      <w:r w:rsidRPr="00037356">
        <w:rPr>
          <w:rStyle w:val="Emphasis"/>
        </w:rPr>
        <w:t>s</w:t>
      </w:r>
      <w:r w:rsidRPr="000D5E18">
        <w:rPr>
          <w:rStyle w:val="Emphasis"/>
        </w:rPr>
        <w:t xml:space="preserve"> on which </w:t>
      </w:r>
      <w:r w:rsidRPr="00037356">
        <w:rPr>
          <w:rStyle w:val="Emphasis"/>
          <w:highlight w:val="green"/>
        </w:rPr>
        <w:t xml:space="preserve">to install </w:t>
      </w:r>
      <w:r w:rsidRPr="00037356">
        <w:rPr>
          <w:rStyle w:val="Emphasis"/>
          <w:bdr w:val="single" w:sz="18" w:space="0" w:color="auto"/>
        </w:rPr>
        <w:t xml:space="preserve">a set of </w:t>
      </w:r>
      <w:r w:rsidRPr="00A50E06">
        <w:rPr>
          <w:rStyle w:val="Emphasis"/>
          <w:highlight w:val="green"/>
          <w:bdr w:val="single" w:sz="18" w:space="0" w:color="auto"/>
        </w:rPr>
        <w:t xml:space="preserve">sensors to form a </w:t>
      </w:r>
      <w:r w:rsidRPr="00037356">
        <w:rPr>
          <w:rStyle w:val="Emphasis"/>
          <w:bdr w:val="single" w:sz="18" w:space="0" w:color="auto"/>
        </w:rPr>
        <w:t xml:space="preserve">long, stable </w:t>
      </w:r>
      <w:r w:rsidRPr="00A50E06">
        <w:rPr>
          <w:rStyle w:val="Emphasis"/>
          <w:highlight w:val="green"/>
          <w:bdr w:val="single" w:sz="18" w:space="0" w:color="auto"/>
        </w:rPr>
        <w:t xml:space="preserve">baseline of </w:t>
      </w:r>
      <w:r w:rsidRPr="00037356">
        <w:rPr>
          <w:rStyle w:val="Emphasis"/>
          <w:bdr w:val="single" w:sz="18" w:space="0" w:color="auto"/>
        </w:rPr>
        <w:t xml:space="preserve">large </w:t>
      </w:r>
      <w:r w:rsidRPr="00A50E06">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A50E06">
        <w:rPr>
          <w:rStyle w:val="StyleUnderline"/>
          <w:highlight w:val="green"/>
        </w:rPr>
        <w:t>moves stably</w:t>
      </w:r>
      <w:r w:rsidRPr="000D5E18">
        <w:rPr>
          <w:rStyle w:val="StyleUnderline"/>
        </w:rPr>
        <w:t xml:space="preserve">, which </w:t>
      </w:r>
      <w:r w:rsidRPr="00E43478">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E43478">
        <w:rPr>
          <w:rStyle w:val="StyleUnderline"/>
          <w:highlight w:val="green"/>
        </w:rPr>
        <w:t>surface te</w:t>
      </w:r>
      <w:r w:rsidRPr="00A50E06">
        <w:rPr>
          <w:rStyle w:val="StyleUnderline"/>
          <w:highlight w:val="green"/>
        </w:rPr>
        <w:t>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A50E06">
        <w:rPr>
          <w:rStyle w:val="StyleUnderline"/>
          <w:highlight w:val="green"/>
        </w:rPr>
        <w:t>Moon-based sensor</w:t>
      </w:r>
      <w:r w:rsidRPr="000D5E18">
        <w:rPr>
          <w:rStyle w:val="StyleUnderline"/>
        </w:rPr>
        <w:t xml:space="preserve"> can </w:t>
      </w:r>
      <w:r w:rsidRPr="00E43478">
        <w:rPr>
          <w:rStyle w:val="StyleUnderline"/>
        </w:rPr>
        <w:t xml:space="preserve">dynamically </w:t>
      </w:r>
      <w:r w:rsidRPr="00A50E06">
        <w:rPr>
          <w:rStyle w:val="StyleUnderline"/>
          <w:highlight w:val="green"/>
        </w:rPr>
        <w:t>trace</w:t>
      </w:r>
      <w:r w:rsidRPr="000D5E18">
        <w:rPr>
          <w:rStyle w:val="StyleUnderline"/>
        </w:rPr>
        <w:t xml:space="preserve"> the whole process covering their </w:t>
      </w:r>
      <w:r w:rsidRPr="00A50E06">
        <w:rPr>
          <w:rStyle w:val="Emphasis"/>
          <w:highlight w:val="green"/>
        </w:rPr>
        <w:t xml:space="preserve">occurrence, </w:t>
      </w:r>
      <w:proofErr w:type="gramStart"/>
      <w:r w:rsidRPr="00A50E06">
        <w:rPr>
          <w:rStyle w:val="Emphasis"/>
          <w:highlight w:val="green"/>
        </w:rPr>
        <w:t>development</w:t>
      </w:r>
      <w:proofErr w:type="gramEnd"/>
      <w:r w:rsidRPr="00A50E06">
        <w:rPr>
          <w:rStyle w:val="Emphasis"/>
          <w:highlight w:val="gree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A50E06">
        <w:rPr>
          <w:rStyle w:val="StyleUnderline"/>
          <w:highlight w:val="green"/>
        </w:rPr>
        <w:t xml:space="preserve">detection </w:t>
      </w:r>
      <w:r w:rsidRPr="00E43478">
        <w:rPr>
          <w:rStyle w:val="StyleUnderline"/>
        </w:rPr>
        <w:t xml:space="preserve">range </w:t>
      </w:r>
      <w:r w:rsidRPr="00A50E06">
        <w:rPr>
          <w:rStyle w:val="StyleUnderline"/>
          <w:highlight w:val="green"/>
        </w:rPr>
        <w:t>of Moon</w:t>
      </w:r>
      <w:r w:rsidRPr="00E43478">
        <w:rPr>
          <w:rStyle w:val="StyleUnderline"/>
        </w:rPr>
        <w:t xml:space="preserve">-based optical </w:t>
      </w:r>
      <w:r w:rsidRPr="00A50E06">
        <w:rPr>
          <w:rStyle w:val="Emphasis"/>
          <w:highlight w:val="green"/>
        </w:rPr>
        <w:t xml:space="preserve">sensors is </w:t>
      </w:r>
      <w:r w:rsidRPr="00E43478">
        <w:rPr>
          <w:rStyle w:val="Emphasis"/>
        </w:rPr>
        <w:t xml:space="preserve">much </w:t>
      </w:r>
      <w:r w:rsidRPr="00A50E06">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1B980D28" w14:textId="77777777" w:rsidR="00744B9B" w:rsidRDefault="00744B9B" w:rsidP="00744B9B">
      <w:pPr>
        <w:pStyle w:val="Heading4"/>
      </w:pPr>
      <w:r>
        <w:t xml:space="preserve">Adaptation </w:t>
      </w:r>
      <w:r>
        <w:rPr>
          <w:u w:val="single"/>
        </w:rPr>
        <w:t>solves</w:t>
      </w:r>
      <w:r>
        <w:t xml:space="preserve"> Climate Change’s worst effects – it’s the </w:t>
      </w:r>
      <w:r>
        <w:rPr>
          <w:u w:val="single"/>
        </w:rPr>
        <w:t>Silver Bullet</w:t>
      </w:r>
      <w:r>
        <w:t>.</w:t>
      </w:r>
    </w:p>
    <w:p w14:paraId="333D75A6" w14:textId="77777777" w:rsidR="00744B9B" w:rsidRPr="00A72CF3" w:rsidRDefault="00744B9B" w:rsidP="00744B9B">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6"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57D72B08" w14:textId="77D9BAFB" w:rsidR="00744B9B" w:rsidRDefault="00744B9B" w:rsidP="00744B9B">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A50E06">
        <w:rPr>
          <w:rStyle w:val="Emphasis"/>
          <w:highlight w:val="green"/>
        </w:rPr>
        <w:t>we are 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A50E06">
        <w:rPr>
          <w:rStyle w:val="Emphasis"/>
          <w:highlight w:val="green"/>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sidRPr="00A50E06">
        <w:rPr>
          <w:rStyle w:val="Emphasis"/>
          <w:highlight w:val="green"/>
        </w:rPr>
        <w:t>When a 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A50E06">
        <w:rPr>
          <w:rStyle w:val="Emphasis"/>
          <w:highlight w:val="green"/>
        </w:rPr>
        <w:t xml:space="preserve">when the next storm </w:t>
      </w:r>
      <w:r w:rsidRPr="00A50E06">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A50E06">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A50E06">
        <w:rPr>
          <w:rStyle w:val="Emphasis"/>
          <w:highlight w:val="green"/>
          <w:bdr w:val="single" w:sz="18" w:space="0" w:color="auto"/>
        </w:rPr>
        <w:t>the need for mitigation</w:t>
      </w:r>
      <w:r w:rsidRPr="00A50E06">
        <w:rPr>
          <w:rStyle w:val="StyleUnderline"/>
          <w:highlight w:val="green"/>
        </w:rPr>
        <w:t xml:space="preserve"> </w:t>
      </w:r>
      <w:r w:rsidRPr="00732E55">
        <w:rPr>
          <w:rStyle w:val="StyleUnderline"/>
        </w:rPr>
        <w:t>more real and urgent.</w:t>
      </w:r>
    </w:p>
    <w:p w14:paraId="1E035B70" w14:textId="77777777" w:rsidR="00744B9B" w:rsidRDefault="00744B9B" w:rsidP="00744B9B">
      <w:pPr>
        <w:pStyle w:val="Heading4"/>
      </w:pPr>
      <w:r>
        <w:t xml:space="preserve">Missing Data </w:t>
      </w:r>
      <w:r w:rsidRPr="006269A6">
        <w:rPr>
          <w:u w:val="single"/>
        </w:rPr>
        <w:t>holds back</w:t>
      </w:r>
      <w:r>
        <w:t xml:space="preserve"> Adaptation efforts. </w:t>
      </w:r>
    </w:p>
    <w:p w14:paraId="01D786F9" w14:textId="77777777" w:rsidR="00744B9B" w:rsidRPr="00800925" w:rsidRDefault="00744B9B" w:rsidP="00744B9B">
      <w:r w:rsidRPr="00800925">
        <w:rPr>
          <w:rStyle w:val="Style13ptBold"/>
        </w:rPr>
        <w:t>Barrios</w:t>
      </w:r>
      <w:r>
        <w:rPr>
          <w:rStyle w:val="Style13ptBold"/>
        </w:rPr>
        <w:t xml:space="preserve"> et Al 18</w:t>
      </w:r>
      <w:r w:rsidRPr="00800925">
        <w:t xml:space="preserve">, Alonso, Guillermo </w:t>
      </w:r>
      <w:proofErr w:type="spellStart"/>
      <w:r w:rsidRPr="00800925">
        <w:t>Trincado</w:t>
      </w:r>
      <w:proofErr w:type="spellEnd"/>
      <w:r w:rsidRPr="00800925">
        <w:t xml:space="preserve">, and René </w:t>
      </w:r>
      <w:proofErr w:type="spellStart"/>
      <w:r w:rsidRPr="00800925">
        <w:t>Garreaud</w:t>
      </w:r>
      <w:proofErr w:type="spellEnd"/>
      <w:r w:rsidRPr="00800925">
        <w:t>.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76E72F02" w14:textId="70BDA8F9" w:rsidR="00744B9B" w:rsidRPr="00744B9B" w:rsidRDefault="00744B9B" w:rsidP="00744B9B">
      <w:pPr>
        <w:rPr>
          <w:rStyle w:val="StyleUnderline"/>
          <w:sz w:val="16"/>
          <w:u w:val="none"/>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proofErr w:type="spellStart"/>
      <w:r w:rsidRPr="00800925">
        <w:rPr>
          <w:rStyle w:val="StyleUnderline"/>
        </w:rPr>
        <w:t>Cannell</w:t>
      </w:r>
      <w:proofErr w:type="spellEnd"/>
      <w:r w:rsidRPr="00800925">
        <w:rPr>
          <w:rStyle w:val="StyleUnderline"/>
        </w:rPr>
        <w:t xml:space="preserve">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247753">
        <w:rPr>
          <w:rStyle w:val="Emphasis"/>
        </w:rPr>
        <w:t>climate data</w:t>
      </w:r>
      <w:r w:rsidRPr="00247753">
        <w:rPr>
          <w:rStyle w:val="StyleUnderline"/>
        </w:rPr>
        <w:t xml:space="preserve"> are also </w:t>
      </w:r>
      <w:r w:rsidRPr="00247753">
        <w:rPr>
          <w:rStyle w:val="Emphasis"/>
        </w:rPr>
        <w:t>required for</w:t>
      </w:r>
      <w:r w:rsidRPr="00247753">
        <w:rPr>
          <w:rStyle w:val="StyleUnderline"/>
        </w:rPr>
        <w:t xml:space="preserve"> </w:t>
      </w:r>
      <w:r w:rsidRPr="00247753">
        <w:rPr>
          <w:rStyle w:val="Emphasis"/>
        </w:rPr>
        <w:t>parameterizing process-based simulators of tree growth</w:t>
      </w:r>
      <w:r w:rsidRPr="00247753">
        <w:rPr>
          <w:sz w:val="16"/>
        </w:rPr>
        <w:t xml:space="preserve"> (Sands and Landsberg 2002) </w:t>
      </w:r>
      <w:r w:rsidRPr="00247753">
        <w:rPr>
          <w:rStyle w:val="StyleUnderline"/>
        </w:rPr>
        <w:t xml:space="preserve">and for </w:t>
      </w:r>
      <w:r w:rsidRPr="00247753">
        <w:rPr>
          <w:rStyle w:val="Emphasis"/>
        </w:rPr>
        <w:t>studying forest water balance</w:t>
      </w:r>
      <w:r w:rsidRPr="00247753">
        <w:rPr>
          <w:sz w:val="16"/>
        </w:rPr>
        <w:t xml:space="preserve"> </w:t>
      </w:r>
      <w:r w:rsidRPr="00800925">
        <w:rPr>
          <w:sz w:val="16"/>
        </w:rPr>
        <w:t xml:space="preserve">(Huber and </w:t>
      </w:r>
      <w:proofErr w:type="spellStart"/>
      <w:r w:rsidRPr="00800925">
        <w:rPr>
          <w:sz w:val="16"/>
        </w:rPr>
        <w:t>Trecaman</w:t>
      </w:r>
      <w:proofErr w:type="spellEnd"/>
      <w:r w:rsidRPr="00800925">
        <w:rPr>
          <w:sz w:val="16"/>
        </w:rPr>
        <w:t xml:space="preserve"> 2002), </w:t>
      </w:r>
      <w:r w:rsidRPr="00BB3603">
        <w:rPr>
          <w:rStyle w:val="Emphasis"/>
        </w:rPr>
        <w:t>phenology processes</w:t>
      </w:r>
      <w:r w:rsidRPr="00BB3603">
        <w:rPr>
          <w:rStyle w:val="StyleUnderline"/>
        </w:rPr>
        <w:t xml:space="preserve"> (Caveside</w:t>
      </w:r>
      <w:r w:rsidRPr="00BB3603">
        <w:rPr>
          <w:sz w:val="16"/>
        </w:rPr>
        <w:t xml:space="preserve"> et al. 2005) </w:t>
      </w:r>
      <w:r w:rsidRPr="00BB3603">
        <w:rPr>
          <w:rStyle w:val="StyleUnderline"/>
        </w:rPr>
        <w:t xml:space="preserve">and to carry out </w:t>
      </w:r>
      <w:r w:rsidRPr="00BB3603">
        <w:rPr>
          <w:rStyle w:val="Emphasis"/>
        </w:rPr>
        <w:t>pest and disease research</w:t>
      </w:r>
      <w:r w:rsidRPr="00BB3603">
        <w:rPr>
          <w:sz w:val="16"/>
        </w:rPr>
        <w:t xml:space="preserve"> </w:t>
      </w:r>
      <w:r w:rsidRPr="00800925">
        <w:rPr>
          <w:sz w:val="16"/>
        </w:rPr>
        <w:t>(</w:t>
      </w:r>
      <w:proofErr w:type="spellStart"/>
      <w:r w:rsidRPr="00800925">
        <w:rPr>
          <w:sz w:val="16"/>
        </w:rPr>
        <w:t>Ahumada</w:t>
      </w:r>
      <w:proofErr w:type="spellEnd"/>
      <w:r w:rsidRPr="00800925">
        <w:rPr>
          <w:sz w:val="16"/>
        </w:rPr>
        <w:t xml:space="preserve"> et al. 2013). </w:t>
      </w:r>
      <w:r w:rsidRPr="007209B6">
        <w:rPr>
          <w:rStyle w:val="Emphasis"/>
          <w:highlight w:val="green"/>
        </w:rPr>
        <w:t xml:space="preserve">To perform </w:t>
      </w:r>
      <w:r w:rsidRPr="00BB3603">
        <w:rPr>
          <w:rStyle w:val="Emphasis"/>
        </w:rPr>
        <w:t xml:space="preserve">these </w:t>
      </w:r>
      <w:r w:rsidRPr="007209B6">
        <w:rPr>
          <w:rStyle w:val="Emphasis"/>
          <w:highlight w:val="green"/>
        </w:rPr>
        <w:t>studies</w:t>
      </w:r>
      <w:r w:rsidRPr="00800925">
        <w:rPr>
          <w:rStyle w:val="StyleUnderline"/>
        </w:rPr>
        <w:t xml:space="preserve">, </w:t>
      </w:r>
      <w:r w:rsidRPr="007209B6">
        <w:rPr>
          <w:rStyle w:val="Emphasis"/>
          <w:highlight w:val="green"/>
          <w:bdr w:val="single" w:sz="18" w:space="0" w:color="auto"/>
        </w:rPr>
        <w:t xml:space="preserve">complete </w:t>
      </w:r>
      <w:r w:rsidRPr="00BB3603">
        <w:rPr>
          <w:rStyle w:val="Emphasis"/>
          <w:bdr w:val="single" w:sz="18" w:space="0" w:color="auto"/>
        </w:rPr>
        <w:t xml:space="preserve">and homogenous </w:t>
      </w:r>
      <w:r w:rsidRPr="00BB3603">
        <w:rPr>
          <w:rStyle w:val="Emphasis"/>
          <w:highlight w:val="green"/>
          <w:bdr w:val="single" w:sz="18" w:space="0" w:color="auto"/>
        </w:rPr>
        <w:t xml:space="preserve">climate data that </w:t>
      </w:r>
      <w:r w:rsidRPr="007209B6">
        <w:rPr>
          <w:rStyle w:val="Emphasis"/>
          <w:highlight w:val="green"/>
          <w:bdr w:val="single" w:sz="18" w:space="0" w:color="auto"/>
        </w:rPr>
        <w:t xml:space="preserve">covers a </w:t>
      </w:r>
      <w:r w:rsidRPr="00BB3603">
        <w:rPr>
          <w:rStyle w:val="Emphasis"/>
          <w:bdr w:val="single" w:sz="18" w:space="0" w:color="auto"/>
        </w:rPr>
        <w:t xml:space="preserve">sufficiently </w:t>
      </w:r>
      <w:r w:rsidRPr="007209B6">
        <w:rPr>
          <w:rStyle w:val="Emphasis"/>
          <w:highlight w:val="green"/>
          <w:bdr w:val="single" w:sz="18" w:space="0" w:color="auto"/>
        </w:rPr>
        <w:t xml:space="preserve">long </w:t>
      </w:r>
      <w:r w:rsidRPr="00BB3603">
        <w:rPr>
          <w:rStyle w:val="Emphasis"/>
          <w:bdr w:val="single" w:sz="18" w:space="0" w:color="auto"/>
        </w:rPr>
        <w:t xml:space="preserve">period of </w:t>
      </w:r>
      <w:r w:rsidRPr="007209B6">
        <w:rPr>
          <w:rStyle w:val="Emphasis"/>
          <w:highlight w:val="green"/>
          <w:bdr w:val="single" w:sz="18" w:space="0" w:color="auto"/>
        </w:rPr>
        <w:t>time is required</w:t>
      </w:r>
      <w:r w:rsidRPr="00800925">
        <w:rPr>
          <w:sz w:val="16"/>
        </w:rPr>
        <w:t xml:space="preserve"> (</w:t>
      </w:r>
      <w:proofErr w:type="spellStart"/>
      <w:r w:rsidRPr="00800925">
        <w:rPr>
          <w:sz w:val="16"/>
        </w:rPr>
        <w:t>Teegavarapu</w:t>
      </w:r>
      <w:proofErr w:type="spellEnd"/>
      <w:r w:rsidRPr="00800925">
        <w:rPr>
          <w:sz w:val="16"/>
        </w:rPr>
        <w:t xml:space="preserve"> 2012; </w:t>
      </w:r>
      <w:proofErr w:type="spellStart"/>
      <w:r w:rsidRPr="00800925">
        <w:rPr>
          <w:sz w:val="16"/>
        </w:rPr>
        <w:t>Khosravi</w:t>
      </w:r>
      <w:proofErr w:type="spellEnd"/>
      <w:r w:rsidRPr="00800925">
        <w:rPr>
          <w:sz w:val="16"/>
        </w:rPr>
        <w:t xml:space="preserve"> et al. 2015). </w:t>
      </w:r>
      <w:r w:rsidRPr="007209B6">
        <w:rPr>
          <w:rStyle w:val="Emphasis"/>
          <w:highlight w:val="green"/>
        </w:rPr>
        <w:t>Climate data</w:t>
      </w:r>
      <w:r w:rsidRPr="007209B6">
        <w:rPr>
          <w:rStyle w:val="StyleUnderline"/>
          <w:highlight w:val="green"/>
        </w:rPr>
        <w:t xml:space="preserve"> </w:t>
      </w:r>
      <w:r w:rsidRPr="00BB3603">
        <w:rPr>
          <w:rStyle w:val="Emphasis"/>
          <w:highlight w:val="green"/>
        </w:rPr>
        <w:t>often</w:t>
      </w:r>
      <w:r w:rsidRPr="00BB3603">
        <w:rPr>
          <w:rStyle w:val="StyleUnderline"/>
        </w:rPr>
        <w:t xml:space="preserve"> </w:t>
      </w:r>
      <w:r w:rsidRPr="00800925">
        <w:rPr>
          <w:rStyle w:val="StyleUnderline"/>
        </w:rPr>
        <w:t xml:space="preserve">have </w:t>
      </w:r>
      <w:r w:rsidRPr="007209B6">
        <w:rPr>
          <w:rStyle w:val="Emphasis"/>
          <w:highlight w:val="green"/>
        </w:rPr>
        <w:t xml:space="preserve">missing information </w:t>
      </w:r>
      <w:r w:rsidRPr="007209B6">
        <w:rPr>
          <w:rStyle w:val="Emphasis"/>
          <w:highlight w:val="green"/>
          <w:bdr w:val="single" w:sz="18" w:space="0" w:color="auto"/>
        </w:rPr>
        <w:t xml:space="preserve">that limits </w:t>
      </w:r>
      <w:r w:rsidRPr="00BB3603">
        <w:rPr>
          <w:rStyle w:val="Emphasis"/>
          <w:bdr w:val="single" w:sz="18" w:space="0" w:color="auto"/>
        </w:rPr>
        <w:t xml:space="preserve">their </w:t>
      </w:r>
      <w:r w:rsidRPr="007209B6">
        <w:rPr>
          <w:rStyle w:val="Emphasis"/>
          <w:highlight w:val="green"/>
          <w:bdr w:val="single" w:sz="18" w:space="0" w:color="auto"/>
        </w:rPr>
        <w:t>use</w:t>
      </w:r>
      <w:r w:rsidRPr="007209B6">
        <w:rPr>
          <w:sz w:val="16"/>
          <w:highlight w:val="green"/>
        </w:rPr>
        <w:t xml:space="preserve"> </w:t>
      </w:r>
      <w:r w:rsidRPr="00800925">
        <w:rPr>
          <w:sz w:val="16"/>
        </w:rPr>
        <w:t xml:space="preserve">(Alfaro and Pacheco 2000). </w:t>
      </w:r>
      <w:r w:rsidRPr="007209B6">
        <w:rPr>
          <w:rStyle w:val="Emphasis"/>
          <w:highlight w:val="green"/>
        </w:rPr>
        <w:t xml:space="preserve">Missing values </w:t>
      </w:r>
      <w:r w:rsidRPr="00800925">
        <w:rPr>
          <w:rStyle w:val="StyleUnderline"/>
        </w:rPr>
        <w:t xml:space="preserve">in climate series </w:t>
      </w:r>
      <w:r w:rsidRPr="007209B6">
        <w:rPr>
          <w:rStyle w:val="Emphasis"/>
          <w:highlight w:val="green"/>
        </w:rPr>
        <w:t xml:space="preserve">affects </w:t>
      </w:r>
      <w:r w:rsidRPr="00BB3603">
        <w:rPr>
          <w:rStyle w:val="Emphasis"/>
        </w:rPr>
        <w:t xml:space="preserve">parameter </w:t>
      </w:r>
      <w:r w:rsidRPr="007209B6">
        <w:rPr>
          <w:rStyle w:val="Emphasis"/>
          <w:highlight w:val="green"/>
        </w:rPr>
        <w:t>estimation</w:t>
      </w:r>
      <w:r w:rsidRPr="007209B6">
        <w:rPr>
          <w:rStyle w:val="StyleUnderline"/>
          <w:highlight w:val="green"/>
        </w:rPr>
        <w:t xml:space="preserve"> </w:t>
      </w:r>
      <w:r w:rsidRPr="00800925">
        <w:rPr>
          <w:rStyle w:val="StyleUnderline"/>
        </w:rPr>
        <w:t xml:space="preserve">when applying regression and multivariate analysis techniques </w:t>
      </w:r>
      <w:r w:rsidRPr="00800925">
        <w:rPr>
          <w:sz w:val="16"/>
        </w:rPr>
        <w:t>(Ramos-</w:t>
      </w:r>
      <w:proofErr w:type="spellStart"/>
      <w:r w:rsidRPr="00800925">
        <w:rPr>
          <w:sz w:val="16"/>
        </w:rPr>
        <w:t>Calzado</w:t>
      </w:r>
      <w:proofErr w:type="spellEnd"/>
      <w:r w:rsidRPr="00800925">
        <w:rPr>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w:t>
      </w:r>
      <w:proofErr w:type="gramStart"/>
      <w:r w:rsidRPr="00800925">
        <w:rPr>
          <w:sz w:val="16"/>
        </w:rPr>
        <w:t>filled-in.</w:t>
      </w:r>
      <w:proofErr w:type="gramEnd"/>
      <w:r w:rsidRPr="00800925">
        <w:rPr>
          <w:sz w:val="16"/>
        </w:rPr>
        <w:t xml:space="preserve"> </w:t>
      </w:r>
      <w:r w:rsidRPr="00800925">
        <w:rPr>
          <w:rStyle w:val="StyleUnderline"/>
        </w:rPr>
        <w:t xml:space="preserve">The </w:t>
      </w:r>
      <w:r w:rsidRPr="00BB3603">
        <w:rPr>
          <w:rStyle w:val="Emphasis"/>
        </w:rPr>
        <w:t xml:space="preserve">main </w:t>
      </w:r>
      <w:r w:rsidRPr="007209B6">
        <w:rPr>
          <w:rStyle w:val="Emphasis"/>
          <w:highlight w:val="green"/>
        </w:rPr>
        <w:t>limitation</w:t>
      </w:r>
      <w:r w:rsidRPr="007209B6">
        <w:rPr>
          <w:rStyle w:val="StyleUnderline"/>
          <w:highlight w:val="green"/>
        </w:rPr>
        <w:t xml:space="preserve"> </w:t>
      </w:r>
      <w:r w:rsidRPr="00800925">
        <w:rPr>
          <w:rStyle w:val="StyleUnderline"/>
        </w:rPr>
        <w:t xml:space="preserve">is that these </w:t>
      </w:r>
      <w:r w:rsidRPr="007209B6">
        <w:rPr>
          <w:rStyle w:val="Emphasis"/>
          <w:highlight w:val="green"/>
        </w:rPr>
        <w:t>approaches</w:t>
      </w:r>
      <w:r w:rsidRPr="007209B6">
        <w:rPr>
          <w:rStyle w:val="StyleUnderline"/>
          <w:highlight w:val="green"/>
        </w:rPr>
        <w:t xml:space="preserve"> </w:t>
      </w:r>
      <w:r w:rsidRPr="00800925">
        <w:rPr>
          <w:rStyle w:val="StyleUnderline"/>
        </w:rPr>
        <w:t xml:space="preserve">are suitable for small gaps and </w:t>
      </w:r>
      <w:r w:rsidRPr="00BB3603">
        <w:rPr>
          <w:rStyle w:val="Emphasis"/>
        </w:rPr>
        <w:t xml:space="preserve">can </w:t>
      </w:r>
      <w:r w:rsidRPr="007209B6">
        <w:rPr>
          <w:rStyle w:val="Emphasis"/>
          <w:highlight w:val="green"/>
        </w:rPr>
        <w:t xml:space="preserve">only be applied to </w:t>
      </w:r>
      <w:r w:rsidRPr="00BB3603">
        <w:rPr>
          <w:rStyle w:val="Emphasis"/>
        </w:rPr>
        <w:t xml:space="preserve">climate </w:t>
      </w:r>
      <w:r w:rsidRPr="007209B6">
        <w:rPr>
          <w:rStyle w:val="Emphasis"/>
          <w:highlight w:val="green"/>
        </w:rPr>
        <w:t xml:space="preserve">variables </w:t>
      </w:r>
      <w:r w:rsidRPr="00BB3603">
        <w:rPr>
          <w:rStyle w:val="Emphasis"/>
        </w:rPr>
        <w:t xml:space="preserve">with a </w:t>
      </w:r>
      <w:r w:rsidRPr="007209B6">
        <w:rPr>
          <w:rStyle w:val="Emphasis"/>
          <w:highlight w:val="green"/>
        </w:rPr>
        <w:t xml:space="preserve">high </w:t>
      </w:r>
      <w:r w:rsidRPr="00BB3603">
        <w:rPr>
          <w:rStyle w:val="Emphasis"/>
        </w:rPr>
        <w:t xml:space="preserve">degree of </w:t>
      </w:r>
      <w:r w:rsidRPr="007209B6">
        <w:rPr>
          <w:rStyle w:val="Emphasis"/>
          <w:highlight w:val="green"/>
        </w:rPr>
        <w:t xml:space="preserve">autocorrelation </w:t>
      </w:r>
      <w:r w:rsidRPr="00800925">
        <w:rPr>
          <w:sz w:val="16"/>
        </w:rPr>
        <w:t>(</w:t>
      </w:r>
      <w:proofErr w:type="spellStart"/>
      <w:r w:rsidRPr="00800925">
        <w:rPr>
          <w:sz w:val="16"/>
        </w:rPr>
        <w:t>Khosravi</w:t>
      </w:r>
      <w:proofErr w:type="spellEnd"/>
      <w:r w:rsidRPr="00800925">
        <w:rPr>
          <w:sz w:val="16"/>
        </w:rPr>
        <w:t xml:space="preserve"> et al. 2015), </w:t>
      </w:r>
      <w:r w:rsidRPr="007209B6">
        <w:rPr>
          <w:rStyle w:val="Emphasis"/>
          <w:highlight w:val="green"/>
          <w:bdr w:val="single" w:sz="18" w:space="0" w:color="auto"/>
        </w:rPr>
        <w:t xml:space="preserve">which is not the case for </w:t>
      </w:r>
      <w:r w:rsidRPr="00BB3603">
        <w:rPr>
          <w:rStyle w:val="Emphasis"/>
          <w:bdr w:val="single" w:sz="18" w:space="0" w:color="auto"/>
        </w:rPr>
        <w:t xml:space="preserve">annual </w:t>
      </w:r>
      <w:r w:rsidRPr="007209B6">
        <w:rPr>
          <w:rStyle w:val="Emphasis"/>
          <w:highlight w:val="green"/>
          <w:bdr w:val="single" w:sz="18" w:space="0" w:color="auto"/>
        </w:rPr>
        <w:t xml:space="preserve">mean temperatures or precipitation </w:t>
      </w:r>
      <w:r w:rsidRPr="00BB3603">
        <w:rPr>
          <w:rStyle w:val="Emphasis"/>
          <w:highlight w:val="green"/>
          <w:bdr w:val="single" w:sz="18" w:space="0" w:color="auto"/>
        </w:rPr>
        <w:t>values</w:t>
      </w:r>
      <w:r w:rsidRPr="00800925">
        <w:rPr>
          <w:sz w:val="16"/>
        </w:rPr>
        <w:t>. A more common approach to complete missing data is to use information from neighboring meteorological stations (</w:t>
      </w:r>
      <w:proofErr w:type="spellStart"/>
      <w:r w:rsidRPr="00800925">
        <w:rPr>
          <w:sz w:val="16"/>
        </w:rPr>
        <w:t>Vasiliev</w:t>
      </w:r>
      <w:proofErr w:type="spellEnd"/>
      <w:r w:rsidRPr="00800925">
        <w:rPr>
          <w:sz w:val="16"/>
        </w:rPr>
        <w:t xml:space="preserve"> 1996), using techniques such as inverse distance weighting (IDW). Nonetheless, horizontal distance is not a measure of spatial autocorrelation (e.g., Ahrens 2006; Ramos-</w:t>
      </w:r>
      <w:proofErr w:type="spellStart"/>
      <w:r w:rsidRPr="00800925">
        <w:rPr>
          <w:sz w:val="16"/>
        </w:rPr>
        <w:t>Calzado</w:t>
      </w:r>
      <w:proofErr w:type="spellEnd"/>
      <w:r w:rsidRPr="00800925">
        <w:rPr>
          <w:sz w:val="16"/>
        </w:rPr>
        <w:t xml:space="preserve">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800925">
        <w:rPr>
          <w:sz w:val="16"/>
        </w:rPr>
        <w:t>Teegavarapu</w:t>
      </w:r>
      <w:proofErr w:type="spellEnd"/>
      <w:r w:rsidRPr="00800925">
        <w:rPr>
          <w:sz w:val="16"/>
        </w:rPr>
        <w:t xml:space="preserve"> and </w:t>
      </w:r>
      <w:proofErr w:type="spellStart"/>
      <w:r w:rsidRPr="00800925">
        <w:rPr>
          <w:sz w:val="16"/>
        </w:rPr>
        <w:t>Chandramouli</w:t>
      </w:r>
      <w:proofErr w:type="spellEnd"/>
      <w:r w:rsidRPr="00800925">
        <w:rPr>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800925">
        <w:rPr>
          <w:sz w:val="16"/>
        </w:rPr>
        <w:t>Teegavarapu</w:t>
      </w:r>
      <w:proofErr w:type="spellEnd"/>
      <w:r w:rsidRPr="00800925">
        <w:rPr>
          <w:sz w:val="16"/>
        </w:rPr>
        <w:t xml:space="preserve"> (2009).</w:t>
      </w:r>
    </w:p>
    <w:p w14:paraId="0CACD7BC" w14:textId="77777777" w:rsidR="00744B9B" w:rsidRDefault="00744B9B" w:rsidP="00744B9B">
      <w:pPr>
        <w:pStyle w:val="Heading4"/>
      </w:pPr>
      <w:r>
        <w:t>That causes</w:t>
      </w:r>
      <w:r w:rsidRPr="00672307">
        <w:t xml:space="preserve"> </w:t>
      </w:r>
      <w:r>
        <w:rPr>
          <w:u w:val="single"/>
        </w:rPr>
        <w:t>e</w:t>
      </w:r>
      <w:r w:rsidRPr="00B84E85">
        <w:rPr>
          <w:u w:val="single"/>
        </w:rPr>
        <w:t>xtinction</w:t>
      </w:r>
      <w:r>
        <w:t>.</w:t>
      </w:r>
    </w:p>
    <w:p w14:paraId="5DDD0D81" w14:textId="77777777" w:rsidR="00744B9B" w:rsidRPr="008723F8" w:rsidRDefault="00744B9B" w:rsidP="00744B9B">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045BEF46" w14:textId="0A3D94AB" w:rsidR="00744B9B" w:rsidRDefault="00744B9B" w:rsidP="00744B9B">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7209B6">
        <w:rPr>
          <w:rStyle w:val="StyleUnderline"/>
          <w:highlight w:val="green"/>
        </w:rPr>
        <w:t>Climate</w:t>
      </w:r>
      <w:r w:rsidRPr="00F86273">
        <w:rPr>
          <w:rStyle w:val="StyleUnderline"/>
        </w:rPr>
        <w:t xml:space="preserve"> change </w:t>
      </w:r>
      <w:r w:rsidRPr="007209B6">
        <w:rPr>
          <w:rStyle w:val="StyleUnderline"/>
          <w:highlight w:val="green"/>
        </w:rPr>
        <w:t xml:space="preserve">could </w:t>
      </w:r>
      <w:r w:rsidRPr="007209B6">
        <w:rPr>
          <w:rStyle w:val="Emphasis"/>
          <w:highlight w:val="green"/>
        </w:rPr>
        <w:t>be</w:t>
      </w:r>
      <w:r w:rsidRPr="00F86273">
        <w:rPr>
          <w:rStyle w:val="StyleUnderline"/>
        </w:rPr>
        <w:t xml:space="preserve">come an </w:t>
      </w:r>
      <w:r w:rsidRPr="007209B6">
        <w:rPr>
          <w:rStyle w:val="Emphasis"/>
          <w:highlight w:val="green"/>
        </w:rPr>
        <w:t>existential</w:t>
      </w:r>
      <w:r w:rsidRPr="00F72911">
        <w:rPr>
          <w:rStyle w:val="Emphasis"/>
        </w:rPr>
        <w:t xml:space="preserve"> threat</w:t>
      </w:r>
      <w:r w:rsidRPr="00F86273">
        <w:rPr>
          <w:rStyle w:val="StyleUnderline"/>
        </w:rPr>
        <w:t xml:space="preserve"> to humanity </w:t>
      </w:r>
      <w:r w:rsidRPr="007209B6">
        <w:rPr>
          <w:rStyle w:val="StyleUnderline"/>
          <w:highlight w:val="green"/>
        </w:rPr>
        <w:t xml:space="preserve">if the </w:t>
      </w:r>
      <w:r w:rsidRPr="007209B6">
        <w:rPr>
          <w:rStyle w:val="Emphasis"/>
          <w:b w:val="0"/>
          <w:bCs/>
          <w:highlight w:val="green"/>
        </w:rPr>
        <w:t>planet</w:t>
      </w:r>
      <w:r w:rsidRPr="00200733">
        <w:rPr>
          <w:rStyle w:val="StyleUnderline"/>
          <w:b/>
          <w:bCs/>
        </w:rPr>
        <w:t>’s</w:t>
      </w:r>
      <w:r w:rsidRPr="00F86273">
        <w:rPr>
          <w:rStyle w:val="StyleUnderline"/>
        </w:rPr>
        <w:t xml:space="preserve"> climate </w:t>
      </w:r>
      <w:r w:rsidRPr="007209B6">
        <w:rPr>
          <w:rStyle w:val="StyleUnderline"/>
          <w:highlight w:val="green"/>
        </w:rPr>
        <w:t xml:space="preserve">reaches a </w:t>
      </w:r>
      <w:r w:rsidRPr="007209B6">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7209B6">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7209B6">
        <w:rPr>
          <w:rStyle w:val="Emphasis"/>
          <w:highlight w:val="gree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7209B6">
        <w:rPr>
          <w:rStyle w:val="Emphasis"/>
          <w:highlight w:val="green"/>
        </w:rPr>
        <w:t>12°</w:t>
      </w:r>
      <w:r w:rsidRPr="00F86273">
        <w:rPr>
          <w:rStyle w:val="StyleUnderline"/>
        </w:rPr>
        <w:t xml:space="preserve">C </w:t>
      </w:r>
      <w:r w:rsidRPr="007209B6">
        <w:rPr>
          <w:rStyle w:val="StyleUnderline"/>
          <w:highlight w:val="green"/>
        </w:rPr>
        <w:t>would leave</w:t>
      </w:r>
      <w:r w:rsidRPr="00F86273">
        <w:rPr>
          <w:rStyle w:val="StyleUnderline"/>
        </w:rPr>
        <w:t xml:space="preserve"> much of </w:t>
      </w:r>
      <w:r w:rsidRPr="007209B6">
        <w:rPr>
          <w:rStyle w:val="StyleUnderline"/>
          <w:highlight w:val="green"/>
        </w:rPr>
        <w:t xml:space="preserve">the planet </w:t>
      </w:r>
      <w:r w:rsidRPr="007209B6">
        <w:rPr>
          <w:rStyle w:val="Emphasis"/>
          <w:highlight w:val="green"/>
        </w:rPr>
        <w:t>too hot for</w:t>
      </w:r>
      <w:r w:rsidRPr="00F72911">
        <w:rPr>
          <w:rStyle w:val="Emphasis"/>
        </w:rPr>
        <w:t xml:space="preserve"> human </w:t>
      </w:r>
      <w:r w:rsidRPr="007209B6">
        <w:rPr>
          <w:rStyle w:val="Emphasis"/>
          <w:highlight w:val="green"/>
        </w:rPr>
        <w:t>habitation</w:t>
      </w:r>
      <w:r w:rsidRPr="00F72911">
        <w:rPr>
          <w:sz w:val="16"/>
        </w:rPr>
        <w:t xml:space="preserve"> (Sherwood et al. 2010). </w:t>
      </w:r>
      <w:r w:rsidRPr="00F86273">
        <w:rPr>
          <w:rStyle w:val="StyleUnderline"/>
        </w:rPr>
        <w:t xml:space="preserve">The </w:t>
      </w:r>
      <w:r w:rsidRPr="007209B6">
        <w:rPr>
          <w:rStyle w:val="Emphasis"/>
          <w:highlight w:val="green"/>
        </w:rPr>
        <w:t>indirect</w:t>
      </w:r>
      <w:r w:rsidRPr="007209B6">
        <w:rPr>
          <w:rStyle w:val="StyleUnderline"/>
          <w:highlight w:val="green"/>
        </w:rPr>
        <w:t xml:space="preserve"> effects</w:t>
      </w:r>
      <w:r w:rsidRPr="00F86273">
        <w:rPr>
          <w:rStyle w:val="StyleUnderline"/>
        </w:rPr>
        <w:t xml:space="preserve"> of climate change could </w:t>
      </w:r>
      <w:r w:rsidRPr="007209B6">
        <w:rPr>
          <w:rStyle w:val="StyleUnderline"/>
          <w:highlight w:val="green"/>
        </w:rPr>
        <w:t>include</w:t>
      </w:r>
      <w:r w:rsidRPr="00F72911">
        <w:rPr>
          <w:sz w:val="16"/>
        </w:rPr>
        <w:t xml:space="preserve">, inter alia, </w:t>
      </w:r>
      <w:r w:rsidRPr="007209B6">
        <w:rPr>
          <w:rStyle w:val="StyleUnderline"/>
          <w:highlight w:val="green"/>
        </w:rPr>
        <w:t xml:space="preserve">rising </w:t>
      </w:r>
      <w:r w:rsidRPr="007209B6">
        <w:rPr>
          <w:rStyle w:val="Emphasis"/>
          <w:highlight w:val="gree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7209B6">
        <w:rPr>
          <w:rStyle w:val="Emphasis"/>
          <w:highlight w:val="green"/>
        </w:rPr>
        <w:t>disasters</w:t>
      </w:r>
      <w:r w:rsidRPr="00F72911">
        <w:rPr>
          <w:sz w:val="16"/>
        </w:rPr>
        <w:t xml:space="preserve"> (e.g., hurricanes and forest fires); </w:t>
      </w:r>
      <w:r w:rsidRPr="00F86273">
        <w:rPr>
          <w:rStyle w:val="StyleUnderline"/>
        </w:rPr>
        <w:t xml:space="preserve">environmental </w:t>
      </w:r>
      <w:r w:rsidRPr="007209B6">
        <w:rPr>
          <w:rStyle w:val="StyleUnderline"/>
          <w:highlight w:val="green"/>
        </w:rPr>
        <w:t xml:space="preserve">pressures on </w:t>
      </w:r>
      <w:r w:rsidRPr="007209B6">
        <w:rPr>
          <w:rStyle w:val="Emphasis"/>
          <w:highlight w:val="green"/>
        </w:rPr>
        <w:t>water</w:t>
      </w:r>
      <w:r w:rsidRPr="007209B6">
        <w:rPr>
          <w:rStyle w:val="StyleUnderline"/>
          <w:highlight w:val="green"/>
        </w:rPr>
        <w:t xml:space="preserve"> and </w:t>
      </w:r>
      <w:r w:rsidRPr="007209B6">
        <w:rPr>
          <w:rStyle w:val="Emphasis"/>
          <w:highlight w:val="green"/>
        </w:rPr>
        <w:t>food</w:t>
      </w:r>
      <w:r w:rsidRPr="00F72911">
        <w:rPr>
          <w:rStyle w:val="Emphasis"/>
        </w:rPr>
        <w:t xml:space="preserve"> </w:t>
      </w:r>
      <w:r w:rsidRPr="007209B6">
        <w:rPr>
          <w:rStyle w:val="Emphasis"/>
          <w:highlight w:val="gree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7209B6">
        <w:rPr>
          <w:rStyle w:val="Emphasis"/>
          <w:highlight w:val="green"/>
        </w:rPr>
        <w:t>viruses</w:t>
      </w:r>
      <w:r w:rsidRPr="00017DEF">
        <w:rPr>
          <w:rStyle w:val="StyleUnderline"/>
        </w:rPr>
        <w:t xml:space="preserve">; </w:t>
      </w:r>
      <w:r w:rsidRPr="007209B6">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7209B6">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7209B6">
        <w:rPr>
          <w:rStyle w:val="Emphasis"/>
          <w:highlight w:val="green"/>
        </w:rPr>
        <w:t>collapse of</w:t>
      </w:r>
      <w:r w:rsidRPr="00F72911">
        <w:rPr>
          <w:rStyle w:val="Emphasis"/>
        </w:rPr>
        <w:t xml:space="preserve"> human </w:t>
      </w:r>
      <w:r w:rsidRPr="007209B6">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7209B6">
        <w:rPr>
          <w:rStyle w:val="Emphasis"/>
          <w:highlight w:val="green"/>
        </w:rPr>
        <w:t>mass extinction</w:t>
      </w:r>
      <w:r w:rsidRPr="00F72911">
        <w:rPr>
          <w:rStyle w:val="Emphasis"/>
        </w:rPr>
        <w:t xml:space="preserve"> </w:t>
      </w:r>
      <w:r w:rsidRPr="007209B6">
        <w:rPr>
          <w:rStyle w:val="Emphasis"/>
          <w:highlight w:val="green"/>
        </w:rPr>
        <w:t>events</w:t>
      </w:r>
      <w:r w:rsidRPr="00F86273">
        <w:rPr>
          <w:rStyle w:val="StyleUnderline"/>
        </w:rPr>
        <w:t xml:space="preserve"> have been </w:t>
      </w:r>
      <w:r w:rsidRPr="007209B6">
        <w:rPr>
          <w:rStyle w:val="Emphasis"/>
          <w:highlight w:val="green"/>
        </w:rPr>
        <w:t>link</w:t>
      </w:r>
      <w:r w:rsidRPr="007424D2">
        <w:rPr>
          <w:rStyle w:val="StyleUnderline"/>
        </w:rPr>
        <w:t>ed</w:t>
      </w:r>
      <w:r w:rsidRPr="00F86273">
        <w:rPr>
          <w:rStyle w:val="StyleUnderline"/>
        </w:rPr>
        <w:t xml:space="preserve"> </w:t>
      </w:r>
      <w:r w:rsidRPr="007209B6">
        <w:rPr>
          <w:rStyle w:val="StyleUnderline"/>
          <w:highlight w:val="green"/>
        </w:rPr>
        <w:t>to</w:t>
      </w:r>
      <w:r w:rsidRPr="00F86273">
        <w:rPr>
          <w:rStyle w:val="StyleUnderline"/>
        </w:rPr>
        <w:t xml:space="preserve"> dramatic shifts in Earth’s </w:t>
      </w:r>
      <w:r w:rsidRPr="007209B6">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7209B6">
        <w:rPr>
          <w:rStyle w:val="Emphasis"/>
          <w:highlight w:val="green"/>
        </w:rPr>
        <w:t>positive</w:t>
      </w:r>
      <w:r w:rsidRPr="00F72911">
        <w:rPr>
          <w:rStyle w:val="Emphasis"/>
        </w:rPr>
        <w:t xml:space="preserve"> feedback </w:t>
      </w:r>
      <w:r w:rsidRPr="007209B6">
        <w:rPr>
          <w:rStyle w:val="Emphasis"/>
          <w:highlight w:val="green"/>
        </w:rPr>
        <w:t>loops</w:t>
      </w:r>
      <w:r w:rsidRPr="00F72911">
        <w:rPr>
          <w:sz w:val="16"/>
        </w:rPr>
        <w:t xml:space="preserve"> in Earth’s climate system </w:t>
      </w:r>
      <w:r w:rsidRPr="00F86273">
        <w:rPr>
          <w:rStyle w:val="StyleUnderline"/>
        </w:rPr>
        <w:t xml:space="preserve">could </w:t>
      </w:r>
      <w:r w:rsidRPr="007209B6">
        <w:rPr>
          <w:rStyle w:val="StyleUnderline"/>
          <w:highlight w:val="green"/>
        </w:rPr>
        <w:t>lead to</w:t>
      </w:r>
      <w:r w:rsidRPr="00F72911">
        <w:rPr>
          <w:sz w:val="16"/>
        </w:rPr>
        <w:t xml:space="preserve"> potentially </w:t>
      </w:r>
      <w:r w:rsidRPr="007209B6">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7209B6">
        <w:rPr>
          <w:rStyle w:val="Emphasis"/>
          <w:highlight w:val="green"/>
        </w:rPr>
        <w:t>“runaway”</w:t>
      </w:r>
      <w:r w:rsidRPr="00F86273">
        <w:rPr>
          <w:rStyle w:val="StyleUnderline"/>
        </w:rPr>
        <w:t xml:space="preserve"> climate </w:t>
      </w:r>
      <w:r w:rsidRPr="007209B6">
        <w:rPr>
          <w:rStyle w:val="StyleUnderline"/>
          <w:highlight w:val="green"/>
        </w:rPr>
        <w:t>change</w:t>
      </w:r>
      <w:r w:rsidRPr="00F72911">
        <w:rPr>
          <w:sz w:val="16"/>
        </w:rPr>
        <w:t xml:space="preserve">. For example, </w:t>
      </w:r>
      <w:r w:rsidRPr="00F86273">
        <w:rPr>
          <w:rStyle w:val="StyleUnderline"/>
        </w:rPr>
        <w:t xml:space="preserve">the </w:t>
      </w:r>
      <w:r w:rsidRPr="007209B6">
        <w:rPr>
          <w:rStyle w:val="StyleUnderline"/>
          <w:highlight w:val="green"/>
        </w:rPr>
        <w:t xml:space="preserve">melting of </w:t>
      </w:r>
      <w:r w:rsidRPr="007209B6">
        <w:rPr>
          <w:rStyle w:val="Emphasis"/>
          <w:highlight w:val="green"/>
        </w:rPr>
        <w:t>Arctic “permafrost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7209B6">
        <w:rPr>
          <w:rStyle w:val="StyleUnderline"/>
          <w:highlight w:val="green"/>
        </w:rPr>
        <w:t>a</w:t>
      </w:r>
      <w:r w:rsidRPr="00F86273">
        <w:rPr>
          <w:rStyle w:val="StyleUnderline"/>
        </w:rPr>
        <w:t xml:space="preserve"> “planetary </w:t>
      </w:r>
      <w:r w:rsidRPr="007209B6">
        <w:rPr>
          <w:rStyle w:val="Emphasis"/>
          <w:highlight w:val="green"/>
        </w:rPr>
        <w:t>threshold</w:t>
      </w:r>
      <w:r w:rsidRPr="00F86273">
        <w:rPr>
          <w:rStyle w:val="StyleUnderline"/>
        </w:rPr>
        <w:t xml:space="preserve">” could </w:t>
      </w:r>
      <w:r w:rsidRPr="007209B6">
        <w:rPr>
          <w:rStyle w:val="StyleUnderline"/>
          <w:highlight w:val="green"/>
        </w:rPr>
        <w:t>exist at</w:t>
      </w:r>
      <w:r w:rsidRPr="00F72911">
        <w:rPr>
          <w:sz w:val="16"/>
        </w:rPr>
        <w:t xml:space="preserve"> global average </w:t>
      </w:r>
      <w:r w:rsidRPr="00F86273">
        <w:rPr>
          <w:rStyle w:val="StyleUnderline"/>
        </w:rPr>
        <w:t xml:space="preserve">temperature of </w:t>
      </w:r>
      <w:r w:rsidRPr="007209B6">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also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140AC540" w14:textId="4D8361C6" w:rsidR="00FA0720" w:rsidRDefault="00FA0720" w:rsidP="00FA0720">
      <w:pPr>
        <w:pStyle w:val="Heading4"/>
      </w:pPr>
      <w:r>
        <w:t xml:space="preserve">Scenario </w:t>
      </w:r>
      <w:r w:rsidR="00840317">
        <w:t>2</w:t>
      </w:r>
      <w:r>
        <w:t xml:space="preserve"> – </w:t>
      </w:r>
      <w:r>
        <w:rPr>
          <w:u w:val="single"/>
        </w:rPr>
        <w:t>Space Colonization</w:t>
      </w:r>
      <w:r>
        <w:t>:</w:t>
      </w:r>
    </w:p>
    <w:p w14:paraId="7C3DE05E" w14:textId="77777777" w:rsidR="00FA0720" w:rsidRDefault="00FA0720" w:rsidP="00FA0720">
      <w:pPr>
        <w:pStyle w:val="Heading4"/>
      </w:pPr>
      <w:r>
        <w:t xml:space="preserve">Space Colonization solves </w:t>
      </w:r>
      <w:r>
        <w:rPr>
          <w:u w:val="single"/>
        </w:rPr>
        <w:t>inevitable</w:t>
      </w:r>
      <w:r>
        <w:t xml:space="preserve"> Extinction on Earth – pursuing it as </w:t>
      </w:r>
      <w:r>
        <w:rPr>
          <w:u w:val="single"/>
        </w:rPr>
        <w:t>fast as possible</w:t>
      </w:r>
      <w:r>
        <w:t xml:space="preserve"> is key. </w:t>
      </w:r>
    </w:p>
    <w:p w14:paraId="6CD57839" w14:textId="77777777" w:rsidR="00FA0720" w:rsidRPr="00F945C1" w:rsidRDefault="00FA0720" w:rsidP="00FA0720">
      <w:proofErr w:type="spellStart"/>
      <w:r w:rsidRPr="00F945C1">
        <w:rPr>
          <w:rStyle w:val="Style13ptBold"/>
        </w:rPr>
        <w:t>Kovic</w:t>
      </w:r>
      <w:proofErr w:type="spellEnd"/>
      <w:r w:rsidRPr="00F945C1">
        <w:rPr>
          <w:rStyle w:val="Style13ptBold"/>
        </w:rPr>
        <w:t xml:space="preserve"> 18</w:t>
      </w:r>
      <w:r>
        <w:t xml:space="preserve"> </w:t>
      </w:r>
      <w:r w:rsidRPr="00F945C1">
        <w:t xml:space="preserve">(Marko </w:t>
      </w:r>
      <w:proofErr w:type="spellStart"/>
      <w:r w:rsidRPr="00F945C1">
        <w:t>Kovic</w:t>
      </w:r>
      <w:proofErr w:type="spellEnd"/>
      <w:r w:rsidRPr="00F945C1">
        <w:t>, co-</w:t>
      </w:r>
      <w:proofErr w:type="gramStart"/>
      <w:r w:rsidRPr="00F945C1">
        <w:t>founder</w:t>
      </w:r>
      <w:proofErr w:type="gramEnd"/>
      <w:r w:rsidRPr="00F945C1">
        <w:t xml:space="preserve"> and president of the thinktank </w:t>
      </w:r>
      <w:hyperlink r:id="rId17" w:tgtFrame="_blank" w:history="1">
        <w:r w:rsidRPr="00F945C1">
          <w:rPr>
            <w:rStyle w:val="Hyperlink"/>
          </w:rPr>
          <w:t>ZIPAR</w:t>
        </w:r>
      </w:hyperlink>
      <w:r w:rsidRPr="00F945C1">
        <w:t xml:space="preserve">, the Zurich Institute of Public Affairs Research. He is also co-founder and CEO of the consulting firm </w:t>
      </w:r>
      <w:hyperlink r:id="rId18" w:tgtFrame="_blank" w:history="1">
        <w:r w:rsidRPr="00F945C1">
          <w:rPr>
            <w:rStyle w:val="Hyperlink"/>
          </w:rPr>
          <w:t>ars cognitionis</w:t>
        </w:r>
      </w:hyperlink>
      <w:r w:rsidRPr="00F945C1">
        <w:t>,. He has a PhD in political communication, University of Zurich</w:t>
      </w:r>
      <w:proofErr w:type="gramStart"/>
      <w:r w:rsidRPr="00F945C1">
        <w:t>.)(</w:t>
      </w:r>
      <w:proofErr w:type="gramEnd"/>
      <w:r w:rsidRPr="00F945C1">
        <w:t>“Why space colonization is so important”, Nov 10, 2018, https://medium.com/@marko_kovic/space-colonization-why-nothing-else-matters-a877723f77d4)//ASMITH</w:t>
      </w:r>
    </w:p>
    <w:p w14:paraId="54720922" w14:textId="77777777" w:rsidR="00FA0720" w:rsidRPr="009C564C" w:rsidRDefault="00FA0720" w:rsidP="00FA0720">
      <w:pPr>
        <w:rPr>
          <w:sz w:val="16"/>
        </w:rPr>
      </w:pPr>
      <w:r w:rsidRPr="00664E3C">
        <w:rPr>
          <w:rStyle w:val="StyleUnderline"/>
        </w:rPr>
        <w:t>Should humankind exist in the future?</w:t>
      </w:r>
      <w:r w:rsidRPr="00664E3C">
        <w:rPr>
          <w:sz w:val="16"/>
        </w:rPr>
        <w:t xml:space="preserve"> Should the future existence of humankind be as good as possible in as many ways as possible?</w:t>
      </w:r>
      <w:r>
        <w:rPr>
          <w:sz w:val="16"/>
        </w:rPr>
        <w:t xml:space="preserve"> </w:t>
      </w:r>
      <w:r w:rsidRPr="00664E3C">
        <w:rPr>
          <w:sz w:val="16"/>
        </w:rPr>
        <w:t xml:space="preserve">If your answer to these two questions is Yes, </w:t>
      </w:r>
      <w:r w:rsidRPr="00664E3C">
        <w:rPr>
          <w:rStyle w:val="StyleUnderline"/>
        </w:rPr>
        <w:t>then there is a topic that you should care about a lot: Space colonization</w:t>
      </w:r>
      <w:r w:rsidRPr="00664E3C">
        <w:rPr>
          <w:sz w:val="16"/>
        </w:rPr>
        <w:t>.</w:t>
      </w:r>
      <w:r>
        <w:rPr>
          <w:sz w:val="16"/>
        </w:rPr>
        <w:t xml:space="preserve"> </w:t>
      </w:r>
      <w:r w:rsidRPr="00664E3C">
        <w:rPr>
          <w:sz w:val="16"/>
        </w:rPr>
        <w:t xml:space="preserve">Why, you might wonder, does space colonization matter, possibly more than anything else, as the title </w:t>
      </w:r>
      <w:r w:rsidRPr="00170172">
        <w:rPr>
          <w:sz w:val="16"/>
        </w:rPr>
        <w:t xml:space="preserve">of this article claims? Because </w:t>
      </w:r>
      <w:r w:rsidRPr="00170172">
        <w:rPr>
          <w:rStyle w:val="StyleUnderline"/>
        </w:rPr>
        <w:t>the future of humankind directly and completely dependent on whether and how we manage to colonize space.</w:t>
      </w:r>
      <w:r>
        <w:rPr>
          <w:sz w:val="16"/>
        </w:rPr>
        <w:t xml:space="preserve"> </w:t>
      </w:r>
      <w:r w:rsidRPr="00664E3C">
        <w:rPr>
          <w:sz w:val="16"/>
        </w:rPr>
        <w:t xml:space="preserve">Space colonization is a double-edged sword. On one hand, </w:t>
      </w:r>
      <w:r w:rsidRPr="00542271">
        <w:rPr>
          <w:rStyle w:val="Emphasis"/>
        </w:rPr>
        <w:t xml:space="preserve">the </w:t>
      </w:r>
      <w:r w:rsidRPr="007209B6">
        <w:rPr>
          <w:rStyle w:val="Emphasis"/>
          <w:highlight w:val="green"/>
        </w:rPr>
        <w:t>creation of</w:t>
      </w:r>
      <w:r w:rsidRPr="00664E3C">
        <w:rPr>
          <w:rStyle w:val="Emphasis"/>
        </w:rPr>
        <w:t xml:space="preserve"> permanent and self-</w:t>
      </w:r>
      <w:r w:rsidRPr="007209B6">
        <w:rPr>
          <w:rStyle w:val="Emphasis"/>
          <w:highlight w:val="green"/>
        </w:rPr>
        <w:t xml:space="preserve">sustainable </w:t>
      </w:r>
      <w:r w:rsidRPr="00542271">
        <w:rPr>
          <w:rStyle w:val="Emphasis"/>
        </w:rPr>
        <w:t xml:space="preserve">human </w:t>
      </w:r>
      <w:r w:rsidRPr="007209B6">
        <w:rPr>
          <w:rStyle w:val="Emphasis"/>
          <w:highlight w:val="green"/>
        </w:rPr>
        <w:t xml:space="preserve">habitats beyond Earth is unavoidable if humankind </w:t>
      </w:r>
      <w:r w:rsidRPr="00542271">
        <w:rPr>
          <w:rStyle w:val="Emphasis"/>
        </w:rPr>
        <w:t xml:space="preserve">is to </w:t>
      </w:r>
      <w:r w:rsidRPr="007209B6">
        <w:rPr>
          <w:rStyle w:val="Emphasis"/>
          <w:highlight w:val="green"/>
        </w:rPr>
        <w:t>exist in the long-term</w:t>
      </w:r>
      <w:r w:rsidRPr="00664E3C">
        <w:rPr>
          <w:rStyle w:val="Emphasis"/>
        </w:rPr>
        <w:t xml:space="preserve"> future.</w:t>
      </w:r>
      <w:r w:rsidRPr="00664E3C">
        <w:rPr>
          <w:sz w:val="16"/>
        </w:rPr>
        <w:t xml:space="preserve"> On the other hand, however, space colonization could bring about a catastrophically bad future if we colonize space in a bad way. That future that might be worse than one in which humankind does not exist.</w:t>
      </w:r>
      <w:r>
        <w:rPr>
          <w:sz w:val="16"/>
        </w:rPr>
        <w:t xml:space="preserve"> </w:t>
      </w:r>
      <w:r w:rsidRPr="00664E3C">
        <w:rPr>
          <w:sz w:val="16"/>
          <w:szCs w:val="16"/>
        </w:rPr>
        <w:t>Space or bust: Why we must reach for the stars</w:t>
      </w:r>
      <w:r>
        <w:rPr>
          <w:sz w:val="16"/>
          <w:szCs w:val="16"/>
        </w:rPr>
        <w:t xml:space="preserve"> </w:t>
      </w:r>
      <w:r w:rsidRPr="00664E3C">
        <w:rPr>
          <w:sz w:val="16"/>
          <w:szCs w:val="16"/>
        </w:rPr>
        <w:t>Why should we pursue space colonization in the first place? Don’t we have more pressing problems today, on Earth?</w:t>
      </w:r>
      <w:r>
        <w:rPr>
          <w:sz w:val="16"/>
          <w:szCs w:val="16"/>
        </w:rPr>
        <w:t xml:space="preserve"> </w:t>
      </w:r>
      <w:r w:rsidRPr="00F945C1">
        <w:t xml:space="preserve">Yes, </w:t>
      </w:r>
      <w:r w:rsidRPr="00664E3C">
        <w:rPr>
          <w:rStyle w:val="StyleUnderline"/>
        </w:rPr>
        <w:t>we do have many problems on Earth today, and we should try to solve them. But space colonization is just that: A strategy for dealing with certain problems</w:t>
      </w:r>
      <w:r w:rsidRPr="00F945C1">
        <w:t xml:space="preserve">. </w:t>
      </w:r>
      <w:proofErr w:type="gramStart"/>
      <w:r w:rsidRPr="00542271">
        <w:rPr>
          <w:rStyle w:val="StyleUnderline"/>
        </w:rPr>
        <w:t>An</w:t>
      </w:r>
      <w:proofErr w:type="gramEnd"/>
      <w:r w:rsidRPr="00542271">
        <w:rPr>
          <w:rStyle w:val="StyleUnderline"/>
        </w:rPr>
        <w:t xml:space="preserve"> the problems that</w:t>
      </w:r>
      <w:r w:rsidRPr="00F945C1">
        <w:t xml:space="preserve"> </w:t>
      </w:r>
      <w:r w:rsidRPr="007209B6">
        <w:rPr>
          <w:rStyle w:val="Emphasis"/>
          <w:highlight w:val="green"/>
        </w:rPr>
        <w:t xml:space="preserve">space colonization </w:t>
      </w:r>
      <w:r w:rsidRPr="00542271">
        <w:rPr>
          <w:rStyle w:val="Emphasis"/>
        </w:rPr>
        <w:t xml:space="preserve">would be </w:t>
      </w:r>
      <w:r w:rsidRPr="007209B6">
        <w:rPr>
          <w:rStyle w:val="Emphasis"/>
          <w:highlight w:val="green"/>
        </w:rPr>
        <w:t>deal</w:t>
      </w:r>
      <w:r w:rsidRPr="00542271">
        <w:rPr>
          <w:rStyle w:val="Emphasis"/>
        </w:rPr>
        <w:t xml:space="preserve">ing </w:t>
      </w:r>
      <w:r w:rsidRPr="007209B6">
        <w:rPr>
          <w:rStyle w:val="Emphasis"/>
          <w:highlight w:val="green"/>
        </w:rPr>
        <w:t>with</w:t>
      </w:r>
      <w:r w:rsidRPr="00F945C1">
        <w:t xml:space="preserve"> </w:t>
      </w:r>
      <w:r w:rsidRPr="00542271">
        <w:rPr>
          <w:rStyle w:val="StyleUnderline"/>
        </w:rPr>
        <w:t>are, arguably, among the greatest problems of them all:</w:t>
      </w:r>
      <w:r w:rsidRPr="00F945C1">
        <w:t xml:space="preserve"> </w:t>
      </w:r>
      <w:r w:rsidRPr="007209B6">
        <w:rPr>
          <w:rStyle w:val="Emphasis"/>
          <w:highlight w:val="green"/>
        </w:rPr>
        <w:t>Existential risks</w:t>
      </w:r>
      <w:r w:rsidRPr="00542271">
        <w:rPr>
          <w:rStyle w:val="StyleUnderline"/>
        </w:rPr>
        <w:t xml:space="preserve">; risks that might lead to the extinction of humankind [1]. Currently, </w:t>
      </w:r>
      <w:proofErr w:type="gramStart"/>
      <w:r w:rsidRPr="00542271">
        <w:rPr>
          <w:rStyle w:val="StyleUnderline"/>
        </w:rPr>
        <w:t>all of</w:t>
      </w:r>
      <w:proofErr w:type="gramEnd"/>
      <w:r w:rsidRPr="00542271">
        <w:rPr>
          <w:rStyle w:val="StyleUnderline"/>
        </w:rPr>
        <w:t xml:space="preserve"> our proverbial existential eggs are in the same basket. </w:t>
      </w:r>
      <w:r w:rsidRPr="00542271">
        <w:rPr>
          <w:rStyle w:val="StyleUnderline"/>
          <w:highlight w:val="green"/>
        </w:rPr>
        <w:t>If</w:t>
      </w:r>
      <w:r w:rsidRPr="007209B6">
        <w:rPr>
          <w:rStyle w:val="StyleUnderline"/>
          <w:highlight w:val="green"/>
        </w:rPr>
        <w:t xml:space="preserve"> </w:t>
      </w:r>
      <w:r w:rsidRPr="00542271">
        <w:rPr>
          <w:rStyle w:val="StyleUnderline"/>
        </w:rPr>
        <w:t xml:space="preserve">a natural </w:t>
      </w:r>
      <w:r w:rsidRPr="007209B6">
        <w:rPr>
          <w:rStyle w:val="StyleUnderline"/>
          <w:highlight w:val="green"/>
        </w:rPr>
        <w:t>existential risk strikes</w:t>
      </w:r>
      <w:r w:rsidRPr="00F945C1">
        <w:t xml:space="preserve"> (</w:t>
      </w:r>
      <w:r w:rsidRPr="007209B6">
        <w:rPr>
          <w:rStyle w:val="Emphasis"/>
          <w:highlight w:val="green"/>
        </w:rPr>
        <w:t xml:space="preserve">for example, </w:t>
      </w:r>
      <w:r w:rsidRPr="007209B6">
        <w:rPr>
          <w:rStyle w:val="Emphasis"/>
          <w:highlight w:val="green"/>
          <w:bdr w:val="single" w:sz="18" w:space="0" w:color="auto"/>
        </w:rPr>
        <w:t>a large asteroid</w:t>
      </w:r>
      <w:r w:rsidRPr="00F945C1">
        <w:t xml:space="preserve"> </w:t>
      </w:r>
      <w:r w:rsidRPr="00542271">
        <w:rPr>
          <w:rStyle w:val="StyleUnderline"/>
        </w:rPr>
        <w:t>colliding with Earth) or if a man-made existential risk results in a catastrophic outcome</w:t>
      </w:r>
      <w:r w:rsidRPr="00542271">
        <w:t xml:space="preserve"> (</w:t>
      </w:r>
      <w:r w:rsidRPr="00542271">
        <w:rPr>
          <w:rStyle w:val="Emphasis"/>
        </w:rPr>
        <w:t xml:space="preserve">for example, runaway </w:t>
      </w:r>
      <w:r w:rsidRPr="00542271">
        <w:rPr>
          <w:rStyle w:val="Emphasis"/>
          <w:bdr w:val="single" w:sz="18" w:space="0" w:color="auto"/>
        </w:rPr>
        <w:t>global warming</w:t>
      </w:r>
      <w:r w:rsidRPr="009C564C">
        <w:rPr>
          <w:bdr w:val="single" w:sz="18" w:space="0" w:color="auto"/>
        </w:rPr>
        <w:t xml:space="preserve"> </w:t>
      </w:r>
      <w:r w:rsidRPr="00F945C1">
        <w:t xml:space="preserve">[2, 3]), </w:t>
      </w:r>
      <w:r w:rsidRPr="007209B6">
        <w:rPr>
          <w:rStyle w:val="StyleUnderline"/>
          <w:highlight w:val="green"/>
        </w:rPr>
        <w:t>all of humankind is at risk</w:t>
      </w:r>
      <w:r w:rsidRPr="00664E3C">
        <w:rPr>
          <w:rStyle w:val="StyleUnderline"/>
        </w:rPr>
        <w:t xml:space="preserve"> because humankind is currently limited to planet Earth. </w:t>
      </w:r>
      <w:r w:rsidRPr="007209B6">
        <w:rPr>
          <w:rStyle w:val="Emphasis"/>
          <w:highlight w:val="green"/>
        </w:rPr>
        <w:t>If</w:t>
      </w:r>
      <w:r w:rsidRPr="00F945C1">
        <w:t xml:space="preserve">, however, </w:t>
      </w:r>
      <w:r w:rsidRPr="007209B6">
        <w:rPr>
          <w:rStyle w:val="Emphasis"/>
          <w:highlight w:val="green"/>
        </w:rPr>
        <w:t>there are</w:t>
      </w:r>
      <w:r w:rsidRPr="007209B6">
        <w:rPr>
          <w:rStyle w:val="StyleUnderline"/>
          <w:highlight w:val="green"/>
        </w:rPr>
        <w:t xml:space="preserve"> </w:t>
      </w:r>
      <w:r w:rsidRPr="00664E3C">
        <w:rPr>
          <w:rStyle w:val="StyleUnderline"/>
        </w:rPr>
        <w:t xml:space="preserve">self-sustainable human </w:t>
      </w:r>
      <w:r w:rsidRPr="007209B6">
        <w:rPr>
          <w:rStyle w:val="Emphasis"/>
          <w:highlight w:val="green"/>
          <w:bdr w:val="single" w:sz="18" w:space="0" w:color="auto"/>
        </w:rPr>
        <w:t>habitats beyond Earth</w:t>
      </w:r>
      <w:r w:rsidRPr="00664E3C">
        <w:rPr>
          <w:rStyle w:val="StyleUnderline"/>
        </w:rPr>
        <w:t xml:space="preserve">, then the </w:t>
      </w:r>
      <w:r w:rsidRPr="007209B6">
        <w:rPr>
          <w:rStyle w:val="Emphasis"/>
          <w:highlight w:val="green"/>
        </w:rPr>
        <w:t>probability of</w:t>
      </w:r>
      <w:r w:rsidRPr="007209B6">
        <w:rPr>
          <w:rStyle w:val="StyleUnderline"/>
          <w:highlight w:val="green"/>
        </w:rPr>
        <w:t xml:space="preserve"> </w:t>
      </w:r>
      <w:r w:rsidRPr="00664E3C">
        <w:rPr>
          <w:rStyle w:val="StyleUnderline"/>
        </w:rPr>
        <w:t xml:space="preserve">an irreversibly </w:t>
      </w:r>
      <w:r w:rsidRPr="007209B6">
        <w:rPr>
          <w:rStyle w:val="Emphasis"/>
          <w:highlight w:val="green"/>
        </w:rPr>
        <w:t>catastrophic outcome</w:t>
      </w:r>
      <w:r w:rsidRPr="007209B6">
        <w:rPr>
          <w:rStyle w:val="StyleUnderline"/>
          <w:highlight w:val="green"/>
        </w:rPr>
        <w:t xml:space="preserve"> </w:t>
      </w:r>
      <w:r w:rsidRPr="00664E3C">
        <w:rPr>
          <w:rStyle w:val="StyleUnderline"/>
        </w:rPr>
        <w:t xml:space="preserve">for all of humankind </w:t>
      </w:r>
      <w:r w:rsidRPr="007209B6">
        <w:rPr>
          <w:rStyle w:val="Emphasis"/>
          <w:highlight w:val="green"/>
          <w:bdr w:val="single" w:sz="18" w:space="0" w:color="auto"/>
        </w:rPr>
        <w:t>is drastically reduced</w:t>
      </w:r>
      <w:r w:rsidRPr="00664E3C">
        <w:rPr>
          <w:rStyle w:val="StyleUnderline"/>
        </w:rPr>
        <w:t>.</w:t>
      </w:r>
      <w:r>
        <w:t xml:space="preserve"> </w:t>
      </w:r>
      <w:r w:rsidRPr="00664E3C">
        <w:rPr>
          <w:sz w:val="14"/>
        </w:rPr>
        <w:t xml:space="preserve">Investing in space colonization today could therefore have immense future benefits. Using resources today </w:t>
      </w:r>
      <w:proofErr w:type="gramStart"/>
      <w:r w:rsidRPr="00664E3C">
        <w:rPr>
          <w:sz w:val="14"/>
        </w:rPr>
        <w:t>in order to</w:t>
      </w:r>
      <w:proofErr w:type="gramEnd"/>
      <w:r w:rsidRPr="00664E3C">
        <w:rPr>
          <w:sz w:val="14"/>
        </w:rPr>
        <w:t xml:space="preserve"> make space colonization possible in the medium-term future is not a waste, but a very profitable investment. </w:t>
      </w:r>
      <w:r w:rsidRPr="00664E3C">
        <w:rPr>
          <w:rStyle w:val="StyleUnderline"/>
        </w:rPr>
        <w:t xml:space="preserve">If humankind stays limited to Earth </w:t>
      </w:r>
      <w:r w:rsidRPr="00170172">
        <w:rPr>
          <w:rStyle w:val="StyleUnderline"/>
        </w:rPr>
        <w:t>and</w:t>
      </w:r>
      <w:r w:rsidRPr="00542271">
        <w:rPr>
          <w:rStyle w:val="StyleUnderline"/>
        </w:rPr>
        <w:t xml:space="preserve"> </w:t>
      </w:r>
      <w:r w:rsidRPr="007209B6">
        <w:rPr>
          <w:rStyle w:val="StyleUnderline"/>
          <w:highlight w:val="green"/>
        </w:rPr>
        <w:t>if we go extinct</w:t>
      </w:r>
      <w:r w:rsidRPr="00664E3C">
        <w:rPr>
          <w:rStyle w:val="StyleUnderline"/>
        </w:rPr>
        <w:t xml:space="preserve"> </w:t>
      </w:r>
      <w:proofErr w:type="gramStart"/>
      <w:r w:rsidRPr="00664E3C">
        <w:rPr>
          <w:rStyle w:val="StyleUnderline"/>
        </w:rPr>
        <w:t>as a consequence of</w:t>
      </w:r>
      <w:proofErr w:type="gramEnd"/>
      <w:r w:rsidRPr="00664E3C">
        <w:rPr>
          <w:rStyle w:val="StyleUnderline"/>
        </w:rPr>
        <w:t xml:space="preserve"> doing so, </w:t>
      </w:r>
      <w:r w:rsidRPr="00542271">
        <w:rPr>
          <w:rStyle w:val="StyleUnderline"/>
          <w:highlight w:val="green"/>
        </w:rPr>
        <w:t xml:space="preserve">then </w:t>
      </w:r>
      <w:r w:rsidRPr="00542271">
        <w:rPr>
          <w:rStyle w:val="Emphasis"/>
          <w:highlight w:val="green"/>
        </w:rPr>
        <w:t>we will</w:t>
      </w:r>
      <w:r w:rsidRPr="00542271">
        <w:rPr>
          <w:rStyle w:val="Emphasis"/>
        </w:rPr>
        <w:t xml:space="preserve"> all the billions of life years and </w:t>
      </w:r>
      <w:r w:rsidRPr="007209B6">
        <w:rPr>
          <w:rStyle w:val="Emphasis"/>
          <w:highlight w:val="green"/>
        </w:rPr>
        <w:t xml:space="preserve">billions of humans who might have </w:t>
      </w:r>
      <w:r w:rsidRPr="00542271">
        <w:rPr>
          <w:rStyle w:val="Emphasis"/>
          <w:highlight w:val="green"/>
        </w:rPr>
        <w:t>come to exist</w:t>
      </w:r>
      <w:r w:rsidRPr="00542271">
        <w:rPr>
          <w:rStyle w:val="Emphasis"/>
        </w:rPr>
        <w:t xml:space="preserve"> </w:t>
      </w:r>
      <w:r w:rsidRPr="00542271">
        <w:rPr>
          <w:rStyle w:val="StyleUnderline"/>
        </w:rPr>
        <w:t>— and who would have experienced happiness</w:t>
      </w:r>
      <w:r w:rsidRPr="00664E3C">
        <w:rPr>
          <w:rStyle w:val="StyleUnderline"/>
        </w:rPr>
        <w:t xml:space="preserve"> and contributed </w:t>
      </w:r>
      <w:r w:rsidRPr="007209B6">
        <w:rPr>
          <w:rStyle w:val="StyleUnderline"/>
          <w:highlight w:val="green"/>
        </w:rPr>
        <w:t xml:space="preserve">to humankind’s </w:t>
      </w:r>
      <w:r w:rsidRPr="00542271">
        <w:rPr>
          <w:rStyle w:val="StyleUnderline"/>
        </w:rPr>
        <w:t xml:space="preserve">continued epistemic and </w:t>
      </w:r>
      <w:r w:rsidRPr="007209B6">
        <w:rPr>
          <w:rStyle w:val="StyleUnderline"/>
          <w:highlight w:val="green"/>
        </w:rPr>
        <w:t>moral progress</w:t>
      </w:r>
      <w:r w:rsidRPr="00664E3C">
        <w:rPr>
          <w:sz w:val="14"/>
        </w:rPr>
        <w:t>.</w:t>
      </w:r>
      <w:r>
        <w:rPr>
          <w:sz w:val="14"/>
        </w:rPr>
        <w:t xml:space="preserve"> </w:t>
      </w:r>
      <w:r w:rsidRPr="00664E3C">
        <w:rPr>
          <w:sz w:val="16"/>
        </w:rPr>
        <w:t xml:space="preserve">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664E3C">
        <w:rPr>
          <w:rStyle w:val="StyleUnderline"/>
        </w:rPr>
        <w:t xml:space="preserve">it is very likely that </w:t>
      </w:r>
      <w:r w:rsidRPr="00570A06">
        <w:rPr>
          <w:rStyle w:val="StyleUnderline"/>
        </w:rPr>
        <w:t>technological advances in the domain of space colonization would improve our lives in other w</w:t>
      </w:r>
      <w:r w:rsidRPr="00664E3C">
        <w:rPr>
          <w:rStyle w:val="StyleUnderline"/>
        </w:rPr>
        <w:t xml:space="preserve">ays as well thanks to technology transfer </w:t>
      </w:r>
      <w:r w:rsidRPr="00664E3C">
        <w:rPr>
          <w:sz w:val="16"/>
        </w:rPr>
        <w:t xml:space="preserve">[4] — </w:t>
      </w:r>
      <w:r w:rsidRPr="00664E3C">
        <w:rPr>
          <w:rStyle w:val="StyleUnderline"/>
        </w:rPr>
        <w:t>investing in space colonization today would probably be a win-win situation.</w:t>
      </w:r>
      <w:r>
        <w:rPr>
          <w:rStyle w:val="StyleUnderline"/>
        </w:rPr>
        <w:t xml:space="preserve"> </w:t>
      </w:r>
      <w:r w:rsidRPr="00664E3C">
        <w:rPr>
          <w:sz w:val="16"/>
        </w:rPr>
        <w:t xml:space="preserve">So the situation seems clear: </w:t>
      </w:r>
      <w:r w:rsidRPr="00664E3C">
        <w:rPr>
          <w:rStyle w:val="StyleUnderline"/>
        </w:rPr>
        <w:t xml:space="preserve">We must pursue space colonization and try to spread beyond Earth </w:t>
      </w:r>
      <w:r w:rsidRPr="007F5BEB">
        <w:rPr>
          <w:rStyle w:val="Emphasis"/>
        </w:rPr>
        <w:t>as fast as possible</w:t>
      </w:r>
      <w:r w:rsidRPr="00664E3C">
        <w:rPr>
          <w:sz w:val="16"/>
        </w:rPr>
        <w:t>. Unfortunately, there is a catch: Yes, we must colonize space if humankind is to survive, but space colonization itself is very risky. So much so that bad outcomes of space colonization might be even worse for humankind than “merely” going extinct.</w:t>
      </w:r>
    </w:p>
    <w:p w14:paraId="35D542E1" w14:textId="77777777" w:rsidR="00FA0720" w:rsidRDefault="00FA0720" w:rsidP="00FA0720">
      <w:pPr>
        <w:pStyle w:val="Heading4"/>
      </w:pPr>
      <w:r>
        <w:t>Permanent Lunar Settlement solves is uniquely more suited than Mars Colonization.</w:t>
      </w:r>
    </w:p>
    <w:p w14:paraId="5173904C" w14:textId="77777777" w:rsidR="00FA0720" w:rsidRPr="009C564C" w:rsidRDefault="00FA0720" w:rsidP="00FA0720">
      <w:proofErr w:type="spellStart"/>
      <w:r w:rsidRPr="009C564C">
        <w:rPr>
          <w:rStyle w:val="Style13ptBold"/>
        </w:rPr>
        <w:t>Szocik</w:t>
      </w:r>
      <w:proofErr w:type="spellEnd"/>
      <w:r>
        <w:rPr>
          <w:rStyle w:val="Style13ptBold"/>
        </w:rPr>
        <w:t xml:space="preserve"> 21</w:t>
      </w:r>
      <w:r w:rsidRPr="009C564C">
        <w:t>, Konrad. "Lunar Settlement, Space Refuge, and Quality of Life: A Prevention Policy for the Future of Humans on Luna." The Human Factor in the Settlement of the Moon. Springer, Cham, 2021. 209-220.</w:t>
      </w:r>
      <w:r>
        <w:t xml:space="preserve"> (</w:t>
      </w:r>
      <w:r w:rsidRPr="00F945C1">
        <w:t xml:space="preserve">co-founder and president of the thinktank </w:t>
      </w:r>
      <w:hyperlink r:id="rId19" w:tgtFrame="_blank" w:history="1">
        <w:r w:rsidRPr="00F945C1">
          <w:rPr>
            <w:rStyle w:val="Hyperlink"/>
          </w:rPr>
          <w:t>ZIPAR</w:t>
        </w:r>
      </w:hyperlink>
      <w:r w:rsidRPr="00F945C1">
        <w:t xml:space="preserve">, the Zurich Institute of Public Affairs Research. He is also co-founder and CEO of the consulting firm </w:t>
      </w:r>
      <w:hyperlink r:id="rId20" w:tgtFrame="_blank" w:history="1">
        <w:proofErr w:type="spellStart"/>
        <w:r w:rsidRPr="00F945C1">
          <w:rPr>
            <w:rStyle w:val="Hyperlink"/>
          </w:rPr>
          <w:t>ars</w:t>
        </w:r>
        <w:proofErr w:type="spellEnd"/>
        <w:r w:rsidRPr="00F945C1">
          <w:rPr>
            <w:rStyle w:val="Hyperlink"/>
          </w:rPr>
          <w:t xml:space="preserve"> </w:t>
        </w:r>
        <w:proofErr w:type="spellStart"/>
        <w:r w:rsidRPr="00F945C1">
          <w:rPr>
            <w:rStyle w:val="Hyperlink"/>
          </w:rPr>
          <w:t>cognitionis</w:t>
        </w:r>
        <w:proofErr w:type="spellEnd"/>
      </w:hyperlink>
      <w:r w:rsidRPr="00F945C1">
        <w:t>,. He has a PhD in political communication, University of Zurich.</w:t>
      </w:r>
      <w:r>
        <w:t xml:space="preserve">)//Elmer </w:t>
      </w:r>
    </w:p>
    <w:p w14:paraId="5973964A" w14:textId="77777777" w:rsidR="00FA0720" w:rsidRDefault="00FA0720" w:rsidP="00FA0720">
      <w:pPr>
        <w:rPr>
          <w:sz w:val="16"/>
        </w:rPr>
      </w:pPr>
      <w:r w:rsidRPr="006D2B9F">
        <w:rPr>
          <w:sz w:val="16"/>
        </w:rPr>
        <w:t xml:space="preserve">13.2 </w:t>
      </w:r>
      <w:r w:rsidRPr="007209B6">
        <w:rPr>
          <w:rStyle w:val="Emphasis"/>
          <w:highlight w:val="green"/>
        </w:rPr>
        <w:t>Lunar Settlement as a Space Refuge</w:t>
      </w:r>
      <w:r w:rsidRPr="007209B6">
        <w:rPr>
          <w:rStyle w:val="StyleUnderline"/>
          <w:highlight w:val="green"/>
        </w:rPr>
        <w:t xml:space="preserve"> </w:t>
      </w:r>
      <w:r w:rsidRPr="00852FF1">
        <w:rPr>
          <w:rStyle w:val="StyleUnderline"/>
        </w:rPr>
        <w:t>The idea of a space refuge is not new. But very rarely and, in fact, only recently has it been discussed in academic texts (</w:t>
      </w:r>
      <w:proofErr w:type="spellStart"/>
      <w:r w:rsidRPr="00852FF1">
        <w:rPr>
          <w:rStyle w:val="StyleUnderline"/>
        </w:rPr>
        <w:t>Szocik</w:t>
      </w:r>
      <w:proofErr w:type="spellEnd"/>
      <w:r w:rsidRPr="00852FF1">
        <w:rPr>
          <w:rStyle w:val="StyleUnderline"/>
        </w:rPr>
        <w:t xml:space="preserve">, 2019; </w:t>
      </w:r>
      <w:proofErr w:type="spellStart"/>
      <w:r w:rsidRPr="00852FF1">
        <w:rPr>
          <w:rStyle w:val="StyleUnderline"/>
        </w:rPr>
        <w:t>Szocik</w:t>
      </w:r>
      <w:proofErr w:type="spellEnd"/>
      <w:r w:rsidRPr="00852FF1">
        <w:rPr>
          <w:rStyle w:val="StyleUnderline"/>
        </w:rPr>
        <w:t xml:space="preserve"> et al., 2020).</w:t>
      </w:r>
      <w:r w:rsidRPr="006D2B9F">
        <w:rPr>
          <w:sz w:val="16"/>
        </w:rPr>
        <w:t xml:space="preserve"> Others only mentioned the </w:t>
      </w:r>
      <w:r w:rsidRPr="00852FF1">
        <w:rPr>
          <w:rStyle w:val="StyleUnderline"/>
        </w:rPr>
        <w:t xml:space="preserve">concept of a space refuge at the margin of their studies on terrestrial refuges </w:t>
      </w:r>
      <w:r w:rsidRPr="000C1B3A">
        <w:rPr>
          <w:rStyle w:val="Emphasis"/>
        </w:rPr>
        <w:t xml:space="preserve">as </w:t>
      </w:r>
      <w:r w:rsidRPr="007209B6">
        <w:rPr>
          <w:rStyle w:val="Emphasis"/>
          <w:highlight w:val="green"/>
        </w:rPr>
        <w:t>remedies</w:t>
      </w:r>
      <w:r w:rsidRPr="007209B6">
        <w:rPr>
          <w:rStyle w:val="StyleUnderline"/>
          <w:highlight w:val="green"/>
        </w:rPr>
        <w:t xml:space="preserve"> </w:t>
      </w:r>
      <w:r w:rsidRPr="007209B6">
        <w:rPr>
          <w:rStyle w:val="Emphasis"/>
          <w:highlight w:val="green"/>
        </w:rPr>
        <w:t xml:space="preserve">for </w:t>
      </w:r>
      <w:r w:rsidRPr="007209B6">
        <w:rPr>
          <w:rStyle w:val="Emphasis"/>
          <w:highlight w:val="green"/>
          <w:bdr w:val="single" w:sz="18" w:space="0" w:color="auto"/>
        </w:rPr>
        <w:t>global catastrophes on Earth</w:t>
      </w:r>
      <w:r w:rsidRPr="007209B6">
        <w:rPr>
          <w:rStyle w:val="StyleUnderline"/>
          <w:highlight w:val="green"/>
        </w:rPr>
        <w:t xml:space="preserve"> </w:t>
      </w:r>
      <w:r w:rsidRPr="00852FF1">
        <w:rPr>
          <w:rStyle w:val="StyleUnderline"/>
        </w:rPr>
        <w:t xml:space="preserve">(Baum et al., 2015; </w:t>
      </w:r>
      <w:proofErr w:type="spellStart"/>
      <w:r w:rsidRPr="00852FF1">
        <w:rPr>
          <w:rStyle w:val="StyleUnderline"/>
        </w:rPr>
        <w:t>Jebari</w:t>
      </w:r>
      <w:proofErr w:type="spellEnd"/>
      <w:r w:rsidRPr="00852FF1">
        <w:rPr>
          <w:rStyle w:val="StyleUnderline"/>
        </w:rPr>
        <w:t>, 2015).</w:t>
      </w:r>
      <w:r w:rsidRPr="006D2B9F">
        <w:rPr>
          <w:sz w:val="16"/>
        </w:rPr>
        <w:t xml:space="preserve"> Finally, supporters of the mission to the Moon do not mention the concept of a space refuge among the many expected benefits (see, for example, Crawford, 2005). Consequently, for many, talking about a space refuge sounds like science fiction discourse. That impression is strengthened by the fact that this is a popular motif in science fiction novels and films. </w:t>
      </w:r>
      <w:r w:rsidRPr="00852FF1">
        <w:rPr>
          <w:rStyle w:val="StyleUnderline"/>
        </w:rPr>
        <w:t>Nevertheless, the main challenge with the concept of a space refuge—located on the Moon, Mars, or elsewhere—lies in its rationale</w:t>
      </w:r>
      <w:r w:rsidRPr="006D2B9F">
        <w:rPr>
          <w:sz w:val="16"/>
        </w:rPr>
        <w:t xml:space="preserve">. By rationale we do not mean here a primary justification in building a space refuge. Such justification is relatively obvious and connected with the global catastrophes that humanity may meet in the future. The rationale for a space refuge is treated here in comparison to the rationale for an alternative terrestrial refuge such as subterranean or aquatic, just to mention the most feasible kinds of terrestrial refuges. Consequently, the challenge lies in arguing for some extra added value that would be offered by a space refuge and that would be impossible to be provided by terrestrial refuges (Stoner, 2017; </w:t>
      </w:r>
      <w:proofErr w:type="spellStart"/>
      <w:r w:rsidRPr="006D2B9F">
        <w:rPr>
          <w:sz w:val="16"/>
        </w:rPr>
        <w:t>Szocik</w:t>
      </w:r>
      <w:proofErr w:type="spellEnd"/>
      <w:r w:rsidRPr="006D2B9F">
        <w:rPr>
          <w:sz w:val="16"/>
        </w:rPr>
        <w:t xml:space="preserve">, 2019). </w:t>
      </w:r>
      <w:r w:rsidRPr="00852FF1">
        <w:rPr>
          <w:rStyle w:val="StyleUnderline"/>
        </w:rPr>
        <w:t>As we argued elsewhere (</w:t>
      </w:r>
      <w:proofErr w:type="spellStart"/>
      <w:r w:rsidRPr="00852FF1">
        <w:rPr>
          <w:rStyle w:val="StyleUnderline"/>
        </w:rPr>
        <w:t>Szocik</w:t>
      </w:r>
      <w:proofErr w:type="spellEnd"/>
      <w:r w:rsidRPr="00852FF1">
        <w:rPr>
          <w:rStyle w:val="StyleUnderline"/>
        </w:rPr>
        <w:t xml:space="preserve"> et al., 2020), </w:t>
      </w:r>
      <w:proofErr w:type="gramStart"/>
      <w:r w:rsidRPr="00852FF1">
        <w:rPr>
          <w:rStyle w:val="StyleUnderline"/>
        </w:rPr>
        <w:t>as long as</w:t>
      </w:r>
      <w:proofErr w:type="gramEnd"/>
      <w:r w:rsidRPr="00852FF1">
        <w:rPr>
          <w:rStyle w:val="StyleUnderline"/>
        </w:rPr>
        <w:t xml:space="preserve"> the initial living conditions in a space refuge may be similar to those on Earth after a disaster, in the long run a space refuge </w:t>
      </w:r>
      <w:r w:rsidRPr="000C1B3A">
        <w:rPr>
          <w:rStyle w:val="Emphasis"/>
        </w:rPr>
        <w:t xml:space="preserve">should </w:t>
      </w:r>
      <w:r w:rsidRPr="007209B6">
        <w:rPr>
          <w:rStyle w:val="Emphasis"/>
          <w:highlight w:val="green"/>
        </w:rPr>
        <w:t>provide</w:t>
      </w:r>
      <w:r w:rsidRPr="007209B6">
        <w:rPr>
          <w:rStyle w:val="StyleUnderline"/>
          <w:highlight w:val="green"/>
        </w:rPr>
        <w:t xml:space="preserve"> </w:t>
      </w:r>
      <w:r w:rsidRPr="007209B6">
        <w:rPr>
          <w:rStyle w:val="Emphasis"/>
          <w:highlight w:val="green"/>
          <w:bdr w:val="single" w:sz="18" w:space="0" w:color="auto"/>
        </w:rPr>
        <w:t>stability and a constant supply</w:t>
      </w:r>
      <w:r w:rsidRPr="006D2B9F">
        <w:rPr>
          <w:sz w:val="16"/>
        </w:rPr>
        <w:t xml:space="preserve">. There are good reasons to assume that they may be challenging for a community of survivors on Earth even if based in a safe terrestrial refuge. Finally, there are good reasons to assume that </w:t>
      </w:r>
      <w:r w:rsidRPr="007209B6">
        <w:rPr>
          <w:rStyle w:val="Emphasis"/>
          <w:highlight w:val="green"/>
        </w:rPr>
        <w:t>space refugees</w:t>
      </w:r>
      <w:r w:rsidRPr="00852FF1">
        <w:rPr>
          <w:rStyle w:val="StyleUnderline"/>
        </w:rPr>
        <w:t xml:space="preserve">—even if recruited from civilians and not from specially trained military personnel—will be expected to satisfy a minimal level of physical performance, efficacy, and health required to survive spaceflight in relatively good conditions. As such, they may be </w:t>
      </w:r>
      <w:r w:rsidRPr="007209B6">
        <w:rPr>
          <w:rStyle w:val="Emphasis"/>
          <w:highlight w:val="green"/>
        </w:rPr>
        <w:t>more resistant</w:t>
      </w:r>
      <w:r w:rsidRPr="007209B6">
        <w:rPr>
          <w:rStyle w:val="StyleUnderline"/>
          <w:highlight w:val="green"/>
        </w:rPr>
        <w:t xml:space="preserve"> </w:t>
      </w:r>
      <w:r w:rsidRPr="00852FF1">
        <w:rPr>
          <w:rStyle w:val="StyleUnderline"/>
        </w:rPr>
        <w:t xml:space="preserve">to hard environmental conditions </w:t>
      </w:r>
      <w:r w:rsidRPr="007209B6">
        <w:rPr>
          <w:rStyle w:val="Emphasis"/>
          <w:highlight w:val="green"/>
        </w:rPr>
        <w:t>than</w:t>
      </w:r>
      <w:r w:rsidRPr="007209B6">
        <w:rPr>
          <w:rStyle w:val="StyleUnderline"/>
          <w:highlight w:val="green"/>
        </w:rPr>
        <w:t xml:space="preserve"> </w:t>
      </w:r>
      <w:r w:rsidRPr="00852FF1">
        <w:rPr>
          <w:rStyle w:val="StyleUnderline"/>
        </w:rPr>
        <w:t xml:space="preserve">civilian survivors left on Earth in </w:t>
      </w:r>
      <w:r w:rsidRPr="007209B6">
        <w:rPr>
          <w:rStyle w:val="Emphasis"/>
          <w:highlight w:val="green"/>
        </w:rPr>
        <w:t>terrestrial refuges</w:t>
      </w:r>
      <w:r w:rsidRPr="00852FF1">
        <w:rPr>
          <w:rStyle w:val="StyleUnderline"/>
        </w:rPr>
        <w:t>.</w:t>
      </w:r>
      <w:r w:rsidRPr="006D2B9F">
        <w:rPr>
          <w:sz w:val="16"/>
        </w:rPr>
        <w:t xml:space="preserve"> We should not ignore that difference because the concept of a space refuge seems to be inextricably linked to prelaunch training and at least minimal physical preparation and medical checking. All these requirements will be beneficial for space refugees. It is worth adding that no analogical checking and preparation can be expected regarding a terrestrial refuge. It is also worth noting that an evacuation scenario would be challenging </w:t>
      </w:r>
      <w:proofErr w:type="gramStart"/>
      <w:r w:rsidRPr="006D2B9F">
        <w:rPr>
          <w:sz w:val="16"/>
        </w:rPr>
        <w:t>in regard to</w:t>
      </w:r>
      <w:proofErr w:type="gramEnd"/>
      <w:r w:rsidRPr="006D2B9F">
        <w:rPr>
          <w:sz w:val="16"/>
        </w:rPr>
        <w:t xml:space="preserve"> both terrestrial refuges and space refuges. In this chapter, we do not analyze possible evacuation scenarios and criteria of selection for terrestrial or space refugees. However, the case of the current policy for vaccination during the COVID-19 pandemic, as well as the many challenges that mass vaccination programs met in different countries, shows that an analogical policy of refugee selection will not be a trivial issue and may have serious logistical constraints. </w:t>
      </w:r>
      <w:r w:rsidRPr="00CC1F6A">
        <w:rPr>
          <w:rStyle w:val="StyleUnderline"/>
        </w:rPr>
        <w:t xml:space="preserve">However, even if for some readers the concept of lunar settlement as a space refuge seems to be too far from reality, there are strong </w:t>
      </w:r>
      <w:r w:rsidRPr="000C1B3A">
        <w:rPr>
          <w:rStyle w:val="Emphasis"/>
        </w:rPr>
        <w:t xml:space="preserve">reasons to </w:t>
      </w:r>
      <w:r w:rsidRPr="007209B6">
        <w:rPr>
          <w:rStyle w:val="Emphasis"/>
          <w:highlight w:val="green"/>
        </w:rPr>
        <w:t>treat</w:t>
      </w:r>
      <w:r w:rsidRPr="007209B6">
        <w:rPr>
          <w:rStyle w:val="StyleUnderline"/>
          <w:highlight w:val="green"/>
        </w:rPr>
        <w:t xml:space="preserve"> </w:t>
      </w:r>
      <w:r w:rsidRPr="00CC1F6A">
        <w:rPr>
          <w:rStyle w:val="StyleUnderline"/>
        </w:rPr>
        <w:t xml:space="preserve">the concept of </w:t>
      </w:r>
      <w:r w:rsidRPr="007209B6">
        <w:rPr>
          <w:rStyle w:val="Emphasis"/>
          <w:highlight w:val="green"/>
        </w:rPr>
        <w:t>lunar settlement</w:t>
      </w:r>
      <w:r w:rsidRPr="00CC1F6A">
        <w:rPr>
          <w:rStyle w:val="StyleUnderline"/>
        </w:rPr>
        <w:t>—even if initially planned only as a research outpost or a starting point for asteroid mining—</w:t>
      </w:r>
      <w:r w:rsidRPr="007209B6">
        <w:rPr>
          <w:rStyle w:val="Emphasis"/>
          <w:highlight w:val="green"/>
        </w:rPr>
        <w:t>as</w:t>
      </w:r>
      <w:r w:rsidRPr="007209B6">
        <w:rPr>
          <w:rStyle w:val="StyleUnderline"/>
          <w:highlight w:val="green"/>
        </w:rPr>
        <w:t xml:space="preserve"> </w:t>
      </w:r>
      <w:r w:rsidRPr="00CC1F6A">
        <w:rPr>
          <w:rStyle w:val="StyleUnderline"/>
        </w:rPr>
        <w:t xml:space="preserve">a more </w:t>
      </w:r>
      <w:r w:rsidRPr="007209B6">
        <w:rPr>
          <w:rStyle w:val="Emphasis"/>
          <w:highlight w:val="green"/>
        </w:rPr>
        <w:t>feasible</w:t>
      </w:r>
      <w:r w:rsidRPr="007209B6">
        <w:rPr>
          <w:rStyle w:val="StyleUnderline"/>
          <w:highlight w:val="green"/>
        </w:rPr>
        <w:t xml:space="preserve"> </w:t>
      </w:r>
      <w:r w:rsidRPr="00CC1F6A">
        <w:rPr>
          <w:rStyle w:val="StyleUnderline"/>
        </w:rPr>
        <w:t xml:space="preserve">and rational venture than Mars settlement </w:t>
      </w:r>
      <w:r w:rsidRPr="007209B6">
        <w:rPr>
          <w:rStyle w:val="Emphasis"/>
          <w:highlight w:val="green"/>
          <w:bdr w:val="single" w:sz="18" w:space="0" w:color="auto"/>
        </w:rPr>
        <w:t>for technological</w:t>
      </w:r>
      <w:r w:rsidRPr="000C1B3A">
        <w:rPr>
          <w:rStyle w:val="Emphasis"/>
          <w:bdr w:val="single" w:sz="18" w:space="0" w:color="auto"/>
        </w:rPr>
        <w:t xml:space="preserve">, medical, </w:t>
      </w:r>
      <w:r w:rsidRPr="007209B6">
        <w:rPr>
          <w:rStyle w:val="Emphasis"/>
          <w:highlight w:val="green"/>
          <w:bdr w:val="single" w:sz="18" w:space="0" w:color="auto"/>
        </w:rPr>
        <w:t>and political reasons</w:t>
      </w:r>
      <w:r w:rsidRPr="00CC1F6A">
        <w:rPr>
          <w:rStyle w:val="StyleUnderline"/>
        </w:rPr>
        <w:t>.</w:t>
      </w:r>
      <w:r w:rsidRPr="006D2B9F">
        <w:rPr>
          <w:sz w:val="16"/>
        </w:rPr>
        <w:t xml:space="preserve"> It is assumed here that </w:t>
      </w:r>
      <w:r w:rsidRPr="00CC1F6A">
        <w:rPr>
          <w:rStyle w:val="StyleUnderline"/>
        </w:rPr>
        <w:t>an economic model aimed at space mining, both lunar and asteroid, may be a starting point for further development of lunar settlement</w:t>
      </w:r>
      <w:r w:rsidRPr="006D2B9F">
        <w:rPr>
          <w:sz w:val="16"/>
        </w:rPr>
        <w:t>. Space mining may also inspire and challenge international discussion about space law, the Outer Space Treaty, and the issue of property rights in space (</w:t>
      </w:r>
      <w:proofErr w:type="spellStart"/>
      <w:r w:rsidRPr="006D2B9F">
        <w:rPr>
          <w:sz w:val="16"/>
        </w:rPr>
        <w:t>Jakhu</w:t>
      </w:r>
      <w:proofErr w:type="spellEnd"/>
      <w:r w:rsidRPr="006D2B9F">
        <w:rPr>
          <w:sz w:val="16"/>
        </w:rPr>
        <w:t xml:space="preserve"> &amp; </w:t>
      </w:r>
      <w:proofErr w:type="spellStart"/>
      <w:r w:rsidRPr="006D2B9F">
        <w:rPr>
          <w:sz w:val="16"/>
        </w:rPr>
        <w:t>Buzdugan</w:t>
      </w:r>
      <w:proofErr w:type="spellEnd"/>
      <w:r w:rsidRPr="006D2B9F">
        <w:rPr>
          <w:sz w:val="16"/>
        </w:rPr>
        <w:t xml:space="preserve">, 2008) and, as such, influence our vision of outer space as a common heritage. Some possible advantages of lunar settlement over Martian settlement are worth a short presentation. 13.3 </w:t>
      </w:r>
      <w:r w:rsidRPr="00CC1F6A">
        <w:rPr>
          <w:rStyle w:val="StyleUnderline"/>
        </w:rPr>
        <w:t xml:space="preserve">Medical Advantages A </w:t>
      </w:r>
      <w:r w:rsidRPr="007209B6">
        <w:rPr>
          <w:rStyle w:val="Emphasis"/>
          <w:highlight w:val="green"/>
        </w:rPr>
        <w:t>mission to the Moon</w:t>
      </w:r>
      <w:r w:rsidRPr="007209B6">
        <w:rPr>
          <w:rStyle w:val="StyleUnderline"/>
          <w:highlight w:val="green"/>
        </w:rPr>
        <w:t xml:space="preserve"> </w:t>
      </w:r>
      <w:r w:rsidRPr="007209B6">
        <w:rPr>
          <w:rStyle w:val="Emphasis"/>
          <w:highlight w:val="green"/>
        </w:rPr>
        <w:t>offers</w:t>
      </w:r>
      <w:r w:rsidRPr="007209B6">
        <w:rPr>
          <w:rStyle w:val="StyleUnderline"/>
          <w:highlight w:val="green"/>
        </w:rPr>
        <w:t xml:space="preserve"> </w:t>
      </w:r>
      <w:r w:rsidRPr="00CC1F6A">
        <w:rPr>
          <w:rStyle w:val="StyleUnderline"/>
        </w:rPr>
        <w:t xml:space="preserve">evident </w:t>
      </w:r>
      <w:r w:rsidRPr="007209B6">
        <w:rPr>
          <w:rStyle w:val="Emphasis"/>
          <w:highlight w:val="green"/>
        </w:rPr>
        <w:t>advantages over</w:t>
      </w:r>
      <w:r w:rsidRPr="007209B6">
        <w:rPr>
          <w:rStyle w:val="StyleUnderline"/>
          <w:highlight w:val="green"/>
        </w:rPr>
        <w:t xml:space="preserve"> </w:t>
      </w:r>
      <w:r w:rsidRPr="00CC1F6A">
        <w:rPr>
          <w:rStyle w:val="StyleUnderline"/>
        </w:rPr>
        <w:t xml:space="preserve">missions to </w:t>
      </w:r>
      <w:r w:rsidRPr="007209B6">
        <w:rPr>
          <w:rStyle w:val="Emphasis"/>
          <w:highlight w:val="green"/>
        </w:rPr>
        <w:t>Mars</w:t>
      </w:r>
      <w:r w:rsidRPr="007209B6">
        <w:rPr>
          <w:rStyle w:val="StyleUnderline"/>
          <w:highlight w:val="green"/>
        </w:rPr>
        <w:t xml:space="preserve"> </w:t>
      </w:r>
      <w:r w:rsidRPr="007209B6">
        <w:rPr>
          <w:rStyle w:val="Emphasis"/>
          <w:highlight w:val="green"/>
          <w:bdr w:val="single" w:sz="18" w:space="0" w:color="auto"/>
        </w:rPr>
        <w:t>for human health</w:t>
      </w:r>
      <w:r w:rsidRPr="007209B6">
        <w:rPr>
          <w:rStyle w:val="StyleUnderline"/>
          <w:highlight w:val="green"/>
        </w:rPr>
        <w:t xml:space="preserve"> </w:t>
      </w:r>
      <w:r w:rsidRPr="00CC1F6A">
        <w:rPr>
          <w:rStyle w:val="StyleUnderline"/>
        </w:rPr>
        <w:t xml:space="preserve">and life. </w:t>
      </w:r>
      <w:proofErr w:type="gramStart"/>
      <w:r w:rsidRPr="00CC1F6A">
        <w:rPr>
          <w:rStyle w:val="StyleUnderline"/>
        </w:rPr>
        <w:t>First of all</w:t>
      </w:r>
      <w:proofErr w:type="gramEnd"/>
      <w:r w:rsidRPr="00CC1F6A">
        <w:rPr>
          <w:rStyle w:val="StyleUnderline"/>
        </w:rPr>
        <w:t xml:space="preserve">, much </w:t>
      </w:r>
      <w:r w:rsidRPr="007209B6">
        <w:rPr>
          <w:rStyle w:val="Emphasis"/>
          <w:highlight w:val="green"/>
        </w:rPr>
        <w:t>shorter travel time</w:t>
      </w:r>
      <w:r w:rsidRPr="007209B6">
        <w:rPr>
          <w:rStyle w:val="StyleUnderline"/>
          <w:highlight w:val="green"/>
        </w:rPr>
        <w:t xml:space="preserve"> </w:t>
      </w:r>
      <w:r w:rsidRPr="00CC1F6A">
        <w:rPr>
          <w:rStyle w:val="StyleUnderline"/>
        </w:rPr>
        <w:t xml:space="preserve">to the Moon than to Mars </w:t>
      </w:r>
      <w:r w:rsidRPr="007209B6">
        <w:rPr>
          <w:rStyle w:val="Emphasis"/>
          <w:highlight w:val="green"/>
        </w:rPr>
        <w:t>means</w:t>
      </w:r>
      <w:r w:rsidRPr="007209B6">
        <w:rPr>
          <w:rStyle w:val="StyleUnderline"/>
          <w:highlight w:val="green"/>
        </w:rPr>
        <w:t xml:space="preserve"> </w:t>
      </w:r>
      <w:r w:rsidRPr="007209B6">
        <w:rPr>
          <w:rStyle w:val="Emphasis"/>
          <w:highlight w:val="green"/>
        </w:rPr>
        <w:t>lower</w:t>
      </w:r>
      <w:r w:rsidRPr="007209B6">
        <w:rPr>
          <w:rStyle w:val="StyleUnderline"/>
          <w:highlight w:val="green"/>
        </w:rPr>
        <w:t xml:space="preserve"> </w:t>
      </w:r>
      <w:r w:rsidRPr="00CC1F6A">
        <w:rPr>
          <w:rStyle w:val="StyleUnderline"/>
        </w:rPr>
        <w:t xml:space="preserve">and shorter </w:t>
      </w:r>
      <w:r w:rsidRPr="007209B6">
        <w:rPr>
          <w:rStyle w:val="Emphasis"/>
          <w:highlight w:val="green"/>
        </w:rPr>
        <w:t>exposure to microgravity</w:t>
      </w:r>
      <w:r w:rsidRPr="006D2B9F">
        <w:rPr>
          <w:sz w:val="16"/>
        </w:rPr>
        <w:t xml:space="preserve">. </w:t>
      </w:r>
      <w:r w:rsidRPr="00CC1F6A">
        <w:rPr>
          <w:rStyle w:val="StyleUnderline"/>
        </w:rPr>
        <w:t>Microgravity causes many hazardous medical effects</w:t>
      </w:r>
      <w:r w:rsidRPr="006D2B9F">
        <w:rPr>
          <w:sz w:val="16"/>
        </w:rPr>
        <w:t xml:space="preserve">. The same is especially true about another hazardous factor in space: space radiation. </w:t>
      </w:r>
      <w:r w:rsidRPr="00CC1F6A">
        <w:rPr>
          <w:rStyle w:val="StyleUnderline"/>
        </w:rPr>
        <w:t xml:space="preserve">Exposure to </w:t>
      </w:r>
      <w:r w:rsidRPr="007209B6">
        <w:rPr>
          <w:rStyle w:val="Emphasis"/>
          <w:highlight w:val="green"/>
        </w:rPr>
        <w:t>space radiation</w:t>
      </w:r>
      <w:r w:rsidRPr="007209B6">
        <w:rPr>
          <w:rStyle w:val="StyleUnderline"/>
          <w:highlight w:val="green"/>
        </w:rPr>
        <w:t xml:space="preserve"> </w:t>
      </w:r>
      <w:r w:rsidRPr="00CC1F6A">
        <w:rPr>
          <w:rStyle w:val="StyleUnderline"/>
        </w:rPr>
        <w:t>is the highest during the interplanetary trip from Earth to Mars</w:t>
      </w:r>
      <w:r w:rsidRPr="006D2B9F">
        <w:rPr>
          <w:sz w:val="16"/>
        </w:rPr>
        <w:t xml:space="preserve">. The </w:t>
      </w:r>
      <w:r w:rsidRPr="00CC1F6A">
        <w:rPr>
          <w:rStyle w:val="StyleUnderline"/>
        </w:rPr>
        <w:t>shorter the trip, the lower the exposure to harmful radiation in space.</w:t>
      </w:r>
      <w:r>
        <w:rPr>
          <w:rStyle w:val="StyleUnderline"/>
        </w:rPr>
        <w:t xml:space="preserve"> </w:t>
      </w:r>
      <w:r w:rsidRPr="006D2B9F">
        <w:rPr>
          <w:sz w:val="16"/>
        </w:rPr>
        <w:t xml:space="preserve">While exposure to space radiation during spaceflight is challenging for a mission to Mars, </w:t>
      </w:r>
      <w:r w:rsidRPr="00CC1F6A">
        <w:rPr>
          <w:rStyle w:val="StyleUnderline"/>
        </w:rPr>
        <w:t>this is not a challenge for lunar missions due to the short distance between Earth and the Moon. Progress in technology may provide better protection against space radiation, for example, by red</w:t>
      </w:r>
      <w:r w:rsidRPr="006D2B9F">
        <w:rPr>
          <w:sz w:val="16"/>
        </w:rPr>
        <w:t xml:space="preserve">ucing the time of spaceflight between two planets. </w:t>
      </w:r>
      <w:r w:rsidRPr="00CC1F6A">
        <w:rPr>
          <w:rStyle w:val="StyleUnderline"/>
        </w:rPr>
        <w:t xml:space="preserve">Finally, </w:t>
      </w:r>
      <w:r w:rsidRPr="007209B6">
        <w:rPr>
          <w:rStyle w:val="Emphasis"/>
          <w:highlight w:val="green"/>
        </w:rPr>
        <w:t>permanent lunar settlement</w:t>
      </w:r>
      <w:r w:rsidRPr="007209B6">
        <w:rPr>
          <w:rStyle w:val="StyleUnderline"/>
          <w:highlight w:val="green"/>
        </w:rPr>
        <w:t xml:space="preserve"> </w:t>
      </w:r>
      <w:r w:rsidRPr="00CC1F6A">
        <w:rPr>
          <w:rStyle w:val="StyleUnderline"/>
        </w:rPr>
        <w:t xml:space="preserve">may </w:t>
      </w:r>
      <w:r w:rsidRPr="007209B6">
        <w:rPr>
          <w:rStyle w:val="Emphasis"/>
          <w:highlight w:val="green"/>
        </w:rPr>
        <w:t>serve as a research</w:t>
      </w:r>
      <w:r w:rsidRPr="007209B6">
        <w:rPr>
          <w:rStyle w:val="StyleUnderline"/>
          <w:highlight w:val="green"/>
        </w:rPr>
        <w:t xml:space="preserve"> </w:t>
      </w:r>
      <w:r w:rsidRPr="00CC1F6A">
        <w:rPr>
          <w:rStyle w:val="StyleUnderline"/>
        </w:rPr>
        <w:t xml:space="preserve">field </w:t>
      </w:r>
      <w:r w:rsidRPr="007209B6">
        <w:rPr>
          <w:rStyle w:val="Emphasis"/>
          <w:highlight w:val="green"/>
        </w:rPr>
        <w:t>for</w:t>
      </w:r>
      <w:r w:rsidRPr="007209B6">
        <w:rPr>
          <w:rStyle w:val="StyleUnderline"/>
          <w:highlight w:val="green"/>
        </w:rPr>
        <w:t xml:space="preserve"> </w:t>
      </w:r>
      <w:r w:rsidRPr="00CC1F6A">
        <w:rPr>
          <w:rStyle w:val="StyleUnderline"/>
        </w:rPr>
        <w:t xml:space="preserve">the proper </w:t>
      </w:r>
      <w:r w:rsidRPr="007209B6">
        <w:rPr>
          <w:rStyle w:val="Emphasis"/>
          <w:highlight w:val="green"/>
        </w:rPr>
        <w:t>preparation of</w:t>
      </w:r>
      <w:r w:rsidRPr="007209B6">
        <w:rPr>
          <w:rStyle w:val="StyleUnderline"/>
          <w:highlight w:val="green"/>
        </w:rPr>
        <w:t xml:space="preserve"> </w:t>
      </w:r>
      <w:r w:rsidRPr="00CC1F6A">
        <w:rPr>
          <w:rStyle w:val="StyleUnderline"/>
        </w:rPr>
        <w:t xml:space="preserve">astronauts before their </w:t>
      </w:r>
      <w:r w:rsidRPr="007209B6">
        <w:rPr>
          <w:rStyle w:val="Emphasis"/>
          <w:highlight w:val="green"/>
        </w:rPr>
        <w:t>later mission</w:t>
      </w:r>
      <w:r w:rsidRPr="007209B6">
        <w:rPr>
          <w:rStyle w:val="StyleUnderline"/>
          <w:highlight w:val="green"/>
        </w:rPr>
        <w:t xml:space="preserve"> </w:t>
      </w:r>
      <w:r w:rsidRPr="00CC1F6A">
        <w:rPr>
          <w:rStyle w:val="StyleUnderline"/>
        </w:rPr>
        <w:t>to Mars.</w:t>
      </w:r>
      <w:r w:rsidRPr="006D2B9F">
        <w:rPr>
          <w:sz w:val="16"/>
        </w:rPr>
        <w:t xml:space="preserve"> This refers not only to studying astronauts’ physiology and psychology in reduced gravity but also to testing all systems involved, including the life support system (Crawford, 2004). </w:t>
      </w:r>
      <w:r w:rsidRPr="00CC1F6A">
        <w:rPr>
          <w:rStyle w:val="StyleUnderline"/>
        </w:rPr>
        <w:t>A separate group of problems involves psychological challenges. Threats such as isolation, distance from Earth, and habitat confinement are expected to be riskier and more challenging during missions to Mars than in lunar settlement</w:t>
      </w:r>
      <w:r w:rsidRPr="006D2B9F">
        <w:rPr>
          <w:sz w:val="16"/>
        </w:rPr>
        <w:t xml:space="preserve">. It is true that the degree of confinement is the same on both the Moon and Mars insofar as refugees can survive only in a habitat. </w:t>
      </w:r>
      <w:r w:rsidRPr="00CC1F6A">
        <w:rPr>
          <w:rStyle w:val="StyleUnderline"/>
        </w:rPr>
        <w:t xml:space="preserve">However, it may be assumed that the proximity to Earth becomes an important issue. There are good </w:t>
      </w:r>
      <w:r w:rsidRPr="007209B6">
        <w:rPr>
          <w:rStyle w:val="Emphasis"/>
          <w:highlight w:val="green"/>
        </w:rPr>
        <w:t>psychological</w:t>
      </w:r>
      <w:r w:rsidRPr="007209B6">
        <w:rPr>
          <w:rStyle w:val="StyleUnderline"/>
          <w:highlight w:val="green"/>
        </w:rPr>
        <w:t xml:space="preserve"> </w:t>
      </w:r>
      <w:r w:rsidRPr="007209B6">
        <w:rPr>
          <w:rStyle w:val="Emphasis"/>
          <w:highlight w:val="green"/>
        </w:rPr>
        <w:t>arguments</w:t>
      </w:r>
      <w:r w:rsidRPr="007209B6">
        <w:rPr>
          <w:rStyle w:val="StyleUnderline"/>
          <w:highlight w:val="green"/>
        </w:rPr>
        <w:t xml:space="preserve"> </w:t>
      </w:r>
      <w:r w:rsidRPr="00CC1F6A">
        <w:rPr>
          <w:rStyle w:val="StyleUnderline"/>
        </w:rPr>
        <w:t xml:space="preserve">to </w:t>
      </w:r>
      <w:r w:rsidRPr="007209B6">
        <w:rPr>
          <w:rStyle w:val="Emphasis"/>
          <w:highlight w:val="green"/>
        </w:rPr>
        <w:t>assume</w:t>
      </w:r>
      <w:r w:rsidRPr="007209B6">
        <w:rPr>
          <w:rStyle w:val="StyleUnderline"/>
          <w:highlight w:val="green"/>
        </w:rPr>
        <w:t xml:space="preserve"> </w:t>
      </w:r>
      <w:r w:rsidRPr="00CC1F6A">
        <w:rPr>
          <w:rStyle w:val="StyleUnderline"/>
        </w:rPr>
        <w:t xml:space="preserve">that </w:t>
      </w:r>
      <w:r w:rsidRPr="007209B6">
        <w:rPr>
          <w:rStyle w:val="Emphasis"/>
          <w:highlight w:val="green"/>
        </w:rPr>
        <w:t>life on</w:t>
      </w:r>
      <w:r w:rsidRPr="007209B6">
        <w:rPr>
          <w:rStyle w:val="StyleUnderline"/>
          <w:highlight w:val="green"/>
        </w:rPr>
        <w:t xml:space="preserve"> </w:t>
      </w:r>
      <w:r w:rsidRPr="00CC1F6A">
        <w:rPr>
          <w:rStyle w:val="StyleUnderline"/>
        </w:rPr>
        <w:t xml:space="preserve">the </w:t>
      </w:r>
      <w:r w:rsidRPr="007209B6">
        <w:rPr>
          <w:rStyle w:val="Emphasis"/>
          <w:highlight w:val="green"/>
        </w:rPr>
        <w:t>Moon</w:t>
      </w:r>
      <w:r w:rsidRPr="007209B6">
        <w:rPr>
          <w:rStyle w:val="StyleUnderline"/>
          <w:highlight w:val="green"/>
        </w:rPr>
        <w:t xml:space="preserve"> </w:t>
      </w:r>
      <w:r w:rsidRPr="007209B6">
        <w:rPr>
          <w:rStyle w:val="Emphasis"/>
          <w:highlight w:val="green"/>
        </w:rPr>
        <w:t>will not have</w:t>
      </w:r>
      <w:r w:rsidRPr="007209B6">
        <w:rPr>
          <w:rStyle w:val="StyleUnderline"/>
          <w:highlight w:val="green"/>
        </w:rPr>
        <w:t xml:space="preserve"> </w:t>
      </w:r>
      <w:r w:rsidRPr="00CC1F6A">
        <w:rPr>
          <w:rStyle w:val="StyleUnderline"/>
        </w:rPr>
        <w:t xml:space="preserve">the same </w:t>
      </w:r>
      <w:r w:rsidRPr="007209B6">
        <w:rPr>
          <w:rStyle w:val="Emphasis"/>
          <w:highlight w:val="green"/>
        </w:rPr>
        <w:t>negative effects</w:t>
      </w:r>
      <w:r w:rsidRPr="007209B6">
        <w:rPr>
          <w:rStyle w:val="StyleUnderline"/>
          <w:highlight w:val="green"/>
        </w:rPr>
        <w:t xml:space="preserve"> </w:t>
      </w:r>
      <w:r w:rsidRPr="00CC1F6A">
        <w:rPr>
          <w:rStyle w:val="StyleUnderline"/>
        </w:rPr>
        <w:t>as expected during a mission to Mars because of the awareness of the possibility of quick evacuation and the feeling of relative proximity to Earth</w:t>
      </w:r>
      <w:r w:rsidRPr="006D2B9F">
        <w:rPr>
          <w:sz w:val="16"/>
        </w:rPr>
        <w:t>. It can be expected that also the possibility of contact in real time, without the tens of minutes of delay inherent in a Mars base, can play a positive psychological role. 13.4 Ethical and Bioethical Advantages Due to fewer expected medical constraints during a mission to the Moon (there are good reasons to assume that substantial human enhancement is not required for living in a lunar settlement), some of the ethical and bioethical issues disappear. For example, no bioethical debate is required around human enhancement, which is discussed as permissible or even morally required in the context of a mission to Mars (</w:t>
      </w:r>
      <w:proofErr w:type="spellStart"/>
      <w:r w:rsidRPr="006D2B9F">
        <w:rPr>
          <w:sz w:val="16"/>
        </w:rPr>
        <w:t>Szocik</w:t>
      </w:r>
      <w:proofErr w:type="spellEnd"/>
      <w:r w:rsidRPr="006D2B9F">
        <w:rPr>
          <w:sz w:val="16"/>
        </w:rPr>
        <w:t xml:space="preserve">, 2020). Consequently, the lunar settlement causes fewer bioethical issues—if any—than the analogical concept of Martian settlement. The above objections discussed by Schwartz (2020) in relation to a mission to Mars disappear in the case of a mission to the Moon, both short-term and long-term. This is an important difference from the point of view of ethics and bioethics, especially the idea of an inclusivist society. Someone might be afraid that it would not be good to base a new human settlement on a discriminatory idea, even if it is currently medically justified. Analogically, someone might want to justify slavery by saying that the current economic situation forces the use of slaves, hoping that in a few decades’ time economic progress will make it possible to give up slavery. That sounds ludicrous. The question arises if similar thinking about temporarily obligatory radical human enhancement can be compared to the </w:t>
      </w:r>
      <w:proofErr w:type="gramStart"/>
      <w:r w:rsidRPr="006D2B9F">
        <w:rPr>
          <w:sz w:val="16"/>
        </w:rPr>
        <w:t>aforementioned thinking</w:t>
      </w:r>
      <w:proofErr w:type="gramEnd"/>
      <w:r w:rsidRPr="006D2B9F">
        <w:rPr>
          <w:sz w:val="16"/>
        </w:rPr>
        <w:t xml:space="preserve"> about slavery or whether these are two different ethical situations. Regardless, it is worth keeping in mind all the threats to human freedom and equality that can already be identified and that may arise during the space colonization program. As Schwartz rightly reports in his contribution to this volume, our main goal should be always the care for quality of life of humans, not just space colonization as such and associated care for cost-effectiveness or optimization. Although the lunar settlement program also brings some ethical risks and challenges, such as the right to migration discussed by Schwartz, which is not obvious even in the case of the Moon, there is no doubt that even if the same ethical issues will occur on the Moon and on Mars, the proximity of the Moon to Earth makes it probably easier to solve them. We assume that a lack of bioethical obstacles associated with the idea of human enhancement, which should appear naturally when such an idea is discussed, is a great benefit of the concept of lunar settlement. But the Moon also offers other ethical advantages associated with environmental ethics. One commonly discussed topic in space ethics is concern for the pristine space environment. The main risk is contamination by humans but also simply by anything sent from Earth that may contain earthly bacteria and viruses. Some philosophers even go further and question the human right to colonize the universe. In this regard, the Moon offers an advantage over Mars. There is no confirmed existence of life on the Moon, contrary to the expected traces of past and perhaps existing life on Mars. From that scientific and ethical point of view, the concept of lunar settlement is free from this type of ethical hazard. This is a kind of hazard that cannot be ignored. Many authors argue that proper Mars exploration must be preceded by purely scientific missions. Nevertheless, some environmental challenges remain on the Moon, for example, the risk of ice contamination by space traffic on the Moon (</w:t>
      </w:r>
      <w:proofErr w:type="spellStart"/>
      <w:r w:rsidRPr="006D2B9F">
        <w:rPr>
          <w:sz w:val="16"/>
        </w:rPr>
        <w:t>Witze</w:t>
      </w:r>
      <w:proofErr w:type="spellEnd"/>
      <w:r w:rsidRPr="006D2B9F">
        <w:rPr>
          <w:sz w:val="16"/>
        </w:rPr>
        <w:t xml:space="preserve">, 2021). 13.5 </w:t>
      </w:r>
      <w:r w:rsidRPr="000C1B3A">
        <w:rPr>
          <w:rStyle w:val="Emphasis"/>
          <w:highlight w:val="green"/>
        </w:rPr>
        <w:t>Technological Advantages</w:t>
      </w:r>
      <w:r w:rsidRPr="000C1B3A">
        <w:rPr>
          <w:sz w:val="16"/>
        </w:rPr>
        <w:t xml:space="preserve"> </w:t>
      </w:r>
      <w:r w:rsidRPr="00CC1F6A">
        <w:rPr>
          <w:rStyle w:val="StyleUnderline"/>
        </w:rPr>
        <w:t xml:space="preserve">Because the Moon is much closer to Earth than Mars, </w:t>
      </w:r>
      <w:r w:rsidRPr="007209B6">
        <w:rPr>
          <w:rStyle w:val="Emphasis"/>
          <w:highlight w:val="green"/>
        </w:rPr>
        <w:t>humanity</w:t>
      </w:r>
      <w:r w:rsidRPr="007209B6">
        <w:rPr>
          <w:rStyle w:val="StyleUnderline"/>
          <w:highlight w:val="green"/>
        </w:rPr>
        <w:t xml:space="preserve"> </w:t>
      </w:r>
      <w:r w:rsidRPr="00CC1F6A">
        <w:rPr>
          <w:rStyle w:val="StyleUnderline"/>
        </w:rPr>
        <w:t xml:space="preserve">already </w:t>
      </w:r>
      <w:r w:rsidRPr="007209B6">
        <w:rPr>
          <w:rStyle w:val="Emphasis"/>
          <w:highlight w:val="green"/>
        </w:rPr>
        <w:t xml:space="preserve">possesses </w:t>
      </w:r>
      <w:r w:rsidRPr="000C1B3A">
        <w:rPr>
          <w:rStyle w:val="Emphasis"/>
        </w:rPr>
        <w:t xml:space="preserve">transportation and life support system </w:t>
      </w:r>
      <w:r w:rsidRPr="007209B6">
        <w:rPr>
          <w:rStyle w:val="Emphasis"/>
          <w:highlight w:val="green"/>
        </w:rPr>
        <w:t>technology</w:t>
      </w:r>
      <w:r w:rsidRPr="007209B6">
        <w:rPr>
          <w:rStyle w:val="StyleUnderline"/>
          <w:highlight w:val="green"/>
        </w:rPr>
        <w:t xml:space="preserve"> </w:t>
      </w:r>
      <w:r w:rsidRPr="007209B6">
        <w:rPr>
          <w:rStyle w:val="Emphasis"/>
          <w:highlight w:val="green"/>
        </w:rPr>
        <w:t>to reach the Moon</w:t>
      </w:r>
      <w:r w:rsidRPr="007209B6">
        <w:rPr>
          <w:rStyle w:val="StyleUnderline"/>
          <w:highlight w:val="green"/>
        </w:rPr>
        <w:t xml:space="preserve"> </w:t>
      </w:r>
      <w:r w:rsidRPr="00CC1F6A">
        <w:rPr>
          <w:rStyle w:val="StyleUnderline"/>
        </w:rPr>
        <w:t>and to stay there at least for a short period of time</w:t>
      </w:r>
      <w:r w:rsidRPr="006D2B9F">
        <w:rPr>
          <w:sz w:val="16"/>
        </w:rPr>
        <w:t xml:space="preserve">. </w:t>
      </w:r>
      <w:r w:rsidRPr="00CC1F6A">
        <w:rPr>
          <w:rStyle w:val="StyleUnderline"/>
        </w:rPr>
        <w:t>This physical fact offers another advantage for the lunar settlement</w:t>
      </w:r>
      <w:r w:rsidRPr="006D2B9F">
        <w:rPr>
          <w:sz w:val="16"/>
        </w:rPr>
        <w:t>. While the Mars launch window is 26 months, 13 missions to the Moon can be sent within the same time (</w:t>
      </w:r>
      <w:proofErr w:type="spellStart"/>
      <w:r w:rsidRPr="006D2B9F">
        <w:rPr>
          <w:sz w:val="16"/>
        </w:rPr>
        <w:t>Mendell</w:t>
      </w:r>
      <w:proofErr w:type="spellEnd"/>
      <w:r w:rsidRPr="006D2B9F">
        <w:rPr>
          <w:sz w:val="16"/>
        </w:rPr>
        <w:t xml:space="preserve">, 1991). </w:t>
      </w:r>
      <w:r w:rsidRPr="00CC1F6A">
        <w:rPr>
          <w:rStyle w:val="StyleUnderline"/>
        </w:rPr>
        <w:t>That makes a mission to the Moon not only more feasible and safer from the point of view of human health and life</w:t>
      </w:r>
      <w:r w:rsidRPr="006D2B9F">
        <w:rPr>
          <w:sz w:val="16"/>
        </w:rPr>
        <w:t xml:space="preserve"> (a risk of emergency evacuations) </w:t>
      </w:r>
      <w:r w:rsidRPr="00CC1F6A">
        <w:rPr>
          <w:rStyle w:val="StyleUnderline"/>
        </w:rPr>
        <w:t xml:space="preserve">but also allows for better testing of transport and life support system technologies. </w:t>
      </w:r>
      <w:r w:rsidRPr="006D2B9F">
        <w:rPr>
          <w:sz w:val="16"/>
        </w:rPr>
        <w:t xml:space="preserve">Mars, due to its long distance from Earth and narrow launch window, does not provide such possibilities. This is a factor important especially for the concept of a space refuge, where many launches may be required in a short period of time. Let’s imagine a scenario of a mass evacuation of Earth due to an expected and coming catastrophe. Let’s also assume that such a catastrophe will touch only Earth, and the Moon will remain a safe place. Due to the limited capacity of spaceships, many spaceflights may be required to evacuate at least some portion of the human population. </w:t>
      </w:r>
      <w:r w:rsidRPr="00CC1F6A">
        <w:rPr>
          <w:rStyle w:val="StyleUnderline"/>
        </w:rPr>
        <w:t>The lack of restrictions caused by a launch window like in the case of Mars makes mass evacuation from Earth to the Moon easier and more feasible than to Mars</w:t>
      </w:r>
      <w:r w:rsidRPr="006D2B9F">
        <w:rPr>
          <w:sz w:val="16"/>
        </w:rPr>
        <w:t xml:space="preserve">. </w:t>
      </w:r>
      <w:r w:rsidRPr="00CC1F6A">
        <w:rPr>
          <w:rStyle w:val="StyleUnderline"/>
        </w:rPr>
        <w:t>Another technological challenge lies in the feasibility and reliability of different systems required during space missions, including the life support system or communication system.</w:t>
      </w:r>
      <w:r w:rsidRPr="006D2B9F">
        <w:rPr>
          <w:sz w:val="16"/>
        </w:rPr>
        <w:t xml:space="preserve"> </w:t>
      </w:r>
      <w:r w:rsidRPr="00CC1F6A">
        <w:rPr>
          <w:rStyle w:val="StyleUnderline"/>
        </w:rPr>
        <w:t>The risk of their failure and long service life under unknown conditions will be a challenge for the concept of Mars settlement.</w:t>
      </w:r>
      <w:r w:rsidRPr="006D2B9F">
        <w:rPr>
          <w:sz w:val="16"/>
        </w:rPr>
        <w:t xml:space="preserve"> To reduce the risk of failure as much as possible, the concept of lunar settlement as a precursor to Mars settlement may be considered, at least to test our operational skills in an environment that is easier, better known, and closer to Earth (</w:t>
      </w:r>
      <w:proofErr w:type="spellStart"/>
      <w:r w:rsidRPr="006D2B9F">
        <w:rPr>
          <w:sz w:val="16"/>
        </w:rPr>
        <w:t>Mendell</w:t>
      </w:r>
      <w:proofErr w:type="spellEnd"/>
      <w:r w:rsidRPr="006D2B9F">
        <w:rPr>
          <w:sz w:val="16"/>
        </w:rPr>
        <w:t>, 1991; Crawford, 2003; NASA</w:t>
      </w:r>
      <w:proofErr w:type="gramStart"/>
      <w:r w:rsidRPr="006D2B9F">
        <w:rPr>
          <w:sz w:val="16"/>
        </w:rPr>
        <w:t>, )</w:t>
      </w:r>
      <w:proofErr w:type="gramEnd"/>
      <w:r w:rsidRPr="006D2B9F">
        <w:rPr>
          <w:sz w:val="16"/>
        </w:rPr>
        <w:t xml:space="preserve"> . Some authors question the rationality and efficiency of lunar in-situ resource utilization and argue instead for total focus on Martian ISRU (Rapp</w:t>
      </w:r>
      <w:proofErr w:type="gramStart"/>
      <w:r w:rsidRPr="006D2B9F">
        <w:rPr>
          <w:sz w:val="16"/>
        </w:rPr>
        <w:t>, )</w:t>
      </w:r>
      <w:proofErr w:type="gramEnd"/>
      <w:r w:rsidRPr="006D2B9F">
        <w:rPr>
          <w:sz w:val="16"/>
        </w:rPr>
        <w:t>. Mars is also larger than the Moon and has some physical advantages over the Moon. Since we have a strong case for both human lunar and Mars missions, it seems that the long-term human space program should include both lunar and Mars missions, rather than focusing on just one location.</w:t>
      </w:r>
    </w:p>
    <w:p w14:paraId="65F52333" w14:textId="77777777" w:rsidR="00644D97" w:rsidRDefault="00644D97" w:rsidP="00644D97">
      <w:pPr>
        <w:pStyle w:val="Heading4"/>
      </w:pPr>
      <w:r>
        <w:t xml:space="preserve">Independently brings </w:t>
      </w:r>
      <w:r w:rsidRPr="00314A81">
        <w:rPr>
          <w:u w:val="single"/>
        </w:rPr>
        <w:t>immeasurable</w:t>
      </w:r>
      <w:r>
        <w:t xml:space="preserve"> expected value – outweighs.</w:t>
      </w:r>
    </w:p>
    <w:p w14:paraId="08543A9D" w14:textId="77777777" w:rsidR="00644D97" w:rsidRPr="00203E5E" w:rsidRDefault="00644D97" w:rsidP="00644D97">
      <w:r w:rsidRPr="00203E5E">
        <w:rPr>
          <w:rStyle w:val="Style13ptBold"/>
        </w:rPr>
        <w:t>Baum 16</w:t>
      </w:r>
      <w:r>
        <w:t xml:space="preserve"> –</w:t>
      </w:r>
      <w:r w:rsidRPr="00203E5E">
        <w:t xml:space="preserve"> Executive Director of the Global Catastrophic Risk Institute</w:t>
      </w:r>
      <w:r>
        <w:t> [</w:t>
      </w:r>
      <w:r w:rsidRPr="00203E5E">
        <w:t>Seth D. Baum</w:t>
      </w:r>
      <w:r>
        <w:t>,</w:t>
      </w:r>
      <w:r w:rsidRPr="00203E5E">
        <w:t xml:space="preserve"> </w:t>
      </w:r>
      <w:r>
        <w:t>“The Ethics of Outer Space: A Consequentialist Perspective,” 2016, Springer, pp. 115-116, EA]</w:t>
      </w:r>
    </w:p>
    <w:p w14:paraId="49479645" w14:textId="47449779" w:rsidR="00644D97" w:rsidRPr="00553712" w:rsidRDefault="00644D97" w:rsidP="00644D97">
      <w:pPr>
        <w:rPr>
          <w:u w:val="single"/>
        </w:rPr>
      </w:pPr>
      <w:r w:rsidRPr="00203E5E">
        <w:rPr>
          <w:rStyle w:val="StyleUnderline"/>
        </w:rPr>
        <w:t xml:space="preserve">Space </w:t>
      </w:r>
      <w:r w:rsidRPr="006D0EE3">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6D0EE3">
        <w:rPr>
          <w:rStyle w:val="StyleUnderline"/>
          <w:highlight w:val="green"/>
        </w:rPr>
        <w:t>bring</w:t>
      </w:r>
      <w:r w:rsidRPr="00203E5E">
        <w:rPr>
          <w:rStyle w:val="Emphasis"/>
        </w:rPr>
        <w:t xml:space="preserve"> utterly </w:t>
      </w:r>
      <w:r w:rsidRPr="006D0EE3">
        <w:rPr>
          <w:rStyle w:val="Emphasis"/>
          <w:highlight w:val="green"/>
        </w:rPr>
        <w:t>immense</w:t>
      </w:r>
      <w:r w:rsidRPr="00203E5E">
        <w:rPr>
          <w:rStyle w:val="Emphasis"/>
        </w:rPr>
        <w:t xml:space="preserve"> increases in</w:t>
      </w:r>
      <w:r w:rsidRPr="00BC6E0D">
        <w:rPr>
          <w:sz w:val="16"/>
        </w:rPr>
        <w:t xml:space="preserve"> intrinsic </w:t>
      </w:r>
      <w:r w:rsidRPr="006D0EE3">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6D0EE3">
        <w:rPr>
          <w:rStyle w:val="StyleUnderline"/>
          <w:highlight w:val="green"/>
        </w:rPr>
        <w:t>colonies</w:t>
      </w:r>
      <w:r w:rsidRPr="00413B2B">
        <w:rPr>
          <w:rStyle w:val="StyleUnderline"/>
        </w:rPr>
        <w:t xml:space="preserve"> could </w:t>
      </w:r>
      <w:r w:rsidRPr="006D0EE3">
        <w:rPr>
          <w:rStyle w:val="Emphasis"/>
          <w:highlight w:val="green"/>
        </w:rPr>
        <w:t>multiply</w:t>
      </w:r>
      <w:r w:rsidRPr="00413B2B">
        <w:rPr>
          <w:rStyle w:val="Emphasis"/>
        </w:rPr>
        <w:t xml:space="preserve"> the total </w:t>
      </w:r>
      <w:r w:rsidRPr="006D0EE3">
        <w:rPr>
          <w:rStyle w:val="Emphasis"/>
          <w:highlight w:val="green"/>
        </w:rPr>
        <w:t>area</w:t>
      </w:r>
      <w:r w:rsidRPr="00413B2B">
        <w:rPr>
          <w:rStyle w:val="Emphasis"/>
        </w:rPr>
        <w:t xml:space="preserve"> available </w:t>
      </w:r>
      <w:r w:rsidRPr="006D0EE3">
        <w:rPr>
          <w:rStyle w:val="Emphasis"/>
          <w:highlight w:val="green"/>
        </w:rPr>
        <w:t>for</w:t>
      </w:r>
      <w:r w:rsidRPr="00413B2B">
        <w:rPr>
          <w:rStyle w:val="Emphasis"/>
        </w:rPr>
        <w:t xml:space="preserve"> human </w:t>
      </w:r>
      <w:r w:rsidRPr="006D0EE3">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w:t>
      </w:r>
      <w:proofErr w:type="spellStart"/>
      <w:r w:rsidRPr="00BC6E0D">
        <w:rPr>
          <w:sz w:val="16"/>
        </w:rPr>
        <w:t>Petigura</w:t>
      </w:r>
      <w:proofErr w:type="spellEnd"/>
      <w:r w:rsidRPr="00BC6E0D">
        <w:rPr>
          <w:sz w:val="16"/>
        </w:rPr>
        <w:t xml:space="preserve">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r w:rsidR="000C1B3A">
        <w:rPr>
          <w:rStyle w:val="StyleUnderline"/>
        </w:rPr>
        <w:t xml:space="preserve"> </w:t>
      </w: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6D0EE3">
        <w:rPr>
          <w:rStyle w:val="Emphasis"/>
          <w:highlight w:val="green"/>
        </w:rPr>
        <w:t>Dyson</w:t>
      </w:r>
      <w:r w:rsidRPr="006D0EE3">
        <w:rPr>
          <w:rStyle w:val="StyleUnderline"/>
          <w:highlight w:val="green"/>
        </w:rPr>
        <w:t xml:space="preserve"> </w:t>
      </w:r>
      <w:r w:rsidRPr="006D0EE3">
        <w:rPr>
          <w:rStyle w:val="Emphasis"/>
          <w:highlight w:val="green"/>
        </w:rPr>
        <w:t>swarm</w:t>
      </w:r>
      <w:r w:rsidRPr="00BC6E0D">
        <w:rPr>
          <w:sz w:val="16"/>
        </w:rPr>
        <w:t xml:space="preserve"> (named after Dyson 1960), which is </w:t>
      </w:r>
      <w:r w:rsidRPr="00BC6E0D">
        <w:rPr>
          <w:rStyle w:val="StyleUnderline"/>
        </w:rPr>
        <w:t>a series of structures that surrounds a star, collecting its radiation to power a civilization. A Dyson swarm around the Sun could</w:t>
      </w:r>
      <w:r w:rsidRPr="00BC6E0D">
        <w:rPr>
          <w:sz w:val="16"/>
        </w:rPr>
        <w:t xml:space="preserve"> potentially </w:t>
      </w:r>
      <w:r w:rsidRPr="006D0EE3">
        <w:rPr>
          <w:rStyle w:val="Emphasis"/>
          <w:highlight w:val="green"/>
        </w:rPr>
        <w:t>enable</w:t>
      </w:r>
      <w:r w:rsidRPr="00BC6E0D">
        <w:rPr>
          <w:rStyle w:val="StyleUnderline"/>
        </w:rPr>
        <w:t xml:space="preserve"> a </w:t>
      </w:r>
      <w:r w:rsidRPr="006D0EE3">
        <w:rPr>
          <w:rStyle w:val="Emphasis"/>
          <w:highlight w:val="green"/>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w:t>
      </w:r>
      <w:proofErr w:type="gramStart"/>
      <w:r w:rsidRPr="00BC6E0D">
        <w:rPr>
          <w:sz w:val="16"/>
        </w:rPr>
        <w:t>billion–billion</w:t>
      </w:r>
      <w:proofErr w:type="gramEnd"/>
      <w:r w:rsidRPr="00BC6E0D">
        <w:rPr>
          <w:sz w:val="16"/>
        </w:rPr>
        <w:t xml:space="preserve">) </w:t>
      </w:r>
      <w:r w:rsidRPr="00BC6E0D">
        <w:rPr>
          <w:rStyle w:val="Emphasis"/>
        </w:rPr>
        <w:t>times more energy</w:t>
      </w:r>
      <w:r w:rsidRPr="00BC6E0D">
        <w:rPr>
          <w:sz w:val="16"/>
        </w:rPr>
        <w:t xml:space="preserve"> per unit time.</w:t>
      </w:r>
      <w:r w:rsidR="000C1B3A">
        <w:rPr>
          <w:sz w:val="16"/>
        </w:rPr>
        <w:t xml:space="preserve"> </w:t>
      </w:r>
      <w:r w:rsidRPr="00BC6E0D">
        <w:rPr>
          <w:rStyle w:val="StyleUnderline"/>
        </w:rPr>
        <w:t xml:space="preserve">Space </w:t>
      </w:r>
      <w:r w:rsidRPr="006D0EE3">
        <w:rPr>
          <w:rStyle w:val="StyleUnderline"/>
          <w:highlight w:val="green"/>
        </w:rPr>
        <w:t>colonies</w:t>
      </w:r>
      <w:r w:rsidRPr="00BC6E0D">
        <w:rPr>
          <w:rStyle w:val="StyleUnderline"/>
        </w:rPr>
        <w:t xml:space="preserve"> could</w:t>
      </w:r>
      <w:r w:rsidRPr="00871E12">
        <w:rPr>
          <w:sz w:val="16"/>
        </w:rPr>
        <w:t xml:space="preserve"> also </w:t>
      </w:r>
      <w:r w:rsidRPr="006D0EE3">
        <w:rPr>
          <w:rStyle w:val="StyleUnderline"/>
          <w:highlight w:val="green"/>
        </w:rPr>
        <w:t>increase</w:t>
      </w:r>
      <w:r w:rsidRPr="00BC6E0D">
        <w:rPr>
          <w:rStyle w:val="StyleUnderline"/>
        </w:rPr>
        <w:t xml:space="preserve"> the</w:t>
      </w:r>
      <w:r w:rsidRPr="00871E12">
        <w:rPr>
          <w:sz w:val="16"/>
        </w:rPr>
        <w:t xml:space="preserve"> amount of </w:t>
      </w:r>
      <w:r w:rsidRPr="006D0EE3">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6D0EE3">
        <w:rPr>
          <w:rStyle w:val="StyleUnderline"/>
          <w:highlight w:val="green"/>
        </w:rPr>
        <w:t>for</w:t>
      </w:r>
      <w:r w:rsidRPr="00BC6E0D">
        <w:rPr>
          <w:rStyle w:val="StyleUnderline"/>
        </w:rPr>
        <w:t xml:space="preserve"> human </w:t>
      </w:r>
      <w:r w:rsidRPr="006D0EE3">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6D0EE3">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6D0EE3">
        <w:rPr>
          <w:rStyle w:val="Emphasis"/>
          <w:highlight w:val="green"/>
        </w:rPr>
        <w:t>10</w:t>
      </w:r>
      <w:r w:rsidRPr="006D0EE3">
        <w:rPr>
          <w:rStyle w:val="Emphasis"/>
          <w:highlight w:val="green"/>
          <w:vertAlign w:val="superscript"/>
        </w:rPr>
        <w:t>23</w:t>
      </w:r>
      <w:r w:rsidRPr="00871E12">
        <w:rPr>
          <w:rStyle w:val="Emphasis"/>
        </w:rPr>
        <w:t xml:space="preserve"> times </w:t>
      </w:r>
      <w:r w:rsidRPr="006D0EE3">
        <w:rPr>
          <w:rStyle w:val="Emphasis"/>
          <w:highlight w:val="green"/>
        </w:rPr>
        <w:t>more 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6D0EE3">
        <w:rPr>
          <w:rStyle w:val="StyleUnderline"/>
          <w:highlight w:val="green"/>
        </w:rPr>
        <w:t xml:space="preserve">it may be possible to </w:t>
      </w:r>
      <w:r w:rsidRPr="006D0EE3">
        <w:rPr>
          <w:rStyle w:val="Emphasis"/>
          <w:highlight w:val="green"/>
        </w:rPr>
        <w:t>move to other universes</w:t>
      </w:r>
      <w:r w:rsidRPr="00871E12">
        <w:rPr>
          <w:sz w:val="16"/>
        </w:rPr>
        <w:t xml:space="preserve"> (Kaku 2005). The physics here is speculative, but it cannot be ruled out, and hence </w:t>
      </w:r>
      <w:r w:rsidRPr="006D0EE3">
        <w:rPr>
          <w:rStyle w:val="StyleUnderline"/>
          <w:highlight w:val="green"/>
        </w:rPr>
        <w:t>there is a nonzero chance of</w:t>
      </w:r>
      <w:r w:rsidRPr="00871E12">
        <w:rPr>
          <w:sz w:val="16"/>
        </w:rPr>
        <w:t xml:space="preserve"> a </w:t>
      </w:r>
      <w:r w:rsidRPr="00871E12">
        <w:rPr>
          <w:rStyle w:val="Emphasis"/>
        </w:rPr>
        <w:t xml:space="preserve">literally </w:t>
      </w:r>
      <w:r w:rsidRPr="006D0EE3">
        <w:rPr>
          <w:rStyle w:val="Emphasis"/>
          <w:highlight w:val="green"/>
        </w:rPr>
        <w:t>infinite</w:t>
      </w:r>
      <w:r w:rsidRPr="00871E12">
        <w:rPr>
          <w:rStyle w:val="Emphasis"/>
        </w:rPr>
        <w:t xml:space="preserve"> opportunity for space </w:t>
      </w:r>
      <w:r w:rsidRPr="006D0EE3">
        <w:rPr>
          <w:rStyle w:val="Emphasis"/>
          <w:highlight w:val="green"/>
        </w:rPr>
        <w:t>colonization</w:t>
      </w:r>
      <w:r w:rsidRPr="00871E12">
        <w:rPr>
          <w:sz w:val="16"/>
        </w:rPr>
        <w:t xml:space="preserve"> (Baum 2010a).</w:t>
      </w:r>
      <w:r w:rsidR="000C1B3A">
        <w:rPr>
          <w:sz w:val="16"/>
        </w:rPr>
        <w:t xml:space="preserve"> </w:t>
      </w: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04557F">
        <w:rPr>
          <w:rStyle w:val="Emphasis"/>
        </w:rPr>
        <w:t>immens</w:t>
      </w:r>
      <w:r w:rsidRPr="0004557F">
        <w:rPr>
          <w:rStyle w:val="StyleUnderline"/>
        </w:rPr>
        <w:t xml:space="preserve">e. </w:t>
      </w:r>
      <w:proofErr w:type="gramStart"/>
      <w:r w:rsidRPr="0004557F">
        <w:rPr>
          <w:rStyle w:val="StyleUnderline"/>
        </w:rPr>
        <w:t>As long as</w:t>
      </w:r>
      <w:proofErr w:type="gramEnd"/>
      <w:r w:rsidRPr="0004557F">
        <w:rPr>
          <w:rStyle w:val="StyleUnderline"/>
        </w:rPr>
        <w:t xml:space="preserve">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04557F">
        <w:rPr>
          <w:rStyle w:val="Emphasis"/>
        </w:rPr>
        <w:t>colonizatio</w:t>
      </w:r>
      <w:r w:rsidRPr="0004557F">
        <w:rPr>
          <w:rStyle w:val="StyleUnderline"/>
        </w:rPr>
        <w:t xml:space="preserve">n. </w:t>
      </w:r>
      <w:r w:rsidRPr="006D0EE3">
        <w:rPr>
          <w:rStyle w:val="StyleUnderline"/>
          <w:highlight w:val="green"/>
        </w:rPr>
        <w:t xml:space="preserve">The </w:t>
      </w:r>
      <w:r w:rsidRPr="006D0EE3">
        <w:rPr>
          <w:rStyle w:val="Emphasis"/>
          <w:highlight w:val="green"/>
        </w:rPr>
        <w:t>sooner</w:t>
      </w:r>
      <w:r w:rsidRPr="0004557F">
        <w:rPr>
          <w:rStyle w:val="StyleUnderline"/>
        </w:rPr>
        <w:t xml:space="preserve"> space colonization begins, </w:t>
      </w:r>
      <w:r w:rsidRPr="006D0EE3">
        <w:rPr>
          <w:rStyle w:val="StyleUnderline"/>
          <w:highlight w:val="green"/>
        </w:rPr>
        <w:t>the</w:t>
      </w:r>
      <w:r w:rsidRPr="006D0EE3">
        <w:rPr>
          <w:rStyle w:val="Emphasis"/>
          <w:highlight w:val="green"/>
        </w:rPr>
        <w:t xml:space="preserve"> more</w:t>
      </w:r>
      <w:r w:rsidRPr="00413B2B">
        <w:rPr>
          <w:sz w:val="16"/>
        </w:rPr>
        <w:t xml:space="preserve"> of its </w:t>
      </w:r>
      <w:r w:rsidRPr="0004557F">
        <w:rPr>
          <w:rStyle w:val="Emphasis"/>
        </w:rPr>
        <w:t xml:space="preserve">immense </w:t>
      </w:r>
      <w:r w:rsidRPr="006D0EE3">
        <w:rPr>
          <w:rStyle w:val="Emphasis"/>
          <w:highlight w:val="green"/>
        </w:rPr>
        <w:t>opportunity</w:t>
      </w:r>
      <w:r w:rsidRPr="0004557F">
        <w:rPr>
          <w:rStyle w:val="Emphasis"/>
        </w:rPr>
        <w:t xml:space="preserve"> can be gained.</w:t>
      </w:r>
      <w:r w:rsidRPr="00413B2B">
        <w:rPr>
          <w:sz w:val="16"/>
        </w:rPr>
        <w:t xml:space="preserve"> Indeed, </w:t>
      </w:r>
      <w:proofErr w:type="spellStart"/>
      <w:r w:rsidRPr="00413B2B">
        <w:rPr>
          <w:sz w:val="16"/>
        </w:rPr>
        <w:t>Ćirković</w:t>
      </w:r>
      <w:proofErr w:type="spellEnd"/>
      <w:r w:rsidRPr="00413B2B">
        <w:rPr>
          <w:sz w:val="16"/>
        </w:rPr>
        <w:t xml:space="preserve"> (2002) estimates </w:t>
      </w:r>
      <w:r w:rsidRPr="006D0EE3">
        <w:rPr>
          <w:rStyle w:val="Emphasis"/>
          <w:highlight w:val="green"/>
        </w:rPr>
        <w:t>5 × 10</w:t>
      </w:r>
      <w:r w:rsidRPr="006D0EE3">
        <w:rPr>
          <w:rStyle w:val="Emphasis"/>
          <w:highlight w:val="green"/>
          <w:vertAlign w:val="superscript"/>
        </w:rPr>
        <w:t>46</w:t>
      </w:r>
      <w:r w:rsidRPr="006D0EE3">
        <w:rPr>
          <w:rStyle w:val="Emphasis"/>
          <w:highlight w:val="green"/>
        </w:rPr>
        <w:t xml:space="preserve"> human lifetimes are lost</w:t>
      </w:r>
      <w:r w:rsidRPr="006D0EE3">
        <w:rPr>
          <w:rStyle w:val="StyleUnderline"/>
          <w:highlight w:val="green"/>
        </w:rPr>
        <w:t xml:space="preserve"> for every century</w:t>
      </w:r>
      <w:r w:rsidRPr="0004557F">
        <w:rPr>
          <w:rStyle w:val="StyleUnderline"/>
        </w:rPr>
        <w:t xml:space="preserve"> in which space colonization is </w:t>
      </w:r>
      <w:r w:rsidRPr="006D0EE3">
        <w:rPr>
          <w:rStyle w:val="StyleUnderline"/>
          <w:highlight w:val="green"/>
        </w:rPr>
        <w:t>delayed</w:t>
      </w:r>
      <w:r w:rsidRPr="0004557F">
        <w:rPr>
          <w:rStyle w:val="StyleUnderline"/>
        </w:rPr>
        <w:t>.</w:t>
      </w:r>
    </w:p>
    <w:p w14:paraId="777D113A" w14:textId="77777777" w:rsidR="00FA0720" w:rsidRPr="00A02D38" w:rsidRDefault="00FA0720" w:rsidP="00744B9B">
      <w:pPr>
        <w:rPr>
          <w:b/>
          <w:iCs/>
          <w:u w:val="single"/>
        </w:rPr>
      </w:pPr>
    </w:p>
    <w:p w14:paraId="5CC44624" w14:textId="77777777" w:rsidR="00744B9B" w:rsidRDefault="00744B9B" w:rsidP="00744B9B">
      <w:pPr>
        <w:pStyle w:val="Heading3"/>
      </w:pPr>
      <w:r>
        <w:t>1AC: Framework</w:t>
      </w:r>
    </w:p>
    <w:p w14:paraId="70C3CBEF" w14:textId="77777777" w:rsidR="00744B9B" w:rsidRPr="00192D33" w:rsidRDefault="00744B9B" w:rsidP="00744B9B">
      <w:pPr>
        <w:pStyle w:val="Heading4"/>
      </w:pPr>
      <w:r>
        <w:t>The standard is maximizing expected well-being, or hedonistic act utilitarianism.</w:t>
      </w:r>
    </w:p>
    <w:p w14:paraId="22738F81" w14:textId="77777777" w:rsidR="00744B9B" w:rsidRPr="00A3034A" w:rsidRDefault="00744B9B" w:rsidP="00744B9B">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46550F1F" w14:textId="77777777" w:rsidR="00744B9B" w:rsidRPr="00192D33" w:rsidRDefault="00744B9B" w:rsidP="00744B9B">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4831E823" w14:textId="77777777" w:rsidR="00744B9B" w:rsidRPr="00470C63" w:rsidRDefault="00744B9B" w:rsidP="00744B9B">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DA35251" w14:textId="77777777" w:rsidR="00744B9B" w:rsidRDefault="00744B9B" w:rsidP="00744B9B">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3D99D1D5" w14:textId="77777777" w:rsidR="00744B9B" w:rsidRDefault="00744B9B" w:rsidP="00744B9B">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51139B24" w14:textId="77777777" w:rsidR="00744B9B" w:rsidRDefault="00744B9B" w:rsidP="00744B9B">
      <w:pPr>
        <w:pStyle w:val="Heading4"/>
      </w:pPr>
    </w:p>
    <w:p w14:paraId="783387D8" w14:textId="77777777" w:rsidR="00744B9B" w:rsidRDefault="00744B9B" w:rsidP="00744B9B">
      <w:pPr>
        <w:pStyle w:val="Heading4"/>
      </w:pPr>
      <w:r>
        <w:t xml:space="preserve">Impact calc – </w:t>
      </w:r>
    </w:p>
    <w:p w14:paraId="6BEF6C84" w14:textId="77777777" w:rsidR="00744B9B" w:rsidRDefault="00744B9B" w:rsidP="00744B9B">
      <w:pPr>
        <w:pStyle w:val="Heading4"/>
      </w:pPr>
      <w:r>
        <w:t xml:space="preserve">1] Extinction </w:t>
      </w:r>
      <w:r w:rsidRPr="00660602">
        <w:rPr>
          <w:u w:val="single"/>
        </w:rPr>
        <w:t>outweighs</w:t>
      </w:r>
      <w:r>
        <w:t xml:space="preserve"> – </w:t>
      </w:r>
    </w:p>
    <w:p w14:paraId="5B22F851" w14:textId="77777777" w:rsidR="00744B9B" w:rsidRDefault="00744B9B" w:rsidP="00744B9B">
      <w:pPr>
        <w:pStyle w:val="Heading4"/>
      </w:pPr>
      <w:r>
        <w:t xml:space="preserve">A] </w:t>
      </w:r>
      <w:r w:rsidRPr="00DB18F0">
        <w:rPr>
          <w:u w:val="single"/>
        </w:rPr>
        <w:t>Reversibility</w:t>
      </w:r>
      <w:r>
        <w:t xml:space="preserve">- it forecloses the alternative because we can’t improve society if we are all dead </w:t>
      </w:r>
    </w:p>
    <w:p w14:paraId="679D18B6" w14:textId="77777777" w:rsidR="00744B9B" w:rsidRDefault="00744B9B" w:rsidP="00744B9B">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r>
        <w:t xml:space="preserve"> </w:t>
      </w:r>
    </w:p>
    <w:p w14:paraId="10C9DD6E" w14:textId="77777777" w:rsidR="00744B9B" w:rsidRDefault="00744B9B" w:rsidP="00744B9B">
      <w:pPr>
        <w:pStyle w:val="Heading4"/>
      </w:pPr>
      <w:r>
        <w:t xml:space="preserve">C] </w:t>
      </w:r>
      <w:r w:rsidRPr="002C52D9">
        <w:rPr>
          <w:u w:val="single"/>
        </w:rPr>
        <w:t>Objectivity</w:t>
      </w:r>
      <w:r>
        <w:t xml:space="preserve">- body count is the most objective way to calculate impacts because comparing suffering is unethical </w:t>
      </w:r>
    </w:p>
    <w:p w14:paraId="2B407A3D" w14:textId="77777777" w:rsidR="00744B9B" w:rsidRDefault="00744B9B" w:rsidP="00744B9B">
      <w:pPr>
        <w:pStyle w:val="Heading4"/>
      </w:pPr>
      <w:r>
        <w:t xml:space="preserve">D] </w:t>
      </w:r>
      <w:r w:rsidRPr="002C52D9">
        <w:rPr>
          <w:u w:val="single"/>
        </w:rPr>
        <w:t>Uncertainty</w:t>
      </w:r>
      <w:r>
        <w:t>- if we’re unsure about which interpretation of the world is true, we should preserve the world to keep debating about it</w:t>
      </w:r>
    </w:p>
    <w:p w14:paraId="639E2F41" w14:textId="77777777" w:rsidR="00744B9B" w:rsidRPr="00B55AD5" w:rsidRDefault="00744B9B" w:rsidP="00744B9B"/>
    <w:p w14:paraId="1D891A0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2840707300752"/>
    <w:docVar w:name="VerbatimVersion" w:val="5.1"/>
  </w:docVars>
  <w:rsids>
    <w:rsidRoot w:val="00744B9B"/>
    <w:rsid w:val="000139A3"/>
    <w:rsid w:val="000C1B3A"/>
    <w:rsid w:val="000C30F9"/>
    <w:rsid w:val="00100833"/>
    <w:rsid w:val="00104529"/>
    <w:rsid w:val="00105942"/>
    <w:rsid w:val="00107396"/>
    <w:rsid w:val="00144A4C"/>
    <w:rsid w:val="00176AB0"/>
    <w:rsid w:val="00177B7D"/>
    <w:rsid w:val="0018322D"/>
    <w:rsid w:val="001B5776"/>
    <w:rsid w:val="001E527A"/>
    <w:rsid w:val="001F78CE"/>
    <w:rsid w:val="002375AE"/>
    <w:rsid w:val="00247753"/>
    <w:rsid w:val="00251FC7"/>
    <w:rsid w:val="002855A7"/>
    <w:rsid w:val="002B146A"/>
    <w:rsid w:val="002B5E17"/>
    <w:rsid w:val="00315690"/>
    <w:rsid w:val="00316B75"/>
    <w:rsid w:val="00325646"/>
    <w:rsid w:val="003460F2"/>
    <w:rsid w:val="00371836"/>
    <w:rsid w:val="0038158C"/>
    <w:rsid w:val="003902BA"/>
    <w:rsid w:val="003A09E2"/>
    <w:rsid w:val="00407037"/>
    <w:rsid w:val="00433101"/>
    <w:rsid w:val="004605D6"/>
    <w:rsid w:val="004C60E8"/>
    <w:rsid w:val="004E3579"/>
    <w:rsid w:val="004E728B"/>
    <w:rsid w:val="004F39E0"/>
    <w:rsid w:val="00537BD5"/>
    <w:rsid w:val="00542271"/>
    <w:rsid w:val="0057268A"/>
    <w:rsid w:val="005D2912"/>
    <w:rsid w:val="006065BD"/>
    <w:rsid w:val="006146AC"/>
    <w:rsid w:val="00636588"/>
    <w:rsid w:val="00644D97"/>
    <w:rsid w:val="00645FA9"/>
    <w:rsid w:val="00647866"/>
    <w:rsid w:val="00665003"/>
    <w:rsid w:val="006A2AD0"/>
    <w:rsid w:val="006C2375"/>
    <w:rsid w:val="006D24A5"/>
    <w:rsid w:val="006D4ECC"/>
    <w:rsid w:val="00722258"/>
    <w:rsid w:val="007243E5"/>
    <w:rsid w:val="00744B9B"/>
    <w:rsid w:val="00766EA0"/>
    <w:rsid w:val="007A2226"/>
    <w:rsid w:val="007F5B66"/>
    <w:rsid w:val="00823A1C"/>
    <w:rsid w:val="00840317"/>
    <w:rsid w:val="00845B9D"/>
    <w:rsid w:val="00860984"/>
    <w:rsid w:val="008B3ECB"/>
    <w:rsid w:val="008B4E85"/>
    <w:rsid w:val="008C1B2E"/>
    <w:rsid w:val="008E1541"/>
    <w:rsid w:val="0091627E"/>
    <w:rsid w:val="0097032B"/>
    <w:rsid w:val="009D2EAD"/>
    <w:rsid w:val="009D54B2"/>
    <w:rsid w:val="009E1922"/>
    <w:rsid w:val="009F7ED2"/>
    <w:rsid w:val="00A93661"/>
    <w:rsid w:val="00A95652"/>
    <w:rsid w:val="00AC0AB8"/>
    <w:rsid w:val="00B33C6D"/>
    <w:rsid w:val="00B4508F"/>
    <w:rsid w:val="00B55AD5"/>
    <w:rsid w:val="00B8057C"/>
    <w:rsid w:val="00BB3603"/>
    <w:rsid w:val="00BD6238"/>
    <w:rsid w:val="00BF593B"/>
    <w:rsid w:val="00BF773A"/>
    <w:rsid w:val="00BF7E81"/>
    <w:rsid w:val="00C13773"/>
    <w:rsid w:val="00C17CC8"/>
    <w:rsid w:val="00C83417"/>
    <w:rsid w:val="00C9604F"/>
    <w:rsid w:val="00CA19AA"/>
    <w:rsid w:val="00CC5298"/>
    <w:rsid w:val="00CD736E"/>
    <w:rsid w:val="00CD798D"/>
    <w:rsid w:val="00CE161E"/>
    <w:rsid w:val="00CF2BED"/>
    <w:rsid w:val="00CF59A8"/>
    <w:rsid w:val="00D325A9"/>
    <w:rsid w:val="00D36A8A"/>
    <w:rsid w:val="00D61409"/>
    <w:rsid w:val="00D6691E"/>
    <w:rsid w:val="00D71170"/>
    <w:rsid w:val="00DA1C92"/>
    <w:rsid w:val="00DA25D4"/>
    <w:rsid w:val="00DA6538"/>
    <w:rsid w:val="00E15E75"/>
    <w:rsid w:val="00E5262C"/>
    <w:rsid w:val="00EC048D"/>
    <w:rsid w:val="00EC7DC4"/>
    <w:rsid w:val="00ED30CF"/>
    <w:rsid w:val="00F176EF"/>
    <w:rsid w:val="00F45E10"/>
    <w:rsid w:val="00F6364A"/>
    <w:rsid w:val="00F9113A"/>
    <w:rsid w:val="00FA072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2F040"/>
  <w15:chartTrackingRefBased/>
  <w15:docId w15:val="{99510C6A-5BB5-445A-BF4B-3C8F07692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D24A5"/>
    <w:rPr>
      <w:rFonts w:ascii="Calibri" w:hAnsi="Calibri" w:cs="Calibri"/>
    </w:rPr>
  </w:style>
  <w:style w:type="paragraph" w:styleId="Heading1">
    <w:name w:val="heading 1"/>
    <w:aliases w:val="Pocket"/>
    <w:basedOn w:val="Normal"/>
    <w:next w:val="Normal"/>
    <w:link w:val="Heading1Char"/>
    <w:qFormat/>
    <w:rsid w:val="006D24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D24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D24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6D24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D24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24A5"/>
  </w:style>
  <w:style w:type="character" w:customStyle="1" w:styleId="Heading1Char">
    <w:name w:val="Heading 1 Char"/>
    <w:aliases w:val="Pocket Char"/>
    <w:basedOn w:val="DefaultParagraphFont"/>
    <w:link w:val="Heading1"/>
    <w:rsid w:val="006D24A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D24A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D24A5"/>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6D24A5"/>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6D24A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6D24A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6D24A5"/>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6D24A5"/>
    <w:rPr>
      <w:color w:val="auto"/>
      <w:u w:val="none"/>
    </w:rPr>
  </w:style>
  <w:style w:type="character" w:styleId="FollowedHyperlink">
    <w:name w:val="FollowedHyperlink"/>
    <w:basedOn w:val="DefaultParagraphFont"/>
    <w:uiPriority w:val="99"/>
    <w:semiHidden/>
    <w:unhideWhenUsed/>
    <w:rsid w:val="006D24A5"/>
    <w:rPr>
      <w:color w:val="auto"/>
      <w:u w:val="none"/>
    </w:rPr>
  </w:style>
  <w:style w:type="paragraph" w:customStyle="1" w:styleId="Emphasis1">
    <w:name w:val="Emphasis1"/>
    <w:basedOn w:val="Normal"/>
    <w:link w:val="Emphasis"/>
    <w:autoRedefine/>
    <w:uiPriority w:val="7"/>
    <w:qFormat/>
    <w:rsid w:val="00744B9B"/>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744B9B"/>
    <w:rPr>
      <w:color w:val="605E5C"/>
      <w:shd w:val="clear" w:color="auto" w:fill="E1DFDD"/>
    </w:rPr>
  </w:style>
  <w:style w:type="paragraph" w:customStyle="1" w:styleId="textbold">
    <w:name w:val="text bold"/>
    <w:basedOn w:val="Normal"/>
    <w:autoRedefine/>
    <w:uiPriority w:val="7"/>
    <w:qFormat/>
    <w:rsid w:val="00744B9B"/>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744B9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744B9B"/>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744B9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744B9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4B9B"/>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1"/>
    <w:qFormat/>
    <w:rsid w:val="00744B9B"/>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744B9B"/>
    <w:rPr>
      <w:rFonts w:ascii="Calibri" w:hAnsi="Calibri" w:cs="Calibri"/>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744B9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744B9B"/>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science/2019/jul/19/apollo-11-site-heritage-status-space-agency-moon" TargetMode="External"/><Relationship Id="rId13" Type="http://schemas.openxmlformats.org/officeDocument/2006/relationships/hyperlink" Target="https://science.gsfc.nasa.gov/sed/bio/william.b.garry" TargetMode="External"/><Relationship Id="rId18" Type="http://schemas.openxmlformats.org/officeDocument/2006/relationships/hyperlink" Target="https://kovic.ch/consulting-ars-cognitionis/" TargetMode="External"/><Relationship Id="rId3" Type="http://schemas.openxmlformats.org/officeDocument/2006/relationships/styles" Target="styles.xml"/><Relationship Id="rId21" Type="http://schemas.openxmlformats.org/officeDocument/2006/relationships/hyperlink" Target="https://www.ncbi.nlm.nih.gov/pmc/articles/PMC6446569/" TargetMode="External"/><Relationship Id="rId7" Type="http://schemas.openxmlformats.org/officeDocument/2006/relationships/image" Target="media/image1.jpg"/><Relationship Id="rId12" Type="http://schemas.openxmlformats.org/officeDocument/2006/relationships/hyperlink" Target="https://www.nasa.gov/feature/nasa-outlines-lunar-surface-sustainability-concept" TargetMode="External"/><Relationship Id="rId17" Type="http://schemas.openxmlformats.org/officeDocument/2006/relationships/hyperlink" Target="https://kovic.ch/zipar/" TargetMode="External"/><Relationship Id="rId2" Type="http://schemas.openxmlformats.org/officeDocument/2006/relationships/numbering" Target="numbering.xml"/><Relationship Id="rId16" Type="http://schemas.openxmlformats.org/officeDocument/2006/relationships/hyperlink" Target="https://archive.is/VKac8" TargetMode="External"/><Relationship Id="rId20" Type="http://schemas.openxmlformats.org/officeDocument/2006/relationships/hyperlink" Target="https://kovic.ch/consulting-ars-cognitionis/" TargetMode="External"/><Relationship Id="rId1" Type="http://schemas.openxmlformats.org/officeDocument/2006/relationships/customXml" Target="../customXml/item1.xml"/><Relationship Id="rId6" Type="http://schemas.openxmlformats.org/officeDocument/2006/relationships/hyperlink" Target="https://moon.nasa.gov/resources/53/lunar-heritage-sites/" TargetMode="External"/><Relationship Id="rId11" Type="http://schemas.openxmlformats.org/officeDocument/2006/relationships/hyperlink" Target="https://www.nasa.gov/feature/goddard/2021/nasa-s-artemis-base-camp-on-the-moon-will-need-light-water-elevation/" TargetMode="External"/><Relationship Id="rId5" Type="http://schemas.openxmlformats.org/officeDocument/2006/relationships/webSettings" Target="webSettings.xml"/><Relationship Id="rId15" Type="http://schemas.openxmlformats.org/officeDocument/2006/relationships/hyperlink" Target="https://www.nasa.gov/nesc/academy/ruthan-lewis-bio" TargetMode="External"/><Relationship Id="rId23" Type="http://schemas.openxmlformats.org/officeDocument/2006/relationships/theme" Target="theme/theme1.xml"/><Relationship Id="rId10" Type="http://schemas.openxmlformats.org/officeDocument/2006/relationships/hyperlink" Target="https://www.abc.net.au/news/science/2019-07-19/apollo-11-moon-landing-heritage-preservation-outer-space-treaty/11055458" TargetMode="External"/><Relationship Id="rId19" Type="http://schemas.openxmlformats.org/officeDocument/2006/relationships/hyperlink" Target="https://kovic.ch/zipar/" TargetMode="External"/><Relationship Id="rId4" Type="http://schemas.openxmlformats.org/officeDocument/2006/relationships/settings" Target="settings.xml"/><Relationship Id="rId9" Type="http://schemas.openxmlformats.org/officeDocument/2006/relationships/hyperlink" Target="https://daily.jstor.org/should-the-moon-landing-site-be-a-national-historic-landmark/" TargetMode="External"/><Relationship Id="rId14" Type="http://schemas.openxmlformats.org/officeDocument/2006/relationships/hyperlink" Target="https://science.gsfc.nasa.gov/sed/bio/daniel.p.moriarty"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43</TotalTime>
  <Pages>1</Pages>
  <Words>16950</Words>
  <Characters>96619</Characters>
  <Application>Microsoft Office Word</Application>
  <DocSecurity>0</DocSecurity>
  <Lines>805</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12</cp:revision>
  <dcterms:created xsi:type="dcterms:W3CDTF">2022-02-19T18:59:00Z</dcterms:created>
  <dcterms:modified xsi:type="dcterms:W3CDTF">2022-02-19T20:15:00Z</dcterms:modified>
</cp:coreProperties>
</file>