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6DAB4" w14:textId="403151DC" w:rsidR="00685A4F" w:rsidRDefault="00685A4F" w:rsidP="00685A4F">
      <w:pPr>
        <w:pStyle w:val="Heading2"/>
      </w:pPr>
      <w:r>
        <w:t xml:space="preserve">1AC Apple Valley Round </w:t>
      </w:r>
      <w:r>
        <w:t>6</w:t>
      </w:r>
    </w:p>
    <w:p w14:paraId="4960EA55" w14:textId="77777777" w:rsidR="00685A4F" w:rsidRDefault="00685A4F" w:rsidP="00685A4F">
      <w:pPr>
        <w:pStyle w:val="Heading3"/>
      </w:pPr>
      <w:r>
        <w:t xml:space="preserve">1AC: Plan </w:t>
      </w:r>
    </w:p>
    <w:p w14:paraId="260A8889" w14:textId="01459173" w:rsidR="00685A4F" w:rsidRDefault="00685A4F" w:rsidP="00685A4F">
      <w:pPr>
        <w:pStyle w:val="Heading4"/>
      </w:pPr>
      <w:r>
        <w:t xml:space="preserve">Plan – A just government of the People’s Republic of China ought to </w:t>
      </w:r>
      <w:r w:rsidRPr="007A4168">
        <w:t>recognize an unconditional right of workers to strike.</w:t>
      </w:r>
    </w:p>
    <w:p w14:paraId="25C7202A" w14:textId="77777777" w:rsidR="00AD5B47" w:rsidRPr="00900415" w:rsidRDefault="00AD5B47" w:rsidP="00AD5B47">
      <w:pPr>
        <w:pStyle w:val="Heading4"/>
      </w:pPr>
      <w:r>
        <w:t xml:space="preserve">CX checks theory interps to </w:t>
      </w:r>
      <w:r w:rsidRPr="0057035A">
        <w:rPr>
          <w:u w:val="single"/>
        </w:rPr>
        <w:t>avoid frivolous debates</w:t>
      </w:r>
      <w:r>
        <w:t xml:space="preserve"> – otherwise I get an I meet.</w:t>
      </w:r>
    </w:p>
    <w:p w14:paraId="7D24B872" w14:textId="77777777" w:rsidR="00685A4F" w:rsidRPr="007A4168" w:rsidRDefault="00685A4F" w:rsidP="00685A4F">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04C4F4F7" w14:textId="77777777" w:rsidR="00685A4F" w:rsidRPr="00A44704" w:rsidRDefault="00685A4F" w:rsidP="00685A4F">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12F64B79" w14:textId="77777777" w:rsidR="00685A4F" w:rsidRDefault="00685A4F" w:rsidP="00685A4F">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0DBA2D16" w14:textId="77777777" w:rsidR="00685A4F" w:rsidRPr="00065A8D" w:rsidRDefault="00685A4F" w:rsidP="00685A4F"/>
    <w:p w14:paraId="3A606D73" w14:textId="77777777" w:rsidR="00685A4F" w:rsidRDefault="00685A4F" w:rsidP="00685A4F">
      <w:pPr>
        <w:pStyle w:val="Heading3"/>
      </w:pPr>
      <w:r>
        <w:t xml:space="preserve">1AC: Soft Power Adv </w:t>
      </w:r>
    </w:p>
    <w:p w14:paraId="2053A10E" w14:textId="77777777" w:rsidR="00685A4F" w:rsidRPr="007A7A2D" w:rsidRDefault="00685A4F" w:rsidP="00685A4F">
      <w:pPr>
        <w:pStyle w:val="Heading4"/>
      </w:pPr>
      <w:r>
        <w:t xml:space="preserve">Lack of Chinese Right to Strike </w:t>
      </w:r>
      <w:r>
        <w:rPr>
          <w:u w:val="single"/>
        </w:rPr>
        <w:t>devastates</w:t>
      </w:r>
      <w:r>
        <w:t xml:space="preserve"> Collective Bargaining – undermines any legal leverage for Strikes.</w:t>
      </w:r>
    </w:p>
    <w:p w14:paraId="43566C7A" w14:textId="77777777" w:rsidR="00685A4F" w:rsidRPr="00DE1165" w:rsidRDefault="00685A4F" w:rsidP="00685A4F">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658C6EB7" w14:textId="77777777" w:rsidR="00685A4F" w:rsidRPr="00D74C52" w:rsidRDefault="00685A4F" w:rsidP="00685A4F">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7805FFC" w14:textId="77777777" w:rsidR="00685A4F" w:rsidRDefault="00685A4F" w:rsidP="00685A4F">
      <w:pPr>
        <w:pStyle w:val="Heading4"/>
      </w:pPr>
      <w:r>
        <w:t xml:space="preserve">Any credible union power is </w:t>
      </w:r>
      <w:r>
        <w:rPr>
          <w:u w:val="single"/>
        </w:rPr>
        <w:t>under-cut</w:t>
      </w:r>
      <w:r>
        <w:t xml:space="preserve"> by detentions of labor activists.</w:t>
      </w:r>
    </w:p>
    <w:p w14:paraId="72EF29E6" w14:textId="77777777" w:rsidR="00685A4F" w:rsidRPr="00FC7D85" w:rsidRDefault="00685A4F" w:rsidP="00685A4F">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5C275736" w14:textId="77777777" w:rsidR="00685A4F" w:rsidRPr="00D74C52" w:rsidRDefault="00685A4F" w:rsidP="00685A4F">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6C4999CB" w14:textId="77777777" w:rsidR="00685A4F" w:rsidRDefault="00685A4F" w:rsidP="00685A4F">
      <w:pPr>
        <w:pStyle w:val="Heading4"/>
      </w:pPr>
      <w:r>
        <w:t xml:space="preserve">The Right to Strike </w:t>
      </w:r>
      <w:r>
        <w:rPr>
          <w:u w:val="single"/>
        </w:rPr>
        <w:t>re-balances</w:t>
      </w:r>
      <w:r>
        <w:t xml:space="preserve"> China’s Economy. </w:t>
      </w:r>
    </w:p>
    <w:p w14:paraId="5E9DDF27" w14:textId="77777777" w:rsidR="00685A4F" w:rsidRDefault="00685A4F" w:rsidP="00685A4F">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6986D646" w14:textId="77777777" w:rsidR="00685A4F" w:rsidRDefault="00685A4F" w:rsidP="00685A4F">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74D725FA" w14:textId="77777777" w:rsidR="00685A4F" w:rsidRDefault="00685A4F" w:rsidP="00685A4F">
      <w:pPr>
        <w:pStyle w:val="Heading4"/>
      </w:pPr>
      <w:r>
        <w:t xml:space="preserve">Enhanced Unions and Labor Reforms key to </w:t>
      </w:r>
      <w:r>
        <w:rPr>
          <w:u w:val="single"/>
        </w:rPr>
        <w:t>sustained</w:t>
      </w:r>
      <w:r>
        <w:t xml:space="preserve"> Chinese Economic Growth.</w:t>
      </w:r>
    </w:p>
    <w:p w14:paraId="7CD8CCE5" w14:textId="77777777" w:rsidR="00685A4F" w:rsidRPr="00A415B4" w:rsidRDefault="00685A4F" w:rsidP="00685A4F">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4396EBF" w14:textId="77777777" w:rsidR="00685A4F" w:rsidRDefault="00685A4F" w:rsidP="00685A4F">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4A5A4B1C" w14:textId="77777777" w:rsidR="00685A4F" w:rsidRDefault="00685A4F" w:rsidP="00685A4F">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05005415" w14:textId="77777777" w:rsidR="00685A4F" w:rsidRPr="0089075A" w:rsidRDefault="00685A4F" w:rsidP="00685A4F">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78A6541C" w14:textId="77777777" w:rsidR="00685A4F" w:rsidRPr="0089075A" w:rsidRDefault="00685A4F" w:rsidP="00685A4F">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1FF5B600" w14:textId="77777777" w:rsidR="00685A4F" w:rsidRPr="003432AE" w:rsidRDefault="00685A4F" w:rsidP="00685A4F">
      <w:pPr>
        <w:pStyle w:val="Heading4"/>
      </w:pPr>
      <w:r>
        <w:t xml:space="preserve">Chinese Economic Decline leads to </w:t>
      </w:r>
      <w:r>
        <w:rPr>
          <w:u w:val="single"/>
        </w:rPr>
        <w:t>all-out War</w:t>
      </w:r>
      <w:r>
        <w:t xml:space="preserve"> – specifically over </w:t>
      </w:r>
      <w:r>
        <w:rPr>
          <w:u w:val="single"/>
        </w:rPr>
        <w:t>Taiwan</w:t>
      </w:r>
      <w:r>
        <w:t>.</w:t>
      </w:r>
    </w:p>
    <w:p w14:paraId="3053F358" w14:textId="77777777" w:rsidR="00685A4F" w:rsidRPr="00065A8D" w:rsidRDefault="00685A4F" w:rsidP="00685A4F">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FAB4C8A" w14:textId="77777777" w:rsidR="00685A4F" w:rsidRDefault="00685A4F" w:rsidP="00685A4F">
      <w:pPr>
        <w:rPr>
          <w:u w:val="single"/>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09A40E3F" w14:textId="77777777" w:rsidR="00685A4F" w:rsidRDefault="00685A4F" w:rsidP="00685A4F">
      <w:pPr>
        <w:pStyle w:val="Heading4"/>
      </w:pPr>
      <w:r>
        <w:t>Taiwan goes Nuclear.</w:t>
      </w:r>
    </w:p>
    <w:p w14:paraId="75C33EA1" w14:textId="77777777" w:rsidR="00685A4F" w:rsidRPr="007B7203" w:rsidRDefault="00685A4F" w:rsidP="00685A4F">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5E46AC15" w14:textId="77777777" w:rsidR="00685A4F" w:rsidRDefault="00685A4F" w:rsidP="00685A4F">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8449CBC" w14:textId="77777777" w:rsidR="00685A4F" w:rsidRDefault="00685A4F" w:rsidP="00685A4F">
      <w:pPr>
        <w:pStyle w:val="Heading4"/>
      </w:pPr>
      <w:r>
        <w:t xml:space="preserve">Nuke war causes extinction AND outweighs </w:t>
      </w:r>
      <w:r w:rsidRPr="00C339DB">
        <w:rPr>
          <w:u w:val="single"/>
        </w:rPr>
        <w:t>other</w:t>
      </w:r>
      <w:r>
        <w:t xml:space="preserve"> existential risks</w:t>
      </w:r>
    </w:p>
    <w:p w14:paraId="5B3DC2D8" w14:textId="77777777" w:rsidR="00685A4F" w:rsidRPr="005E50AE" w:rsidRDefault="00685A4F" w:rsidP="00685A4F">
      <w:pPr>
        <w:pStyle w:val="ListParagraph"/>
        <w:numPr>
          <w:ilvl w:val="0"/>
          <w:numId w:val="11"/>
        </w:numPr>
      </w:pPr>
      <w:r>
        <w:t>Checked</w:t>
      </w:r>
    </w:p>
    <w:p w14:paraId="6B68BD8B" w14:textId="77777777" w:rsidR="00685A4F" w:rsidRPr="00E530E8" w:rsidRDefault="00685A4F" w:rsidP="00685A4F">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2C3C7EF9" w14:textId="77777777" w:rsidR="00685A4F" w:rsidRPr="00C30ECF" w:rsidRDefault="00685A4F" w:rsidP="00685A4F">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7DFEB81" w14:textId="77777777" w:rsidR="00685A4F" w:rsidRPr="00065A8D" w:rsidRDefault="00685A4F" w:rsidP="00685A4F">
      <w:pPr>
        <w:rPr>
          <w:sz w:val="16"/>
        </w:rPr>
      </w:pPr>
    </w:p>
    <w:p w14:paraId="545A6D8F" w14:textId="77777777" w:rsidR="00685A4F" w:rsidRDefault="00685A4F" w:rsidP="00685A4F">
      <w:pPr>
        <w:pStyle w:val="Heading3"/>
      </w:pPr>
      <w:r>
        <w:t>1AC: Framework</w:t>
      </w:r>
    </w:p>
    <w:p w14:paraId="2C29DB8B" w14:textId="77777777" w:rsidR="00685A4F" w:rsidRPr="00192D33" w:rsidRDefault="00685A4F" w:rsidP="00685A4F">
      <w:pPr>
        <w:pStyle w:val="Heading4"/>
      </w:pPr>
      <w:r>
        <w:t>The standard is maximizing expected well-being, or hedonistic act utilitarianism.</w:t>
      </w:r>
    </w:p>
    <w:p w14:paraId="5CD8401B" w14:textId="77777777" w:rsidR="00685A4F" w:rsidRPr="00A3034A" w:rsidRDefault="00685A4F" w:rsidP="00685A4F">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F203920" w14:textId="77777777" w:rsidR="00685A4F" w:rsidRPr="00192D33" w:rsidRDefault="00685A4F" w:rsidP="00685A4F">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23C815A" w14:textId="77777777" w:rsidR="00685A4F" w:rsidRPr="00470C63" w:rsidRDefault="00685A4F" w:rsidP="00685A4F">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3B35EF" w14:textId="77777777" w:rsidR="00685A4F" w:rsidRDefault="00685A4F" w:rsidP="00685A4F">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890DC4E" w14:textId="77777777" w:rsidR="00685A4F" w:rsidRDefault="00685A4F" w:rsidP="00685A4F">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786064F0" w14:textId="3083A376" w:rsidR="00685A4F" w:rsidRPr="002F63FF" w:rsidRDefault="002F63FF" w:rsidP="00685A4F">
      <w:pPr>
        <w:pStyle w:val="Heading4"/>
        <w:rPr>
          <w:rFonts w:cs="Calibri"/>
          <w:bCs/>
        </w:rPr>
      </w:pPr>
      <w:r>
        <w:t xml:space="preserve">4] </w:t>
      </w:r>
      <w:r w:rsidRPr="00726A39">
        <w:rPr>
          <w:rFonts w:cs="Calibri"/>
          <w:bCs/>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5F2310B" w14:textId="77777777" w:rsidR="002F63FF" w:rsidRPr="002F63FF" w:rsidRDefault="002F63FF" w:rsidP="002F63FF"/>
    <w:p w14:paraId="250D4BC4" w14:textId="77777777" w:rsidR="00685A4F" w:rsidRDefault="00685A4F" w:rsidP="00685A4F">
      <w:pPr>
        <w:pStyle w:val="Heading4"/>
      </w:pPr>
      <w:r>
        <w:t xml:space="preserve">Impact calc – </w:t>
      </w:r>
    </w:p>
    <w:p w14:paraId="0A206C5B" w14:textId="77777777" w:rsidR="00685A4F" w:rsidRDefault="00685A4F" w:rsidP="00685A4F">
      <w:pPr>
        <w:pStyle w:val="Heading4"/>
      </w:pPr>
      <w:r>
        <w:t xml:space="preserve">1] Extinction </w:t>
      </w:r>
      <w:r w:rsidRPr="00660602">
        <w:rPr>
          <w:u w:val="single"/>
        </w:rPr>
        <w:t>outweighs</w:t>
      </w:r>
      <w:r>
        <w:t xml:space="preserve"> – </w:t>
      </w:r>
    </w:p>
    <w:p w14:paraId="18E9A3D8" w14:textId="77777777" w:rsidR="00685A4F" w:rsidRDefault="00685A4F" w:rsidP="00685A4F">
      <w:pPr>
        <w:pStyle w:val="Heading4"/>
      </w:pPr>
      <w:r>
        <w:t xml:space="preserve">A] </w:t>
      </w:r>
      <w:r w:rsidRPr="00DB18F0">
        <w:rPr>
          <w:u w:val="single"/>
        </w:rPr>
        <w:t>Reversibility</w:t>
      </w:r>
      <w:r>
        <w:t xml:space="preserve">- it forecloses the alternative because we can’t improve society if we are all dead </w:t>
      </w:r>
    </w:p>
    <w:p w14:paraId="563F6591" w14:textId="77777777" w:rsidR="00685A4F" w:rsidRDefault="00685A4F" w:rsidP="00685A4F">
      <w:pPr>
        <w:pStyle w:val="Heading4"/>
      </w:pPr>
      <w:r>
        <w:t xml:space="preserve">B] </w:t>
      </w:r>
      <w:r w:rsidRPr="002C52D9">
        <w:rPr>
          <w:u w:val="single"/>
        </w:rPr>
        <w:t>Structural violence</w:t>
      </w:r>
      <w:r>
        <w:t xml:space="preserve">- death causes suffering because people can’t get access to resources and basic necessities </w:t>
      </w:r>
    </w:p>
    <w:p w14:paraId="59284C2F" w14:textId="77777777" w:rsidR="00685A4F" w:rsidRDefault="00685A4F" w:rsidP="00685A4F">
      <w:pPr>
        <w:pStyle w:val="Heading4"/>
      </w:pPr>
      <w:r>
        <w:t xml:space="preserve">C] </w:t>
      </w:r>
      <w:r w:rsidRPr="002C52D9">
        <w:rPr>
          <w:u w:val="single"/>
        </w:rPr>
        <w:t>Objectivity</w:t>
      </w:r>
      <w:r>
        <w:t xml:space="preserve">- body count is the most objective way to calculate impacts because comparing suffering is unethical </w:t>
      </w:r>
    </w:p>
    <w:p w14:paraId="79FF7F1D" w14:textId="77777777" w:rsidR="00685A4F" w:rsidRDefault="00685A4F" w:rsidP="00685A4F">
      <w:pPr>
        <w:pStyle w:val="Heading4"/>
      </w:pPr>
      <w:r>
        <w:t xml:space="preserve">D] </w:t>
      </w:r>
      <w:r w:rsidRPr="002C52D9">
        <w:rPr>
          <w:u w:val="single"/>
        </w:rPr>
        <w:t>Uncertainty</w:t>
      </w:r>
      <w:r>
        <w:t>- if we’re unsure about which interpretation of the world is true, we should preserve the world to keep debating about it</w:t>
      </w:r>
    </w:p>
    <w:p w14:paraId="6B6AC91A" w14:textId="77777777" w:rsidR="00DF2365" w:rsidRPr="00726A39" w:rsidRDefault="00DF2365" w:rsidP="00DF2365">
      <w:pPr>
        <w:pStyle w:val="Heading4"/>
        <w:rPr>
          <w:rFonts w:cs="Calibri"/>
          <w:bCs/>
        </w:rPr>
      </w:pPr>
      <w:r>
        <w:t xml:space="preserve">E] </w:t>
      </w:r>
      <w:r w:rsidRPr="00726A39">
        <w:rPr>
          <w:rFonts w:cs="Calibri"/>
          <w:bCs/>
        </w:rPr>
        <w:t>Extinction outweighs</w:t>
      </w:r>
    </w:p>
    <w:p w14:paraId="7AB1CF12" w14:textId="77777777" w:rsidR="00DF2365" w:rsidRDefault="00DF2365" w:rsidP="00DF2365">
      <w:r>
        <w:rPr>
          <w:rStyle w:val="Heading4Char"/>
        </w:rPr>
        <w:t>MacAskill 14</w:t>
      </w:r>
      <w:r>
        <w:t xml:space="preserve"> </w:t>
      </w:r>
      <w:r>
        <w:rPr>
          <w:sz w:val="16"/>
          <w:szCs w:val="16"/>
        </w:rPr>
        <w:t>[William, Oxford Philosopher and youngest tenured philosopher in the world, Normative Uncertainty, 2014]</w:t>
      </w:r>
    </w:p>
    <w:p w14:paraId="1261E3A6" w14:textId="77777777" w:rsidR="00DF2365" w:rsidRDefault="00DF2365" w:rsidP="00DF2365">
      <w:pPr>
        <w:rPr>
          <w:sz w:val="14"/>
          <w:szCs w:val="26"/>
        </w:rPr>
      </w:pPr>
      <w:r>
        <w:rPr>
          <w:rStyle w:val="StyleUnderline"/>
          <w:szCs w:val="26"/>
        </w:rPr>
        <w:t xml:space="preserve">The human race might go extinct </w:t>
      </w:r>
      <w:r>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 w:val="14"/>
          <w:szCs w:val="26"/>
        </w:rPr>
        <w:t>good</w:t>
      </w:r>
      <w:r>
        <w:rPr>
          <w:rStyle w:val="StyleUnderline"/>
          <w:szCs w:val="26"/>
        </w:rPr>
        <w:t xml:space="preserve"> </w:t>
      </w:r>
      <w:r>
        <w:rPr>
          <w:sz w:val="14"/>
          <w:szCs w:val="26"/>
        </w:rPr>
        <w:t xml:space="preserve">or a </w:t>
      </w:r>
      <w:r>
        <w:rPr>
          <w:rStyle w:val="StyleUnderline"/>
          <w:szCs w:val="26"/>
        </w:rPr>
        <w:t>bad thing</w:t>
      </w:r>
      <w:r>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 w:val="14"/>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have strong reason to prevent near-term</w:t>
      </w:r>
      <w:r>
        <w:rPr>
          <w:rStyle w:val="StyleUnderline"/>
          <w:szCs w:val="26"/>
        </w:rPr>
        <w:t xml:space="preserve"> </w:t>
      </w:r>
      <w:r>
        <w:rPr>
          <w:sz w:val="14"/>
          <w:szCs w:val="26"/>
        </w:rPr>
        <w:t>human</w:t>
      </w:r>
      <w:r>
        <w:rPr>
          <w:rStyle w:val="StyleUnderline"/>
          <w:szCs w:val="26"/>
        </w:rPr>
        <w:t xml:space="preserve"> </w:t>
      </w:r>
      <w:r>
        <w:rPr>
          <w:rStyle w:val="StyleUnderline"/>
          <w:szCs w:val="26"/>
          <w:highlight w:val="green"/>
        </w:rPr>
        <w:t>extinction</w:t>
      </w:r>
      <w:r>
        <w:rPr>
          <w:sz w:val="14"/>
          <w:szCs w:val="26"/>
        </w:rPr>
        <w:t xml:space="preserve">. To see this, we must note three points. </w:t>
      </w:r>
      <w:r>
        <w:rPr>
          <w:rStyle w:val="StyleUnderline"/>
          <w:szCs w:val="26"/>
        </w:rPr>
        <w:t>First</w:t>
      </w:r>
      <w:r>
        <w:rPr>
          <w:sz w:val="14"/>
          <w:szCs w:val="26"/>
        </w:rPr>
        <w:t xml:space="preserve">, we should note that the </w:t>
      </w:r>
      <w:r>
        <w:rPr>
          <w:rStyle w:val="StyleUnderline"/>
          <w:szCs w:val="26"/>
        </w:rPr>
        <w:t>extinction</w:t>
      </w:r>
      <w:r>
        <w:rPr>
          <w:sz w:val="14"/>
          <w:szCs w:val="26"/>
        </w:rPr>
        <w:t xml:space="preserve"> of the human race </w:t>
      </w:r>
      <w:r>
        <w:rPr>
          <w:rStyle w:val="StyleUnderline"/>
          <w:szCs w:val="26"/>
        </w:rPr>
        <w:t xml:space="preserve">is </w:t>
      </w:r>
      <w:r>
        <w:rPr>
          <w:sz w:val="14"/>
          <w:szCs w:val="26"/>
        </w:rPr>
        <w:t xml:space="preserve">an </w:t>
      </w:r>
      <w:r>
        <w:rPr>
          <w:rStyle w:val="StyleUnderline"/>
          <w:szCs w:val="26"/>
          <w:highlight w:val="green"/>
        </w:rPr>
        <w:t>extremely high stakes</w:t>
      </w:r>
      <w:r>
        <w:rPr>
          <w:sz w:val="14"/>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 w:val="14"/>
          <w:szCs w:val="26"/>
        </w:rPr>
        <w:t>in the</w:t>
      </w:r>
      <w:r>
        <w:rPr>
          <w:rStyle w:val="StyleUnderline"/>
          <w:szCs w:val="26"/>
        </w:rPr>
        <w:t xml:space="preserve"> </w:t>
      </w:r>
      <w:r>
        <w:rPr>
          <w:sz w:val="14"/>
          <w:szCs w:val="26"/>
        </w:rPr>
        <w:t xml:space="preserve">The future, </w:t>
      </w:r>
      <w:r>
        <w:rPr>
          <w:rStyle w:val="StyleUnderline"/>
          <w:szCs w:val="26"/>
        </w:rPr>
        <w:t>given that we don’t go extinct</w:t>
      </w:r>
      <w:r>
        <w:rPr>
          <w:sz w:val="14"/>
          <w:szCs w:val="26"/>
        </w:rPr>
        <w:t xml:space="preserve"> any time soon, </w:t>
      </w:r>
      <w:r>
        <w:rPr>
          <w:rStyle w:val="StyleUnderline"/>
          <w:szCs w:val="26"/>
        </w:rPr>
        <w:t>would be 2×10^14</w:t>
      </w:r>
      <w:r>
        <w:rPr>
          <w:sz w:val="14"/>
          <w:szCs w:val="26"/>
        </w:rPr>
        <w:t xml:space="preserve">. </w:t>
      </w:r>
      <w:r>
        <w:rPr>
          <w:rStyle w:val="StyleUnderline"/>
          <w:szCs w:val="26"/>
        </w:rPr>
        <w:t xml:space="preserve">So if it is good to bring new people into existence, then it’s very good to prevent </w:t>
      </w:r>
      <w:r>
        <w:rPr>
          <w:sz w:val="14"/>
          <w:szCs w:val="26"/>
        </w:rPr>
        <w:t>human</w:t>
      </w:r>
      <w:r>
        <w:rPr>
          <w:rStyle w:val="StyleUnderline"/>
          <w:szCs w:val="26"/>
        </w:rPr>
        <w:t xml:space="preserve"> extinction. Second</w:t>
      </w:r>
      <w:r>
        <w:rPr>
          <w:sz w:val="14"/>
          <w:szCs w:val="26"/>
        </w:rPr>
        <w:t xml:space="preserve">, human </w:t>
      </w:r>
      <w:r>
        <w:rPr>
          <w:rStyle w:val="StyleUnderline"/>
          <w:szCs w:val="26"/>
          <w:highlight w:val="green"/>
        </w:rPr>
        <w:t>extinction is</w:t>
      </w:r>
      <w:r>
        <w:rPr>
          <w:rStyle w:val="StyleUnderline"/>
          <w:szCs w:val="26"/>
        </w:rPr>
        <w:t xml:space="preserve"> </w:t>
      </w:r>
      <w:r>
        <w:rPr>
          <w:sz w:val="14"/>
          <w:szCs w:val="26"/>
        </w:rPr>
        <w:t xml:space="preserve">by its nature an </w:t>
      </w:r>
      <w:r>
        <w:rPr>
          <w:rStyle w:val="StyleUnderline"/>
          <w:szCs w:val="26"/>
          <w:highlight w:val="green"/>
        </w:rPr>
        <w:t>irreversible</w:t>
      </w:r>
      <w:r>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 xml:space="preserve">Third, we should </w:t>
      </w:r>
      <w:r>
        <w:rPr>
          <w:rStyle w:val="StyleUnderline"/>
          <w:szCs w:val="26"/>
          <w:highlight w:val="green"/>
        </w:rPr>
        <w:t>expect</w:t>
      </w:r>
      <w:r>
        <w:rPr>
          <w:sz w:val="14"/>
          <w:szCs w:val="26"/>
        </w:rPr>
        <w:t xml:space="preserve"> ourselves </w:t>
      </w:r>
      <w:r>
        <w:rPr>
          <w:rStyle w:val="StyleUnderline"/>
          <w:szCs w:val="26"/>
          <w:highlight w:val="green"/>
        </w:rPr>
        <w:t>to progress, morally</w:t>
      </w:r>
      <w:r>
        <w:rPr>
          <w:sz w:val="14"/>
          <w:szCs w:val="26"/>
        </w:rPr>
        <w:t xml:space="preserve">, over the next few centuries, </w:t>
      </w:r>
      <w:r>
        <w:rPr>
          <w:rStyle w:val="StyleUnderline"/>
          <w:szCs w:val="26"/>
          <w:highlight w:val="green"/>
        </w:rPr>
        <w:t xml:space="preserve">as </w:t>
      </w:r>
      <w:r>
        <w:rPr>
          <w:rStyle w:val="StyleUnderline"/>
          <w:szCs w:val="26"/>
        </w:rPr>
        <w:t>we have</w:t>
      </w:r>
      <w:r>
        <w:rPr>
          <w:sz w:val="14"/>
          <w:szCs w:val="26"/>
        </w:rPr>
        <w:t xml:space="preserve"> progressed </w:t>
      </w:r>
      <w:r>
        <w:rPr>
          <w:rStyle w:val="StyleUnderline"/>
          <w:szCs w:val="26"/>
          <w:highlight w:val="green"/>
        </w:rPr>
        <w:t>in the past</w:t>
      </w:r>
      <w:r>
        <w:rPr>
          <w:rStyle w:val="StyleUnderline"/>
          <w:szCs w:val="26"/>
        </w:rPr>
        <w:t>.</w:t>
      </w:r>
      <w:r>
        <w:rPr>
          <w:sz w:val="14"/>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time we will have better evidence about how to evaluate</w:t>
      </w:r>
      <w:r>
        <w:rPr>
          <w:sz w:val="14"/>
          <w:szCs w:val="26"/>
        </w:rPr>
        <w:t xml:space="preserve"> human </w:t>
      </w:r>
      <w:r>
        <w:rPr>
          <w:rStyle w:val="StyleUnderline"/>
          <w:szCs w:val="26"/>
          <w:highlight w:val="green"/>
        </w:rPr>
        <w:t>extinction</w:t>
      </w:r>
      <w:r>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 w:val="14"/>
          <w:szCs w:val="26"/>
        </w:rPr>
        <w:t xml:space="preserve"> 0.8 credence that it is a bad thing to produce new people, and </w:t>
      </w:r>
      <w:r>
        <w:rPr>
          <w:rStyle w:val="StyleUnderline"/>
          <w:szCs w:val="26"/>
        </w:rPr>
        <w:t>0.2</w:t>
      </w:r>
      <w:r>
        <w:rPr>
          <w:sz w:val="14"/>
          <w:szCs w:val="26"/>
        </w:rPr>
        <w:t xml:space="preserve"> </w:t>
      </w:r>
      <w:r>
        <w:rPr>
          <w:rStyle w:val="StyleUnderline"/>
          <w:szCs w:val="26"/>
        </w:rPr>
        <w:t>certain that it’s a good thing to produce new people</w:t>
      </w:r>
      <w:r>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 w:val="14"/>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for certain whether or not </w:t>
      </w:r>
      <w:r>
        <w:rPr>
          <w:rStyle w:val="StyleUnderline"/>
          <w:szCs w:val="26"/>
        </w:rPr>
        <w:t xml:space="preserve">additional </w:t>
      </w:r>
      <w:r>
        <w:rPr>
          <w:rStyle w:val="StyleUnderline"/>
          <w:szCs w:val="26"/>
          <w:highlight w:val="green"/>
        </w:rPr>
        <w:t>people</w:t>
      </w:r>
      <w:r>
        <w:rPr>
          <w:rStyle w:val="StyleUnderline"/>
          <w:szCs w:val="26"/>
        </w:rPr>
        <w:t xml:space="preserve"> are of </w:t>
      </w:r>
      <w:r>
        <w:rPr>
          <w:rStyle w:val="StyleUnderline"/>
          <w:szCs w:val="26"/>
          <w:highlight w:val="green"/>
        </w:rPr>
        <w:t>positive</w:t>
      </w:r>
      <w:r>
        <w:rPr>
          <w:sz w:val="14"/>
          <w:szCs w:val="26"/>
        </w:rPr>
        <w:t xml:space="preserve"> or negative </w:t>
      </w:r>
      <w:r>
        <w:rPr>
          <w:rStyle w:val="StyleUnderline"/>
          <w:szCs w:val="26"/>
        </w:rPr>
        <w:t>value</w:t>
      </w:r>
      <w:r>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 w:val="14"/>
          <w:szCs w:val="26"/>
        </w:rPr>
        <w:t xml:space="preserve"> also </w:t>
      </w:r>
      <w:r>
        <w:rPr>
          <w:rStyle w:val="StyleUnderline"/>
          <w:szCs w:val="26"/>
        </w:rPr>
        <w:t>a 20% chance of a gain of 2×(10^14),</w:t>
      </w:r>
      <w:r>
        <w:rPr>
          <w:sz w:val="14"/>
          <w:szCs w:val="26"/>
        </w:rPr>
        <w:t xml:space="preserve"> </w:t>
      </w:r>
      <w:r>
        <w:rPr>
          <w:rStyle w:val="StyleUnderline"/>
          <w:szCs w:val="26"/>
        </w:rPr>
        <w:t>the expected value of which is 4×(10^13).</w:t>
      </w:r>
      <w:r>
        <w:rPr>
          <w:sz w:val="14"/>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 w:val="14"/>
          <w:szCs w:val="26"/>
        </w:rPr>
        <w:t>for a few hundred years</w:t>
      </w:r>
      <w:r>
        <w:rPr>
          <w:rStyle w:val="StyleUnderline"/>
          <w:szCs w:val="26"/>
        </w:rPr>
        <w:t xml:space="preserve"> </w:t>
      </w:r>
      <w:r>
        <w:rPr>
          <w:rStyle w:val="StyleUnderline"/>
          <w:szCs w:val="26"/>
          <w:highlight w:val="green"/>
        </w:rPr>
        <w:t xml:space="preserve">is </w:t>
      </w:r>
      <w:r>
        <w:rPr>
          <w:rStyle w:val="StyleUnderline"/>
          <w:szCs w:val="26"/>
        </w:rPr>
        <w:t xml:space="preserve">vanishingly </w:t>
      </w:r>
      <w:r>
        <w:rPr>
          <w:rStyle w:val="StyleUnderline"/>
          <w:szCs w:val="26"/>
          <w:highlight w:val="green"/>
        </w:rPr>
        <w:t>small compared with</w:t>
      </w:r>
      <w:r>
        <w:rPr>
          <w:rStyle w:val="StyleUnderline"/>
          <w:szCs w:val="26"/>
        </w:rPr>
        <w:t xml:space="preserve"> </w:t>
      </w:r>
      <w:r>
        <w:rPr>
          <w:sz w:val="14"/>
          <w:szCs w:val="26"/>
        </w:rPr>
        <w:t>the benefit of</w:t>
      </w:r>
      <w:r>
        <w:rPr>
          <w:rStyle w:val="StyleUnderline"/>
          <w:szCs w:val="26"/>
        </w:rPr>
        <w:t xml:space="preserve"> </w:t>
      </w:r>
      <w:r>
        <w:rPr>
          <w:rStyle w:val="StyleUnderline"/>
          <w:szCs w:val="26"/>
          <w:highlight w:val="green"/>
        </w:rPr>
        <w:t xml:space="preserve">keeping </w:t>
      </w:r>
      <w:r>
        <w:rPr>
          <w:rStyle w:val="StyleUnderline"/>
          <w:szCs w:val="26"/>
        </w:rPr>
        <w:t xml:space="preserve">one’s </w:t>
      </w:r>
      <w:r>
        <w:rPr>
          <w:rStyle w:val="StyleUnderline"/>
          <w:szCs w:val="26"/>
          <w:highlight w:val="green"/>
        </w:rPr>
        <w:t>options open</w:t>
      </w:r>
      <w:r>
        <w:rPr>
          <w:rStyle w:val="StyleUnderline"/>
          <w:szCs w:val="26"/>
        </w:rPr>
        <w:t xml:space="preserve"> </w:t>
      </w:r>
      <w:r>
        <w:rPr>
          <w:sz w:val="14"/>
          <w:szCs w:val="26"/>
        </w:rPr>
        <w:t>while one gains new information.</w:t>
      </w:r>
    </w:p>
    <w:p w14:paraId="59BC65C8" w14:textId="5066FF64" w:rsidR="00685A4F" w:rsidRPr="00F9312D" w:rsidRDefault="00685A4F" w:rsidP="00DF2365">
      <w:pPr>
        <w:pStyle w:val="Heading4"/>
      </w:pPr>
    </w:p>
    <w:p w14:paraId="2B999960" w14:textId="77777777" w:rsidR="00685A4F" w:rsidRDefault="00685A4F" w:rsidP="00685A4F">
      <w:pPr>
        <w:pStyle w:val="Heading4"/>
      </w:pPr>
      <w:r>
        <w:t xml:space="preserve">2] </w:t>
      </w:r>
      <w:r w:rsidRPr="002F1F75">
        <w:t xml:space="preserve">Calc indicts </w:t>
      </w:r>
      <w:r w:rsidRPr="00660602">
        <w:rPr>
          <w:u w:val="single"/>
        </w:rPr>
        <w:t>fail</w:t>
      </w:r>
      <w:r>
        <w:t xml:space="preserve"> – </w:t>
      </w:r>
    </w:p>
    <w:p w14:paraId="3E9DCB0C" w14:textId="77777777" w:rsidR="00685A4F" w:rsidRDefault="00685A4F" w:rsidP="00685A4F">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468356AA" w14:textId="77777777" w:rsidR="00685A4F" w:rsidRDefault="00685A4F" w:rsidP="00685A4F">
      <w:pPr>
        <w:pStyle w:val="Heading4"/>
      </w:pPr>
      <w:r>
        <w:t>B]</w:t>
      </w:r>
      <w:r w:rsidRPr="002F1F75">
        <w:t xml:space="preserve"> </w:t>
      </w:r>
      <w:r>
        <w:rPr>
          <w:u w:val="single"/>
        </w:rPr>
        <w:t>Reciprocity</w:t>
      </w:r>
      <w:r>
        <w:t>-</w:t>
      </w:r>
      <w:r w:rsidRPr="002F1F75">
        <w:t xml:space="preserve"> </w:t>
      </w:r>
      <w:r>
        <w:t xml:space="preserve">they are NIBs that create a 2:1 skew where I have to answer them to access offense while they only have to win one </w:t>
      </w:r>
    </w:p>
    <w:p w14:paraId="37A0804A" w14:textId="77777777" w:rsidR="00685A4F" w:rsidRDefault="00685A4F" w:rsidP="00685A4F">
      <w:pPr>
        <w:pStyle w:val="Heading4"/>
      </w:pPr>
      <w:r>
        <w:t>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23666A21" w14:textId="77777777" w:rsidR="00685A4F" w:rsidRDefault="00685A4F" w:rsidP="00685A4F">
      <w:pPr>
        <w:pStyle w:val="Heading3"/>
      </w:pPr>
      <w:r>
        <w:t>1AC: Underview</w:t>
      </w:r>
    </w:p>
    <w:p w14:paraId="2B024643" w14:textId="77777777" w:rsidR="00685A4F" w:rsidRPr="00BC3EB7" w:rsidRDefault="00685A4F" w:rsidP="00685A4F">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486E627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5A4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63FF"/>
    <w:rsid w:val="00315690"/>
    <w:rsid w:val="00316B75"/>
    <w:rsid w:val="00325646"/>
    <w:rsid w:val="003460F2"/>
    <w:rsid w:val="0038158C"/>
    <w:rsid w:val="003902BA"/>
    <w:rsid w:val="003A09E2"/>
    <w:rsid w:val="00407037"/>
    <w:rsid w:val="004605D6"/>
    <w:rsid w:val="00482B2C"/>
    <w:rsid w:val="004C60E8"/>
    <w:rsid w:val="004E3579"/>
    <w:rsid w:val="004E728B"/>
    <w:rsid w:val="004F39E0"/>
    <w:rsid w:val="00537BD5"/>
    <w:rsid w:val="00552A3B"/>
    <w:rsid w:val="0057268A"/>
    <w:rsid w:val="005D2912"/>
    <w:rsid w:val="005F4D5E"/>
    <w:rsid w:val="006065BD"/>
    <w:rsid w:val="006146AC"/>
    <w:rsid w:val="00645FA9"/>
    <w:rsid w:val="00647866"/>
    <w:rsid w:val="00665003"/>
    <w:rsid w:val="00685A4F"/>
    <w:rsid w:val="006A2AD0"/>
    <w:rsid w:val="006C2375"/>
    <w:rsid w:val="006D4ECC"/>
    <w:rsid w:val="00722258"/>
    <w:rsid w:val="007243E5"/>
    <w:rsid w:val="00766EA0"/>
    <w:rsid w:val="007A2226"/>
    <w:rsid w:val="007F5B66"/>
    <w:rsid w:val="00811ADC"/>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5B47"/>
    <w:rsid w:val="00B33C6D"/>
    <w:rsid w:val="00B4508F"/>
    <w:rsid w:val="00B55AD5"/>
    <w:rsid w:val="00B8057C"/>
    <w:rsid w:val="00BD6238"/>
    <w:rsid w:val="00BF593B"/>
    <w:rsid w:val="00BF773A"/>
    <w:rsid w:val="00BF7E81"/>
    <w:rsid w:val="00C13773"/>
    <w:rsid w:val="00C14A11"/>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2365"/>
    <w:rsid w:val="00E15E75"/>
    <w:rsid w:val="00E5262C"/>
    <w:rsid w:val="00EC7DC4"/>
    <w:rsid w:val="00ED30CF"/>
    <w:rsid w:val="00EE28B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BE8C9"/>
  <w15:chartTrackingRefBased/>
  <w15:docId w15:val="{CD139725-65A5-4003-A642-C5FDA3D54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5A4F"/>
    <w:rPr>
      <w:rFonts w:ascii="Calibri" w:hAnsi="Calibri"/>
    </w:rPr>
  </w:style>
  <w:style w:type="paragraph" w:styleId="Heading1">
    <w:name w:val="heading 1"/>
    <w:aliases w:val="Pocket"/>
    <w:basedOn w:val="Normal"/>
    <w:next w:val="Normal"/>
    <w:link w:val="Heading1Char"/>
    <w:qFormat/>
    <w:rsid w:val="00685A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5A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5A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685A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5A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A4F"/>
  </w:style>
  <w:style w:type="character" w:customStyle="1" w:styleId="Heading1Char">
    <w:name w:val="Heading 1 Char"/>
    <w:aliases w:val="Pocket Char"/>
    <w:basedOn w:val="DefaultParagraphFont"/>
    <w:link w:val="Heading1"/>
    <w:rsid w:val="00685A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5A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5A4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a Char"/>
    <w:basedOn w:val="DefaultParagraphFont"/>
    <w:link w:val="Heading4"/>
    <w:uiPriority w:val="3"/>
    <w:rsid w:val="00685A4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685A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5A4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685A4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85A4F"/>
    <w:rPr>
      <w:color w:val="auto"/>
      <w:u w:val="none"/>
    </w:rPr>
  </w:style>
  <w:style w:type="character" w:styleId="FollowedHyperlink">
    <w:name w:val="FollowedHyperlink"/>
    <w:basedOn w:val="DefaultParagraphFont"/>
    <w:uiPriority w:val="99"/>
    <w:semiHidden/>
    <w:unhideWhenUsed/>
    <w:rsid w:val="00685A4F"/>
    <w:rPr>
      <w:color w:val="auto"/>
      <w:u w:val="none"/>
    </w:rPr>
  </w:style>
  <w:style w:type="paragraph" w:customStyle="1" w:styleId="textbold">
    <w:name w:val="text bold"/>
    <w:basedOn w:val="Normal"/>
    <w:link w:val="Emphasis"/>
    <w:uiPriority w:val="7"/>
    <w:qFormat/>
    <w:rsid w:val="00685A4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85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12954</Words>
  <Characters>73843</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17</cp:revision>
  <dcterms:created xsi:type="dcterms:W3CDTF">2021-11-06T18:38:00Z</dcterms:created>
  <dcterms:modified xsi:type="dcterms:W3CDTF">2021-11-06T19:07:00Z</dcterms:modified>
</cp:coreProperties>
</file>