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3B25A" w14:textId="369E0D20" w:rsidR="009F1F99" w:rsidRDefault="009F1F99" w:rsidP="009F1F99">
      <w:pPr>
        <w:pStyle w:val="Heading2"/>
      </w:pPr>
      <w:r>
        <w:t>1</w:t>
      </w:r>
    </w:p>
    <w:p w14:paraId="276FA5FB" w14:textId="096AFEF5" w:rsidR="009F1F99" w:rsidRPr="00CB54B9" w:rsidRDefault="009F1F99" w:rsidP="009F1F99">
      <w:pPr>
        <w:pStyle w:val="Heading4"/>
      </w:pPr>
      <w:r>
        <w:t>Settler colonialism is a permeating structure that operates via the promotion of the nation-state – it thrives off of the elimination of indigenous people and their relationship to land – that appropriation turns them into ghosts</w:t>
      </w:r>
    </w:p>
    <w:p w14:paraId="013F466B" w14:textId="77777777" w:rsidR="009F1F99" w:rsidRDefault="009F1F99" w:rsidP="009F1F99">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737D1BD8" w14:textId="77777777" w:rsidR="009F1F99" w:rsidRDefault="009F1F99" w:rsidP="009F1F99">
      <w:pPr>
        <w:rPr>
          <w:rStyle w:val="StyleUnderlin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Ree, forthcoming). At the same time, </w:t>
      </w:r>
      <w:r w:rsidRPr="00B76693">
        <w:rPr>
          <w:rStyle w:val="StyleUnderline"/>
        </w:rPr>
        <w:t>settler colonialism involves the subjugation and forced labor of chattel slaves</w:t>
      </w:r>
      <w:r w:rsidRPr="00B76693">
        <w:rPr>
          <w:sz w:val="8"/>
          <w:szCs w:val="18"/>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w:t>
      </w:r>
      <w:r w:rsidRPr="00CB54B9">
        <w:rPr>
          <w:rStyle w:val="StyleUnderline"/>
        </w:rPr>
        <w:lastRenderedPageBreak/>
        <w:t>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21A23308" w14:textId="77777777" w:rsidR="009F1F99" w:rsidRPr="00B55A95" w:rsidRDefault="009F1F99" w:rsidP="009F1F99">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668C8369" w14:textId="77777777" w:rsidR="009F1F99" w:rsidRDefault="009F1F99" w:rsidP="009F1F99">
      <w:pPr>
        <w:rPr>
          <w:rStyle w:val="Style13ptBold"/>
          <w:b w:val="0"/>
          <w:bCs/>
          <w:sz w:val="16"/>
          <w:szCs w:val="12"/>
        </w:rPr>
      </w:pPr>
      <w:r>
        <w:rPr>
          <w:rStyle w:val="Style13ptBold"/>
        </w:rPr>
        <w:t>Brake 21</w:t>
      </w:r>
      <w:r>
        <w:rPr>
          <w:rStyle w:val="Style13ptBold"/>
          <w:sz w:val="16"/>
          <w:szCs w:val="12"/>
        </w:rPr>
        <w:t xml:space="preserve"> (Justin Brake; 7/5/21; Briarpatch Magazine; </w:t>
      </w:r>
      <w:r>
        <w:rPr>
          <w:rStyle w:val="Style13ptBold"/>
          <w:i/>
          <w:iCs/>
          <w:sz w:val="16"/>
          <w:szCs w:val="12"/>
        </w:rPr>
        <w:t>“</w:t>
      </w:r>
      <w:r w:rsidRPr="00DF00A1">
        <w:rPr>
          <w:rStyle w:val="Style13ptBold"/>
          <w:i/>
          <w:iCs/>
          <w:sz w:val="16"/>
          <w:szCs w:val="12"/>
        </w:rPr>
        <w:t>Built on a foundation of white supremacy”</w:t>
      </w:r>
      <w:r>
        <w:rPr>
          <w:rStyle w:val="Style13ptBold"/>
          <w:sz w:val="16"/>
          <w:szCs w:val="12"/>
        </w:rPr>
        <w:t xml:space="preserve">; accessed 3/4/22; </w:t>
      </w:r>
      <w:hyperlink r:id="rId10" w:history="1">
        <w:r w:rsidRPr="0022166F">
          <w:rPr>
            <w:rStyle w:val="Hyperlink"/>
            <w:sz w:val="16"/>
            <w:szCs w:val="12"/>
          </w:rPr>
          <w:t>https://briarpatchmagazine.com/articles/view/built-on-a-foundation-of-white-supremacy</w:t>
        </w:r>
      </w:hyperlink>
      <w:r>
        <w:rPr>
          <w:rStyle w:val="Style13ptBold"/>
          <w:sz w:val="16"/>
          <w:szCs w:val="12"/>
        </w:rPr>
        <w:t xml:space="preserve">; </w:t>
      </w:r>
      <w:r w:rsidRPr="006B7741">
        <w:rPr>
          <w:rStyle w:val="Style13ptBold"/>
          <w:sz w:val="16"/>
          <w:szCs w:val="12"/>
        </w:rPr>
        <w:t>Justin Brake is an independent journalist from Ktaqmkuk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sz w:val="16"/>
          <w:szCs w:val="12"/>
        </w:rPr>
        <w:t>) HB *Brackets in original*</w:t>
      </w:r>
    </w:p>
    <w:p w14:paraId="379A3441" w14:textId="77777777" w:rsidR="009F1F99" w:rsidRPr="00B045F8" w:rsidRDefault="009F1F99" w:rsidP="009F1F99">
      <w:pPr>
        <w:rPr>
          <w:rStyle w:val="Style13ptBold"/>
          <w:b w:val="0"/>
          <w:bCs/>
          <w:sz w:val="8"/>
          <w:szCs w:val="18"/>
        </w:rPr>
      </w:pPr>
      <w:r w:rsidRPr="00232FC9">
        <w:rPr>
          <w:rStyle w:val="StyleUnderline"/>
        </w:rPr>
        <w:t xml:space="preserve">The criminalization of Indigenous land defence – and of the </w:t>
      </w:r>
      <w:r w:rsidRPr="00B045F8">
        <w:rPr>
          <w:rStyle w:val="StyleUnderline"/>
          <w:highlight w:val="green"/>
        </w:rPr>
        <w:t>journalism</w:t>
      </w:r>
      <w:r w:rsidRPr="00232FC9">
        <w:rPr>
          <w:rStyle w:val="StyleUnderline"/>
        </w:rPr>
        <w:t xml:space="preserve"> that reported on it</w:t>
      </w:r>
      <w:r w:rsidRPr="00B045F8">
        <w:rPr>
          <w:rStyle w:val="Style13ptBold"/>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defence. When granting an injunction, the judges wrote, courts must be careful not to infringe on Canadians’ constitutionally protected right to a free press. But in the years since 2016, as I’ve watched media coverage of Wet’suwet’en, Haudenosaunee, and Secwepemc land defence,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sz w:val="8"/>
          <w:szCs w:val="18"/>
        </w:rPr>
        <w:t xml:space="preserve"> journalist Lewis Raven Wallace writes in The View From Somewhere. Defenders of objectivity, like The Elements of Journalism authors Bill Kovach and Tom Rosenstiel, argue that “[o]bjectivity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sz w:val="8"/>
          <w:szCs w:val="18"/>
        </w:rPr>
        <w:t xml:space="preserve">. In Seeing Red: A History of Natives in Canadian Newspapers, Mark Cronlund Anderson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w:t>
      </w:r>
      <w:r w:rsidRPr="00232FC9">
        <w:rPr>
          <w:rStyle w:val="StyleUnderline"/>
        </w:rPr>
        <w:lastRenderedPageBreak/>
        <w:t>even flourished</w:t>
      </w:r>
      <w:r w:rsidRPr="00B045F8">
        <w:rPr>
          <w:rStyle w:val="Style13ptBold"/>
          <w:sz w:val="8"/>
          <w:szCs w:val="18"/>
        </w:rPr>
        <w:t xml:space="preserve">,” the authors noted a decade ago. “That the prose may have become less ‘blatant’ however suggests that the audience has become more familiar with the genre conventions of colonial discourse. To put it another 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sz w:val="8"/>
          <w:szCs w:val="18"/>
        </w:rPr>
        <w:t>.” Tałtan journalist Candis Callison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 K. Wayne Yang write, “Land is what is most valuable, contested, required. This is both because the settlers make Indigenous land their new home and source of capital, and also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sz w:val="8"/>
          <w:szCs w:val="18"/>
        </w:rPr>
        <w:t xml:space="preserve">, explains IndigiNews managing editor Emilee Gilpin, a Michif journalist of Cree-Métis,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sz w:val="8"/>
          <w:szCs w:val="18"/>
        </w:rPr>
        <w:t xml:space="preserve"> defence. Everything journalists report is in relation to the economy, she says, “as if that’s just the assumed reality, as if that’s the world view that we’re all working from.” In a 2020 interview for TVO, Seeing Red author Carmen Robertson told Kanyen’kehá:ka journalist Shelby Lisk that </w:t>
      </w:r>
      <w:r w:rsidRPr="006B375A">
        <w:rPr>
          <w:rStyle w:val="StyleUnderline"/>
        </w:rPr>
        <w:t>while some journalists have improved their coverage of Indigenous land</w:t>
      </w:r>
      <w:r w:rsidRPr="00B045F8">
        <w:rPr>
          <w:rStyle w:val="Style13ptBold"/>
          <w:sz w:val="8"/>
          <w:szCs w:val="18"/>
        </w:rPr>
        <w:t xml:space="preserve"> defence,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sz w:val="8"/>
          <w:szCs w:val="18"/>
        </w:rPr>
        <w:t xml:space="preserve"> which many Canadians, for the most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sz w:val="8"/>
          <w:szCs w:val="18"/>
        </w:rPr>
        <w:t xml:space="preserve"> [with Canadians].” Countering extractive journalism When Ukwehu:we journalist Karl Dockstader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Dockstader and Sean Vanderklis, who co-host One Dish, One Mic on Niagara radio station Newstalk 610 CKTB, took a different approach to their reporting. “We believed we had a responsibility to follow traditional protocol before inviting land defenders on to the radio,” Dockstader says. As Indigenous journalists, he and Vanderklis are accountable to the communities they cover, Dockstader explains, which involves developing relationships and earning trust. When the pair visited the site, they played “LaGolf” – a lacrosse-golf hybrid game – with land defenders. “I sat around the fire, I jammed out a couple horn rattle tunes and water drum, traditional songs, with one of the singers there. And we just got to know the camp,” Dockstader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From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sz w:val="8"/>
          <w:szCs w:val="18"/>
        </w:rPr>
        <w:t xml:space="preserve">.” Courtney Skye, who is Mohawk Turtle Clan from Six Nations and a researcher, policy analyst, and consultant, has supported 1492 Land Back Lane’s efforts. She praises Dockstader and Vanderklis’ approach to covering the land defence. “They did a really professional job of reminding people of their role and their work, but at the same time they are Indigenous reporters,” she says, pointing out that the Oneida Nation, of which Dockstader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Dockstader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defence in its critique of Canada’s track record on press freedom. </w:t>
      </w:r>
      <w:r w:rsidRPr="00A6700D">
        <w:rPr>
          <w:rStyle w:val="StyleUnderline"/>
        </w:rPr>
        <w:t xml:space="preserve">Making power visible </w:t>
      </w:r>
      <w:r w:rsidRPr="00E908C6">
        <w:rPr>
          <w:rStyle w:val="StyleUnderline"/>
          <w:highlight w:val="green"/>
        </w:rPr>
        <w:t>Journalists covering land defence</w:t>
      </w:r>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as a way </w:t>
      </w:r>
      <w:r w:rsidRPr="00E908C6">
        <w:rPr>
          <w:rStyle w:val="StyleUnderline"/>
          <w:highlight w:val="green"/>
        </w:rPr>
        <w:t>to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sz w:val="8"/>
          <w:szCs w:val="18"/>
        </w:rPr>
        <w:t xml:space="preserve"> says Hayden King, who is Anishinaabe from Beausoleil First Nation and the executive director of the Yellowhead Institute, an Indigenous-led research centre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in order to access power, Skye says. “A lot of people see that as a way to our safety, a way to our success, and I try to always remember that and not to hold a person personally responsible for it. But you have to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31D364AD" w14:textId="77777777" w:rsidR="009F1F99" w:rsidRPr="00804BFA" w:rsidRDefault="009F1F99" w:rsidP="009F1F99">
      <w:pPr>
        <w:rPr>
          <w:u w:val="single"/>
        </w:rPr>
      </w:pPr>
    </w:p>
    <w:p w14:paraId="15CA0A21" w14:textId="77777777" w:rsidR="009F1F99" w:rsidRPr="00DE6251" w:rsidRDefault="009F1F99" w:rsidP="009F1F99">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02F36032" w14:textId="77777777" w:rsidR="009F1F99" w:rsidRDefault="009F1F99" w:rsidP="009F1F99">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Toward What Justice?: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4DBE0739" w14:textId="77777777" w:rsidR="009F1F99" w:rsidRPr="00DE6251" w:rsidRDefault="009F1F99" w:rsidP="009F1F99">
      <w:pPr>
        <w:rPr>
          <w:rStyle w:val="Style13ptBold"/>
          <w:b w:val="0"/>
          <w:bCs/>
          <w:sz w:val="8"/>
          <w:szCs w:val="18"/>
        </w:rPr>
      </w:pPr>
      <w:r w:rsidRPr="00DE6251">
        <w:rPr>
          <w:rStyle w:val="Style13ptBold"/>
          <w:sz w:val="8"/>
          <w:szCs w:val="18"/>
        </w:rPr>
        <w:lastRenderedPageBreak/>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(Coulthard,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xml:space="preserve">” (Coulthard,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all of its forms (Undercommoning Collective). </w:t>
      </w:r>
      <w:r w:rsidRPr="00DE6251">
        <w:rPr>
          <w:rStyle w:val="StyleUnderline"/>
        </w:rPr>
        <w:t>The ultimate goal</w:t>
      </w:r>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 xml:space="preserve">—the kind that is primarily about being answerable to those </w:t>
      </w:r>
      <w:r w:rsidRPr="00DE6251">
        <w:rPr>
          <w:rStyle w:val="StyleUnderline"/>
        </w:rPr>
        <w:lastRenderedPageBreak/>
        <w:t>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sz w:val="8"/>
          <w:szCs w:val="18"/>
        </w:rPr>
        <w:t xml:space="preserve"> Decolonial love is land.</w:t>
      </w:r>
    </w:p>
    <w:p w14:paraId="0E28043B" w14:textId="77777777" w:rsidR="009F1F99" w:rsidRDefault="009F1F99" w:rsidP="009F1F99"/>
    <w:p w14:paraId="303712D7" w14:textId="77777777" w:rsidR="009F1F99" w:rsidRPr="005F579F" w:rsidRDefault="009F1F99" w:rsidP="009F1F99">
      <w:pPr>
        <w:pStyle w:val="Heading4"/>
      </w:pPr>
      <w:r>
        <w:t>The role of the ballot should be to center indigenous scholarship – any project of research should begin and end with placing the indigenous demands and resistance at it’s forefront. Our role as settlers specifically obligates us to center our politics in the context of ensuring accountability</w:t>
      </w:r>
    </w:p>
    <w:p w14:paraId="4BDA9FEA" w14:textId="77777777" w:rsidR="009F1F99" w:rsidRDefault="009F1F99" w:rsidP="009F1F99">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1D35BDBC" w14:textId="77777777" w:rsidR="009F1F99" w:rsidRPr="009A47D9" w:rsidRDefault="009F1F99" w:rsidP="009F1F99">
      <w:pPr>
        <w:rPr>
          <w:rStyle w:val="Style13ptBold"/>
          <w:b w:val="0"/>
          <w:bCs/>
          <w:sz w:val="8"/>
          <w:szCs w:val="12"/>
        </w:rPr>
      </w:pPr>
      <w:r w:rsidRPr="009A47D9">
        <w:rPr>
          <w:rStyle w:val="Style13ptBold"/>
          <w:sz w:val="8"/>
          <w:szCs w:val="18"/>
        </w:rPr>
        <w:t>Relational and epistemic accountability to Indigenous peoples Arlo Kempf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accountability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ourselves,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centre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56FBC26A" w14:textId="3B6062FB" w:rsidR="00E42E4C" w:rsidRDefault="009F1F99" w:rsidP="009F1F99">
      <w:pPr>
        <w:pStyle w:val="Heading2"/>
      </w:pPr>
      <w:r>
        <w:lastRenderedPageBreak/>
        <w:t xml:space="preserve">Case </w:t>
      </w:r>
    </w:p>
    <w:p w14:paraId="7BC204BB" w14:textId="42CC35FC" w:rsidR="00BC72E2" w:rsidRDefault="00BC72E2" w:rsidP="00BC72E2">
      <w:pPr>
        <w:pStyle w:val="Heading3"/>
      </w:pPr>
      <w:r>
        <w:lastRenderedPageBreak/>
        <w:t xml:space="preserve">Framing </w:t>
      </w:r>
    </w:p>
    <w:p w14:paraId="3F97CBB7" w14:textId="77777777" w:rsidR="00BC72E2" w:rsidRDefault="00BC72E2" w:rsidP="00BC72E2">
      <w:pPr>
        <w:pStyle w:val="Heading4"/>
      </w:pPr>
      <w:r>
        <w:t>Reject “1% risk of extinction”– it renders policymaking impossible</w:t>
      </w:r>
    </w:p>
    <w:p w14:paraId="3D6EFC7A" w14:textId="77777777" w:rsidR="00BC72E2" w:rsidRDefault="00BC72E2" w:rsidP="00BC72E2">
      <w:r>
        <w:rPr>
          <w:b/>
          <w:sz w:val="26"/>
          <w:szCs w:val="26"/>
        </w:rPr>
        <w:t>Meskill 09</w:t>
      </w:r>
      <w:r>
        <w:rPr>
          <w:sz w:val="16"/>
          <w:szCs w:val="16"/>
        </w:rPr>
        <w:t xml:space="preserve"> [David Meskill, professor at Colorado School of Mines and PhD from Harvard, “The "One Percent Doctrine" and Environmental Faith,” Dec 9, http://davidmeskill.blogspot.com/2009/12/one-percent-doctrine-and-environmental.html]</w:t>
      </w:r>
    </w:p>
    <w:p w14:paraId="65D8BBB8" w14:textId="77777777" w:rsidR="00BC72E2" w:rsidRPr="0021214D" w:rsidRDefault="00BC72E2" w:rsidP="00BC72E2">
      <w:pPr>
        <w:rPr>
          <w:sz w:val="16"/>
          <w:szCs w:val="16"/>
        </w:rPr>
      </w:pPr>
      <w:r>
        <w:rPr>
          <w:sz w:val="16"/>
          <w:szCs w:val="16"/>
        </w:rPr>
        <w:t>Tom Friedman's piece today in the Times on the environment (http://www.nytimes.com/2009/12/09/opinion/09friedman.html?_r=1) is one of the flimsiest pieces by a major columnist that I can remember ever reading. He applies Cheney's "</w:t>
      </w:r>
      <w:r w:rsidRPr="002550E1">
        <w:rPr>
          <w:rFonts w:eastAsia="Calibri" w:cs="Calibri"/>
          <w:b/>
          <w:highlight w:val="green"/>
          <w:u w:val="single"/>
        </w:rPr>
        <w:t>one percent doctrine</w:t>
      </w:r>
      <w:r>
        <w:rPr>
          <w:sz w:val="16"/>
          <w:szCs w:val="16"/>
        </w:rPr>
        <w:t xml:space="preserve">" (which is similar to the environmentalists' "precautionary principle") to the risk of environmental armageddon. But this doctrine is both intellectually incoherent and practically irrelevant. It </w:t>
      </w:r>
      <w:r>
        <w:rPr>
          <w:rFonts w:eastAsia="Calibri" w:cs="Calibri"/>
          <w:b/>
          <w:u w:val="single"/>
        </w:rPr>
        <w:t xml:space="preserve">is intellectually incoherent because it </w:t>
      </w:r>
      <w:r w:rsidRPr="002550E1">
        <w:rPr>
          <w:rFonts w:eastAsia="Calibri" w:cs="Calibri"/>
          <w:b/>
          <w:highlight w:val="green"/>
          <w:u w:val="single"/>
        </w:rPr>
        <w:t xml:space="preserve">cannot be applied </w:t>
      </w:r>
      <w:r>
        <w:rPr>
          <w:rFonts w:eastAsia="Calibri" w:cs="Calibri"/>
          <w:b/>
          <w:u w:val="single"/>
        </w:rPr>
        <w:t xml:space="preserve">consistently </w:t>
      </w:r>
      <w:r w:rsidRPr="002550E1">
        <w:rPr>
          <w:rFonts w:eastAsia="Calibri" w:cs="Calibri"/>
          <w:b/>
          <w:highlight w:val="green"/>
          <w:u w:val="single"/>
        </w:rPr>
        <w:t>in a world with many</w:t>
      </w:r>
      <w:r>
        <w:rPr>
          <w:rFonts w:eastAsia="Calibri" w:cs="Calibri"/>
          <w:b/>
          <w:u w:val="single"/>
        </w:rPr>
        <w:t xml:space="preserve"> potential </w:t>
      </w:r>
      <w:r w:rsidRPr="002550E1">
        <w:rPr>
          <w:rFonts w:eastAsia="Calibri" w:cs="Calibri"/>
          <w:b/>
          <w:highlight w:val="green"/>
          <w:u w:val="single"/>
        </w:rPr>
        <w:t>disaster scenarios</w:t>
      </w:r>
      <w:r>
        <w:rPr>
          <w:rFonts w:eastAsia="Calibri" w:cs="Calibri"/>
          <w:b/>
          <w:u w:val="single"/>
        </w:rPr>
        <w:t xml:space="preserve">. In addition to the </w:t>
      </w:r>
      <w:r w:rsidRPr="002550E1">
        <w:rPr>
          <w:rFonts w:eastAsia="Calibri" w:cs="Calibri"/>
          <w:b/>
          <w:highlight w:val="green"/>
          <w:u w:val="single"/>
        </w:rPr>
        <w:t>global-warming</w:t>
      </w:r>
      <w:r>
        <w:rPr>
          <w:rFonts w:eastAsia="Calibri" w:cs="Calibri"/>
          <w:b/>
          <w:u w:val="single"/>
        </w:rPr>
        <w:t xml:space="preserve"> risk, there's also the </w:t>
      </w:r>
      <w:r w:rsidRPr="002550E1">
        <w:rPr>
          <w:rFonts w:eastAsia="Calibri" w:cs="Calibri"/>
          <w:b/>
          <w:highlight w:val="green"/>
          <w:u w:val="single"/>
        </w:rPr>
        <w:t>asteroid-</w:t>
      </w:r>
      <w:r>
        <w:rPr>
          <w:rFonts w:eastAsia="Calibri" w:cs="Calibri"/>
          <w:b/>
          <w:u w:val="single"/>
        </w:rPr>
        <w:t xml:space="preserve">hitting-the-earth risk, the </w:t>
      </w:r>
      <w:r w:rsidRPr="002550E1">
        <w:rPr>
          <w:rFonts w:eastAsia="Calibri" w:cs="Calibri"/>
          <w:b/>
          <w:highlight w:val="green"/>
          <w:u w:val="single"/>
        </w:rPr>
        <w:t>terrorists</w:t>
      </w:r>
      <w:r>
        <w:rPr>
          <w:rFonts w:eastAsia="Calibri" w:cs="Calibri"/>
          <w:b/>
          <w:u w:val="single"/>
        </w:rPr>
        <w:t>-with-nuclear-weapons risk (Cheney's original scenario), the super-duper-pandemic risk</w:t>
      </w:r>
      <w:r w:rsidRPr="002550E1">
        <w:rPr>
          <w:rFonts w:eastAsia="Calibri" w:cs="Calibri"/>
          <w:b/>
          <w:highlight w:val="green"/>
          <w:u w:val="single"/>
        </w:rPr>
        <w:t>, etc</w:t>
      </w:r>
      <w:r>
        <w:rPr>
          <w:rFonts w:eastAsia="Calibri" w:cs="Calibri"/>
          <w:b/>
          <w:u w:val="single"/>
        </w:rPr>
        <w:t xml:space="preserve">. Since each of these risks, on the "one percent doctrine," </w:t>
      </w:r>
      <w:r w:rsidRPr="002550E1">
        <w:rPr>
          <w:rFonts w:eastAsia="Calibri" w:cs="Calibri"/>
          <w:b/>
          <w:highlight w:val="green"/>
          <w:u w:val="single"/>
        </w:rPr>
        <w:t>would deserve all</w:t>
      </w:r>
      <w:r>
        <w:rPr>
          <w:rFonts w:eastAsia="Calibri" w:cs="Calibri"/>
          <w:b/>
          <w:u w:val="single"/>
        </w:rPr>
        <w:t xml:space="preserve"> of our </w:t>
      </w:r>
      <w:r w:rsidRPr="002550E1">
        <w:rPr>
          <w:rFonts w:eastAsia="Calibri" w:cs="Calibri"/>
          <w:b/>
          <w:highlight w:val="green"/>
          <w:u w:val="single"/>
        </w:rPr>
        <w:t>attention, we cannot address</w:t>
      </w:r>
      <w:r>
        <w:rPr>
          <w:rFonts w:eastAsia="Calibri" w:cs="Calibri"/>
          <w:b/>
          <w:u w:val="single"/>
        </w:rPr>
        <w:t xml:space="preserve"> all of </w:t>
      </w:r>
      <w:r w:rsidRPr="002550E1">
        <w:rPr>
          <w:rFonts w:eastAsia="Calibri" w:cs="Calibri"/>
          <w:b/>
          <w:highlight w:val="green"/>
          <w:u w:val="single"/>
        </w:rPr>
        <w:t>them simultaneously</w:t>
      </w:r>
      <w:r>
        <w:rPr>
          <w:sz w:val="16"/>
          <w:szCs w:val="16"/>
        </w:rPr>
        <w:t xml:space="preserve">. That is, even within the one-percent mentality, we'd have to begin prioritizing, making choices and trade-offs. But why then should we only make these trade-offs between responses to disaster scenarios? Why not also choose between them and other, much more cotidien, things we value? </w:t>
      </w:r>
      <w:r w:rsidRPr="002550E1">
        <w:rPr>
          <w:rFonts w:eastAsia="Calibri" w:cs="Calibri"/>
          <w:b/>
          <w:highlight w:val="green"/>
          <w:u w:val="single"/>
        </w:rPr>
        <w:t>Why treat the</w:t>
      </w:r>
      <w:r>
        <w:rPr>
          <w:rFonts w:eastAsia="Calibri" w:cs="Calibri"/>
          <w:b/>
          <w:u w:val="single"/>
        </w:rPr>
        <w:t xml:space="preserve"> unlikely but </w:t>
      </w:r>
      <w:r w:rsidRPr="002550E1">
        <w:rPr>
          <w:rFonts w:eastAsia="Calibri" w:cs="Calibri"/>
          <w:b/>
          <w:highlight w:val="green"/>
          <w:u w:val="single"/>
        </w:rPr>
        <w:t>cataclysmic event as</w:t>
      </w:r>
      <w:r>
        <w:rPr>
          <w:rFonts w:eastAsia="Calibri" w:cs="Calibri"/>
          <w:b/>
          <w:u w:val="single"/>
        </w:rPr>
        <w:t xml:space="preserve"> somehow </w:t>
      </w:r>
      <w:r w:rsidRPr="002550E1">
        <w:rPr>
          <w:rFonts w:eastAsia="Calibri" w:cs="Calibri"/>
          <w:b/>
          <w:highlight w:val="green"/>
          <w:u w:val="single"/>
        </w:rPr>
        <w:t>fundamentally different</w:t>
      </w:r>
      <w:r>
        <w:rPr>
          <w:sz w:val="16"/>
          <w:szCs w:val="16"/>
        </w:rPr>
        <w:t xml:space="preserve">, something that cannot be integrated into all the other calculations we make? And in fact, this is how we behave all the time. </w:t>
      </w:r>
      <w:r>
        <w:rPr>
          <w:rFonts w:eastAsia="Calibri" w:cs="Calibri"/>
          <w:b/>
          <w:u w:val="single"/>
        </w:rPr>
        <w:t xml:space="preserve">We get into our cars in order to buy a cup of coffee, even though there's some chance we will be killed on the way to the coffee shop. We are </w:t>
      </w:r>
      <w:r w:rsidRPr="002550E1">
        <w:rPr>
          <w:rFonts w:eastAsia="Calibri" w:cs="Calibri"/>
          <w:b/>
          <w:highlight w:val="green"/>
          <w:u w:val="single"/>
        </w:rPr>
        <w:t>constantly risking death</w:t>
      </w:r>
      <w:r>
        <w:rPr>
          <w:rFonts w:eastAsia="Calibri" w:cs="Calibri"/>
          <w:b/>
          <w:u w:val="single"/>
        </w:rPr>
        <w:t xml:space="preserve">, if slightly, in order </w:t>
      </w:r>
      <w:r w:rsidRPr="002550E1">
        <w:rPr>
          <w:rFonts w:eastAsia="Calibri" w:cs="Calibri"/>
          <w:b/>
          <w:highlight w:val="green"/>
          <w:u w:val="single"/>
        </w:rPr>
        <w:t>to pursue the things we value. Any creature that adopted the "precautionary principle</w:t>
      </w:r>
      <w:r>
        <w:rPr>
          <w:rFonts w:eastAsia="Calibri" w:cs="Calibri"/>
          <w:b/>
          <w:u w:val="single"/>
        </w:rPr>
        <w:t xml:space="preserve">" would sit at home - no, not even there, since there is some chance the building might collapse. That creature </w:t>
      </w:r>
      <w:r w:rsidRPr="002550E1">
        <w:rPr>
          <w:rFonts w:eastAsia="Calibri" w:cs="Calibri"/>
          <w:b/>
          <w:highlight w:val="green"/>
          <w:u w:val="single"/>
        </w:rPr>
        <w:t>would neither be able to act, nor not act</w:t>
      </w:r>
      <w:r>
        <w:rPr>
          <w:rFonts w:eastAsia="Calibri" w:cs="Calibri"/>
          <w:b/>
          <w:u w:val="single"/>
        </w:rPr>
        <w:t>, since it would nowhere discover perfect safety.</w:t>
      </w:r>
      <w:r>
        <w:rPr>
          <w:sz w:val="16"/>
          <w:szCs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our response to this news should be is another matter entirely. </w:t>
      </w:r>
    </w:p>
    <w:p w14:paraId="2F3FCFB4" w14:textId="77777777" w:rsidR="00BC72E2" w:rsidRPr="00BC72E2" w:rsidRDefault="00BC72E2" w:rsidP="00BC72E2"/>
    <w:p w14:paraId="17F002AF" w14:textId="6DA3AE3E" w:rsidR="00BC72E2" w:rsidRPr="00BC72E2" w:rsidRDefault="00BC72E2" w:rsidP="00BC72E2">
      <w:pPr>
        <w:pStyle w:val="Heading3"/>
      </w:pPr>
      <w:r>
        <w:lastRenderedPageBreak/>
        <w:t xml:space="preserve">Advantage </w:t>
      </w:r>
    </w:p>
    <w:p w14:paraId="51055AE4" w14:textId="77777777" w:rsidR="009F1F99" w:rsidRPr="00F12B13" w:rsidRDefault="009F1F99" w:rsidP="009F1F99">
      <w:pPr>
        <w:pStyle w:val="Heading4"/>
      </w:pPr>
      <w:r w:rsidRPr="00F12B13">
        <w:t>Objectivity is inherently bad for democracy, Wijnberg 17</w:t>
      </w:r>
      <w:r w:rsidRPr="00F12B13">
        <w:rPr>
          <w:b w:val="0"/>
          <w:bCs w:val="0"/>
          <w:sz w:val="16"/>
          <w:szCs w:val="16"/>
        </w:rPr>
        <w:t xml:space="preserve"> </w:t>
      </w:r>
      <w:r>
        <w:rPr>
          <w:b w:val="0"/>
          <w:bCs w:val="0"/>
          <w:sz w:val="16"/>
          <w:szCs w:val="16"/>
        </w:rPr>
        <w:t>(</w:t>
      </w:r>
      <w:r w:rsidRPr="00F12B13">
        <w:rPr>
          <w:b w:val="0"/>
          <w:bCs w:val="0"/>
          <w:sz w:val="16"/>
          <w:szCs w:val="16"/>
        </w:rPr>
        <w:t xml:space="preserve">Rob Wijnberg, </w:t>
      </w:r>
      <w:r>
        <w:rPr>
          <w:b w:val="0"/>
          <w:bCs w:val="0"/>
          <w:sz w:val="16"/>
          <w:szCs w:val="16"/>
        </w:rPr>
        <w:t xml:space="preserve">Media Mechanisms correspondent for Le Correspondent </w:t>
      </w:r>
      <w:r w:rsidRPr="00F12B13">
        <w:rPr>
          <w:b w:val="0"/>
          <w:bCs w:val="0"/>
          <w:sz w:val="16"/>
          <w:szCs w:val="16"/>
        </w:rPr>
        <w:t xml:space="preserve">10-7-2017, "Why objective journalism is a misleading and dangerous illusion," Correspondent, </w:t>
      </w:r>
      <w:r w:rsidRPr="003A6280">
        <w:rPr>
          <w:b w:val="0"/>
          <w:bCs w:val="0"/>
          <w:sz w:val="16"/>
          <w:szCs w:val="16"/>
        </w:rPr>
        <w:t>https://thecorrespondent.com/6138/why-objective-journalism-is-a-misleading-and-dangerous-illusion/157316940-eb6c348e//ana</w:t>
      </w:r>
      <w:r>
        <w:rPr>
          <w:b w:val="0"/>
          <w:bCs w:val="0"/>
          <w:sz w:val="16"/>
          <w:szCs w:val="16"/>
        </w:rPr>
        <w:t xml:space="preserve">) </w:t>
      </w:r>
    </w:p>
    <w:p w14:paraId="557CC1C1" w14:textId="77777777" w:rsidR="009F1F99" w:rsidRDefault="009F1F99" w:rsidP="009F1F99">
      <w:pPr>
        <w:rPr>
          <w:u w:val="single"/>
        </w:rPr>
      </w:pPr>
      <w:r w:rsidRPr="00F12B13">
        <w:rPr>
          <w:b/>
          <w:bCs/>
          <w:highlight w:val="green"/>
          <w:u w:val="single"/>
        </w:rPr>
        <w:t>News</w:t>
      </w:r>
      <w:r w:rsidRPr="00F12B13">
        <w:rPr>
          <w:u w:val="single"/>
        </w:rPr>
        <w:t xml:space="preserve"> is one of the most important sources of information in a democratic society. Today more than ever, it </w:t>
      </w:r>
      <w:r w:rsidRPr="00F12B13">
        <w:rPr>
          <w:b/>
          <w:bCs/>
          <w:highlight w:val="green"/>
          <w:u w:val="single"/>
        </w:rPr>
        <w:t>determines what we</w:t>
      </w:r>
      <w:r w:rsidRPr="00F12B13">
        <w:rPr>
          <w:b/>
          <w:bCs/>
          <w:u w:val="single"/>
        </w:rPr>
        <w:t xml:space="preserve"> know, understand, and </w:t>
      </w:r>
      <w:r w:rsidRPr="00F12B13">
        <w:rPr>
          <w:b/>
          <w:bCs/>
          <w:highlight w:val="green"/>
          <w:u w:val="single"/>
        </w:rPr>
        <w:t>think about the world</w:t>
      </w:r>
      <w:r w:rsidRPr="00F12B13">
        <w:rPr>
          <w:u w:val="single"/>
        </w:rPr>
        <w:t>. It influences our voting behavior and how we see other people, cultures, and countries.</w:t>
      </w:r>
      <w:r w:rsidRPr="00F12B13">
        <w:rPr>
          <w:sz w:val="16"/>
        </w:rPr>
        <w:t xml:space="preserve"> To a large degree, it even shapes our image of ourselves. Our view of the world is increasingly fueled by half-truths, whole fairytales, and bald-faced lies issuing from the uppermost ranks of global politics, amplified by the loudest yellers in domestic politics, and spread across millions of phones, laptops, and TVs in milliseconds. </w:t>
      </w:r>
      <w:r w:rsidRPr="00F12B13">
        <w:rPr>
          <w:u w:val="single"/>
        </w:rPr>
        <w:t xml:space="preserve">Today </w:t>
      </w:r>
      <w:r w:rsidRPr="00F12B13">
        <w:rPr>
          <w:b/>
          <w:bCs/>
          <w:highlight w:val="green"/>
          <w:u w:val="single"/>
        </w:rPr>
        <w:t>it’s</w:t>
      </w:r>
      <w:r w:rsidRPr="00F12B13">
        <w:rPr>
          <w:b/>
          <w:bCs/>
          <w:u w:val="single"/>
        </w:rPr>
        <w:t xml:space="preserve"> more </w:t>
      </w:r>
      <w:r w:rsidRPr="00F12B13">
        <w:rPr>
          <w:b/>
          <w:bCs/>
          <w:highlight w:val="green"/>
          <w:u w:val="single"/>
        </w:rPr>
        <w:t>crucial</w:t>
      </w:r>
      <w:r w:rsidRPr="00F12B13">
        <w:rPr>
          <w:b/>
          <w:bCs/>
          <w:u w:val="single"/>
        </w:rPr>
        <w:t xml:space="preserve"> than ever that </w:t>
      </w:r>
      <w:r w:rsidRPr="00F12B13">
        <w:rPr>
          <w:b/>
          <w:bCs/>
          <w:highlight w:val="green"/>
          <w:u w:val="single"/>
        </w:rPr>
        <w:t>journalism stand for something</w:t>
      </w:r>
      <w:r w:rsidRPr="00F12B13">
        <w:rPr>
          <w:b/>
          <w:bCs/>
          <w:u w:val="single"/>
        </w:rPr>
        <w:t>.</w:t>
      </w:r>
      <w:r w:rsidRPr="00F12B13">
        <w:rPr>
          <w:u w:val="single"/>
        </w:rPr>
        <w:t xml:space="preserve"> We must commit to the values that are essential to a democratic society: to a check on power, to the pursuit of truth, to providing context and perspective. When the president of the United States fabricates the number of attendees at his inauguration and then lashes out at every media organization that presents the evidence to show he’s lying, </w:t>
      </w:r>
      <w:r w:rsidRPr="00F12B13">
        <w:rPr>
          <w:b/>
          <w:bCs/>
          <w:highlight w:val="green"/>
          <w:u w:val="single"/>
        </w:rPr>
        <w:t>it’s not enough to report</w:t>
      </w:r>
      <w:r w:rsidRPr="00F12B13">
        <w:rPr>
          <w:b/>
          <w:bCs/>
          <w:u w:val="single"/>
        </w:rPr>
        <w:t xml:space="preserve"> “</w:t>
      </w:r>
      <w:r w:rsidRPr="00F12B13">
        <w:rPr>
          <w:b/>
          <w:bCs/>
          <w:highlight w:val="green"/>
          <w:u w:val="single"/>
        </w:rPr>
        <w:t>Trump accuses media</w:t>
      </w:r>
      <w:r w:rsidRPr="00F12B13">
        <w:rPr>
          <w:b/>
          <w:bCs/>
          <w:u w:val="single"/>
        </w:rPr>
        <w:t xml:space="preserve"> despite ample counterevidence</w:t>
      </w:r>
      <w:r w:rsidRPr="00F12B13">
        <w:rPr>
          <w:u w:val="single"/>
        </w:rPr>
        <w:t>,” as the NOS news did. Or to broadcast some even-handed variant that leaves the public in the lurch: “So-and-so reports X number of people, Trump says there were Y.</w:t>
      </w:r>
      <w:r w:rsidRPr="00F12B13">
        <w:rPr>
          <w:sz w:val="16"/>
        </w:rPr>
        <w:t xml:space="preserve"> And now over to Philip with the weather.” </w:t>
      </w:r>
      <w:r w:rsidRPr="00F12B13">
        <w:rPr>
          <w:szCs w:val="22"/>
          <w:u w:val="single"/>
        </w:rPr>
        <w:t xml:space="preserve">Instead, </w:t>
      </w:r>
      <w:r w:rsidRPr="00F12B13">
        <w:rPr>
          <w:b/>
          <w:bCs/>
          <w:szCs w:val="22"/>
          <w:u w:val="single"/>
        </w:rPr>
        <w:t xml:space="preserve">you </w:t>
      </w:r>
      <w:r w:rsidRPr="00F12B13">
        <w:rPr>
          <w:b/>
          <w:bCs/>
          <w:szCs w:val="22"/>
          <w:highlight w:val="green"/>
          <w:u w:val="single"/>
        </w:rPr>
        <w:t>need to</w:t>
      </w:r>
      <w:r w:rsidRPr="00F12B13">
        <w:rPr>
          <w:b/>
          <w:bCs/>
          <w:szCs w:val="22"/>
          <w:u w:val="single"/>
        </w:rPr>
        <w:t xml:space="preserve"> clearly </w:t>
      </w:r>
      <w:r w:rsidRPr="00F12B13">
        <w:rPr>
          <w:b/>
          <w:bCs/>
          <w:szCs w:val="22"/>
          <w:highlight w:val="green"/>
          <w:u w:val="single"/>
        </w:rPr>
        <w:t>announce that</w:t>
      </w:r>
      <w:r w:rsidRPr="00F12B13">
        <w:rPr>
          <w:b/>
          <w:bCs/>
          <w:szCs w:val="22"/>
          <w:u w:val="single"/>
        </w:rPr>
        <w:t xml:space="preserve"> one of the world’s most powerful </w:t>
      </w:r>
      <w:r w:rsidRPr="00F12B13">
        <w:rPr>
          <w:b/>
          <w:bCs/>
          <w:szCs w:val="22"/>
          <w:highlight w:val="green"/>
          <w:u w:val="single"/>
        </w:rPr>
        <w:t>politician</w:t>
      </w:r>
      <w:r w:rsidRPr="00F12B13">
        <w:rPr>
          <w:b/>
          <w:bCs/>
          <w:szCs w:val="22"/>
          <w:u w:val="single"/>
        </w:rPr>
        <w:t xml:space="preserve">s </w:t>
      </w:r>
      <w:r w:rsidRPr="00F12B13">
        <w:rPr>
          <w:b/>
          <w:bCs/>
          <w:szCs w:val="22"/>
          <w:highlight w:val="green"/>
          <w:u w:val="single"/>
        </w:rPr>
        <w:t xml:space="preserve">is </w:t>
      </w:r>
      <w:r w:rsidRPr="00F12B13">
        <w:rPr>
          <w:rFonts w:ascii="inherit" w:hAnsi="inherit"/>
          <w:b/>
          <w:bCs/>
          <w:szCs w:val="22"/>
          <w:highlight w:val="green"/>
          <w:u w:val="single"/>
          <w:bdr w:val="none" w:sz="0" w:space="0" w:color="auto" w:frame="1"/>
        </w:rPr>
        <w:t>demonstrably lying</w:t>
      </w:r>
      <w:r w:rsidRPr="00F12B13">
        <w:rPr>
          <w:rFonts w:ascii="inherit" w:hAnsi="inherit"/>
          <w:b/>
          <w:bCs/>
          <w:szCs w:val="22"/>
          <w:u w:val="single"/>
          <w:bdr w:val="none" w:sz="0" w:space="0" w:color="auto" w:frame="1"/>
        </w:rPr>
        <w:t xml:space="preserve"> yet again</w:t>
      </w:r>
      <w:r w:rsidRPr="00F12B13">
        <w:rPr>
          <w:rFonts w:ascii="inherit" w:hAnsi="inherit"/>
          <w:szCs w:val="22"/>
          <w:u w:val="single"/>
          <w:bdr w:val="none" w:sz="0" w:space="0" w:color="auto" w:frame="1"/>
        </w:rPr>
        <w:t>.</w:t>
      </w:r>
      <w:r w:rsidRPr="00F12B13">
        <w:rPr>
          <w:rFonts w:ascii="inherit" w:hAnsi="inherit"/>
          <w:sz w:val="16"/>
          <w:bdr w:val="none" w:sz="0" w:space="0" w:color="auto" w:frame="1"/>
        </w:rPr>
        <w:t xml:space="preserve"> </w:t>
      </w:r>
      <w:r w:rsidRPr="00F12B13">
        <w:rPr>
          <w:sz w:val="16"/>
        </w:rPr>
        <w:t xml:space="preserve">And you’d better </w:t>
      </w:r>
      <w:r w:rsidRPr="00F12B13">
        <w:rPr>
          <w:rFonts w:ascii="inherit" w:hAnsi="inherit"/>
          <w:sz w:val="16"/>
          <w:bdr w:val="none" w:sz="0" w:space="0" w:color="auto" w:frame="1"/>
        </w:rPr>
        <w:t xml:space="preserve">figure out why. </w:t>
      </w:r>
      <w:r w:rsidRPr="00F12B13">
        <w:rPr>
          <w:sz w:val="16"/>
          <w:szCs w:val="16"/>
        </w:rPr>
        <w:t xml:space="preserve">Meanwhile, you should be </w:t>
      </w:r>
      <w:r w:rsidRPr="00F12B13">
        <w:rPr>
          <w:rFonts w:ascii="inherit" w:hAnsi="inherit"/>
          <w:sz w:val="16"/>
          <w:szCs w:val="16"/>
          <w:bdr w:val="none" w:sz="0" w:space="0" w:color="auto" w:frame="1"/>
        </w:rPr>
        <w:t xml:space="preserve">keeping track </w:t>
      </w:r>
      <w:r w:rsidRPr="00F12B13">
        <w:rPr>
          <w:sz w:val="16"/>
          <w:szCs w:val="16"/>
        </w:rPr>
        <w:t>of his actions and not just his words.</w:t>
      </w:r>
      <w:r w:rsidRPr="00F12B13">
        <w:rPr>
          <w:u w:val="single"/>
        </w:rPr>
        <w:t xml:space="preserve"> Otherwise, </w:t>
      </w:r>
      <w:r w:rsidRPr="00F12B13">
        <w:rPr>
          <w:b/>
          <w:bCs/>
          <w:u w:val="single"/>
        </w:rPr>
        <w:t>“</w:t>
      </w:r>
      <w:r w:rsidRPr="00F12B13">
        <w:rPr>
          <w:b/>
          <w:bCs/>
          <w:highlight w:val="green"/>
          <w:u w:val="single"/>
        </w:rPr>
        <w:t>not taking a position” means being</w:t>
      </w:r>
      <w:r w:rsidRPr="00F12B13">
        <w:rPr>
          <w:b/>
          <w:bCs/>
          <w:u w:val="single"/>
        </w:rPr>
        <w:t xml:space="preserve"> not only </w:t>
      </w:r>
      <w:r w:rsidRPr="00F12B13">
        <w:rPr>
          <w:b/>
          <w:bCs/>
          <w:highlight w:val="green"/>
          <w:u w:val="single"/>
        </w:rPr>
        <w:t>a mouthpiece for power</w:t>
      </w:r>
      <w:r w:rsidRPr="00F12B13">
        <w:rPr>
          <w:b/>
          <w:bCs/>
          <w:u w:val="single"/>
        </w:rPr>
        <w:t xml:space="preserve"> but a conduit for lies</w:t>
      </w:r>
      <w:r w:rsidRPr="00F12B13">
        <w:rPr>
          <w:u w:val="single"/>
        </w:rPr>
        <w:t xml:space="preserve">. If demagogues loathe political correctness, </w:t>
      </w:r>
      <w:r w:rsidRPr="00F12B13">
        <w:rPr>
          <w:rFonts w:ascii="inherit" w:hAnsi="inherit"/>
          <w:i/>
          <w:iCs/>
          <w:u w:val="single"/>
          <w:bdr w:val="none" w:sz="0" w:space="0" w:color="auto" w:frame="1"/>
        </w:rPr>
        <w:t>journalistic correctness</w:t>
      </w:r>
      <w:r w:rsidRPr="00F12B13">
        <w:rPr>
          <w:u w:val="single"/>
        </w:rPr>
        <w:t xml:space="preserve"> is their best friend. And democracy’s no match for that. </w:t>
      </w:r>
    </w:p>
    <w:p w14:paraId="2E21FCA7" w14:textId="77777777" w:rsidR="009F1F99" w:rsidRDefault="009F1F99" w:rsidP="009F1F99">
      <w:pPr>
        <w:pStyle w:val="Heading4"/>
      </w:pPr>
      <w:r>
        <w:t xml:space="preserve">Objectivity in Political Reporting fails to garner any sort of audience, turns case, Froomkin 20 </w:t>
      </w:r>
      <w:r w:rsidRPr="00243348">
        <w:rPr>
          <w:b w:val="0"/>
          <w:bCs w:val="0"/>
          <w:sz w:val="16"/>
          <w:szCs w:val="16"/>
        </w:rPr>
        <w:t>(Dan Froomkin</w:t>
      </w:r>
      <w:r>
        <w:rPr>
          <w:b w:val="0"/>
          <w:bCs w:val="0"/>
          <w:sz w:val="16"/>
          <w:szCs w:val="16"/>
        </w:rPr>
        <w:t xml:space="preserve"> </w:t>
      </w:r>
      <w:r w:rsidRPr="00243348">
        <w:rPr>
          <w:b w:val="0"/>
          <w:bCs w:val="0"/>
          <w:sz w:val="16"/>
          <w:szCs w:val="16"/>
        </w:rPr>
        <w:t>10-30-20</w:t>
      </w:r>
      <w:r>
        <w:rPr>
          <w:b w:val="0"/>
          <w:bCs w:val="0"/>
          <w:sz w:val="16"/>
          <w:szCs w:val="16"/>
        </w:rPr>
        <w:t>20</w:t>
      </w:r>
      <w:r w:rsidRPr="00243348">
        <w:rPr>
          <w:b w:val="0"/>
          <w:bCs w:val="0"/>
          <w:sz w:val="16"/>
          <w:szCs w:val="16"/>
        </w:rPr>
        <w:t xml:space="preserve">, "The Failed Promise of "Objective" Political Reporting – BillMoyers.com," BillMoyers, </w:t>
      </w:r>
      <w:hyperlink r:id="rId11" w:history="1">
        <w:r w:rsidRPr="00A4482F">
          <w:rPr>
            <w:rStyle w:val="Hyperlink"/>
            <w:b w:val="0"/>
            <w:bCs w:val="0"/>
            <w:sz w:val="16"/>
            <w:szCs w:val="16"/>
          </w:rPr>
          <w:t>https://billmoyers.com/story/the-failed-promise-of-objective-political-reporting/</w:t>
        </w:r>
      </w:hyperlink>
      <w:r>
        <w:rPr>
          <w:b w:val="0"/>
          <w:bCs w:val="0"/>
          <w:sz w:val="16"/>
          <w:szCs w:val="16"/>
        </w:rPr>
        <w:t xml:space="preserve"> // ana) </w:t>
      </w:r>
    </w:p>
    <w:p w14:paraId="68E66FF4" w14:textId="77777777" w:rsidR="009F1F99" w:rsidRDefault="009F1F99" w:rsidP="009F1F99">
      <w:pPr>
        <w:rPr>
          <w:rFonts w:cs="Calibri"/>
          <w:color w:val="000000" w:themeColor="text1"/>
          <w:sz w:val="16"/>
          <w:szCs w:val="22"/>
        </w:rPr>
      </w:pPr>
      <w:r w:rsidRPr="003A6280">
        <w:rPr>
          <w:rFonts w:cs="Calibri"/>
          <w:color w:val="000000" w:themeColor="text1"/>
          <w:szCs w:val="22"/>
          <w:u w:val="single"/>
        </w:rPr>
        <w:t xml:space="preserve">The obvious answer is that </w:t>
      </w:r>
      <w:r w:rsidRPr="003A6280">
        <w:rPr>
          <w:rFonts w:cs="Calibri"/>
          <w:b/>
          <w:bCs/>
          <w:color w:val="000000" w:themeColor="text1"/>
          <w:szCs w:val="22"/>
          <w:u w:val="single"/>
        </w:rPr>
        <w:t>“</w:t>
      </w:r>
      <w:r w:rsidRPr="003A6280">
        <w:rPr>
          <w:rFonts w:cs="Calibri"/>
          <w:b/>
          <w:bCs/>
          <w:color w:val="000000" w:themeColor="text1"/>
          <w:szCs w:val="22"/>
          <w:highlight w:val="green"/>
          <w:u w:val="single"/>
        </w:rPr>
        <w:t>objectivity” has failed miserably</w:t>
      </w:r>
      <w:r w:rsidRPr="003A6280">
        <w:rPr>
          <w:rFonts w:cs="Calibri"/>
          <w:b/>
          <w:bCs/>
          <w:color w:val="000000" w:themeColor="text1"/>
          <w:szCs w:val="22"/>
          <w:u w:val="single"/>
        </w:rPr>
        <w:t xml:space="preserve"> to achieve either goal – and </w:t>
      </w:r>
      <w:r w:rsidRPr="003A6280">
        <w:rPr>
          <w:rFonts w:cs="Calibri"/>
          <w:b/>
          <w:bCs/>
          <w:color w:val="000000" w:themeColor="text1"/>
          <w:szCs w:val="22"/>
          <w:highlight w:val="green"/>
          <w:u w:val="single"/>
        </w:rPr>
        <w:t>is</w:t>
      </w:r>
      <w:r w:rsidRPr="003A6280">
        <w:rPr>
          <w:rFonts w:cs="Calibri"/>
          <w:b/>
          <w:bCs/>
          <w:color w:val="000000" w:themeColor="text1"/>
          <w:szCs w:val="22"/>
          <w:u w:val="single"/>
        </w:rPr>
        <w:t xml:space="preserve"> more likely </w:t>
      </w:r>
      <w:r w:rsidRPr="003A6280">
        <w:rPr>
          <w:rFonts w:cs="Calibri"/>
          <w:b/>
          <w:bCs/>
          <w:color w:val="000000" w:themeColor="text1"/>
          <w:szCs w:val="22"/>
          <w:highlight w:val="green"/>
          <w:u w:val="single"/>
        </w:rPr>
        <w:t>having the opposite effect</w:t>
      </w:r>
      <w:r w:rsidRPr="003A6280">
        <w:rPr>
          <w:rFonts w:cs="Calibri"/>
          <w:b/>
          <w:bCs/>
          <w:color w:val="000000" w:themeColor="text1"/>
          <w:szCs w:val="22"/>
          <w:u w:val="single"/>
        </w:rPr>
        <w:t>.</w:t>
      </w:r>
      <w:r w:rsidRPr="003A6280">
        <w:rPr>
          <w:rFonts w:cs="Calibri"/>
          <w:color w:val="000000" w:themeColor="text1"/>
          <w:szCs w:val="22"/>
          <w:u w:val="single"/>
        </w:rPr>
        <w:t xml:space="preserve"> Informed electorate? Some </w:t>
      </w:r>
      <w:r w:rsidRPr="003A6280">
        <w:rPr>
          <w:rFonts w:cs="Calibri"/>
          <w:b/>
          <w:bCs/>
          <w:color w:val="000000" w:themeColor="text1"/>
          <w:szCs w:val="22"/>
          <w:highlight w:val="green"/>
          <w:u w:val="single"/>
        </w:rPr>
        <w:t>four out of 10 Americans</w:t>
      </w:r>
      <w:r w:rsidRPr="003A6280">
        <w:rPr>
          <w:rFonts w:cs="Calibri"/>
          <w:b/>
          <w:bCs/>
          <w:color w:val="000000" w:themeColor="text1"/>
          <w:szCs w:val="22"/>
          <w:u w:val="single"/>
        </w:rPr>
        <w:t xml:space="preserve"> currently </w:t>
      </w:r>
      <w:r w:rsidRPr="003A6280">
        <w:rPr>
          <w:rFonts w:cs="Calibri"/>
          <w:b/>
          <w:bCs/>
          <w:color w:val="000000" w:themeColor="text1"/>
          <w:szCs w:val="22"/>
          <w:highlight w:val="green"/>
          <w:u w:val="single"/>
        </w:rPr>
        <w:t>believe</w:t>
      </w:r>
      <w:r w:rsidRPr="003A6280">
        <w:rPr>
          <w:rFonts w:cs="Calibri"/>
          <w:b/>
          <w:bCs/>
          <w:color w:val="000000" w:themeColor="text1"/>
          <w:szCs w:val="22"/>
          <w:u w:val="single"/>
        </w:rPr>
        <w:t xml:space="preserve"> all sorts of </w:t>
      </w:r>
      <w:r w:rsidRPr="003A6280">
        <w:rPr>
          <w:rFonts w:cs="Calibri"/>
          <w:b/>
          <w:bCs/>
          <w:color w:val="000000" w:themeColor="text1"/>
          <w:szCs w:val="22"/>
          <w:highlight w:val="green"/>
          <w:u w:val="single"/>
        </w:rPr>
        <w:t xml:space="preserve">things that aren’t </w:t>
      </w:r>
      <w:r w:rsidRPr="003A6280">
        <w:rPr>
          <w:rFonts w:cs="Calibri"/>
          <w:b/>
          <w:bCs/>
          <w:color w:val="000000" w:themeColor="text1"/>
          <w:szCs w:val="22"/>
          <w:u w:val="single"/>
        </w:rPr>
        <w:t xml:space="preserve">remotely </w:t>
      </w:r>
      <w:r w:rsidRPr="003A6280">
        <w:rPr>
          <w:rFonts w:cs="Calibri"/>
          <w:b/>
          <w:bCs/>
          <w:color w:val="000000" w:themeColor="text1"/>
          <w:szCs w:val="22"/>
          <w:highlight w:val="green"/>
          <w:u w:val="single"/>
        </w:rPr>
        <w:t>true</w:t>
      </w:r>
      <w:r w:rsidRPr="003A6280">
        <w:rPr>
          <w:rFonts w:cs="Calibri"/>
          <w:color w:val="000000" w:themeColor="text1"/>
          <w:szCs w:val="22"/>
          <w:u w:val="single"/>
        </w:rPr>
        <w:t xml:space="preserve">, like that the Black Lives Matter protests have been mostly violent, or that voter fraud is a problem and that mail-in voting makes it worse, or — despite the overwhelming evidence to the contrary — that Trump is doing a good job. Nearly </w:t>
      </w:r>
      <w:r w:rsidRPr="003A6280">
        <w:rPr>
          <w:rFonts w:cs="Calibri"/>
          <w:b/>
          <w:bCs/>
          <w:color w:val="000000" w:themeColor="text1"/>
          <w:szCs w:val="22"/>
          <w:highlight w:val="green"/>
          <w:u w:val="single"/>
        </w:rPr>
        <w:t>three in 10 believe Covid-19 was made in a lab</w:t>
      </w:r>
      <w:r w:rsidRPr="003A6280">
        <w:rPr>
          <w:rFonts w:cs="Calibri"/>
          <w:color w:val="000000" w:themeColor="text1"/>
          <w:szCs w:val="22"/>
          <w:u w:val="single"/>
        </w:rPr>
        <w:t xml:space="preserve"> and that Bill Gates wants to use vaccination to implant trackable microchips in people. Immune from accusations of bias? Those </w:t>
      </w:r>
      <w:r w:rsidRPr="003A6280">
        <w:rPr>
          <w:rFonts w:cs="Calibri"/>
          <w:b/>
          <w:bCs/>
          <w:color w:val="000000" w:themeColor="text1"/>
          <w:szCs w:val="22"/>
          <w:highlight w:val="green"/>
          <w:u w:val="single"/>
        </w:rPr>
        <w:t>misinformed voters believe these</w:t>
      </w:r>
      <w:r w:rsidRPr="003A6280">
        <w:rPr>
          <w:rFonts w:cs="Calibri"/>
          <w:b/>
          <w:bCs/>
          <w:color w:val="000000" w:themeColor="text1"/>
          <w:szCs w:val="22"/>
          <w:u w:val="single"/>
        </w:rPr>
        <w:t xml:space="preserve"> things </w:t>
      </w:r>
      <w:r w:rsidRPr="003A6280">
        <w:rPr>
          <w:rFonts w:cs="Calibri"/>
          <w:b/>
          <w:bCs/>
          <w:color w:val="000000" w:themeColor="text1"/>
          <w:szCs w:val="22"/>
          <w:highlight w:val="green"/>
          <w:u w:val="single"/>
        </w:rPr>
        <w:t>because they heard them from</w:t>
      </w:r>
      <w:r w:rsidRPr="003A6280">
        <w:rPr>
          <w:rFonts w:cs="Calibri"/>
          <w:b/>
          <w:bCs/>
          <w:color w:val="000000" w:themeColor="text1"/>
          <w:szCs w:val="22"/>
          <w:u w:val="single"/>
        </w:rPr>
        <w:t xml:space="preserve"> Fox News or some other right-wing </w:t>
      </w:r>
      <w:r w:rsidRPr="003A6280">
        <w:rPr>
          <w:rFonts w:cs="Calibri"/>
          <w:b/>
          <w:bCs/>
          <w:color w:val="000000" w:themeColor="text1"/>
          <w:szCs w:val="22"/>
          <w:highlight w:val="green"/>
          <w:u w:val="single"/>
        </w:rPr>
        <w:t>super-spreader of conspiracy theories</w:t>
      </w:r>
      <w:r w:rsidRPr="00243348">
        <w:rPr>
          <w:rFonts w:cs="Calibri"/>
          <w:b/>
          <w:bCs/>
          <w:color w:val="000000" w:themeColor="text1"/>
          <w:szCs w:val="22"/>
          <w:highlight w:val="green"/>
          <w:u w:val="single"/>
        </w:rPr>
        <w:t>, after</w:t>
      </w:r>
      <w:r w:rsidRPr="003A6280">
        <w:rPr>
          <w:rFonts w:cs="Calibri"/>
          <w:b/>
          <w:bCs/>
          <w:color w:val="000000" w:themeColor="text1"/>
          <w:szCs w:val="22"/>
          <w:u w:val="single"/>
        </w:rPr>
        <w:t xml:space="preserve"> having </w:t>
      </w:r>
      <w:r w:rsidRPr="00243348">
        <w:rPr>
          <w:rFonts w:cs="Calibri"/>
          <w:b/>
          <w:bCs/>
          <w:color w:val="000000" w:themeColor="text1"/>
          <w:szCs w:val="22"/>
          <w:highlight w:val="green"/>
          <w:u w:val="single"/>
        </w:rPr>
        <w:t>decided</w:t>
      </w:r>
      <w:r w:rsidRPr="003A6280">
        <w:rPr>
          <w:rFonts w:cs="Calibri"/>
          <w:b/>
          <w:bCs/>
          <w:color w:val="000000" w:themeColor="text1"/>
          <w:szCs w:val="22"/>
          <w:u w:val="single"/>
        </w:rPr>
        <w:t xml:space="preserve"> </w:t>
      </w:r>
      <w:r w:rsidRPr="00243348">
        <w:rPr>
          <w:rFonts w:cs="Calibri"/>
          <w:b/>
          <w:bCs/>
          <w:color w:val="000000" w:themeColor="text1"/>
          <w:szCs w:val="22"/>
          <w:highlight w:val="green"/>
          <w:u w:val="single"/>
        </w:rPr>
        <w:t>that the “mainstream press” is</w:t>
      </w:r>
      <w:r w:rsidRPr="003A6280">
        <w:rPr>
          <w:rFonts w:cs="Calibri"/>
          <w:color w:val="000000" w:themeColor="text1"/>
          <w:szCs w:val="22"/>
          <w:u w:val="single"/>
        </w:rPr>
        <w:t>, like their president says, so biased that it has become “</w:t>
      </w:r>
      <w:r w:rsidRPr="00243348">
        <w:rPr>
          <w:rFonts w:cs="Calibri"/>
          <w:b/>
          <w:bCs/>
          <w:color w:val="000000" w:themeColor="text1"/>
          <w:szCs w:val="22"/>
          <w:highlight w:val="green"/>
          <w:u w:val="single"/>
        </w:rPr>
        <w:t>fake news</w:t>
      </w:r>
      <w:r w:rsidRPr="003A6280">
        <w:rPr>
          <w:rFonts w:cs="Calibri"/>
          <w:b/>
          <w:bCs/>
          <w:color w:val="000000" w:themeColor="text1"/>
          <w:szCs w:val="22"/>
          <w:u w:val="single"/>
        </w:rPr>
        <w:t>” and the “enemy of the people</w:t>
      </w:r>
      <w:r w:rsidRPr="003A6280">
        <w:rPr>
          <w:rFonts w:cs="Calibri"/>
          <w:color w:val="000000" w:themeColor="text1"/>
          <w:szCs w:val="22"/>
          <w:u w:val="single"/>
        </w:rPr>
        <w:t>.”</w:t>
      </w:r>
      <w:r w:rsidRPr="003A6280">
        <w:rPr>
          <w:rFonts w:cs="Calibri"/>
          <w:color w:val="000000" w:themeColor="text1"/>
          <w:sz w:val="16"/>
          <w:szCs w:val="22"/>
        </w:rPr>
        <w:t xml:space="preserve"> And before you simply blame social media and filter bubbles – which of course are factors here – ask yourself this: </w:t>
      </w:r>
      <w:r w:rsidRPr="003A6280">
        <w:rPr>
          <w:rFonts w:cs="Calibri"/>
          <w:color w:val="000000" w:themeColor="text1"/>
          <w:szCs w:val="22"/>
          <w:u w:val="single"/>
        </w:rPr>
        <w:t xml:space="preserve">Could it be that </w:t>
      </w:r>
      <w:r w:rsidRPr="00243348">
        <w:rPr>
          <w:rFonts w:cs="Calibri"/>
          <w:b/>
          <w:bCs/>
          <w:color w:val="000000" w:themeColor="text1"/>
          <w:szCs w:val="22"/>
          <w:highlight w:val="green"/>
          <w:u w:val="single"/>
        </w:rPr>
        <w:t>the “objective” approach</w:t>
      </w:r>
      <w:r w:rsidRPr="003A6280">
        <w:rPr>
          <w:rFonts w:cs="Calibri"/>
          <w:b/>
          <w:bCs/>
          <w:color w:val="000000" w:themeColor="text1"/>
          <w:szCs w:val="22"/>
          <w:u w:val="single"/>
        </w:rPr>
        <w:t xml:space="preserve"> to covering major political </w:t>
      </w:r>
      <w:r w:rsidRPr="00243348">
        <w:rPr>
          <w:rFonts w:cs="Calibri"/>
          <w:b/>
          <w:bCs/>
          <w:color w:val="000000" w:themeColor="text1"/>
          <w:szCs w:val="22"/>
          <w:u w:val="single"/>
        </w:rPr>
        <w:t>issues</w:t>
      </w:r>
      <w:r w:rsidRPr="003A6280">
        <w:rPr>
          <w:rFonts w:cs="Calibri"/>
          <w:b/>
          <w:bCs/>
          <w:color w:val="000000" w:themeColor="text1"/>
          <w:szCs w:val="22"/>
          <w:u w:val="single"/>
        </w:rPr>
        <w:t xml:space="preserve"> </w:t>
      </w:r>
      <w:r w:rsidRPr="00243348">
        <w:rPr>
          <w:rFonts w:cs="Calibri"/>
          <w:b/>
          <w:bCs/>
          <w:color w:val="000000" w:themeColor="text1"/>
          <w:szCs w:val="22"/>
          <w:highlight w:val="green"/>
          <w:u w:val="single"/>
        </w:rPr>
        <w:t>is</w:t>
      </w:r>
      <w:r w:rsidRPr="003A6280">
        <w:rPr>
          <w:rFonts w:cs="Calibri"/>
          <w:b/>
          <w:bCs/>
          <w:color w:val="000000" w:themeColor="text1"/>
          <w:szCs w:val="22"/>
          <w:u w:val="single"/>
        </w:rPr>
        <w:t xml:space="preserve"> simply </w:t>
      </w:r>
      <w:r w:rsidRPr="00243348">
        <w:rPr>
          <w:rFonts w:cs="Calibri"/>
          <w:b/>
          <w:bCs/>
          <w:color w:val="000000" w:themeColor="text1"/>
          <w:szCs w:val="22"/>
          <w:highlight w:val="green"/>
          <w:u w:val="single"/>
        </w:rPr>
        <w:t>too anodyne</w:t>
      </w:r>
      <w:r w:rsidRPr="003A6280">
        <w:rPr>
          <w:rFonts w:cs="Calibri"/>
          <w:b/>
          <w:bCs/>
          <w:color w:val="000000" w:themeColor="text1"/>
          <w:szCs w:val="22"/>
          <w:u w:val="single"/>
        </w:rPr>
        <w:t xml:space="preserve"> to convince anyone who’s on the fence</w:t>
      </w:r>
      <w:r w:rsidRPr="003A6280">
        <w:rPr>
          <w:rFonts w:cs="Calibri"/>
          <w:color w:val="000000" w:themeColor="text1"/>
          <w:sz w:val="16"/>
          <w:szCs w:val="22"/>
        </w:rPr>
        <w:t>? What if the mainstream, reality-based media armed its audience with facts as emphatically and effectively as Fox News arms its audience with misinformation? What if the</w:t>
      </w:r>
      <w:r w:rsidRPr="003A6280">
        <w:rPr>
          <w:rStyle w:val="apple-converted-space"/>
          <w:rFonts w:cs="Calibri"/>
          <w:color w:val="000000" w:themeColor="text1"/>
          <w:sz w:val="16"/>
          <w:szCs w:val="22"/>
        </w:rPr>
        <w:t xml:space="preserve"> </w:t>
      </w:r>
      <w:r w:rsidRPr="003A6280">
        <w:rPr>
          <w:rStyle w:val="Emphasis"/>
          <w:rFonts w:cs="Calibri"/>
          <w:color w:val="000000" w:themeColor="text1"/>
          <w:sz w:val="16"/>
          <w:szCs w:val="22"/>
          <w:u w:val="none"/>
        </w:rPr>
        <w:t>New York Times</w:t>
      </w:r>
      <w:r w:rsidRPr="003A6280">
        <w:rPr>
          <w:rStyle w:val="apple-converted-space"/>
          <w:rFonts w:cs="Calibri"/>
          <w:color w:val="000000" w:themeColor="text1"/>
          <w:sz w:val="16"/>
          <w:szCs w:val="22"/>
        </w:rPr>
        <w:t xml:space="preserve"> </w:t>
      </w:r>
      <w:r w:rsidRPr="003A6280">
        <w:rPr>
          <w:rFonts w:cs="Calibri"/>
          <w:color w:val="000000" w:themeColor="text1"/>
          <w:sz w:val="16"/>
          <w:szCs w:val="22"/>
        </w:rPr>
        <w:t xml:space="preserve">aggressively advocated for the truth, rather than just putting it out there for the record? </w:t>
      </w:r>
      <w:r w:rsidRPr="003A6280">
        <w:rPr>
          <w:rFonts w:cs="Calibri"/>
          <w:color w:val="000000" w:themeColor="text1"/>
          <w:szCs w:val="22"/>
          <w:u w:val="single"/>
        </w:rPr>
        <w:t xml:space="preserve">A large fraction of </w:t>
      </w:r>
      <w:r w:rsidRPr="00243348">
        <w:rPr>
          <w:rFonts w:cs="Calibri"/>
          <w:b/>
          <w:bCs/>
          <w:color w:val="000000" w:themeColor="text1"/>
          <w:szCs w:val="22"/>
          <w:highlight w:val="green"/>
          <w:u w:val="single"/>
        </w:rPr>
        <w:t>America has tuned out the elite medi</w:t>
      </w:r>
      <w:r w:rsidRPr="00243348">
        <w:rPr>
          <w:rFonts w:cs="Calibri"/>
          <w:color w:val="000000" w:themeColor="text1"/>
          <w:szCs w:val="22"/>
          <w:highlight w:val="green"/>
          <w:u w:val="single"/>
        </w:rPr>
        <w:t>a</w:t>
      </w:r>
      <w:r w:rsidRPr="003A6280">
        <w:rPr>
          <w:rFonts w:cs="Calibri"/>
          <w:color w:val="000000" w:themeColor="text1"/>
          <w:szCs w:val="22"/>
          <w:u w:val="single"/>
        </w:rPr>
        <w:t>, treating it like so much white noise.</w:t>
      </w:r>
      <w:r w:rsidRPr="003A6280">
        <w:rPr>
          <w:rFonts w:cs="Calibri"/>
          <w:color w:val="000000" w:themeColor="text1"/>
          <w:sz w:val="16"/>
          <w:szCs w:val="22"/>
        </w:rPr>
        <w:t xml:space="preserve"> What if the</w:t>
      </w:r>
      <w:r w:rsidRPr="003A6280">
        <w:rPr>
          <w:rStyle w:val="apple-converted-space"/>
          <w:rFonts w:cs="Calibri"/>
          <w:color w:val="000000" w:themeColor="text1"/>
          <w:sz w:val="16"/>
          <w:szCs w:val="22"/>
        </w:rPr>
        <w:t xml:space="preserve"> </w:t>
      </w:r>
      <w:r w:rsidRPr="003A6280">
        <w:rPr>
          <w:rStyle w:val="Emphasis"/>
          <w:rFonts w:cs="Calibri"/>
          <w:color w:val="000000" w:themeColor="text1"/>
          <w:sz w:val="16"/>
          <w:szCs w:val="22"/>
          <w:u w:val="none"/>
        </w:rPr>
        <w:t>Washington Pos</w:t>
      </w:r>
      <w:r w:rsidRPr="003A6280">
        <w:rPr>
          <w:rFonts w:cs="Calibri"/>
          <w:color w:val="000000" w:themeColor="text1"/>
          <w:sz w:val="16"/>
          <w:szCs w:val="22"/>
        </w:rPr>
        <w:t>t more assertively said in its news stories: “Here’s what we believe are the facts, and why”? What if they said: “Here’s where we’re coming from”? What if they said: “Here’s our best explanation of why all this crazy stuff is happening and why you’re so screwed? And what if the mainstream media provided its audience with a true, overarching narrative in which to situate the day-to-day stories – true, evidence-based narratives as compelling as the false ones that Fox and OAN and others are selling — rather than throwing their hands up in the air and saying “you decide”? The only thing hard about this would be overcoming decades of self-</w:t>
      </w:r>
      <w:r w:rsidRPr="003A6280">
        <w:rPr>
          <w:rFonts w:cs="Calibri"/>
          <w:color w:val="000000" w:themeColor="text1"/>
          <w:sz w:val="16"/>
          <w:szCs w:val="22"/>
        </w:rPr>
        <w:lastRenderedPageBreak/>
        <w:t>censorship. Reality-based reporters know the truth: Economic stories exist within a narrative of grotesque inequality sustained by the people who benefit from it; the earth is in grave danger from climate change but fossil-fuel interests have blocked necessary action; law enforcement is only one of many institutions that devalue Black lives; and Donald Trump doesn’t fix problems, he exploits them</w:t>
      </w:r>
      <w:r w:rsidRPr="003A6280">
        <w:rPr>
          <w:rFonts w:cs="Calibri"/>
          <w:color w:val="000000" w:themeColor="text1"/>
          <w:szCs w:val="22"/>
          <w:u w:val="single"/>
        </w:rPr>
        <w:t xml:space="preserve">. </w:t>
      </w:r>
      <w:r w:rsidRPr="00243348">
        <w:rPr>
          <w:rFonts w:cs="Calibri"/>
          <w:b/>
          <w:bCs/>
          <w:color w:val="000000" w:themeColor="text1"/>
          <w:szCs w:val="22"/>
          <w:highlight w:val="green"/>
          <w:u w:val="single"/>
        </w:rPr>
        <w:t>People hunger for compelling</w:t>
      </w:r>
      <w:r w:rsidRPr="003A6280">
        <w:rPr>
          <w:rFonts w:cs="Calibri"/>
          <w:b/>
          <w:bCs/>
          <w:color w:val="000000" w:themeColor="text1"/>
          <w:szCs w:val="22"/>
          <w:u w:val="single"/>
        </w:rPr>
        <w:t xml:space="preserve"> and explanatory </w:t>
      </w:r>
      <w:r w:rsidRPr="00243348">
        <w:rPr>
          <w:rFonts w:cs="Calibri"/>
          <w:b/>
          <w:bCs/>
          <w:color w:val="000000" w:themeColor="text1"/>
          <w:szCs w:val="22"/>
          <w:highlight w:val="green"/>
          <w:u w:val="single"/>
        </w:rPr>
        <w:t>narratives</w:t>
      </w:r>
      <w:r w:rsidRPr="003A6280">
        <w:rPr>
          <w:rFonts w:cs="Calibri"/>
          <w:color w:val="000000" w:themeColor="text1"/>
          <w:szCs w:val="22"/>
          <w:u w:val="single"/>
        </w:rPr>
        <w:t xml:space="preserve"> – that’s why they respond so strongly to people like George Conway and books like those by Mary Trump and Michael Wolff. </w:t>
      </w:r>
      <w:r w:rsidRPr="003A6280">
        <w:rPr>
          <w:rFonts w:cs="Calibri"/>
          <w:color w:val="000000" w:themeColor="text1"/>
          <w:sz w:val="16"/>
          <w:szCs w:val="22"/>
        </w:rPr>
        <w:t xml:space="preserve">My view is that journalism as it is currently practiced by our most elite organizations simply isn’t persuasive. It frustrates the liars enough that they’ll still try to delegitimize it – and succeed, in scary proportions. But printing the truth and the lies and letting the people decide just isn’t working. </w:t>
      </w:r>
      <w:r w:rsidRPr="003A6280">
        <w:rPr>
          <w:rFonts w:cs="Calibri"/>
          <w:color w:val="000000" w:themeColor="text1"/>
          <w:szCs w:val="22"/>
          <w:u w:val="single"/>
        </w:rPr>
        <w:t xml:space="preserve">You have to </w:t>
      </w:r>
      <w:r w:rsidRPr="003A6280">
        <w:rPr>
          <w:rFonts w:cs="Calibri"/>
          <w:b/>
          <w:bCs/>
          <w:color w:val="000000" w:themeColor="text1"/>
          <w:szCs w:val="22"/>
          <w:u w:val="single"/>
        </w:rPr>
        <w:t>shout the truth from the rooftops</w:t>
      </w:r>
      <w:r w:rsidRPr="003A6280">
        <w:rPr>
          <w:rFonts w:cs="Calibri"/>
          <w:color w:val="000000" w:themeColor="text1"/>
          <w:szCs w:val="22"/>
          <w:u w:val="single"/>
        </w:rPr>
        <w:t>, and fight the lies in the streets.</w:t>
      </w:r>
      <w:r w:rsidRPr="003A6280">
        <w:rPr>
          <w:rFonts w:cs="Calibri"/>
          <w:color w:val="000000" w:themeColor="text1"/>
          <w:sz w:val="16"/>
          <w:szCs w:val="22"/>
        </w:rPr>
        <w:t xml:space="preserve"> And although Trump and Trumpism have brought these issues to a head, the failure of objectivity is not just a Trump-era phenomenon. </w:t>
      </w:r>
      <w:r w:rsidRPr="003A6280">
        <w:rPr>
          <w:rFonts w:cs="Calibri"/>
          <w:color w:val="000000" w:themeColor="text1"/>
          <w:szCs w:val="22"/>
          <w:u w:val="single"/>
        </w:rPr>
        <w:t xml:space="preserve">Most notably and fatally, </w:t>
      </w:r>
      <w:r w:rsidRPr="00243348">
        <w:rPr>
          <w:rFonts w:cs="Calibri"/>
          <w:b/>
          <w:bCs/>
          <w:color w:val="000000" w:themeColor="text1"/>
          <w:szCs w:val="22"/>
          <w:u w:val="single"/>
        </w:rPr>
        <w:t xml:space="preserve">the </w:t>
      </w:r>
      <w:r w:rsidRPr="00243348">
        <w:rPr>
          <w:rFonts w:cs="Calibri"/>
          <w:b/>
          <w:bCs/>
          <w:color w:val="000000" w:themeColor="text1"/>
          <w:szCs w:val="22"/>
          <w:highlight w:val="green"/>
          <w:u w:val="single"/>
        </w:rPr>
        <w:t>failure of</w:t>
      </w:r>
      <w:r w:rsidRPr="003A6280">
        <w:rPr>
          <w:rFonts w:cs="Calibri"/>
          <w:b/>
          <w:bCs/>
          <w:color w:val="000000" w:themeColor="text1"/>
          <w:szCs w:val="22"/>
          <w:u w:val="single"/>
        </w:rPr>
        <w:t xml:space="preserve"> the </w:t>
      </w:r>
      <w:r w:rsidRPr="00243348">
        <w:rPr>
          <w:rFonts w:cs="Calibri"/>
          <w:b/>
          <w:bCs/>
          <w:color w:val="000000" w:themeColor="text1"/>
          <w:szCs w:val="22"/>
          <w:highlight w:val="green"/>
          <w:u w:val="single"/>
        </w:rPr>
        <w:t>press</w:t>
      </w:r>
      <w:r w:rsidRPr="003A6280">
        <w:rPr>
          <w:rFonts w:cs="Calibri"/>
          <w:b/>
          <w:bCs/>
          <w:color w:val="000000" w:themeColor="text1"/>
          <w:szCs w:val="22"/>
          <w:u w:val="single"/>
        </w:rPr>
        <w:t xml:space="preserve"> </w:t>
      </w:r>
      <w:r w:rsidRPr="00243348">
        <w:rPr>
          <w:rFonts w:cs="Calibri"/>
          <w:b/>
          <w:bCs/>
          <w:color w:val="000000" w:themeColor="text1"/>
          <w:szCs w:val="22"/>
          <w:highlight w:val="green"/>
          <w:u w:val="single"/>
        </w:rPr>
        <w:t>to</w:t>
      </w:r>
      <w:r w:rsidRPr="003A6280">
        <w:rPr>
          <w:rFonts w:cs="Calibri"/>
          <w:b/>
          <w:bCs/>
          <w:color w:val="000000" w:themeColor="text1"/>
          <w:szCs w:val="22"/>
          <w:u w:val="single"/>
        </w:rPr>
        <w:t xml:space="preserve"> assertively </w:t>
      </w:r>
      <w:r w:rsidRPr="00243348">
        <w:rPr>
          <w:rFonts w:cs="Calibri"/>
          <w:b/>
          <w:bCs/>
          <w:color w:val="000000" w:themeColor="text1"/>
          <w:szCs w:val="22"/>
          <w:highlight w:val="green"/>
          <w:u w:val="single"/>
        </w:rPr>
        <w:t>call out the flaws in the case against</w:t>
      </w:r>
      <w:r w:rsidRPr="003A6280">
        <w:rPr>
          <w:rFonts w:cs="Calibri"/>
          <w:b/>
          <w:bCs/>
          <w:color w:val="000000" w:themeColor="text1"/>
          <w:szCs w:val="22"/>
          <w:u w:val="single"/>
        </w:rPr>
        <w:t xml:space="preserve"> Saddam </w:t>
      </w:r>
      <w:r w:rsidRPr="00243348">
        <w:rPr>
          <w:rFonts w:cs="Calibri"/>
          <w:b/>
          <w:bCs/>
          <w:color w:val="000000" w:themeColor="text1"/>
          <w:szCs w:val="22"/>
          <w:highlight w:val="green"/>
          <w:u w:val="single"/>
        </w:rPr>
        <w:t>Hussein</w:t>
      </w:r>
      <w:r w:rsidRPr="003A6280">
        <w:rPr>
          <w:rFonts w:cs="Calibri"/>
          <w:color w:val="000000" w:themeColor="text1"/>
          <w:szCs w:val="22"/>
          <w:u w:val="single"/>
        </w:rPr>
        <w:t xml:space="preserve"> – out of fear of appearing biased — quite arguably </w:t>
      </w:r>
      <w:r w:rsidRPr="00243348">
        <w:rPr>
          <w:rFonts w:cs="Calibri"/>
          <w:b/>
          <w:bCs/>
          <w:color w:val="000000" w:themeColor="text1"/>
          <w:szCs w:val="22"/>
          <w:highlight w:val="green"/>
          <w:u w:val="single"/>
        </w:rPr>
        <w:t>led to a</w:t>
      </w:r>
      <w:r w:rsidRPr="003A6280">
        <w:rPr>
          <w:rFonts w:cs="Calibri"/>
          <w:b/>
          <w:bCs/>
          <w:color w:val="000000" w:themeColor="text1"/>
          <w:szCs w:val="22"/>
          <w:u w:val="single"/>
        </w:rPr>
        <w:t xml:space="preserve"> devastating </w:t>
      </w:r>
      <w:r w:rsidRPr="00243348">
        <w:rPr>
          <w:rFonts w:cs="Calibri"/>
          <w:b/>
          <w:bCs/>
          <w:color w:val="000000" w:themeColor="text1"/>
          <w:szCs w:val="22"/>
          <w:highlight w:val="green"/>
          <w:u w:val="single"/>
        </w:rPr>
        <w:t>war</w:t>
      </w:r>
      <w:r w:rsidRPr="003A6280">
        <w:rPr>
          <w:rFonts w:cs="Calibri"/>
          <w:color w:val="000000" w:themeColor="text1"/>
          <w:szCs w:val="22"/>
          <w:u w:val="single"/>
        </w:rPr>
        <w:t>.</w:t>
      </w:r>
      <w:r w:rsidRPr="003A6280">
        <w:rPr>
          <w:rFonts w:cs="Calibri"/>
          <w:color w:val="000000" w:themeColor="text1"/>
          <w:sz w:val="16"/>
          <w:szCs w:val="22"/>
        </w:rPr>
        <w:t xml:space="preserve"> When a poll in late 2003 showed that a shocking 69 percent of Americans falsely believed Hussein had a role in the 9/11 terror attacks, newsroom leaders across the country should have launched a major reassessment of their approach to fighting misinformation. Today, with Trump openly challenging the basic mechanics of democracy, the question is upon us: </w:t>
      </w:r>
      <w:r w:rsidRPr="003A6280">
        <w:rPr>
          <w:rFonts w:cs="Calibri"/>
          <w:color w:val="000000" w:themeColor="text1"/>
          <w:szCs w:val="22"/>
          <w:u w:val="single"/>
        </w:rPr>
        <w:t>When it comes down to a choice between authoritarianism and democracy, will the elite media “take sides”? Or will they be afraid of appearing biased?</w:t>
      </w:r>
      <w:r w:rsidRPr="003A6280">
        <w:rPr>
          <w:rFonts w:cs="Calibri"/>
          <w:color w:val="000000" w:themeColor="text1"/>
          <w:sz w:val="16"/>
          <w:szCs w:val="22"/>
        </w:rPr>
        <w:t xml:space="preserve"> </w:t>
      </w:r>
    </w:p>
    <w:p w14:paraId="6B61C2F2" w14:textId="77777777" w:rsidR="009F1F99" w:rsidRDefault="009F1F99" w:rsidP="009F1F99">
      <w:pPr>
        <w:pStyle w:val="Heading4"/>
      </w:pPr>
      <w:r>
        <w:t>Only advocacy can overcome misinformation – squo focus on objectivity fails to convince the public</w:t>
      </w:r>
    </w:p>
    <w:p w14:paraId="2080BFEB" w14:textId="77777777" w:rsidR="009F1F99" w:rsidRDefault="009F1F99" w:rsidP="009F1F99">
      <w:r w:rsidRPr="00E419C6">
        <w:rPr>
          <w:rStyle w:val="Heading4Char"/>
        </w:rPr>
        <w:t xml:space="preserve">Froomkin 20 </w:t>
      </w:r>
      <w:r>
        <w:t xml:space="preserve">(Dan Froomkin, adjunct professor at the Poynter Institute for Media Studies at the American University School of Communications and Washington bureau chief for The Intercept, 7-28-2020, "Are we witnessing the final collapse of "objective" political reporting? Let's hope so," Salon, </w:t>
      </w:r>
      <w:hyperlink r:id="rId12" w:history="1">
        <w:r w:rsidRPr="00A4482F">
          <w:rPr>
            <w:rStyle w:val="Hyperlink"/>
          </w:rPr>
          <w:t>https://www.salon.com/2020/08/03/are-we-witnessing-the-final-collapse-of-objective-political-reporting-lets-hope-so/</w:t>
        </w:r>
      </w:hyperlink>
      <w:r>
        <w:t>] // ana)</w:t>
      </w:r>
    </w:p>
    <w:p w14:paraId="064F538C" w14:textId="77777777" w:rsidR="009F1F99" w:rsidRDefault="009F1F99" w:rsidP="009F1F99">
      <w:pPr>
        <w:rPr>
          <w:sz w:val="16"/>
        </w:rPr>
      </w:pPr>
      <w:r w:rsidRPr="00E419C6">
        <w:rPr>
          <w:sz w:val="16"/>
        </w:rPr>
        <w:t xml:space="preserve">There are two main reasons why the leaders of </w:t>
      </w:r>
      <w:r w:rsidRPr="00667FB4">
        <w:rPr>
          <w:rStyle w:val="StyleUnderline"/>
        </w:rPr>
        <w:t>America's elite newsrooms</w:t>
      </w:r>
      <w:r w:rsidRPr="00E419C6">
        <w:rPr>
          <w:sz w:val="16"/>
        </w:rPr>
        <w:t xml:space="preserve"> </w:t>
      </w:r>
      <w:r w:rsidRPr="00667FB4">
        <w:rPr>
          <w:rStyle w:val="StyleUnderline"/>
        </w:rPr>
        <w:t>are</w:t>
      </w:r>
      <w:r w:rsidRPr="00E419C6">
        <w:rPr>
          <w:sz w:val="16"/>
        </w:rPr>
        <w:t xml:space="preserve"> so </w:t>
      </w:r>
      <w:r w:rsidRPr="00667FB4">
        <w:rPr>
          <w:rStyle w:val="Emphasis"/>
        </w:rPr>
        <w:t>devoted</w:t>
      </w:r>
      <w:r w:rsidRPr="00E419C6">
        <w:rPr>
          <w:sz w:val="16"/>
        </w:rPr>
        <w:t xml:space="preserve"> </w:t>
      </w:r>
      <w:r w:rsidRPr="00667FB4">
        <w:rPr>
          <w:rStyle w:val="StyleUnderline"/>
        </w:rPr>
        <w:t>to</w:t>
      </w:r>
      <w:r w:rsidRPr="00E419C6">
        <w:rPr>
          <w:sz w:val="16"/>
        </w:rPr>
        <w:t xml:space="preserve"> the </w:t>
      </w:r>
      <w:r w:rsidRPr="00667FB4">
        <w:rPr>
          <w:rStyle w:val="StyleUnderline"/>
        </w:rPr>
        <w:t>journalistic</w:t>
      </w:r>
      <w:r w:rsidRPr="00E419C6">
        <w:rPr>
          <w:sz w:val="16"/>
        </w:rPr>
        <w:t xml:space="preserve"> practice commonly referred to as "</w:t>
      </w:r>
      <w:r w:rsidRPr="00667FB4">
        <w:rPr>
          <w:rStyle w:val="Emphasis"/>
        </w:rPr>
        <w:t>objectivity</w:t>
      </w:r>
      <w:r w:rsidRPr="00E419C6">
        <w:rPr>
          <w:sz w:val="16"/>
        </w:rPr>
        <w:t xml:space="preserve">," </w:t>
      </w:r>
      <w:r w:rsidRPr="00667FB4">
        <w:rPr>
          <w:rStyle w:val="StyleUnderline"/>
        </w:rPr>
        <w:t xml:space="preserve">which </w:t>
      </w:r>
      <w:r w:rsidRPr="00667FB4">
        <w:rPr>
          <w:rStyle w:val="Emphasis"/>
        </w:rPr>
        <w:t>precludes</w:t>
      </w:r>
      <w:r w:rsidRPr="00667FB4">
        <w:rPr>
          <w:rStyle w:val="StyleUnderline"/>
        </w:rPr>
        <w:t xml:space="preserve"> reporters from</w:t>
      </w:r>
      <w:r w:rsidRPr="00E419C6">
        <w:rPr>
          <w:sz w:val="16"/>
        </w:rPr>
        <w:t xml:space="preserve"> "</w:t>
      </w:r>
      <w:r w:rsidRPr="00667FB4">
        <w:rPr>
          <w:rStyle w:val="StyleUnderline"/>
        </w:rPr>
        <w:t>taking</w:t>
      </w:r>
      <w:r w:rsidRPr="00E419C6">
        <w:rPr>
          <w:sz w:val="16"/>
        </w:rPr>
        <w:t xml:space="preserve"> </w:t>
      </w:r>
      <w:r w:rsidRPr="00667FB4">
        <w:rPr>
          <w:rStyle w:val="StyleUnderline"/>
        </w:rPr>
        <w:t>sides</w:t>
      </w:r>
      <w:r w:rsidRPr="00E419C6">
        <w:rPr>
          <w:sz w:val="16"/>
        </w:rPr>
        <w:t xml:space="preserve">" </w:t>
      </w:r>
      <w:r w:rsidRPr="00667FB4">
        <w:rPr>
          <w:rStyle w:val="StyleUnderline"/>
        </w:rPr>
        <w:t>in their political coverage</w:t>
      </w:r>
      <w:r w:rsidRPr="00E419C6">
        <w:rPr>
          <w:sz w:val="16"/>
        </w:rPr>
        <w:t xml:space="preserve"> — </w:t>
      </w:r>
      <w:r w:rsidRPr="00667FB4">
        <w:rPr>
          <w:rStyle w:val="StyleUnderline"/>
        </w:rPr>
        <w:t xml:space="preserve">even when one side is an </w:t>
      </w:r>
      <w:r w:rsidRPr="00E419C6">
        <w:rPr>
          <w:rStyle w:val="Emphasis"/>
        </w:rPr>
        <w:t>obvious lie</w:t>
      </w:r>
      <w:r w:rsidRPr="00667FB4">
        <w:rPr>
          <w:rStyle w:val="StyleUnderline"/>
        </w:rPr>
        <w:t xml:space="preserve">, or an </w:t>
      </w:r>
      <w:r w:rsidRPr="00E419C6">
        <w:rPr>
          <w:rStyle w:val="Emphasis"/>
        </w:rPr>
        <w:t>affront</w:t>
      </w:r>
      <w:r w:rsidRPr="00667FB4">
        <w:rPr>
          <w:rStyle w:val="StyleUnderline"/>
        </w:rPr>
        <w:t xml:space="preserve"> to core</w:t>
      </w:r>
      <w:r w:rsidRPr="00E419C6">
        <w:rPr>
          <w:sz w:val="16"/>
        </w:rPr>
        <w:t xml:space="preserve"> journalistic </w:t>
      </w:r>
      <w:r w:rsidRPr="00667FB4">
        <w:rPr>
          <w:rStyle w:val="StyleUnderline"/>
        </w:rPr>
        <w:t>values</w:t>
      </w:r>
      <w:r w:rsidRPr="00E419C6">
        <w:rPr>
          <w:sz w:val="16"/>
        </w:rPr>
        <w:t xml:space="preserve"> </w:t>
      </w:r>
      <w:r w:rsidRPr="00667FB4">
        <w:rPr>
          <w:rStyle w:val="StyleUnderline"/>
        </w:rPr>
        <w:t>like</w:t>
      </w:r>
      <w:r w:rsidRPr="00E419C6">
        <w:rPr>
          <w:sz w:val="16"/>
        </w:rPr>
        <w:t xml:space="preserve"> pluralism and </w:t>
      </w:r>
      <w:r w:rsidRPr="00E419C6">
        <w:rPr>
          <w:rStyle w:val="Emphasis"/>
        </w:rPr>
        <w:t>democracy</w:t>
      </w:r>
      <w:r w:rsidRPr="00E419C6">
        <w:rPr>
          <w:sz w:val="16"/>
        </w:rPr>
        <w:t xml:space="preserve">. The official reason is that </w:t>
      </w:r>
      <w:r w:rsidRPr="00667FB4">
        <w:rPr>
          <w:rStyle w:val="StyleUnderline"/>
        </w:rPr>
        <w:t>they</w:t>
      </w:r>
      <w:r w:rsidRPr="00E419C6">
        <w:rPr>
          <w:sz w:val="16"/>
        </w:rPr>
        <w:t xml:space="preserve"> sincerely </w:t>
      </w:r>
      <w:r w:rsidRPr="00667FB4">
        <w:rPr>
          <w:rStyle w:val="StyleUnderline"/>
        </w:rPr>
        <w:t>believe</w:t>
      </w:r>
      <w:r w:rsidRPr="00E419C6">
        <w:rPr>
          <w:sz w:val="16"/>
        </w:rPr>
        <w:t xml:space="preserve"> that </w:t>
      </w:r>
      <w:r w:rsidRPr="00667FB4">
        <w:rPr>
          <w:rStyle w:val="StyleUnderline"/>
        </w:rPr>
        <w:t>press neutrality leads to a more informed electorate</w:t>
      </w:r>
      <w:r w:rsidRPr="00E419C6">
        <w:rPr>
          <w:sz w:val="16"/>
        </w:rPr>
        <w:t xml:space="preserve">. They argue that voters will trust their news sources more if those sources are "unbiased," and that accurate information is more likely to be accepted as the truth if readers come to their own conclusions rather than being told what to think. A news organization perceived as objective, they say, has an increased power to persuade. The unofficial reason, which New York University journalism professor Jay Rosen pithily calls "refuge seeking," is that the "objective" approach protects editors and reporters from criticism – specifically, from accusations of bias. It also allows them to feel superior to partisans and activists, because they remain "above the fray." OK, let's review. </w:t>
      </w:r>
      <w:r w:rsidRPr="00667FB4">
        <w:rPr>
          <w:rStyle w:val="StyleUnderline"/>
        </w:rPr>
        <w:t>Our</w:t>
      </w:r>
      <w:r w:rsidRPr="00E419C6">
        <w:rPr>
          <w:sz w:val="16"/>
        </w:rPr>
        <w:t xml:space="preserve"> leading </w:t>
      </w:r>
      <w:r w:rsidRPr="00667FB4">
        <w:rPr>
          <w:rStyle w:val="StyleUnderline"/>
        </w:rPr>
        <w:t>journalistic institutions engage</w:t>
      </w:r>
      <w:r w:rsidRPr="00E419C6">
        <w:rPr>
          <w:sz w:val="16"/>
        </w:rPr>
        <w:t xml:space="preserve"> </w:t>
      </w:r>
      <w:r w:rsidRPr="00667FB4">
        <w:rPr>
          <w:rStyle w:val="StyleUnderline"/>
        </w:rPr>
        <w:t>in</w:t>
      </w:r>
      <w:r w:rsidRPr="00E419C6">
        <w:rPr>
          <w:sz w:val="16"/>
        </w:rPr>
        <w:t xml:space="preserve"> "</w:t>
      </w:r>
      <w:r w:rsidRPr="00667FB4">
        <w:rPr>
          <w:rStyle w:val="StyleUnderline"/>
        </w:rPr>
        <w:t>objectivity</w:t>
      </w:r>
      <w:r w:rsidRPr="00E419C6">
        <w:rPr>
          <w:sz w:val="16"/>
        </w:rPr>
        <w:t xml:space="preserve">" </w:t>
      </w:r>
      <w:r w:rsidRPr="00667FB4">
        <w:rPr>
          <w:rStyle w:val="StyleUnderline"/>
        </w:rPr>
        <w:t>to achieve</w:t>
      </w:r>
      <w:r w:rsidRPr="00E419C6">
        <w:rPr>
          <w:sz w:val="16"/>
        </w:rPr>
        <w:t xml:space="preserve"> two major goals: </w:t>
      </w:r>
      <w:r w:rsidRPr="00667FB4">
        <w:rPr>
          <w:rStyle w:val="StyleUnderline"/>
        </w:rPr>
        <w:t>An informed electorate</w:t>
      </w:r>
      <w:r>
        <w:rPr>
          <w:rStyle w:val="StyleUnderline"/>
        </w:rPr>
        <w:t xml:space="preserve"> </w:t>
      </w:r>
      <w:r w:rsidRPr="00667FB4">
        <w:rPr>
          <w:rStyle w:val="StyleUnderline"/>
        </w:rPr>
        <w:t>Immunity from accusations of bias</w:t>
      </w:r>
      <w:r>
        <w:rPr>
          <w:rStyle w:val="StyleUnderline"/>
        </w:rPr>
        <w:t xml:space="preserve"> </w:t>
      </w:r>
      <w:r w:rsidRPr="00E419C6">
        <w:rPr>
          <w:sz w:val="16"/>
        </w:rPr>
        <w:t xml:space="preserve">So, here's my question to New York Times executive editor Dean Baquet, Washington Post executive editor Marty Baron, Associated Press executive editor Sally Buzbee and the other proclaimed and self-proclaimed guardians of our biggest, finest news organizations: </w:t>
      </w:r>
      <w:r w:rsidRPr="00667FB4">
        <w:rPr>
          <w:rStyle w:val="StyleUnderline"/>
        </w:rPr>
        <w:t>How's that working out</w:t>
      </w:r>
      <w:r w:rsidRPr="00E419C6">
        <w:rPr>
          <w:sz w:val="16"/>
        </w:rPr>
        <w:t xml:space="preserve"> for you? </w:t>
      </w:r>
      <w:r w:rsidRPr="00667FB4">
        <w:rPr>
          <w:rStyle w:val="StyleUnderline"/>
        </w:rPr>
        <w:t>Not</w:t>
      </w:r>
      <w:r w:rsidRPr="00E419C6">
        <w:rPr>
          <w:sz w:val="16"/>
        </w:rPr>
        <w:t xml:space="preserve"> so </w:t>
      </w:r>
      <w:r w:rsidRPr="00667FB4">
        <w:rPr>
          <w:rStyle w:val="StyleUnderline"/>
        </w:rPr>
        <w:t>great</w:t>
      </w:r>
      <w:r w:rsidRPr="00E419C6">
        <w:rPr>
          <w:sz w:val="16"/>
        </w:rPr>
        <w:t>, huh? The obvious answer is that "</w:t>
      </w:r>
      <w:r w:rsidRPr="00E419C6">
        <w:rPr>
          <w:rStyle w:val="StyleUnderline"/>
          <w:highlight w:val="green"/>
        </w:rPr>
        <w:t>objectivity</w:t>
      </w:r>
      <w:r w:rsidRPr="00E419C6">
        <w:rPr>
          <w:sz w:val="16"/>
        </w:rPr>
        <w:t xml:space="preserve">" has </w:t>
      </w:r>
      <w:r w:rsidRPr="00E419C6">
        <w:rPr>
          <w:rStyle w:val="Emphasis"/>
          <w:highlight w:val="green"/>
        </w:rPr>
        <w:t>failed miserably</w:t>
      </w:r>
      <w:r w:rsidRPr="00E419C6">
        <w:rPr>
          <w:sz w:val="16"/>
        </w:rPr>
        <w:t xml:space="preserve"> </w:t>
      </w:r>
      <w:r w:rsidRPr="00667FB4">
        <w:rPr>
          <w:rStyle w:val="StyleUnderline"/>
        </w:rPr>
        <w:t>to achieve either goal</w:t>
      </w:r>
      <w:r w:rsidRPr="00E419C6">
        <w:rPr>
          <w:sz w:val="16"/>
        </w:rPr>
        <w:t xml:space="preserve"> — </w:t>
      </w:r>
      <w:r w:rsidRPr="00667FB4">
        <w:rPr>
          <w:rStyle w:val="StyleUnderline"/>
        </w:rPr>
        <w:t>and is</w:t>
      </w:r>
      <w:r w:rsidRPr="00E419C6">
        <w:rPr>
          <w:sz w:val="16"/>
        </w:rPr>
        <w:t xml:space="preserve"> more likely </w:t>
      </w:r>
      <w:r w:rsidRPr="00667FB4">
        <w:rPr>
          <w:rStyle w:val="StyleUnderline"/>
        </w:rPr>
        <w:t>having the opposite effect</w:t>
      </w:r>
      <w:r w:rsidRPr="00E419C6">
        <w:rPr>
          <w:sz w:val="16"/>
        </w:rPr>
        <w:t xml:space="preserve">. Informed electorate? Some </w:t>
      </w:r>
      <w:r w:rsidRPr="00667FB4">
        <w:rPr>
          <w:rStyle w:val="StyleUnderline"/>
        </w:rPr>
        <w:t xml:space="preserve">four out of 10 Americans </w:t>
      </w:r>
      <w:r w:rsidRPr="00E419C6">
        <w:rPr>
          <w:sz w:val="16"/>
        </w:rPr>
        <w:t xml:space="preserve">currently </w:t>
      </w:r>
      <w:r w:rsidRPr="00667FB4">
        <w:rPr>
          <w:rStyle w:val="StyleUnderline"/>
        </w:rPr>
        <w:t>believe</w:t>
      </w:r>
      <w:r w:rsidRPr="00E419C6">
        <w:rPr>
          <w:sz w:val="16"/>
        </w:rPr>
        <w:t xml:space="preserve"> all sorts of </w:t>
      </w:r>
      <w:r w:rsidRPr="00667FB4">
        <w:rPr>
          <w:rStyle w:val="StyleUnderline"/>
        </w:rPr>
        <w:t>things that aren't remotely true, like</w:t>
      </w:r>
      <w:r w:rsidRPr="00E419C6">
        <w:rPr>
          <w:sz w:val="16"/>
        </w:rPr>
        <w:t xml:space="preserve"> that </w:t>
      </w:r>
      <w:r w:rsidRPr="00667FB4">
        <w:rPr>
          <w:rStyle w:val="StyleUnderline"/>
        </w:rPr>
        <w:t>the Black Lives Matter protests have been mostly</w:t>
      </w:r>
      <w:r w:rsidRPr="00E419C6">
        <w:rPr>
          <w:sz w:val="16"/>
        </w:rPr>
        <w:t xml:space="preserve"> </w:t>
      </w:r>
      <w:r w:rsidRPr="00667FB4">
        <w:rPr>
          <w:rStyle w:val="StyleUnderline"/>
        </w:rPr>
        <w:t>violent</w:t>
      </w:r>
      <w:r w:rsidRPr="00E419C6">
        <w:rPr>
          <w:sz w:val="16"/>
        </w:rPr>
        <w:t xml:space="preserve">, </w:t>
      </w:r>
      <w:r w:rsidRPr="00667FB4">
        <w:rPr>
          <w:rStyle w:val="StyleUnderline"/>
        </w:rPr>
        <w:t>or that voter fraud is a problem</w:t>
      </w:r>
      <w:r w:rsidRPr="00E419C6">
        <w:rPr>
          <w:sz w:val="16"/>
        </w:rPr>
        <w:t xml:space="preserve"> </w:t>
      </w:r>
      <w:r w:rsidRPr="00667FB4">
        <w:rPr>
          <w:rStyle w:val="StyleUnderline"/>
        </w:rPr>
        <w:t>and</w:t>
      </w:r>
      <w:r w:rsidRPr="00E419C6">
        <w:rPr>
          <w:sz w:val="16"/>
        </w:rPr>
        <w:t xml:space="preserve"> that </w:t>
      </w:r>
      <w:r w:rsidRPr="00667FB4">
        <w:rPr>
          <w:rStyle w:val="StyleUnderline"/>
        </w:rPr>
        <w:t>mail-in voting makes it worse</w:t>
      </w:r>
      <w:r w:rsidRPr="00E419C6">
        <w:rPr>
          <w:sz w:val="16"/>
        </w:rPr>
        <w:t xml:space="preserve">, </w:t>
      </w:r>
      <w:r w:rsidRPr="00667FB4">
        <w:rPr>
          <w:rStyle w:val="StyleUnderline"/>
        </w:rPr>
        <w:t>or</w:t>
      </w:r>
      <w:r w:rsidRPr="00E419C6">
        <w:rPr>
          <w:sz w:val="16"/>
        </w:rPr>
        <w:t xml:space="preserve"> — despite overwhelming evidence to the contrary — that </w:t>
      </w:r>
      <w:r w:rsidRPr="00667FB4">
        <w:rPr>
          <w:rStyle w:val="StyleUnderline"/>
        </w:rPr>
        <w:t>Trump is doing a good job</w:t>
      </w:r>
      <w:r w:rsidRPr="00E419C6">
        <w:rPr>
          <w:sz w:val="16"/>
        </w:rPr>
        <w:t xml:space="preserve">. </w:t>
      </w:r>
      <w:r w:rsidRPr="00667FB4">
        <w:rPr>
          <w:rStyle w:val="StyleUnderline"/>
        </w:rPr>
        <w:t>Nearly three in 10 believe COVID-19 was made in a lab</w:t>
      </w:r>
      <w:r w:rsidRPr="00E419C6">
        <w:rPr>
          <w:sz w:val="16"/>
        </w:rPr>
        <w:t xml:space="preserve"> </w:t>
      </w:r>
      <w:r w:rsidRPr="00667FB4">
        <w:rPr>
          <w:rStyle w:val="StyleUnderline"/>
        </w:rPr>
        <w:t>and</w:t>
      </w:r>
      <w:r w:rsidRPr="00E419C6">
        <w:rPr>
          <w:sz w:val="16"/>
        </w:rPr>
        <w:t xml:space="preserve"> that Bill </w:t>
      </w:r>
      <w:r w:rsidRPr="00667FB4">
        <w:rPr>
          <w:rStyle w:val="StyleUnderline"/>
        </w:rPr>
        <w:t>Gates wants to use vaccination to implant trackable microchips in people</w:t>
      </w:r>
      <w:r w:rsidRPr="00E419C6">
        <w:rPr>
          <w:sz w:val="16"/>
        </w:rPr>
        <w:t xml:space="preserve">. Immune from accusations of bias? Those </w:t>
      </w:r>
      <w:r w:rsidRPr="00E419C6">
        <w:rPr>
          <w:rStyle w:val="StyleUnderline"/>
          <w:highlight w:val="green"/>
        </w:rPr>
        <w:t>misinformed voters</w:t>
      </w:r>
      <w:r w:rsidRPr="00667FB4">
        <w:rPr>
          <w:rStyle w:val="StyleUnderline"/>
        </w:rPr>
        <w:t xml:space="preserve"> </w:t>
      </w:r>
      <w:r w:rsidRPr="00E419C6">
        <w:rPr>
          <w:rStyle w:val="StyleUnderline"/>
          <w:highlight w:val="green"/>
        </w:rPr>
        <w:t>believe</w:t>
      </w:r>
      <w:r w:rsidRPr="00667FB4">
        <w:rPr>
          <w:rStyle w:val="StyleUnderline"/>
        </w:rPr>
        <w:t xml:space="preserve"> these </w:t>
      </w:r>
      <w:r w:rsidRPr="00E419C6">
        <w:rPr>
          <w:rStyle w:val="StyleUnderline"/>
          <w:highlight w:val="green"/>
        </w:rPr>
        <w:t>things</w:t>
      </w:r>
      <w:r w:rsidRPr="00667FB4">
        <w:rPr>
          <w:rStyle w:val="StyleUnderline"/>
        </w:rPr>
        <w:t xml:space="preserve"> </w:t>
      </w:r>
      <w:r w:rsidRPr="00E419C6">
        <w:rPr>
          <w:rStyle w:val="StyleUnderline"/>
          <w:highlight w:val="green"/>
        </w:rPr>
        <w:t>because they heard them from</w:t>
      </w:r>
      <w:r w:rsidRPr="00667FB4">
        <w:rPr>
          <w:rStyle w:val="StyleUnderline"/>
        </w:rPr>
        <w:t xml:space="preserve"> </w:t>
      </w:r>
      <w:r w:rsidRPr="00E419C6">
        <w:rPr>
          <w:rStyle w:val="Emphasis"/>
          <w:highlight w:val="green"/>
        </w:rPr>
        <w:t>Fox</w:t>
      </w:r>
      <w:r w:rsidRPr="00E419C6">
        <w:rPr>
          <w:rStyle w:val="Emphasis"/>
        </w:rPr>
        <w:t xml:space="preserve"> News</w:t>
      </w:r>
      <w:r w:rsidRPr="00667FB4">
        <w:rPr>
          <w:rStyle w:val="StyleUnderline"/>
        </w:rPr>
        <w:t xml:space="preserve"> or some other right-wing </w:t>
      </w:r>
      <w:r w:rsidRPr="00667FB4">
        <w:rPr>
          <w:rStyle w:val="Emphasis"/>
        </w:rPr>
        <w:t>super-spreader</w:t>
      </w:r>
      <w:r w:rsidRPr="00667FB4">
        <w:rPr>
          <w:rStyle w:val="StyleUnderline"/>
        </w:rPr>
        <w:t xml:space="preserve"> of conspiracy theories</w:t>
      </w:r>
      <w:r w:rsidRPr="00E419C6">
        <w:rPr>
          <w:sz w:val="16"/>
        </w:rPr>
        <w:t xml:space="preserve">, </w:t>
      </w:r>
      <w:r w:rsidRPr="00E419C6">
        <w:rPr>
          <w:rStyle w:val="StyleUnderline"/>
          <w:highlight w:val="green"/>
        </w:rPr>
        <w:t>after</w:t>
      </w:r>
      <w:r w:rsidRPr="00667FB4">
        <w:rPr>
          <w:rStyle w:val="StyleUnderline"/>
        </w:rPr>
        <w:t xml:space="preserve"> </w:t>
      </w:r>
      <w:r w:rsidRPr="00E419C6">
        <w:rPr>
          <w:rStyle w:val="StyleUnderline"/>
          <w:highlight w:val="green"/>
        </w:rPr>
        <w:t>having decided</w:t>
      </w:r>
      <w:r w:rsidRPr="00667FB4">
        <w:rPr>
          <w:rStyle w:val="StyleUnderline"/>
        </w:rPr>
        <w:t xml:space="preserve"> that </w:t>
      </w:r>
      <w:r w:rsidRPr="00E419C6">
        <w:rPr>
          <w:rStyle w:val="StyleUnderline"/>
          <w:highlight w:val="green"/>
        </w:rPr>
        <w:t>the</w:t>
      </w:r>
      <w:r w:rsidRPr="00E419C6">
        <w:rPr>
          <w:sz w:val="16"/>
        </w:rPr>
        <w:t xml:space="preserve"> "</w:t>
      </w:r>
      <w:r w:rsidRPr="00667FB4">
        <w:rPr>
          <w:rStyle w:val="StyleUnderline"/>
        </w:rPr>
        <w:t xml:space="preserve">mainstream </w:t>
      </w:r>
      <w:r w:rsidRPr="00E419C6">
        <w:rPr>
          <w:rStyle w:val="StyleUnderline"/>
          <w:highlight w:val="green"/>
        </w:rPr>
        <w:t>press</w:t>
      </w:r>
      <w:r w:rsidRPr="00E419C6">
        <w:rPr>
          <w:sz w:val="16"/>
        </w:rPr>
        <w:t xml:space="preserve">" </w:t>
      </w:r>
      <w:r w:rsidRPr="00E419C6">
        <w:rPr>
          <w:rStyle w:val="StyleUnderline"/>
          <w:highlight w:val="green"/>
        </w:rPr>
        <w:t>is</w:t>
      </w:r>
      <w:r w:rsidRPr="00E419C6">
        <w:rPr>
          <w:sz w:val="16"/>
        </w:rPr>
        <w:t xml:space="preserve">, as their president tells them, </w:t>
      </w:r>
      <w:r w:rsidRPr="00667FB4">
        <w:rPr>
          <w:rStyle w:val="StyleUnderline"/>
        </w:rPr>
        <w:t>so</w:t>
      </w:r>
      <w:r w:rsidRPr="00E419C6">
        <w:rPr>
          <w:sz w:val="16"/>
        </w:rPr>
        <w:t xml:space="preserve"> </w:t>
      </w:r>
      <w:r w:rsidRPr="00E419C6">
        <w:rPr>
          <w:rStyle w:val="Emphasis"/>
          <w:highlight w:val="green"/>
        </w:rPr>
        <w:t>biased</w:t>
      </w:r>
      <w:r w:rsidRPr="00E419C6">
        <w:rPr>
          <w:sz w:val="16"/>
        </w:rPr>
        <w:t xml:space="preserve"> that </w:t>
      </w:r>
      <w:r w:rsidRPr="00667FB4">
        <w:rPr>
          <w:rStyle w:val="StyleUnderline"/>
        </w:rPr>
        <w:t>it has</w:t>
      </w:r>
      <w:r w:rsidRPr="00E419C6">
        <w:rPr>
          <w:sz w:val="16"/>
        </w:rPr>
        <w:t xml:space="preserve"> </w:t>
      </w:r>
      <w:r w:rsidRPr="00667FB4">
        <w:rPr>
          <w:rStyle w:val="StyleUnderline"/>
        </w:rPr>
        <w:t>become</w:t>
      </w:r>
      <w:r w:rsidRPr="00E419C6">
        <w:rPr>
          <w:sz w:val="16"/>
        </w:rPr>
        <w:t xml:space="preserve"> "</w:t>
      </w:r>
      <w:r w:rsidRPr="00E419C6">
        <w:rPr>
          <w:rStyle w:val="Emphasis"/>
        </w:rPr>
        <w:t>fake news</w:t>
      </w:r>
      <w:r w:rsidRPr="00E419C6">
        <w:rPr>
          <w:sz w:val="16"/>
        </w:rPr>
        <w:t xml:space="preserve">" and the "enemy of </w:t>
      </w:r>
      <w:r w:rsidRPr="00E419C6">
        <w:rPr>
          <w:sz w:val="16"/>
        </w:rPr>
        <w:lastRenderedPageBreak/>
        <w:t xml:space="preserve">the people." And before you simply blame social media and filter bubbles — which of course are factors here — ask yourself this: Could it be that </w:t>
      </w:r>
      <w:r w:rsidRPr="00E419C6">
        <w:rPr>
          <w:rStyle w:val="StyleUnderline"/>
          <w:highlight w:val="green"/>
        </w:rPr>
        <w:t>the</w:t>
      </w:r>
      <w:r w:rsidRPr="00E419C6">
        <w:rPr>
          <w:sz w:val="16"/>
        </w:rPr>
        <w:t xml:space="preserve"> "</w:t>
      </w:r>
      <w:r w:rsidRPr="00E419C6">
        <w:rPr>
          <w:rStyle w:val="StyleUnderline"/>
          <w:highlight w:val="green"/>
        </w:rPr>
        <w:t>objective</w:t>
      </w:r>
      <w:r w:rsidRPr="00E419C6">
        <w:rPr>
          <w:sz w:val="16"/>
        </w:rPr>
        <w:t xml:space="preserve">" </w:t>
      </w:r>
      <w:r w:rsidRPr="00E419C6">
        <w:rPr>
          <w:rStyle w:val="StyleUnderline"/>
          <w:highlight w:val="green"/>
        </w:rPr>
        <w:t>approach</w:t>
      </w:r>
      <w:r w:rsidRPr="00E419C6">
        <w:rPr>
          <w:sz w:val="16"/>
        </w:rPr>
        <w:t xml:space="preserve"> </w:t>
      </w:r>
      <w:r w:rsidRPr="00667FB4">
        <w:rPr>
          <w:rStyle w:val="StyleUnderline"/>
        </w:rPr>
        <w:t xml:space="preserve">to covering major political issues </w:t>
      </w:r>
      <w:r w:rsidRPr="00E419C6">
        <w:rPr>
          <w:rStyle w:val="StyleUnderline"/>
          <w:highlight w:val="green"/>
        </w:rPr>
        <w:t>is</w:t>
      </w:r>
      <w:r w:rsidRPr="00667FB4">
        <w:rPr>
          <w:rStyle w:val="StyleUnderline"/>
        </w:rPr>
        <w:t xml:space="preserve"> simply</w:t>
      </w:r>
      <w:r w:rsidRPr="00E419C6">
        <w:rPr>
          <w:sz w:val="16"/>
        </w:rPr>
        <w:t xml:space="preserve"> </w:t>
      </w:r>
      <w:r w:rsidRPr="00E419C6">
        <w:rPr>
          <w:rStyle w:val="Emphasis"/>
          <w:highlight w:val="green"/>
        </w:rPr>
        <w:t>too anodyne</w:t>
      </w:r>
      <w:r w:rsidRPr="00E419C6">
        <w:rPr>
          <w:rStyle w:val="StyleUnderline"/>
          <w:highlight w:val="green"/>
        </w:rPr>
        <w:t xml:space="preserve"> to convince</w:t>
      </w:r>
      <w:r w:rsidRPr="00667FB4">
        <w:rPr>
          <w:rStyle w:val="StyleUnderline"/>
        </w:rPr>
        <w:t xml:space="preserve"> </w:t>
      </w:r>
      <w:r w:rsidRPr="00E419C6">
        <w:rPr>
          <w:rStyle w:val="StyleUnderline"/>
          <w:highlight w:val="green"/>
        </w:rPr>
        <w:t>anyone</w:t>
      </w:r>
      <w:r w:rsidRPr="00667FB4">
        <w:rPr>
          <w:rStyle w:val="StyleUnderline"/>
        </w:rPr>
        <w:t xml:space="preserve"> who's on the</w:t>
      </w:r>
      <w:r w:rsidRPr="00E419C6">
        <w:rPr>
          <w:sz w:val="16"/>
        </w:rPr>
        <w:t xml:space="preserve"> </w:t>
      </w:r>
      <w:r w:rsidRPr="00667FB4">
        <w:rPr>
          <w:rStyle w:val="StyleUnderline"/>
        </w:rPr>
        <w:t>fence</w:t>
      </w:r>
      <w:r w:rsidRPr="00E419C6">
        <w:rPr>
          <w:sz w:val="16"/>
        </w:rPr>
        <w:t xml:space="preserve">? </w:t>
      </w:r>
      <w:r w:rsidRPr="00667FB4">
        <w:rPr>
          <w:rStyle w:val="StyleUnderline"/>
        </w:rPr>
        <w:t>What if the mainstream</w:t>
      </w:r>
      <w:r w:rsidRPr="00E419C6">
        <w:rPr>
          <w:sz w:val="16"/>
        </w:rPr>
        <w:t xml:space="preserve">, reality-based </w:t>
      </w:r>
      <w:r w:rsidRPr="00667FB4">
        <w:rPr>
          <w:rStyle w:val="StyleUnderline"/>
        </w:rPr>
        <w:t>media</w:t>
      </w:r>
      <w:r w:rsidRPr="00E419C6">
        <w:rPr>
          <w:sz w:val="16"/>
        </w:rPr>
        <w:t xml:space="preserve"> </w:t>
      </w:r>
      <w:r w:rsidRPr="00667FB4">
        <w:rPr>
          <w:rStyle w:val="StyleUnderline"/>
        </w:rPr>
        <w:t>armed its audience with facts as emphatically and effectively as Fox News arms its audience with misinformation</w:t>
      </w:r>
      <w:r w:rsidRPr="00E419C6">
        <w:rPr>
          <w:sz w:val="16"/>
        </w:rPr>
        <w:t xml:space="preserve">? </w:t>
      </w:r>
      <w:r w:rsidRPr="00E419C6">
        <w:rPr>
          <w:rStyle w:val="StyleUnderline"/>
          <w:highlight w:val="green"/>
        </w:rPr>
        <w:t>What if</w:t>
      </w:r>
      <w:r w:rsidRPr="00667FB4">
        <w:rPr>
          <w:rStyle w:val="StyleUnderline"/>
        </w:rPr>
        <w:t xml:space="preserve"> </w:t>
      </w:r>
      <w:r w:rsidRPr="00E419C6">
        <w:rPr>
          <w:rStyle w:val="StyleUnderline"/>
          <w:highlight w:val="green"/>
        </w:rPr>
        <w:t>the</w:t>
      </w:r>
      <w:r w:rsidRPr="00667FB4">
        <w:rPr>
          <w:rStyle w:val="StyleUnderline"/>
        </w:rPr>
        <w:t xml:space="preserve"> </w:t>
      </w:r>
      <w:r w:rsidRPr="00E419C6">
        <w:rPr>
          <w:rStyle w:val="StyleUnderline"/>
        </w:rPr>
        <w:t>New</w:t>
      </w:r>
      <w:r w:rsidRPr="00667FB4">
        <w:rPr>
          <w:rStyle w:val="StyleUnderline"/>
        </w:rPr>
        <w:t xml:space="preserve"> York </w:t>
      </w:r>
      <w:r w:rsidRPr="00E419C6">
        <w:rPr>
          <w:rStyle w:val="StyleUnderline"/>
          <w:highlight w:val="green"/>
        </w:rPr>
        <w:t>Times</w:t>
      </w:r>
      <w:r w:rsidRPr="00E419C6">
        <w:rPr>
          <w:sz w:val="16"/>
        </w:rPr>
        <w:t xml:space="preserve"> </w:t>
      </w:r>
      <w:r w:rsidRPr="00E419C6">
        <w:rPr>
          <w:rStyle w:val="Emphasis"/>
          <w:highlight w:val="green"/>
        </w:rPr>
        <w:t>aggressively</w:t>
      </w:r>
      <w:r w:rsidRPr="00E419C6">
        <w:rPr>
          <w:rStyle w:val="StyleUnderline"/>
          <w:highlight w:val="green"/>
        </w:rPr>
        <w:t xml:space="preserve"> </w:t>
      </w:r>
      <w:r w:rsidRPr="00E419C6">
        <w:rPr>
          <w:rStyle w:val="Emphasis"/>
          <w:highlight w:val="green"/>
        </w:rPr>
        <w:t>advocated</w:t>
      </w:r>
      <w:r w:rsidRPr="00E419C6">
        <w:rPr>
          <w:rStyle w:val="StyleUnderline"/>
          <w:highlight w:val="green"/>
        </w:rPr>
        <w:t xml:space="preserve"> for the truth</w:t>
      </w:r>
      <w:r w:rsidRPr="00E419C6">
        <w:rPr>
          <w:sz w:val="16"/>
        </w:rPr>
        <w:t xml:space="preserve">, </w:t>
      </w:r>
      <w:r w:rsidRPr="00667FB4">
        <w:rPr>
          <w:rStyle w:val="StyleUnderline"/>
        </w:rPr>
        <w:t>rather than</w:t>
      </w:r>
      <w:r w:rsidRPr="00E419C6">
        <w:rPr>
          <w:sz w:val="16"/>
        </w:rPr>
        <w:t xml:space="preserve"> </w:t>
      </w:r>
      <w:r w:rsidRPr="00667FB4">
        <w:rPr>
          <w:rStyle w:val="StyleUnderline"/>
        </w:rPr>
        <w:t>just</w:t>
      </w:r>
      <w:r w:rsidRPr="00E419C6">
        <w:rPr>
          <w:sz w:val="16"/>
        </w:rPr>
        <w:t xml:space="preserve"> </w:t>
      </w:r>
      <w:r w:rsidRPr="00667FB4">
        <w:rPr>
          <w:rStyle w:val="StyleUnderline"/>
        </w:rPr>
        <w:t>putting it out there for the record</w:t>
      </w:r>
      <w:r w:rsidRPr="00E419C6">
        <w:rPr>
          <w:sz w:val="16"/>
        </w:rPr>
        <w:t xml:space="preserve">? </w:t>
      </w:r>
      <w:r w:rsidRPr="00667FB4">
        <w:rPr>
          <w:rStyle w:val="StyleUnderline"/>
        </w:rPr>
        <w:t xml:space="preserve">A large fraction of </w:t>
      </w:r>
      <w:r w:rsidRPr="00E419C6">
        <w:rPr>
          <w:rStyle w:val="StyleUnderline"/>
          <w:highlight w:val="green"/>
        </w:rPr>
        <w:t>America</w:t>
      </w:r>
      <w:r w:rsidRPr="00667FB4">
        <w:rPr>
          <w:rStyle w:val="StyleUnderline"/>
        </w:rPr>
        <w:t xml:space="preserve"> has </w:t>
      </w:r>
      <w:r w:rsidRPr="00E419C6">
        <w:rPr>
          <w:rStyle w:val="Emphasis"/>
          <w:highlight w:val="green"/>
        </w:rPr>
        <w:t>tuned out</w:t>
      </w:r>
      <w:r w:rsidRPr="00667FB4">
        <w:rPr>
          <w:rStyle w:val="StyleUnderline"/>
        </w:rPr>
        <w:t xml:space="preserve"> </w:t>
      </w:r>
      <w:r w:rsidRPr="00E419C6">
        <w:rPr>
          <w:rStyle w:val="StyleUnderline"/>
          <w:highlight w:val="green"/>
        </w:rPr>
        <w:t>the</w:t>
      </w:r>
      <w:r w:rsidRPr="00667FB4">
        <w:rPr>
          <w:rStyle w:val="StyleUnderline"/>
        </w:rPr>
        <w:t xml:space="preserve"> elite </w:t>
      </w:r>
      <w:r w:rsidRPr="00E419C6">
        <w:rPr>
          <w:rStyle w:val="StyleUnderline"/>
          <w:highlight w:val="green"/>
        </w:rPr>
        <w:t>media</w:t>
      </w:r>
      <w:r w:rsidRPr="00E419C6">
        <w:rPr>
          <w:sz w:val="16"/>
        </w:rPr>
        <w:t xml:space="preserve">, </w:t>
      </w:r>
      <w:r w:rsidRPr="00E419C6">
        <w:rPr>
          <w:rStyle w:val="StyleUnderline"/>
          <w:highlight w:val="green"/>
        </w:rPr>
        <w:t>treating it like</w:t>
      </w:r>
      <w:r w:rsidRPr="00E419C6">
        <w:rPr>
          <w:sz w:val="16"/>
        </w:rPr>
        <w:t xml:space="preserve"> so much </w:t>
      </w:r>
      <w:r w:rsidRPr="00E419C6">
        <w:rPr>
          <w:rStyle w:val="Emphasis"/>
          <w:highlight w:val="green"/>
        </w:rPr>
        <w:t>white noise</w:t>
      </w:r>
      <w:r w:rsidRPr="00667FB4">
        <w:rPr>
          <w:rStyle w:val="StyleUnderline"/>
        </w:rPr>
        <w:t>. What if the Washington Post more assertively said in its news stories</w:t>
      </w:r>
      <w:r w:rsidRPr="00E419C6">
        <w:rPr>
          <w:sz w:val="16"/>
        </w:rPr>
        <w:t>: "</w:t>
      </w:r>
      <w:r w:rsidRPr="00667FB4">
        <w:rPr>
          <w:rStyle w:val="StyleUnderline"/>
        </w:rPr>
        <w:t>Here's what we believe are the facts, and why</w:t>
      </w:r>
      <w:r w:rsidRPr="00E419C6">
        <w:rPr>
          <w:sz w:val="16"/>
        </w:rPr>
        <w:t xml:space="preserve">"? What if they said: "Here's where we're coming from"? What if they said: "Here's our best explanation of why all this crazy stuff is happening and why you're so screwed"? And </w:t>
      </w:r>
      <w:r w:rsidRPr="00E419C6">
        <w:rPr>
          <w:rStyle w:val="StyleUnderline"/>
          <w:highlight w:val="green"/>
        </w:rPr>
        <w:t>what if the</w:t>
      </w:r>
      <w:r w:rsidRPr="00667FB4">
        <w:rPr>
          <w:rStyle w:val="StyleUnderline"/>
        </w:rPr>
        <w:t xml:space="preserve"> mainstream </w:t>
      </w:r>
      <w:r w:rsidRPr="00E419C6">
        <w:rPr>
          <w:rStyle w:val="StyleUnderline"/>
          <w:highlight w:val="green"/>
        </w:rPr>
        <w:t>media</w:t>
      </w:r>
      <w:r w:rsidRPr="00667FB4">
        <w:rPr>
          <w:rStyle w:val="StyleUnderline"/>
        </w:rPr>
        <w:t xml:space="preserve"> </w:t>
      </w:r>
      <w:r w:rsidRPr="00E419C6">
        <w:rPr>
          <w:rStyle w:val="StyleUnderline"/>
          <w:highlight w:val="green"/>
        </w:rPr>
        <w:t>provided</w:t>
      </w:r>
      <w:r w:rsidRPr="00667FB4">
        <w:rPr>
          <w:rStyle w:val="StyleUnderline"/>
        </w:rPr>
        <w:t xml:space="preserve"> its audience with </w:t>
      </w:r>
      <w:r w:rsidRPr="00E419C6">
        <w:rPr>
          <w:rStyle w:val="StyleUnderline"/>
          <w:highlight w:val="green"/>
        </w:rPr>
        <w:t>a</w:t>
      </w:r>
      <w:r w:rsidRPr="00667FB4">
        <w:rPr>
          <w:rStyle w:val="StyleUnderline"/>
        </w:rPr>
        <w:t xml:space="preserve"> </w:t>
      </w:r>
      <w:r w:rsidRPr="00E419C6">
        <w:rPr>
          <w:rStyle w:val="StyleUnderline"/>
          <w:highlight w:val="green"/>
        </w:rPr>
        <w:t>true</w:t>
      </w:r>
      <w:r w:rsidRPr="00667FB4">
        <w:rPr>
          <w:rStyle w:val="StyleUnderline"/>
        </w:rPr>
        <w:t xml:space="preserve">, overarching </w:t>
      </w:r>
      <w:r w:rsidRPr="00E419C6">
        <w:rPr>
          <w:rStyle w:val="StyleUnderline"/>
          <w:highlight w:val="green"/>
        </w:rPr>
        <w:t>narrative in which to situate</w:t>
      </w:r>
      <w:r w:rsidRPr="00667FB4">
        <w:rPr>
          <w:rStyle w:val="StyleUnderline"/>
        </w:rPr>
        <w:t xml:space="preserve"> the day-to-day </w:t>
      </w:r>
      <w:r w:rsidRPr="00E419C6">
        <w:rPr>
          <w:rStyle w:val="StyleUnderline"/>
          <w:highlight w:val="green"/>
        </w:rPr>
        <w:t>stories</w:t>
      </w:r>
      <w:r w:rsidRPr="00E419C6">
        <w:rPr>
          <w:sz w:val="16"/>
        </w:rPr>
        <w:t xml:space="preserve"> — </w:t>
      </w:r>
      <w:r w:rsidRPr="00667FB4">
        <w:rPr>
          <w:rStyle w:val="StyleUnderline"/>
        </w:rPr>
        <w:t xml:space="preserve">true, evidence-based narratives </w:t>
      </w:r>
      <w:r w:rsidRPr="00E419C6">
        <w:rPr>
          <w:rStyle w:val="StyleUnderline"/>
          <w:highlight w:val="green"/>
        </w:rPr>
        <w:t>as compelling as the false ones</w:t>
      </w:r>
      <w:r w:rsidRPr="00667FB4">
        <w:rPr>
          <w:rStyle w:val="StyleUnderline"/>
        </w:rPr>
        <w:t xml:space="preserve"> that </w:t>
      </w:r>
      <w:r w:rsidRPr="00E419C6">
        <w:rPr>
          <w:rStyle w:val="StyleUnderline"/>
          <w:highlight w:val="green"/>
        </w:rPr>
        <w:t>Fox and</w:t>
      </w:r>
      <w:r w:rsidRPr="00667FB4">
        <w:rPr>
          <w:rStyle w:val="StyleUnderline"/>
        </w:rPr>
        <w:t xml:space="preserve"> </w:t>
      </w:r>
      <w:r w:rsidRPr="00E419C6">
        <w:rPr>
          <w:rStyle w:val="StyleUnderline"/>
          <w:highlight w:val="green"/>
        </w:rPr>
        <w:t>OAN</w:t>
      </w:r>
      <w:r w:rsidRPr="00667FB4">
        <w:rPr>
          <w:rStyle w:val="StyleUnderline"/>
        </w:rPr>
        <w:t xml:space="preserve"> and others are </w:t>
      </w:r>
      <w:r w:rsidRPr="00E419C6">
        <w:rPr>
          <w:rStyle w:val="StyleUnderline"/>
          <w:highlight w:val="green"/>
        </w:rPr>
        <w:t>sell</w:t>
      </w:r>
      <w:r w:rsidRPr="00667FB4">
        <w:rPr>
          <w:rStyle w:val="StyleUnderline"/>
        </w:rPr>
        <w:t>ing</w:t>
      </w:r>
      <w:r w:rsidRPr="00E419C6">
        <w:rPr>
          <w:sz w:val="16"/>
        </w:rPr>
        <w:t xml:space="preserve"> — </w:t>
      </w:r>
      <w:r w:rsidRPr="00E419C6">
        <w:rPr>
          <w:rStyle w:val="StyleUnderline"/>
          <w:highlight w:val="green"/>
        </w:rPr>
        <w:t>rather than throwing their</w:t>
      </w:r>
      <w:r w:rsidRPr="00667FB4">
        <w:rPr>
          <w:rStyle w:val="StyleUnderline"/>
        </w:rPr>
        <w:t xml:space="preserve"> </w:t>
      </w:r>
      <w:r w:rsidRPr="00E419C6">
        <w:rPr>
          <w:rStyle w:val="StyleUnderline"/>
          <w:highlight w:val="green"/>
        </w:rPr>
        <w:t>hands up</w:t>
      </w:r>
      <w:r w:rsidRPr="00667FB4">
        <w:rPr>
          <w:rStyle w:val="StyleUnderline"/>
        </w:rPr>
        <w:t xml:space="preserve"> </w:t>
      </w:r>
      <w:r w:rsidRPr="00E419C6">
        <w:rPr>
          <w:rStyle w:val="StyleUnderline"/>
          <w:highlight w:val="green"/>
        </w:rPr>
        <w:t>in the air and saying</w:t>
      </w:r>
      <w:r w:rsidRPr="00E419C6">
        <w:rPr>
          <w:sz w:val="16"/>
        </w:rPr>
        <w:t xml:space="preserve"> "</w:t>
      </w:r>
      <w:r w:rsidRPr="00E419C6">
        <w:rPr>
          <w:rStyle w:val="Emphasis"/>
          <w:highlight w:val="green"/>
        </w:rPr>
        <w:t>you decide</w:t>
      </w:r>
      <w:r w:rsidRPr="00E419C6">
        <w:rPr>
          <w:sz w:val="16"/>
        </w:rPr>
        <w:t xml:space="preserve">"? The only thing hard about this would be overcoming decades of self-censorship. </w:t>
      </w:r>
      <w:r w:rsidRPr="00E419C6">
        <w:rPr>
          <w:rStyle w:val="StyleUnderline"/>
        </w:rPr>
        <w:t>Reality-based reporters know the truth</w:t>
      </w:r>
      <w:r w:rsidRPr="00E419C6">
        <w:rPr>
          <w:sz w:val="16"/>
        </w:rPr>
        <w:t xml:space="preserve">: Economic stories exist within a narrative of grotesque inequality sustained by the people who benefit from it; </w:t>
      </w:r>
      <w:r w:rsidRPr="00E419C6">
        <w:rPr>
          <w:rStyle w:val="StyleUnderline"/>
          <w:highlight w:val="green"/>
        </w:rPr>
        <w:t xml:space="preserve">the earth is in </w:t>
      </w:r>
      <w:r w:rsidRPr="00E419C6">
        <w:rPr>
          <w:rStyle w:val="Emphasis"/>
          <w:highlight w:val="green"/>
        </w:rPr>
        <w:t>grave</w:t>
      </w:r>
      <w:r w:rsidRPr="00E419C6">
        <w:rPr>
          <w:rStyle w:val="Emphasis"/>
        </w:rPr>
        <w:t xml:space="preserve"> </w:t>
      </w:r>
      <w:r w:rsidRPr="00E419C6">
        <w:rPr>
          <w:rStyle w:val="Emphasis"/>
          <w:highlight w:val="green"/>
        </w:rPr>
        <w:t>danger</w:t>
      </w:r>
      <w:r w:rsidRPr="00667FB4">
        <w:rPr>
          <w:rStyle w:val="StyleUnderline"/>
        </w:rPr>
        <w:t xml:space="preserve"> </w:t>
      </w:r>
      <w:r w:rsidRPr="00E419C6">
        <w:rPr>
          <w:rStyle w:val="StyleUnderline"/>
          <w:highlight w:val="green"/>
        </w:rPr>
        <w:t xml:space="preserve">from climate change </w:t>
      </w:r>
      <w:r w:rsidRPr="00E419C6">
        <w:rPr>
          <w:rStyle w:val="StyleUnderline"/>
        </w:rPr>
        <w:t>but</w:t>
      </w:r>
      <w:r w:rsidRPr="00667FB4">
        <w:rPr>
          <w:rStyle w:val="StyleUnderline"/>
        </w:rPr>
        <w:t xml:space="preserve"> fossil-fuel interests have blocked necessary action</w:t>
      </w:r>
      <w:r w:rsidRPr="00E419C6">
        <w:rPr>
          <w:sz w:val="16"/>
        </w:rPr>
        <w:t xml:space="preserve">; law enforcement is only one of many institutions that devalue Black lives; and Donald Trump doesn't fix problems, he exploits them. </w:t>
      </w:r>
      <w:r w:rsidRPr="00667FB4">
        <w:rPr>
          <w:rStyle w:val="StyleUnderline"/>
        </w:rPr>
        <w:t xml:space="preserve">People </w:t>
      </w:r>
      <w:r w:rsidRPr="00E419C6">
        <w:rPr>
          <w:rStyle w:val="Emphasis"/>
        </w:rPr>
        <w:t>hunger</w:t>
      </w:r>
      <w:r w:rsidRPr="00667FB4">
        <w:rPr>
          <w:rStyle w:val="StyleUnderline"/>
        </w:rPr>
        <w:t xml:space="preserve"> for compelling, explanatory narratives </w:t>
      </w:r>
      <w:r w:rsidRPr="00E419C6">
        <w:rPr>
          <w:sz w:val="16"/>
        </w:rPr>
        <w:t xml:space="preserve">— that's why they respond so strongly to people like George Conway and books like those by Mary Trump and Michael Wolff. My view is that </w:t>
      </w:r>
      <w:r w:rsidRPr="00E419C6">
        <w:rPr>
          <w:rStyle w:val="StyleUnderline"/>
          <w:highlight w:val="green"/>
        </w:rPr>
        <w:t>journalism</w:t>
      </w:r>
      <w:r w:rsidRPr="00E419C6">
        <w:rPr>
          <w:sz w:val="16"/>
        </w:rPr>
        <w:t xml:space="preserve"> as it is currently </w:t>
      </w:r>
      <w:r w:rsidRPr="00667FB4">
        <w:rPr>
          <w:rStyle w:val="StyleUnderline"/>
        </w:rPr>
        <w:t xml:space="preserve">practiced by our </w:t>
      </w:r>
      <w:r w:rsidRPr="00E419C6">
        <w:rPr>
          <w:sz w:val="16"/>
        </w:rPr>
        <w:t>most</w:t>
      </w:r>
      <w:r w:rsidRPr="00667FB4">
        <w:rPr>
          <w:rStyle w:val="StyleUnderline"/>
        </w:rPr>
        <w:t xml:space="preserve"> elite organizations</w:t>
      </w:r>
      <w:r w:rsidRPr="00E419C6">
        <w:rPr>
          <w:sz w:val="16"/>
        </w:rPr>
        <w:t xml:space="preserve"> simply</w:t>
      </w:r>
      <w:r w:rsidRPr="00E419C6">
        <w:rPr>
          <w:rStyle w:val="Emphasis"/>
        </w:rPr>
        <w:t xml:space="preserve"> </w:t>
      </w:r>
      <w:r w:rsidRPr="00E419C6">
        <w:rPr>
          <w:rStyle w:val="Emphasis"/>
          <w:highlight w:val="green"/>
        </w:rPr>
        <w:t>isn't</w:t>
      </w:r>
      <w:r w:rsidRPr="00E419C6">
        <w:rPr>
          <w:rStyle w:val="Emphasis"/>
        </w:rPr>
        <w:t xml:space="preserve"> </w:t>
      </w:r>
      <w:r w:rsidRPr="00E419C6">
        <w:rPr>
          <w:rStyle w:val="Emphasis"/>
          <w:highlight w:val="green"/>
        </w:rPr>
        <w:t>persuasive</w:t>
      </w:r>
      <w:r w:rsidRPr="00E419C6">
        <w:rPr>
          <w:sz w:val="16"/>
        </w:rPr>
        <w:t xml:space="preserve">. It frustrates the </w:t>
      </w:r>
      <w:r w:rsidRPr="00E419C6">
        <w:rPr>
          <w:rStyle w:val="StyleUnderline"/>
          <w:highlight w:val="green"/>
        </w:rPr>
        <w:t>liars</w:t>
      </w:r>
      <w:r w:rsidRPr="00E419C6">
        <w:rPr>
          <w:sz w:val="16"/>
        </w:rPr>
        <w:t xml:space="preserve"> enough that they'll still </w:t>
      </w:r>
      <w:r w:rsidRPr="00667FB4">
        <w:rPr>
          <w:rStyle w:val="StyleUnderline"/>
        </w:rPr>
        <w:t xml:space="preserve">try to </w:t>
      </w:r>
      <w:r w:rsidRPr="00E419C6">
        <w:rPr>
          <w:rStyle w:val="Emphasis"/>
          <w:highlight w:val="green"/>
        </w:rPr>
        <w:t>delegitimize</w:t>
      </w:r>
      <w:r w:rsidRPr="00E419C6">
        <w:rPr>
          <w:rStyle w:val="StyleUnderline"/>
          <w:highlight w:val="green"/>
        </w:rPr>
        <w:t xml:space="preserve"> it</w:t>
      </w:r>
      <w:r w:rsidRPr="00E419C6">
        <w:rPr>
          <w:sz w:val="16"/>
        </w:rPr>
        <w:t xml:space="preserve"> — </w:t>
      </w:r>
      <w:r w:rsidRPr="00667FB4">
        <w:rPr>
          <w:rStyle w:val="StyleUnderline"/>
        </w:rPr>
        <w:t>and succeed</w:t>
      </w:r>
      <w:r w:rsidRPr="00E419C6">
        <w:rPr>
          <w:sz w:val="16"/>
        </w:rPr>
        <w:t xml:space="preserve">, </w:t>
      </w:r>
      <w:r w:rsidRPr="00E419C6">
        <w:rPr>
          <w:rStyle w:val="StyleUnderline"/>
          <w:highlight w:val="green"/>
        </w:rPr>
        <w:t xml:space="preserve">in </w:t>
      </w:r>
      <w:r w:rsidRPr="00E419C6">
        <w:rPr>
          <w:rStyle w:val="Emphasis"/>
          <w:highlight w:val="green"/>
        </w:rPr>
        <w:t>scary</w:t>
      </w:r>
      <w:r w:rsidRPr="00E419C6">
        <w:rPr>
          <w:rStyle w:val="StyleUnderline"/>
          <w:highlight w:val="green"/>
        </w:rPr>
        <w:t xml:space="preserve"> </w:t>
      </w:r>
      <w:r w:rsidRPr="00E419C6">
        <w:rPr>
          <w:rStyle w:val="Emphasis"/>
          <w:highlight w:val="green"/>
        </w:rPr>
        <w:t>proportions</w:t>
      </w:r>
      <w:r w:rsidRPr="00667FB4">
        <w:rPr>
          <w:rStyle w:val="StyleUnderline"/>
        </w:rPr>
        <w:t>.</w:t>
      </w:r>
      <w:r>
        <w:rPr>
          <w:rStyle w:val="StyleUnderline"/>
        </w:rPr>
        <w:t xml:space="preserve"> </w:t>
      </w:r>
      <w:r w:rsidRPr="00E419C6">
        <w:rPr>
          <w:sz w:val="16"/>
        </w:rPr>
        <w:t xml:space="preserve">But </w:t>
      </w:r>
      <w:r w:rsidRPr="00E419C6">
        <w:rPr>
          <w:rStyle w:val="StyleUnderline"/>
          <w:highlight w:val="green"/>
        </w:rPr>
        <w:t>printing</w:t>
      </w:r>
      <w:r w:rsidRPr="00667FB4">
        <w:rPr>
          <w:rStyle w:val="StyleUnderline"/>
        </w:rPr>
        <w:t xml:space="preserve"> the </w:t>
      </w:r>
      <w:r w:rsidRPr="00E419C6">
        <w:rPr>
          <w:rStyle w:val="StyleUnderline"/>
          <w:highlight w:val="green"/>
        </w:rPr>
        <w:t>truth and</w:t>
      </w:r>
      <w:r w:rsidRPr="00667FB4">
        <w:rPr>
          <w:rStyle w:val="StyleUnderline"/>
        </w:rPr>
        <w:t xml:space="preserve"> the </w:t>
      </w:r>
      <w:r w:rsidRPr="00E419C6">
        <w:rPr>
          <w:rStyle w:val="StyleUnderline"/>
          <w:highlight w:val="green"/>
        </w:rPr>
        <w:t>lies</w:t>
      </w:r>
      <w:r w:rsidRPr="00667FB4">
        <w:rPr>
          <w:rStyle w:val="StyleUnderline"/>
        </w:rPr>
        <w:t xml:space="preserve"> </w:t>
      </w:r>
      <w:r w:rsidRPr="00E419C6">
        <w:rPr>
          <w:rStyle w:val="StyleUnderline"/>
          <w:highlight w:val="green"/>
        </w:rPr>
        <w:t>and letting</w:t>
      </w:r>
      <w:r w:rsidRPr="00667FB4">
        <w:rPr>
          <w:rStyle w:val="StyleUnderline"/>
        </w:rPr>
        <w:t xml:space="preserve"> the </w:t>
      </w:r>
      <w:r w:rsidRPr="00E419C6">
        <w:rPr>
          <w:rStyle w:val="StyleUnderline"/>
          <w:highlight w:val="green"/>
        </w:rPr>
        <w:t xml:space="preserve">people decide </w:t>
      </w:r>
      <w:r w:rsidRPr="00E419C6">
        <w:rPr>
          <w:rStyle w:val="StyleUnderline"/>
        </w:rPr>
        <w:t>just</w:t>
      </w:r>
      <w:r w:rsidRPr="00667FB4">
        <w:rPr>
          <w:rStyle w:val="StyleUnderline"/>
        </w:rPr>
        <w:t xml:space="preserve"> </w:t>
      </w:r>
      <w:r w:rsidRPr="00E419C6">
        <w:rPr>
          <w:rStyle w:val="StyleUnderline"/>
          <w:highlight w:val="green"/>
        </w:rPr>
        <w:t>isn't working</w:t>
      </w:r>
      <w:r w:rsidRPr="00E419C6">
        <w:rPr>
          <w:sz w:val="16"/>
        </w:rPr>
        <w:t xml:space="preserve">. </w:t>
      </w:r>
      <w:r w:rsidRPr="00667FB4">
        <w:rPr>
          <w:rStyle w:val="StyleUnderline"/>
        </w:rPr>
        <w:t>You have to shout the truth from the rooftops</w:t>
      </w:r>
      <w:r w:rsidRPr="00E419C6">
        <w:rPr>
          <w:sz w:val="16"/>
        </w:rPr>
        <w:t xml:space="preserve">, </w:t>
      </w:r>
      <w:r w:rsidRPr="00667FB4">
        <w:rPr>
          <w:rStyle w:val="StyleUnderline"/>
        </w:rPr>
        <w:t>and fight the lies in the streets.</w:t>
      </w:r>
      <w:r>
        <w:rPr>
          <w:rStyle w:val="StyleUnderline"/>
        </w:rPr>
        <w:t xml:space="preserve"> </w:t>
      </w:r>
      <w:r w:rsidRPr="00E419C6">
        <w:rPr>
          <w:sz w:val="16"/>
        </w:rPr>
        <w:t xml:space="preserve">And although Trump and Trumpism have brought these issues to a head, </w:t>
      </w:r>
      <w:r w:rsidRPr="00667FB4">
        <w:rPr>
          <w:rStyle w:val="StyleUnderline"/>
        </w:rPr>
        <w:t>the failure of objectivity is not just a Trump-era phenomenon.</w:t>
      </w:r>
      <w:r>
        <w:rPr>
          <w:rStyle w:val="StyleUnderline"/>
        </w:rPr>
        <w:t xml:space="preserve"> </w:t>
      </w:r>
      <w:r w:rsidRPr="00E419C6">
        <w:rPr>
          <w:sz w:val="16"/>
        </w:rPr>
        <w:t xml:space="preserve">Most notably, and fatally, </w:t>
      </w:r>
      <w:r w:rsidRPr="00667FB4">
        <w:rPr>
          <w:rStyle w:val="StyleUnderline"/>
        </w:rPr>
        <w:t>the failure of the press to</w:t>
      </w:r>
      <w:r w:rsidRPr="00E419C6">
        <w:rPr>
          <w:sz w:val="16"/>
        </w:rPr>
        <w:t xml:space="preserve"> </w:t>
      </w:r>
      <w:r w:rsidRPr="00667FB4">
        <w:rPr>
          <w:rStyle w:val="StyleUnderline"/>
        </w:rPr>
        <w:t>assertively call out the flaws in the case against</w:t>
      </w:r>
      <w:r w:rsidRPr="00E419C6">
        <w:rPr>
          <w:sz w:val="16"/>
        </w:rPr>
        <w:t xml:space="preserve"> Saddam </w:t>
      </w:r>
      <w:r w:rsidRPr="00667FB4">
        <w:rPr>
          <w:rStyle w:val="StyleUnderline"/>
        </w:rPr>
        <w:t>Hussein</w:t>
      </w:r>
      <w:r w:rsidRPr="00E419C6">
        <w:rPr>
          <w:sz w:val="16"/>
        </w:rPr>
        <w:t xml:space="preserve"> — </w:t>
      </w:r>
      <w:r w:rsidRPr="00667FB4">
        <w:rPr>
          <w:rStyle w:val="StyleUnderline"/>
        </w:rPr>
        <w:t>out of fear of appearing biased</w:t>
      </w:r>
      <w:r w:rsidRPr="00E419C6">
        <w:rPr>
          <w:sz w:val="16"/>
        </w:rPr>
        <w:t xml:space="preserve"> — arguably </w:t>
      </w:r>
      <w:r w:rsidRPr="00667FB4">
        <w:rPr>
          <w:rStyle w:val="StyleUnderline"/>
        </w:rPr>
        <w:t xml:space="preserve">led to a </w:t>
      </w:r>
      <w:r w:rsidRPr="00667FB4">
        <w:rPr>
          <w:rStyle w:val="Emphasis"/>
        </w:rPr>
        <w:t>devastating war</w:t>
      </w:r>
      <w:r w:rsidRPr="00E419C6">
        <w:rPr>
          <w:sz w:val="16"/>
        </w:rPr>
        <w:t xml:space="preserve">. </w:t>
      </w:r>
      <w:r w:rsidRPr="00667FB4">
        <w:rPr>
          <w:rStyle w:val="StyleUnderline"/>
        </w:rPr>
        <w:t>When</w:t>
      </w:r>
      <w:r w:rsidRPr="00E419C6">
        <w:rPr>
          <w:sz w:val="16"/>
        </w:rPr>
        <w:t xml:space="preserve"> a poll in late 2003 showed that a shocking </w:t>
      </w:r>
      <w:r w:rsidRPr="00667FB4">
        <w:rPr>
          <w:rStyle w:val="StyleUnderline"/>
        </w:rPr>
        <w:t xml:space="preserve">69 percent of Americans falsely believed that Hussein played a role in </w:t>
      </w:r>
      <w:r w:rsidRPr="00E419C6">
        <w:rPr>
          <w:sz w:val="16"/>
        </w:rPr>
        <w:t>the</w:t>
      </w:r>
      <w:r w:rsidRPr="00667FB4">
        <w:rPr>
          <w:rStyle w:val="StyleUnderline"/>
        </w:rPr>
        <w:t xml:space="preserve"> 9/11 </w:t>
      </w:r>
      <w:r w:rsidRPr="00E419C6">
        <w:rPr>
          <w:sz w:val="16"/>
        </w:rPr>
        <w:t xml:space="preserve">terror attacks, </w:t>
      </w:r>
      <w:r w:rsidRPr="00667FB4">
        <w:rPr>
          <w:rStyle w:val="StyleUnderline"/>
        </w:rPr>
        <w:t>newsroom leaders across the country should have launched a major reassessment of their approach to fighting misinformation</w:t>
      </w:r>
      <w:r w:rsidRPr="00E419C6">
        <w:rPr>
          <w:sz w:val="16"/>
        </w:rPr>
        <w:t xml:space="preserve">. Today, </w:t>
      </w:r>
      <w:r w:rsidRPr="00667FB4">
        <w:rPr>
          <w:rStyle w:val="StyleUnderline"/>
        </w:rPr>
        <w:t>with Trump openly challenging the basic mechanics of democracy</w:t>
      </w:r>
      <w:r w:rsidRPr="00E419C6">
        <w:rPr>
          <w:sz w:val="16"/>
        </w:rPr>
        <w:t xml:space="preserve">, the question is upon us: </w:t>
      </w:r>
      <w:r w:rsidRPr="00667FB4">
        <w:rPr>
          <w:rStyle w:val="StyleUnderline"/>
        </w:rPr>
        <w:t>When it comes down to a choice between authoritarianism and democracy, will the elite media "take sides</w:t>
      </w:r>
      <w:r w:rsidRPr="00E419C6">
        <w:rPr>
          <w:sz w:val="16"/>
        </w:rPr>
        <w:t xml:space="preserve">"? </w:t>
      </w:r>
      <w:r w:rsidRPr="00667FB4">
        <w:rPr>
          <w:rStyle w:val="StyleUnderline"/>
        </w:rPr>
        <w:t>Or will they be afraid of appearing biased</w:t>
      </w:r>
      <w:r w:rsidRPr="00E419C6">
        <w:rPr>
          <w:sz w:val="16"/>
        </w:rPr>
        <w:t xml:space="preserve">? The alternative: "moral clarity" In a seminal tweet early this summer, during the battle over a particularly abhorrent op-ed, journalist Wesley Lowery set down a marker: Some have depicted this view as radical, demanding some sort of uniform view on all issues. But what Lowery and others (including myself) are arguing for is not moral conformity, just clarity. </w:t>
      </w:r>
      <w:r w:rsidRPr="00667FB4">
        <w:rPr>
          <w:rStyle w:val="StyleUnderline"/>
        </w:rPr>
        <w:t>Government</w:t>
      </w:r>
      <w:r w:rsidRPr="00E419C6">
        <w:rPr>
          <w:sz w:val="16"/>
        </w:rPr>
        <w:t xml:space="preserve"> "</w:t>
      </w:r>
      <w:r w:rsidRPr="00667FB4">
        <w:rPr>
          <w:rStyle w:val="StyleUnderline"/>
        </w:rPr>
        <w:t>by the people</w:t>
      </w:r>
      <w:r w:rsidRPr="00E419C6">
        <w:rPr>
          <w:sz w:val="16"/>
        </w:rPr>
        <w:t xml:space="preserve">" depends on voters being exposed to different points of view — but it also </w:t>
      </w:r>
      <w:r w:rsidRPr="00667FB4">
        <w:rPr>
          <w:rStyle w:val="StyleUnderline"/>
        </w:rPr>
        <w:t>requires the media to fight misinformation</w:t>
      </w:r>
      <w:r w:rsidRPr="00E419C6">
        <w:rPr>
          <w:sz w:val="16"/>
        </w:rPr>
        <w:t xml:space="preserve">. So that means </w:t>
      </w:r>
      <w:r w:rsidRPr="00667FB4">
        <w:rPr>
          <w:rStyle w:val="StyleUnderline"/>
        </w:rPr>
        <w:t>journalists</w:t>
      </w:r>
      <w:r w:rsidRPr="00E419C6">
        <w:rPr>
          <w:sz w:val="16"/>
        </w:rPr>
        <w:t xml:space="preserve"> should strive to present a variety of political arguments to their audiences. But they </w:t>
      </w:r>
      <w:r w:rsidRPr="00667FB4">
        <w:rPr>
          <w:rStyle w:val="StyleUnderline"/>
        </w:rPr>
        <w:t>need to be based in reality and presented honestly</w:t>
      </w:r>
      <w:r w:rsidRPr="00E419C6">
        <w:rPr>
          <w:sz w:val="16"/>
        </w:rPr>
        <w:t xml:space="preserve">. Alternately, </w:t>
      </w:r>
      <w:r w:rsidRPr="00667FB4">
        <w:rPr>
          <w:rStyle w:val="StyleUnderline"/>
        </w:rPr>
        <w:t>political arguments</w:t>
      </w:r>
      <w:r w:rsidRPr="00E419C6">
        <w:rPr>
          <w:sz w:val="16"/>
        </w:rPr>
        <w:t xml:space="preserve"> that gain currency but are </w:t>
      </w:r>
      <w:r w:rsidRPr="00667FB4">
        <w:rPr>
          <w:rStyle w:val="StyleUnderline"/>
        </w:rPr>
        <w:t>made in bad faith</w:t>
      </w:r>
      <w:r w:rsidRPr="00E419C6">
        <w:rPr>
          <w:sz w:val="16"/>
        </w:rPr>
        <w:t xml:space="preserve"> — particularly those </w:t>
      </w:r>
      <w:r w:rsidRPr="00667FB4">
        <w:rPr>
          <w:rStyle w:val="StyleUnderline"/>
        </w:rPr>
        <w:t>that are racist, or sexist, inhumane or anti-democratic</w:t>
      </w:r>
      <w:r w:rsidRPr="00E419C6">
        <w:rPr>
          <w:sz w:val="16"/>
        </w:rPr>
        <w:t xml:space="preserve"> — </w:t>
      </w:r>
      <w:r w:rsidRPr="00667FB4">
        <w:rPr>
          <w:rStyle w:val="StyleUnderline"/>
        </w:rPr>
        <w:t>should be clearly identified as such.</w:t>
      </w:r>
      <w:r>
        <w:rPr>
          <w:rStyle w:val="StyleUnderline"/>
        </w:rPr>
        <w:t xml:space="preserve"> </w:t>
      </w:r>
      <w:r w:rsidRPr="00E419C6">
        <w:rPr>
          <w:sz w:val="16"/>
        </w:rPr>
        <w:t xml:space="preserve">Moral clarity in news journalism isn't partisan or polemic. Journalists shouldn't pretend they know the answers. We should just stop pretending we don't know what the problems are. Heck, maybe "moral clarity" just means having an occasional open discussion in diverse newsrooms about how to do the work, rather than just doing it the way it's always been done. "What I argue for is a more deliberate process that acknowledges that there are morals and ethics at all," Lowery told newsletter journalist Luke O'Neil in early July. "All these folks get off on saying 'We don't make any decisions ever. This is what it's always been' as a way of shielding the fact that they are constantly making decisions, and those decisions are subject to their biases." Lowery noted: "I'll be honest, in my experience there is far less discussion than there should be. Everything operates on autopilot." Losing trust, not gaining it </w:t>
      </w:r>
      <w:r w:rsidRPr="00E419C6">
        <w:rPr>
          <w:rStyle w:val="StyleUnderline"/>
        </w:rPr>
        <w:t xml:space="preserve">Objectivity is supposed to create a bond of </w:t>
      </w:r>
      <w:r w:rsidRPr="00E419C6">
        <w:rPr>
          <w:rStyle w:val="Emphasis"/>
        </w:rPr>
        <w:t>trust</w:t>
      </w:r>
      <w:r w:rsidRPr="00E419C6">
        <w:rPr>
          <w:rStyle w:val="StyleUnderline"/>
        </w:rPr>
        <w:t xml:space="preserve"> between journalists and their audience</w:t>
      </w:r>
      <w:r w:rsidRPr="00E419C6">
        <w:rPr>
          <w:sz w:val="16"/>
        </w:rPr>
        <w:t xml:space="preserve">. But I've often argued that </w:t>
      </w:r>
      <w:r w:rsidRPr="00E419C6">
        <w:rPr>
          <w:rStyle w:val="StyleUnderline"/>
        </w:rPr>
        <w:t>an honest, transparent journalistic application of moral clarity would enhance trust a lot more than the transparently</w:t>
      </w:r>
      <w:r w:rsidRPr="00667FB4">
        <w:rPr>
          <w:rStyle w:val="StyleUnderline"/>
        </w:rPr>
        <w:t xml:space="preserve"> bogus application of strained </w:t>
      </w:r>
      <w:r w:rsidRPr="00667FB4">
        <w:rPr>
          <w:rStyle w:val="StyleUnderline"/>
        </w:rPr>
        <w:lastRenderedPageBreak/>
        <w:t>euphemisms, flagrant false equivalence, amnesia and credulousness.</w:t>
      </w:r>
      <w:r>
        <w:rPr>
          <w:rStyle w:val="StyleUnderline"/>
        </w:rPr>
        <w:t xml:space="preserve"> </w:t>
      </w:r>
      <w:r w:rsidRPr="00E419C6">
        <w:rPr>
          <w:sz w:val="16"/>
        </w:rPr>
        <w:t xml:space="preserve">As I wrote last month, editors like Baquet are </w:t>
      </w:r>
      <w:r w:rsidRPr="00E419C6">
        <w:rPr>
          <w:rStyle w:val="StyleUnderline"/>
          <w:highlight w:val="green"/>
        </w:rPr>
        <w:t>pursuing</w:t>
      </w:r>
      <w:r w:rsidRPr="00E419C6">
        <w:rPr>
          <w:sz w:val="16"/>
        </w:rPr>
        <w:t xml:space="preserve"> a form of </w:t>
      </w:r>
      <w:r w:rsidRPr="00E419C6">
        <w:rPr>
          <w:rStyle w:val="StyleUnderline"/>
          <w:highlight w:val="green"/>
        </w:rPr>
        <w:t>objectivity</w:t>
      </w:r>
      <w:r w:rsidRPr="00E419C6">
        <w:rPr>
          <w:sz w:val="16"/>
        </w:rPr>
        <w:t xml:space="preserve"> that encompasses a whole range of anachronistic attitudes and habits that actually </w:t>
      </w:r>
      <w:r w:rsidRPr="00E419C6">
        <w:rPr>
          <w:rStyle w:val="StyleUnderline"/>
          <w:highlight w:val="green"/>
        </w:rPr>
        <w:t xml:space="preserve">reduce the </w:t>
      </w:r>
      <w:r w:rsidRPr="00E419C6">
        <w:rPr>
          <w:rStyle w:val="Emphasis"/>
          <w:highlight w:val="green"/>
        </w:rPr>
        <w:t>accuracy</w:t>
      </w:r>
      <w:r w:rsidRPr="00E419C6">
        <w:rPr>
          <w:rStyle w:val="StyleUnderline"/>
          <w:highlight w:val="green"/>
        </w:rPr>
        <w:t xml:space="preserve"> and </w:t>
      </w:r>
      <w:r w:rsidRPr="00E419C6">
        <w:rPr>
          <w:rStyle w:val="Emphasis"/>
          <w:highlight w:val="green"/>
        </w:rPr>
        <w:t>authenticity</w:t>
      </w:r>
      <w:r w:rsidRPr="00E419C6">
        <w:rPr>
          <w:rStyle w:val="StyleUnderline"/>
          <w:highlight w:val="green"/>
        </w:rPr>
        <w:t xml:space="preserve"> of</w:t>
      </w:r>
      <w:r w:rsidRPr="00667FB4">
        <w:rPr>
          <w:rStyle w:val="StyleUnderline"/>
        </w:rPr>
        <w:t xml:space="preserve"> news </w:t>
      </w:r>
      <w:r w:rsidRPr="00E419C6">
        <w:rPr>
          <w:rStyle w:val="StyleUnderline"/>
          <w:highlight w:val="green"/>
        </w:rPr>
        <w:t>coverage</w:t>
      </w:r>
      <w:r w:rsidRPr="00667FB4">
        <w:rPr>
          <w:rStyle w:val="StyleUnderline"/>
        </w:rPr>
        <w:t>, rather than enhance it</w:t>
      </w:r>
      <w:r w:rsidRPr="00E419C6">
        <w:rPr>
          <w:sz w:val="16"/>
        </w:rPr>
        <w:t xml:space="preserve"> — and </w:t>
      </w:r>
      <w:r w:rsidRPr="00667FB4">
        <w:rPr>
          <w:rStyle w:val="StyleUnderline"/>
        </w:rPr>
        <w:t xml:space="preserve">the </w:t>
      </w:r>
      <w:r w:rsidRPr="00667FB4">
        <w:rPr>
          <w:rStyle w:val="Emphasis"/>
        </w:rPr>
        <w:t>readers notice.</w:t>
      </w:r>
      <w:r w:rsidRPr="00E419C6">
        <w:rPr>
          <w:sz w:val="16"/>
        </w:rPr>
        <w:t xml:space="preserve"> Intelligent readers cringe when they read star New York Times reporter Peter Baker join the he's-changing-his-tone chorus by pronouncing that "denial no longer appears to be a viable strategy for Mr. Trump." (The Times itself published an unsigned and oddly short-lived item in its live news updates a few days later, headlined: "Trump Returns to Where He's Mostly Been on Coronavirus: Denying Reality". It started off: "Trump's supposed shift on the virus didn't last long.") Focusing on tactics rather than substance leads to horrors like this recent Washington Post article examining who will benefit politically from Republicans letting unemployment benefits run out for desperate Americans. It literally featured headers saying "Democrats say" and "Republicans say." The worst thing, however, is the hypocrisy. </w:t>
      </w:r>
      <w:r w:rsidRPr="00667FB4">
        <w:rPr>
          <w:rStyle w:val="StyleUnderline"/>
        </w:rPr>
        <w:t>Reporters</w:t>
      </w:r>
      <w:r w:rsidRPr="00E419C6">
        <w:rPr>
          <w:sz w:val="16"/>
        </w:rPr>
        <w:t xml:space="preserve"> confidently describe Trump's thinking when they're making absurdly generous and incorrect assumptions — as when he recently restarted his daily briefings because he missed the TV ratings, which the Times somehow translated into "a tacit acknowledgment that the public health crisis he had hoped to put behind him was still ravaging much of the country." But they </w:t>
      </w:r>
      <w:r w:rsidRPr="00667FB4">
        <w:rPr>
          <w:rStyle w:val="StyleUnderline"/>
        </w:rPr>
        <w:t>can't bring themselves to write that he's lying</w:t>
      </w:r>
      <w:r w:rsidRPr="00E419C6">
        <w:rPr>
          <w:sz w:val="16"/>
        </w:rPr>
        <w:t xml:space="preserve">, or crazy, </w:t>
      </w:r>
      <w:r w:rsidRPr="00667FB4">
        <w:rPr>
          <w:rStyle w:val="StyleUnderline"/>
        </w:rPr>
        <w:t>or stupid</w:t>
      </w:r>
      <w:r w:rsidRPr="00E419C6">
        <w:rPr>
          <w:sz w:val="16"/>
        </w:rPr>
        <w:t xml:space="preserve">. Consider how the New York Times sometimes concludes that it's important not to tell people what they should think about a news story, but at other times concludes it is — and a key factor seems to be whether doing so will annoy the left. Don't want to take my word for it? In his interview on the Times's own Daily podcast in January, Baquet defended the paper's both-sides coverage of Trump by saying: "I think of the reader who just wants to pick up his paper in the morning and know what the hell happened. I'm beholden to that reader, and I feel obligated to tell that reader what happened." But defending an article about Bernie Sanders' entrance into the 2016 Democratic presidential primary, which framed Sanders as a long shot who at best might shift Hillary Clinton a bit to the left, Baquet said: "I think we got to tell the readers, in the moment, how should we think about this." He added: "I think the reader picks up The New York Times and says, Bernie Sanders, I've never heard of him. How should I think about him?" </w:t>
      </w:r>
      <w:r w:rsidRPr="00667FB4">
        <w:rPr>
          <w:rStyle w:val="StyleUnderline"/>
        </w:rPr>
        <w:t>There's</w:t>
      </w:r>
      <w:r w:rsidRPr="00667FB4">
        <w:rPr>
          <w:rStyle w:val="Emphasis"/>
        </w:rPr>
        <w:t xml:space="preserve"> no consistency</w:t>
      </w:r>
      <w:r w:rsidRPr="00E419C6">
        <w:rPr>
          <w:sz w:val="16"/>
        </w:rPr>
        <w:t>. "</w:t>
      </w:r>
      <w:r w:rsidRPr="00667FB4">
        <w:rPr>
          <w:rStyle w:val="StyleUnderline"/>
        </w:rPr>
        <w:t>Objectivity</w:t>
      </w:r>
      <w:r w:rsidRPr="00E419C6">
        <w:rPr>
          <w:sz w:val="16"/>
        </w:rPr>
        <w:t xml:space="preserve">" </w:t>
      </w:r>
      <w:r w:rsidRPr="00667FB4">
        <w:rPr>
          <w:rStyle w:val="StyleUnderline"/>
        </w:rPr>
        <w:t>seems to be based on an oversensitivity to the imagined views of a mythical center-right white male who doesn't exist</w:t>
      </w:r>
      <w:r w:rsidRPr="00E419C6">
        <w:rPr>
          <w:sz w:val="16"/>
        </w:rPr>
        <w:t xml:space="preserve"> — </w:t>
      </w:r>
      <w:r w:rsidRPr="00667FB4">
        <w:rPr>
          <w:rStyle w:val="StyleUnderline"/>
        </w:rPr>
        <w:t>and</w:t>
      </w:r>
      <w:r w:rsidRPr="00E419C6">
        <w:rPr>
          <w:sz w:val="16"/>
        </w:rPr>
        <w:t xml:space="preserve"> </w:t>
      </w:r>
      <w:r w:rsidRPr="00667FB4">
        <w:rPr>
          <w:rStyle w:val="StyleUnderline"/>
        </w:rPr>
        <w:t>it pisses off readers who do.</w:t>
      </w:r>
      <w:r w:rsidRPr="00E419C6">
        <w:rPr>
          <w:sz w:val="16"/>
        </w:rPr>
        <w:t xml:space="preserve"> Taking the public's side </w:t>
      </w:r>
      <w:r w:rsidRPr="00E419C6">
        <w:rPr>
          <w:rStyle w:val="StyleUnderline"/>
          <w:highlight w:val="green"/>
        </w:rPr>
        <w:t xml:space="preserve">Local journalism is </w:t>
      </w:r>
      <w:r w:rsidRPr="00E419C6">
        <w:rPr>
          <w:rStyle w:val="Emphasis"/>
          <w:highlight w:val="green"/>
        </w:rPr>
        <w:t>dying</w:t>
      </w:r>
      <w:r w:rsidRPr="00E419C6">
        <w:rPr>
          <w:sz w:val="16"/>
        </w:rPr>
        <w:t xml:space="preserve">, and to some extent I </w:t>
      </w:r>
      <w:r w:rsidRPr="00E419C6">
        <w:rPr>
          <w:rStyle w:val="Emphasis"/>
          <w:highlight w:val="green"/>
        </w:rPr>
        <w:t>blame</w:t>
      </w:r>
      <w:r w:rsidRPr="00E419C6">
        <w:rPr>
          <w:rStyle w:val="StyleUnderline"/>
          <w:highlight w:val="green"/>
        </w:rPr>
        <w:t xml:space="preserve"> that on</w:t>
      </w:r>
      <w:r w:rsidRPr="00E419C6">
        <w:rPr>
          <w:sz w:val="16"/>
        </w:rPr>
        <w:t xml:space="preserve"> "</w:t>
      </w:r>
      <w:r w:rsidRPr="00E419C6">
        <w:rPr>
          <w:rStyle w:val="StyleUnderline"/>
          <w:highlight w:val="green"/>
        </w:rPr>
        <w:t>objectivity</w:t>
      </w:r>
      <w:r w:rsidRPr="00E419C6">
        <w:rPr>
          <w:sz w:val="16"/>
        </w:rPr>
        <w:t xml:space="preserve">," too. Here's the core argument I made in 2009, when I wrote that "'Playing it Safe' Is Killing the American Newspaper": But </w:t>
      </w:r>
      <w:r w:rsidRPr="00667FB4">
        <w:rPr>
          <w:rStyle w:val="StyleUnderline"/>
        </w:rPr>
        <w:t>we're hiding</w:t>
      </w:r>
      <w:r w:rsidRPr="00E419C6">
        <w:rPr>
          <w:sz w:val="16"/>
        </w:rPr>
        <w:t xml:space="preserve"> much of </w:t>
      </w:r>
      <w:r w:rsidRPr="00667FB4">
        <w:rPr>
          <w:rStyle w:val="StyleUnderline"/>
        </w:rPr>
        <w:t>our newsrooms'</w:t>
      </w:r>
      <w:r w:rsidRPr="00E419C6">
        <w:rPr>
          <w:sz w:val="16"/>
        </w:rPr>
        <w:t xml:space="preserve"> </w:t>
      </w:r>
      <w:r w:rsidRPr="00667FB4">
        <w:rPr>
          <w:rStyle w:val="StyleUnderline"/>
        </w:rPr>
        <w:t>value</w:t>
      </w:r>
      <w:r w:rsidRPr="00E419C6">
        <w:rPr>
          <w:sz w:val="16"/>
        </w:rPr>
        <w:t xml:space="preserve"> </w:t>
      </w:r>
      <w:r w:rsidRPr="00667FB4">
        <w:rPr>
          <w:rStyle w:val="StyleUnderline"/>
        </w:rPr>
        <w:t>behind a terribly anachronistic format</w:t>
      </w:r>
      <w:r w:rsidRPr="00E419C6">
        <w:rPr>
          <w:sz w:val="16"/>
        </w:rPr>
        <w:t xml:space="preserve">: </w:t>
      </w:r>
      <w:r w:rsidRPr="00E419C6">
        <w:rPr>
          <w:rStyle w:val="Emphasis"/>
          <w:highlight w:val="green"/>
        </w:rPr>
        <w:t>voiceless</w:t>
      </w:r>
      <w:r w:rsidRPr="00E419C6">
        <w:rPr>
          <w:sz w:val="16"/>
        </w:rPr>
        <w:t xml:space="preserve">, </w:t>
      </w:r>
      <w:r w:rsidRPr="00E419C6">
        <w:rPr>
          <w:rStyle w:val="StyleUnderline"/>
        </w:rPr>
        <w:t>incremental news stories that neither get much traffic nor make</w:t>
      </w:r>
      <w:r w:rsidRPr="00667FB4">
        <w:rPr>
          <w:rStyle w:val="StyleUnderline"/>
        </w:rPr>
        <w:t xml:space="preserve"> our sites compelling destinations</w:t>
      </w:r>
      <w:r w:rsidRPr="00E419C6">
        <w:rPr>
          <w:sz w:val="16"/>
        </w:rPr>
        <w:t xml:space="preserve">. While </w:t>
      </w:r>
      <w:r w:rsidRPr="00667FB4">
        <w:rPr>
          <w:rStyle w:val="StyleUnderline"/>
        </w:rPr>
        <w:t xml:space="preserve">the </w:t>
      </w:r>
      <w:r w:rsidRPr="00E419C6">
        <w:rPr>
          <w:rStyle w:val="Emphasis"/>
          <w:highlight w:val="green"/>
        </w:rPr>
        <w:t>dispassionate</w:t>
      </w:r>
      <w:r w:rsidRPr="00667FB4">
        <w:rPr>
          <w:rStyle w:val="StyleUnderline"/>
        </w:rPr>
        <w:t>, what-happened-yesterday</w:t>
      </w:r>
      <w:r w:rsidRPr="00E419C6">
        <w:rPr>
          <w:sz w:val="16"/>
        </w:rPr>
        <w:t xml:space="preserve">, </w:t>
      </w:r>
      <w:r w:rsidRPr="00667FB4">
        <w:rPr>
          <w:rStyle w:val="StyleUnderline"/>
        </w:rPr>
        <w:t xml:space="preserve">inverted-pyramid daily </w:t>
      </w:r>
      <w:r w:rsidRPr="00E419C6">
        <w:rPr>
          <w:rStyle w:val="StyleUnderline"/>
          <w:highlight w:val="green"/>
        </w:rPr>
        <w:t>news</w:t>
      </w:r>
      <w:r w:rsidRPr="00667FB4">
        <w:rPr>
          <w:rStyle w:val="StyleUnderline"/>
        </w:rPr>
        <w:t xml:space="preserve"> story</w:t>
      </w:r>
      <w:r w:rsidRPr="00E419C6">
        <w:rPr>
          <w:sz w:val="16"/>
        </w:rPr>
        <w:t xml:space="preserve"> still has some marginal utility, it </w:t>
      </w:r>
      <w:r w:rsidRPr="00E419C6">
        <w:rPr>
          <w:rStyle w:val="StyleUnderline"/>
          <w:highlight w:val="green"/>
        </w:rPr>
        <w:t>is</w:t>
      </w:r>
      <w:r w:rsidRPr="00667FB4">
        <w:rPr>
          <w:rStyle w:val="StyleUnderline"/>
        </w:rPr>
        <w:t xml:space="preserve"> mostly </w:t>
      </w:r>
      <w:r w:rsidRPr="00E419C6">
        <w:rPr>
          <w:rStyle w:val="StyleUnderline"/>
          <w:highlight w:val="green"/>
        </w:rPr>
        <w:t xml:space="preserve">a </w:t>
      </w:r>
      <w:r w:rsidRPr="00E419C6">
        <w:rPr>
          <w:rStyle w:val="Emphasis"/>
          <w:highlight w:val="green"/>
        </w:rPr>
        <w:t>throwback</w:t>
      </w:r>
      <w:r w:rsidRPr="00E419C6">
        <w:rPr>
          <w:sz w:val="16"/>
        </w:rPr>
        <w:t xml:space="preserve"> at this point — </w:t>
      </w:r>
      <w:r w:rsidRPr="00667FB4">
        <w:rPr>
          <w:rStyle w:val="StyleUnderline"/>
        </w:rPr>
        <w:t>a relic of a daily product delivered on paper to a geographically limited community</w:t>
      </w:r>
      <w:r w:rsidRPr="00E419C6">
        <w:rPr>
          <w:sz w:val="16"/>
        </w:rPr>
        <w:t xml:space="preserve">. (For instance, it's the daily delivery cycle of our print product that led us to focus on yesterday's news. And </w:t>
      </w:r>
      <w:r w:rsidRPr="00667FB4">
        <w:rPr>
          <w:rStyle w:val="StyleUnderline"/>
        </w:rPr>
        <w:t>it's the focus on maximizing newspaper circulation that drove us to</w:t>
      </w:r>
      <w:r w:rsidRPr="00E419C6">
        <w:rPr>
          <w:sz w:val="16"/>
        </w:rPr>
        <w:t xml:space="preserve"> create the notion of "</w:t>
      </w:r>
      <w:r w:rsidRPr="00667FB4">
        <w:rPr>
          <w:rStyle w:val="StyleUnderline"/>
        </w:rPr>
        <w:t>objectivity</w:t>
      </w:r>
      <w:r w:rsidRPr="00E419C6">
        <w:rPr>
          <w:sz w:val="16"/>
        </w:rPr>
        <w:t xml:space="preserve">" — thereby </w:t>
      </w:r>
      <w:r w:rsidRPr="00E419C6">
        <w:rPr>
          <w:rStyle w:val="StyleUnderline"/>
        </w:rPr>
        <w:t>removing opinion and voice from news stories</w:t>
      </w:r>
      <w:r w:rsidRPr="00E419C6">
        <w:rPr>
          <w:sz w:val="16"/>
        </w:rPr>
        <w:t xml:space="preserve"> — </w:t>
      </w:r>
      <w:r w:rsidRPr="00E419C6">
        <w:rPr>
          <w:rStyle w:val="StyleUnderline"/>
        </w:rPr>
        <w:t>for fear of alienating any segment of potential subscribers</w:t>
      </w:r>
      <w:r w:rsidRPr="00E419C6">
        <w:rPr>
          <w:sz w:val="16"/>
        </w:rPr>
        <w:t xml:space="preserve">.)… While we legitimately want to keep partisanship and polemics out of our news coverage, </w:t>
      </w:r>
      <w:r w:rsidRPr="00E419C6">
        <w:rPr>
          <w:rStyle w:val="StyleUnderline"/>
          <w:highlight w:val="green"/>
        </w:rPr>
        <w:t xml:space="preserve">we need to stop </w:t>
      </w:r>
      <w:r w:rsidRPr="00E419C6">
        <w:rPr>
          <w:rStyle w:val="Emphasis"/>
          <w:highlight w:val="green"/>
        </w:rPr>
        <w:t>banishing our humanity</w:t>
      </w:r>
      <w:r w:rsidRPr="00667FB4">
        <w:rPr>
          <w:rStyle w:val="StyleUnderline"/>
        </w:rPr>
        <w:t xml:space="preserve"> and the passions that made us become</w:t>
      </w:r>
      <w:r w:rsidRPr="00E419C6">
        <w:rPr>
          <w:sz w:val="16"/>
        </w:rPr>
        <w:t xml:space="preserve"> </w:t>
      </w:r>
      <w:r w:rsidRPr="00667FB4">
        <w:rPr>
          <w:rStyle w:val="StyleUnderline"/>
        </w:rPr>
        <w:t>journalists</w:t>
      </w:r>
      <w:r w:rsidRPr="00E419C6">
        <w:rPr>
          <w:sz w:val="16"/>
        </w:rPr>
        <w:t xml:space="preserve"> in the first place. </w:t>
      </w:r>
      <w:r w:rsidRPr="00667FB4">
        <w:rPr>
          <w:rStyle w:val="StyleUnderline"/>
        </w:rPr>
        <w:t xml:space="preserve">When we </w:t>
      </w:r>
      <w:r w:rsidRPr="00E419C6">
        <w:rPr>
          <w:rStyle w:val="StyleUnderline"/>
        </w:rPr>
        <w:t>find a great story, why shouldn't</w:t>
      </w:r>
      <w:r w:rsidRPr="00667FB4">
        <w:rPr>
          <w:rStyle w:val="StyleUnderline"/>
        </w:rPr>
        <w:t xml:space="preserve"> we shout it from the</w:t>
      </w:r>
      <w:r w:rsidRPr="00E419C6">
        <w:rPr>
          <w:sz w:val="16"/>
        </w:rPr>
        <w:t xml:space="preserve"> </w:t>
      </w:r>
      <w:r w:rsidRPr="00E419C6">
        <w:rPr>
          <w:rStyle w:val="StyleUnderline"/>
        </w:rPr>
        <w:t>rooftops</w:t>
      </w:r>
      <w:r w:rsidRPr="00E419C6">
        <w:rPr>
          <w:sz w:val="16"/>
        </w:rPr>
        <w:t xml:space="preserve">? Maybe </w:t>
      </w:r>
      <w:r w:rsidRPr="00E419C6">
        <w:rPr>
          <w:rStyle w:val="StyleUnderline"/>
        </w:rPr>
        <w:t>if local papers were pluckier and more assertive about advocating</w:t>
      </w:r>
      <w:r w:rsidRPr="00E419C6">
        <w:rPr>
          <w:sz w:val="16"/>
        </w:rPr>
        <w:t xml:space="preserve"> </w:t>
      </w:r>
      <w:r w:rsidRPr="00E419C6">
        <w:rPr>
          <w:rStyle w:val="StyleUnderline"/>
        </w:rPr>
        <w:t>for the people</w:t>
      </w:r>
      <w:r w:rsidRPr="00E419C6">
        <w:rPr>
          <w:sz w:val="16"/>
        </w:rPr>
        <w:t xml:space="preserve"> in their communities, those </w:t>
      </w:r>
      <w:r w:rsidRPr="00667FB4">
        <w:rPr>
          <w:rStyle w:val="StyleUnderline"/>
        </w:rPr>
        <w:t>people would be more willing to pay</w:t>
      </w:r>
      <w:r w:rsidRPr="00E419C6">
        <w:rPr>
          <w:sz w:val="16"/>
        </w:rPr>
        <w:t xml:space="preserve">. If they want to take the public's side, local, regional and national newspapers should consider creating beats based not on how officialdom organizes itself, but on major areas where people are getting screwed. So maybe there should be a beat about struggles with poverty, and another on the effects of criminal justice. National news organizations are suddenly, finally, devoting resources to race issues. But what about creating beats for inequality, misogyny and official secrecy? There are signs of progress here and there. In regards to Trump's attempts to delegitimize the November election, the mainstream media has, effectively, taken sides (with some notable exceptions). Some news organizations are recognizing that </w:t>
      </w:r>
      <w:r w:rsidRPr="00667FB4">
        <w:rPr>
          <w:rStyle w:val="StyleUnderline"/>
        </w:rPr>
        <w:t>taking sides is</w:t>
      </w:r>
      <w:r w:rsidRPr="00E419C6">
        <w:rPr>
          <w:sz w:val="16"/>
        </w:rPr>
        <w:t xml:space="preserve"> just </w:t>
      </w:r>
      <w:r w:rsidRPr="00667FB4">
        <w:rPr>
          <w:rStyle w:val="StyleUnderline"/>
        </w:rPr>
        <w:t>fine</w:t>
      </w:r>
      <w:r w:rsidRPr="00E419C6">
        <w:rPr>
          <w:sz w:val="16"/>
        </w:rPr>
        <w:t xml:space="preserve"> sometimes. Here's the vice president of news at McClatchy: Am I hopeful that the industry can change? Not so much in the short run, no. That's because there's actually a third reason so many journalistic leaders cling to "objectivity": Abandoning it would require them to admit they were wrong — and that "liberals" like me were right. It would mean surrendering the moral high ground they treasure more than anything. That's why I don't expect much to change until there's a new generation of leadership in our newsrooms.</w:t>
      </w:r>
    </w:p>
    <w:p w14:paraId="62A1EA67" w14:textId="77777777" w:rsidR="000D26C4" w:rsidRDefault="000D26C4" w:rsidP="000D26C4">
      <w:pPr>
        <w:pStyle w:val="Heading4"/>
      </w:pPr>
      <w:r>
        <w:lastRenderedPageBreak/>
        <w:t>Conservatives will use false balance and perceived liberal bias to spew climate change denialism under the guise of objectivity</w:t>
      </w:r>
    </w:p>
    <w:p w14:paraId="78AA4DA7" w14:textId="77777777" w:rsidR="000D26C4" w:rsidRDefault="000D26C4" w:rsidP="000D26C4">
      <w:r w:rsidRPr="00414E93">
        <w:rPr>
          <w:rStyle w:val="Heading4Char"/>
        </w:rPr>
        <w:t>Hoewe et al. 21</w:t>
      </w:r>
      <w:r>
        <w:t xml:space="preserve"> [Jennifer Hoewe, Assistant Professor, Brian Lamb School of Communication, Purdue University Kathryn Cramer Brownell, Associate Professor, Department of History, Purdue University, and Eric C. Wiemer, Doctoral Candidate, Brian Lamb School of Communication, Purdue University, 02-2021, “The Role and Impact of Fox News,” De Gruyter, </w:t>
      </w:r>
      <w:r w:rsidRPr="003D3008">
        <w:t>https://www.degruyter.com/document/doi/10.1515/for-2020-2014/html</w:t>
      </w:r>
      <w:r>
        <w:t>]/Kankee</w:t>
      </w:r>
    </w:p>
    <w:p w14:paraId="3871F083" w14:textId="77777777" w:rsidR="000D26C4" w:rsidRPr="00123BCB" w:rsidRDefault="000D26C4" w:rsidP="000D26C4">
      <w:pPr>
        <w:pStyle w:val="NoSpacing"/>
      </w:pPr>
      <w:r w:rsidRPr="00123BCB">
        <w:rPr>
          <w:sz w:val="16"/>
          <w:szCs w:val="16"/>
        </w:rPr>
        <w:t xml:space="preserve">One of the areas clearly related to Fox News consumption is migration-related policy, specifically building a wall between the United States and Mexico. Conservative media narratives surrounding immigration often use invasion as a framework for commentary, which has bolstered the presence of more radical antiimmigration views in mainstream media and undermined policy reform (Goodman forthcoming; Rosenwald 2019). As Chavez (2001, 2013) has shown, portraying Latin American immigrants as a problem advances a “Latino threat narrative” that objectifies, dehumanizes, and stigmatizes immigrants in a way that supports policies that “limit their social integration and obstruct their economic mobility” (Chavez 2013, p. 6). Conservative media, notably talk radio and then Fox News, capitalized on this idea of immigration as a threat to bolster their ratings and relevance to conservative audiences. For example, talk radio and Fox News played such a prominent role in derailing reform that Senator Charles Schumer (D-NY) and Senator Lindsey Graham (R-SC) had a private dinner with Murdoch and Ailes explaining why framing immigration reform as “amnesty” would undermine the bipartisan legislative efforts to advance immigration reform in 2011 (Rosenwald 2019). The rise of Internet blogs like Breitbart continued to inflame nationalist ideas around immigration, ultimately pushing figures like Sean Hannity, Rush Limbaugh, and Laura Ingraham further to the right and toward sensationalism to keep up the race for high ratings (Rosenwald 2019). The second issue highlighted in this research is climate-related policy. Given that political ideology and education effectively predict news media preference and opinions about climate change (Bolin and Hamilton 2018), this finding shows that personal characteristics can influence both choice in news sources and opinions about climate-related policy—and this relationship has been exacerbated by conservative media coverage of the issue. </w:t>
      </w:r>
      <w:r w:rsidRPr="00374BAC">
        <w:rPr>
          <w:rStyle w:val="StyleUnderline"/>
        </w:rPr>
        <w:t>Just two years after Fox News</w:t>
      </w:r>
      <w:r w:rsidRPr="00374BAC">
        <w:rPr>
          <w:sz w:val="16"/>
        </w:rPr>
        <w:t xml:space="preserve"> </w:t>
      </w:r>
      <w:r w:rsidRPr="00374BAC">
        <w:rPr>
          <w:rStyle w:val="StyleUnderline"/>
        </w:rPr>
        <w:t>launched</w:t>
      </w:r>
      <w:r w:rsidRPr="00374BAC">
        <w:rPr>
          <w:sz w:val="16"/>
        </w:rPr>
        <w:t xml:space="preserve">, </w:t>
      </w:r>
      <w:r w:rsidRPr="00374BAC">
        <w:rPr>
          <w:rStyle w:val="StyleUnderline"/>
        </w:rPr>
        <w:t xml:space="preserve">top </w:t>
      </w:r>
      <w:r w:rsidRPr="00374BAC">
        <w:rPr>
          <w:rStyle w:val="StyleUnderline"/>
          <w:highlight w:val="green"/>
        </w:rPr>
        <w:t>Fox</w:t>
      </w:r>
      <w:r w:rsidRPr="00374BAC">
        <w:rPr>
          <w:rStyle w:val="StyleUnderline"/>
        </w:rPr>
        <w:t xml:space="preserve"> News figures </w:t>
      </w:r>
      <w:r w:rsidRPr="00374BAC">
        <w:rPr>
          <w:rStyle w:val="Emphasis"/>
          <w:highlight w:val="green"/>
        </w:rPr>
        <w:t>contended</w:t>
      </w:r>
      <w:r w:rsidRPr="00374BAC">
        <w:rPr>
          <w:sz w:val="16"/>
        </w:rPr>
        <w:t xml:space="preserve"> that </w:t>
      </w:r>
      <w:r w:rsidRPr="00374BAC">
        <w:rPr>
          <w:rStyle w:val="StyleUnderline"/>
          <w:highlight w:val="green"/>
        </w:rPr>
        <w:t>reports about global warming as a fact</w:t>
      </w:r>
      <w:r w:rsidRPr="00374BAC">
        <w:rPr>
          <w:rStyle w:val="StyleUnderline"/>
        </w:rPr>
        <w:t xml:space="preserve">, </w:t>
      </w:r>
      <w:r w:rsidRPr="00374BAC">
        <w:rPr>
          <w:rStyle w:val="StyleUnderline"/>
          <w:highlight w:val="green"/>
        </w:rPr>
        <w:t>not a controversy</w:t>
      </w:r>
      <w:r w:rsidRPr="00374BAC">
        <w:rPr>
          <w:rStyle w:val="StyleUnderline"/>
        </w:rPr>
        <w:t xml:space="preserve">, </w:t>
      </w:r>
      <w:r w:rsidRPr="00374BAC">
        <w:rPr>
          <w:rStyle w:val="StyleUnderline"/>
          <w:highlight w:val="green"/>
        </w:rPr>
        <w:t>was</w:t>
      </w:r>
      <w:r w:rsidRPr="00374BAC">
        <w:rPr>
          <w:rStyle w:val="StyleUnderline"/>
        </w:rPr>
        <w:t xml:space="preserve"> </w:t>
      </w:r>
      <w:r w:rsidRPr="00374BAC">
        <w:rPr>
          <w:rStyle w:val="StyleUnderline"/>
          <w:highlight w:val="green"/>
        </w:rPr>
        <w:t>ev</w:t>
      </w:r>
      <w:r w:rsidRPr="00374BAC">
        <w:rPr>
          <w:rStyle w:val="StyleUnderline"/>
        </w:rPr>
        <w:t xml:space="preserve">idence </w:t>
      </w:r>
      <w:r w:rsidRPr="00374BAC">
        <w:rPr>
          <w:rStyle w:val="StyleUnderline"/>
          <w:highlight w:val="green"/>
        </w:rPr>
        <w:t xml:space="preserve">of </w:t>
      </w:r>
      <w:r w:rsidRPr="00374BAC">
        <w:rPr>
          <w:rStyle w:val="Emphasis"/>
          <w:highlight w:val="green"/>
        </w:rPr>
        <w:t>liberal bias</w:t>
      </w:r>
      <w:r w:rsidRPr="00374BAC">
        <w:rPr>
          <w:rStyle w:val="StyleUnderline"/>
          <w:highlight w:val="green"/>
        </w:rPr>
        <w:t xml:space="preserve"> in the mainstream press</w:t>
      </w:r>
      <w:r w:rsidRPr="00374BAC">
        <w:rPr>
          <w:sz w:val="16"/>
        </w:rPr>
        <w:t xml:space="preserve">. </w:t>
      </w:r>
      <w:r w:rsidRPr="00F97263">
        <w:rPr>
          <w:b/>
          <w:bCs/>
          <w:sz w:val="16"/>
        </w:rPr>
        <w:t>Ailes argued that many reporters believed that “environmentalism is always good and anyone who opposes it is always bad. We don’t necessarily agree with that” (Hickey 1998).</w:t>
      </w:r>
      <w:r w:rsidRPr="00374BAC">
        <w:rPr>
          <w:sz w:val="16"/>
        </w:rPr>
        <w:t xml:space="preserve"> </w:t>
      </w:r>
      <w:r w:rsidRPr="00374BAC">
        <w:rPr>
          <w:rStyle w:val="StyleUnderline"/>
        </w:rPr>
        <w:t>As the scientific consensus surrounding climate change has</w:t>
      </w:r>
      <w:r w:rsidRPr="00374BAC">
        <w:rPr>
          <w:sz w:val="16"/>
        </w:rPr>
        <w:t xml:space="preserve"> </w:t>
      </w:r>
      <w:r w:rsidRPr="00374BAC">
        <w:rPr>
          <w:rStyle w:val="StyleUnderline"/>
        </w:rPr>
        <w:t>grown</w:t>
      </w:r>
      <w:r w:rsidRPr="00374BAC">
        <w:rPr>
          <w:sz w:val="16"/>
        </w:rPr>
        <w:t xml:space="preserve">, </w:t>
      </w:r>
      <w:r w:rsidRPr="00374BAC">
        <w:rPr>
          <w:rStyle w:val="StyleUnderline"/>
          <w:highlight w:val="green"/>
        </w:rPr>
        <w:t>conservative think tanks</w:t>
      </w:r>
      <w:r w:rsidRPr="00374BAC">
        <w:rPr>
          <w:rStyle w:val="StyleUnderline"/>
        </w:rPr>
        <w:t xml:space="preserve"> and corporations have </w:t>
      </w:r>
      <w:r w:rsidRPr="00374BAC">
        <w:rPr>
          <w:rStyle w:val="StyleUnderline"/>
          <w:highlight w:val="green"/>
        </w:rPr>
        <w:t xml:space="preserve">invested in </w:t>
      </w:r>
      <w:r w:rsidRPr="00374BAC">
        <w:rPr>
          <w:rStyle w:val="Emphasis"/>
          <w:highlight w:val="green"/>
        </w:rPr>
        <w:t>research</w:t>
      </w:r>
      <w:r w:rsidRPr="00374BAC">
        <w:rPr>
          <w:rStyle w:val="StyleUnderline"/>
        </w:rPr>
        <w:t xml:space="preserve"> </w:t>
      </w:r>
      <w:r w:rsidRPr="00374BAC">
        <w:rPr>
          <w:rStyle w:val="StyleUnderline"/>
          <w:highlight w:val="green"/>
        </w:rPr>
        <w:t>to challenge these ideas</w:t>
      </w:r>
      <w:r w:rsidRPr="00374BAC">
        <w:rPr>
          <w:rStyle w:val="StyleUnderline"/>
        </w:rPr>
        <w:t xml:space="preserve"> and advance the deregulation of fossil fuel industries</w:t>
      </w:r>
      <w:r w:rsidRPr="00374BAC">
        <w:rPr>
          <w:sz w:val="16"/>
        </w:rPr>
        <w:t xml:space="preserve"> (MacLean 2017; Oreskes 2010). </w:t>
      </w:r>
      <w:r w:rsidRPr="00374BAC">
        <w:rPr>
          <w:rStyle w:val="StyleUnderline"/>
          <w:highlight w:val="green"/>
        </w:rPr>
        <w:t>The push for</w:t>
      </w:r>
      <w:r w:rsidRPr="00374BAC">
        <w:rPr>
          <w:rStyle w:val="StyleUnderline"/>
        </w:rPr>
        <w:t xml:space="preserve"> “</w:t>
      </w:r>
      <w:r w:rsidRPr="00374BAC">
        <w:rPr>
          <w:rStyle w:val="Emphasis"/>
          <w:highlight w:val="green"/>
        </w:rPr>
        <w:t>balance</w:t>
      </w:r>
      <w:r w:rsidRPr="00374BAC">
        <w:rPr>
          <w:rStyle w:val="StyleUnderline"/>
        </w:rPr>
        <w:t xml:space="preserve">” </w:t>
      </w:r>
      <w:r w:rsidRPr="00374BAC">
        <w:rPr>
          <w:rStyle w:val="StyleUnderline"/>
          <w:highlight w:val="green"/>
        </w:rPr>
        <w:t>in newsrooms meant</w:t>
      </w:r>
      <w:r w:rsidRPr="00374BAC">
        <w:rPr>
          <w:rStyle w:val="StyleUnderline"/>
        </w:rPr>
        <w:t xml:space="preserve"> that a range of media </w:t>
      </w:r>
      <w:r w:rsidRPr="00374BAC">
        <w:rPr>
          <w:rStyle w:val="StyleUnderline"/>
          <w:highlight w:val="green"/>
        </w:rPr>
        <w:t>outlets</w:t>
      </w:r>
      <w:r w:rsidRPr="00374BAC">
        <w:rPr>
          <w:sz w:val="16"/>
        </w:rPr>
        <w:t xml:space="preserve"> also </w:t>
      </w:r>
      <w:r w:rsidRPr="00374BAC">
        <w:rPr>
          <w:rStyle w:val="StyleUnderline"/>
          <w:highlight w:val="green"/>
        </w:rPr>
        <w:t xml:space="preserve">began covering climate change as a </w:t>
      </w:r>
      <w:r w:rsidRPr="00374BAC">
        <w:rPr>
          <w:rStyle w:val="Emphasis"/>
          <w:highlight w:val="green"/>
        </w:rPr>
        <w:t>controversy</w:t>
      </w:r>
      <w:r w:rsidRPr="00374BAC">
        <w:rPr>
          <w:rStyle w:val="StyleUnderline"/>
        </w:rPr>
        <w:t xml:space="preserve">, </w:t>
      </w:r>
      <w:r w:rsidRPr="00374BAC">
        <w:rPr>
          <w:rStyle w:val="StyleUnderline"/>
          <w:highlight w:val="green"/>
        </w:rPr>
        <w:t xml:space="preserve">allowing </w:t>
      </w:r>
      <w:r w:rsidRPr="00374BAC">
        <w:rPr>
          <w:rStyle w:val="Emphasis"/>
          <w:highlight w:val="green"/>
        </w:rPr>
        <w:t>misinformation</w:t>
      </w:r>
      <w:r w:rsidRPr="00374BAC">
        <w:rPr>
          <w:rStyle w:val="StyleUnderline"/>
        </w:rPr>
        <w:t xml:space="preserve"> </w:t>
      </w:r>
      <w:r w:rsidRPr="00374BAC">
        <w:rPr>
          <w:rStyle w:val="Emphasis"/>
          <w:highlight w:val="green"/>
        </w:rPr>
        <w:t>campaigns</w:t>
      </w:r>
      <w:r w:rsidRPr="00374BAC">
        <w:rPr>
          <w:rStyle w:val="StyleUnderline"/>
        </w:rPr>
        <w:t xml:space="preserve"> advanced by private interests to </w:t>
      </w:r>
      <w:r w:rsidRPr="00374BAC">
        <w:rPr>
          <w:rStyle w:val="Emphasis"/>
          <w:highlight w:val="green"/>
        </w:rPr>
        <w:t>undermine</w:t>
      </w:r>
      <w:r w:rsidRPr="00374BAC">
        <w:rPr>
          <w:rStyle w:val="StyleUnderline"/>
          <w:highlight w:val="green"/>
        </w:rPr>
        <w:t xml:space="preserve"> the credibility of scientific research</w:t>
      </w:r>
      <w:r w:rsidRPr="00374BAC">
        <w:rPr>
          <w:rStyle w:val="StyleUnderline"/>
        </w:rPr>
        <w:t xml:space="preserve"> on the issue.</w:t>
      </w:r>
      <w:r w:rsidRPr="00374BAC">
        <w:rPr>
          <w:sz w:val="16"/>
        </w:rPr>
        <w:t xml:space="preserve"> Consequently, </w:t>
      </w:r>
      <w:r w:rsidRPr="00374BAC">
        <w:rPr>
          <w:rStyle w:val="StyleUnderline"/>
          <w:highlight w:val="green"/>
        </w:rPr>
        <w:t>climate change</w:t>
      </w:r>
      <w:r w:rsidRPr="00374BAC">
        <w:rPr>
          <w:sz w:val="16"/>
        </w:rPr>
        <w:t>—</w:t>
      </w:r>
      <w:r w:rsidRPr="00374BAC">
        <w:rPr>
          <w:rStyle w:val="StyleUnderline"/>
        </w:rPr>
        <w:t>an issue that once</w:t>
      </w:r>
      <w:r>
        <w:rPr>
          <w:rStyle w:val="StyleUnderline"/>
        </w:rPr>
        <w:t xml:space="preserve"> </w:t>
      </w:r>
      <w:r w:rsidRPr="00374BAC">
        <w:rPr>
          <w:rStyle w:val="StyleUnderline"/>
        </w:rPr>
        <w:t>had bipartisan support</w:t>
      </w:r>
      <w:r w:rsidRPr="00374BAC">
        <w:rPr>
          <w:sz w:val="16"/>
        </w:rPr>
        <w:t>—</w:t>
      </w:r>
      <w:r w:rsidRPr="00374BAC">
        <w:rPr>
          <w:rStyle w:val="StyleUnderline"/>
          <w:highlight w:val="green"/>
        </w:rPr>
        <w:t xml:space="preserve">has become an </w:t>
      </w:r>
      <w:r w:rsidRPr="00374BAC">
        <w:rPr>
          <w:rStyle w:val="Emphasis"/>
          <w:highlight w:val="green"/>
        </w:rPr>
        <w:t>extremely</w:t>
      </w:r>
      <w:r w:rsidRPr="00374BAC">
        <w:rPr>
          <w:rStyle w:val="StyleUnderline"/>
          <w:highlight w:val="green"/>
        </w:rPr>
        <w:t xml:space="preserve"> </w:t>
      </w:r>
      <w:r w:rsidRPr="00374BAC">
        <w:rPr>
          <w:rStyle w:val="StyleUnderline"/>
        </w:rPr>
        <w:t xml:space="preserve">politically </w:t>
      </w:r>
      <w:r w:rsidRPr="00374BAC">
        <w:rPr>
          <w:rStyle w:val="StyleUnderline"/>
          <w:highlight w:val="green"/>
        </w:rPr>
        <w:t xml:space="preserve">polarized </w:t>
      </w:r>
      <w:r w:rsidRPr="00374BAC">
        <w:rPr>
          <w:rStyle w:val="StyleUnderline"/>
        </w:rPr>
        <w:t xml:space="preserve">policy </w:t>
      </w:r>
      <w:r w:rsidRPr="00374BAC">
        <w:rPr>
          <w:rStyle w:val="StyleUnderline"/>
          <w:highlight w:val="green"/>
        </w:rPr>
        <w:t>debate</w:t>
      </w:r>
      <w:r w:rsidRPr="00374BAC">
        <w:rPr>
          <w:sz w:val="16"/>
        </w:rPr>
        <w:t xml:space="preserve"> (Oreskes 2010). As Stahl (2016) showed, </w:t>
      </w:r>
      <w:r w:rsidRPr="00374BAC">
        <w:rPr>
          <w:rStyle w:val="StyleUnderline"/>
          <w:highlight w:val="green"/>
        </w:rPr>
        <w:t>Fox</w:t>
      </w:r>
      <w:r w:rsidRPr="00374BAC">
        <w:rPr>
          <w:sz w:val="16"/>
        </w:rPr>
        <w:t xml:space="preserve"> </w:t>
      </w:r>
      <w:r w:rsidRPr="00374BAC">
        <w:rPr>
          <w:rStyle w:val="StyleUnderline"/>
        </w:rPr>
        <w:t>News has played a role in</w:t>
      </w:r>
      <w:r>
        <w:rPr>
          <w:rStyle w:val="StyleUnderline"/>
        </w:rPr>
        <w:t xml:space="preserve"> </w:t>
      </w:r>
      <w:r w:rsidRPr="00374BAC">
        <w:rPr>
          <w:rStyle w:val="StyleUnderline"/>
          <w:highlight w:val="green"/>
        </w:rPr>
        <w:t>shift</w:t>
      </w:r>
      <w:r w:rsidRPr="00374BAC">
        <w:rPr>
          <w:rStyle w:val="StyleUnderline"/>
        </w:rPr>
        <w:t xml:space="preserve">ing </w:t>
      </w:r>
      <w:r w:rsidRPr="00374BAC">
        <w:rPr>
          <w:rStyle w:val="StyleUnderline"/>
          <w:highlight w:val="green"/>
        </w:rPr>
        <w:t>policy conversations</w:t>
      </w:r>
      <w:r w:rsidRPr="00374BAC">
        <w:rPr>
          <w:rStyle w:val="StyleUnderline"/>
        </w:rPr>
        <w:t xml:space="preserve"> </w:t>
      </w:r>
      <w:r w:rsidRPr="00374BAC">
        <w:rPr>
          <w:rStyle w:val="StyleUnderline"/>
          <w:highlight w:val="green"/>
        </w:rPr>
        <w:t>through</w:t>
      </w:r>
      <w:r w:rsidRPr="00374BAC">
        <w:rPr>
          <w:rStyle w:val="StyleUnderline"/>
        </w:rPr>
        <w:t xml:space="preserve"> a</w:t>
      </w:r>
      <w:r w:rsidRPr="00374BAC">
        <w:rPr>
          <w:sz w:val="16"/>
        </w:rPr>
        <w:t xml:space="preserve"> “</w:t>
      </w:r>
      <w:r w:rsidRPr="00374BAC">
        <w:rPr>
          <w:rStyle w:val="StyleUnderline"/>
        </w:rPr>
        <w:t>synergistic triangle of neoconservative</w:t>
      </w:r>
      <w:r>
        <w:rPr>
          <w:rStyle w:val="StyleUnderline"/>
        </w:rPr>
        <w:t xml:space="preserve"> </w:t>
      </w:r>
      <w:r w:rsidRPr="00374BAC">
        <w:rPr>
          <w:rStyle w:val="StyleUnderline"/>
        </w:rPr>
        <w:t>argumentation</w:t>
      </w:r>
      <w:r w:rsidRPr="00374BAC">
        <w:rPr>
          <w:sz w:val="16"/>
        </w:rPr>
        <w:t xml:space="preserve">” </w:t>
      </w:r>
      <w:r w:rsidRPr="00374BAC">
        <w:rPr>
          <w:rStyle w:val="StyleUnderline"/>
        </w:rPr>
        <w:t xml:space="preserve">between </w:t>
      </w:r>
      <w:r w:rsidRPr="00374BAC">
        <w:rPr>
          <w:rStyle w:val="StyleUnderline"/>
          <w:highlight w:val="green"/>
        </w:rPr>
        <w:t>conservative media and</w:t>
      </w:r>
      <w:r w:rsidRPr="00374BAC">
        <w:rPr>
          <w:rStyle w:val="StyleUnderline"/>
        </w:rPr>
        <w:t xml:space="preserve"> other conservative </w:t>
      </w:r>
      <w:r w:rsidRPr="00374BAC">
        <w:rPr>
          <w:rStyle w:val="StyleUnderline"/>
          <w:highlight w:val="green"/>
        </w:rPr>
        <w:t>institutions</w:t>
      </w:r>
      <w:r w:rsidRPr="00F97263">
        <w:rPr>
          <w:b/>
          <w:bCs/>
          <w:sz w:val="16"/>
        </w:rPr>
        <w:t xml:space="preserve">— </w:t>
      </w:r>
      <w:r w:rsidRPr="00123BCB">
        <w:rPr>
          <w:sz w:val="16"/>
        </w:rPr>
        <w:t>notably the American Enterprise Institute and the Weekly Standard (p. 180). Finally, the COVID-19 pandemic presents a new area of influence for Fox News and its viewers. Prior research suggests that conservatives should have responded to the threat of a pandemic by displaying increased caution (Young 2020). But they responded more strongly to information provided by the Republican Party, including information aired on Fox News, that discounted the threat of the virus. Very recent evidence shows that this resulted in conservatives’ reluctance to engage in the recommended behaviors for reducing the spread of the virus, including wearing masks and social distancing.</w:t>
      </w:r>
    </w:p>
    <w:p w14:paraId="31170DE7" w14:textId="77777777" w:rsidR="00BC72E2" w:rsidRDefault="00BC72E2" w:rsidP="00BC72E2">
      <w:pPr>
        <w:pStyle w:val="Heading4"/>
      </w:pPr>
      <w:r>
        <w:t>Journalistic objectivity undermines climate action by framing established science as undecided, evenly balanced debates</w:t>
      </w:r>
    </w:p>
    <w:p w14:paraId="5C7D1315" w14:textId="77777777" w:rsidR="00BC72E2" w:rsidRDefault="00BC72E2" w:rsidP="00BC72E2">
      <w:r w:rsidRPr="009E2256">
        <w:rPr>
          <w:rStyle w:val="Heading4Char"/>
        </w:rPr>
        <w:t>Stecula and Merkley 19</w:t>
      </w:r>
      <w:r>
        <w:t xml:space="preserve"> [Dominik A. Stecula, Assistant Professor of Political Science at Colorado State University with a PhD from the University of Columbia, and Eric Merkley, Professor of Political Science in the Department of Political Science at the University of Toronto, 2-26-2019, "Framing Climate Change: Economics, Ideology, and Uncertainty in American News Media Content From 1988 to 2014," Frontiers, https://www.frontiersin.org/articles/10.3389/fcomm.2019.00006/full]/Kankee</w:t>
      </w:r>
    </w:p>
    <w:p w14:paraId="4552075D" w14:textId="77777777" w:rsidR="00BC72E2" w:rsidRDefault="00BC72E2" w:rsidP="00BC72E2">
      <w:pPr>
        <w:rPr>
          <w:sz w:val="16"/>
        </w:rPr>
      </w:pPr>
      <w:r w:rsidRPr="009E2256">
        <w:rPr>
          <w:sz w:val="16"/>
        </w:rPr>
        <w:lastRenderedPageBreak/>
        <w:t xml:space="preserve">Uncertainty and Risk in Climate Change A final set of important frames in climate news coverage involves the communication of uncertainty and risk in climate change. Scientific </w:t>
      </w:r>
      <w:r w:rsidRPr="009E2256">
        <w:rPr>
          <w:sz w:val="16"/>
          <w:szCs w:val="16"/>
        </w:rPr>
        <w:t>uncertainty exists when there is a lack of scientific knowledge or disagreement over the knowledge that exists at a given point in time (Friedman et al., 1999). Researchers understand that all forms of scientific endeavors involve such uncertainty. In the context of climate change, discussion of uncertainty can focus on conflicting claims or a lack of knowledge about the existence or cause of climate change, its present-day effects, and the difficulty with assessing probabilities</w:t>
      </w:r>
      <w:r w:rsidRPr="009E2256">
        <w:rPr>
          <w:sz w:val="16"/>
        </w:rPr>
        <w:t xml:space="preserve"> of specific outcomes and their consequences in the future (Patt and Schrag, 2003; Renn et al., 2011). Journalists covering scientific issues, such as climate change, are also routinely confronted with uncertainty, since controversy and debate are important criteria for the “newsworthiness” of a story (Friedman et al., 1999). As a result, </w:t>
      </w:r>
      <w:r w:rsidRPr="009E2256">
        <w:rPr>
          <w:rStyle w:val="StyleUnderline"/>
        </w:rPr>
        <w:t>how journalists present and describe scientific uncertainty affects how the public interpret such uncertainty</w:t>
      </w:r>
      <w:r w:rsidRPr="009E2256">
        <w:rPr>
          <w:sz w:val="16"/>
        </w:rPr>
        <w:t xml:space="preserve">. </w:t>
      </w:r>
      <w:r w:rsidRPr="009E2256">
        <w:rPr>
          <w:rStyle w:val="StyleUnderline"/>
        </w:rPr>
        <w:t>Communicating</w:t>
      </w:r>
      <w:r w:rsidRPr="009E2256">
        <w:rPr>
          <w:sz w:val="16"/>
        </w:rPr>
        <w:t xml:space="preserve"> this </w:t>
      </w:r>
      <w:r w:rsidRPr="009E2256">
        <w:rPr>
          <w:rStyle w:val="StyleUnderline"/>
        </w:rPr>
        <w:t>uncertainty</w:t>
      </w:r>
      <w:r w:rsidRPr="009E2256">
        <w:rPr>
          <w:sz w:val="16"/>
        </w:rPr>
        <w:t xml:space="preserve">, however, </w:t>
      </w:r>
      <w:r w:rsidRPr="009E2256">
        <w:rPr>
          <w:rStyle w:val="StyleUnderline"/>
        </w:rPr>
        <w:t xml:space="preserve">is </w:t>
      </w:r>
      <w:r w:rsidRPr="009E2256">
        <w:rPr>
          <w:rStyle w:val="Emphasis"/>
        </w:rPr>
        <w:t>notoriously difficult</w:t>
      </w:r>
      <w:r w:rsidRPr="009E2256">
        <w:rPr>
          <w:sz w:val="16"/>
        </w:rPr>
        <w:t xml:space="preserve"> (Fischhoff and Davis, 2014). Scientific discourse often involves an amount of details that can overwhelm even seasoned experts. It can also leave out crucial uncertainties that are commonly understood by the experts within the field, but need to be communicated to the broader public (Fischhoff and Davis, 2014). Finding the right balance is difficult, yet essential, considering the important role that uncertainty plays in human decision making (Curley et al., 1986; Sword-Daniels et al., 2018). Psychological research shows that </w:t>
      </w:r>
      <w:r w:rsidRPr="009E2256">
        <w:rPr>
          <w:rStyle w:val="StyleUnderline"/>
          <w:highlight w:val="green"/>
        </w:rPr>
        <w:t>uncertainty</w:t>
      </w:r>
      <w:r w:rsidRPr="009E2256">
        <w:rPr>
          <w:sz w:val="16"/>
        </w:rPr>
        <w:t xml:space="preserve"> generally </w:t>
      </w:r>
      <w:r w:rsidRPr="009E2256">
        <w:rPr>
          <w:rStyle w:val="StyleUnderline"/>
        </w:rPr>
        <w:t xml:space="preserve">has a </w:t>
      </w:r>
      <w:r w:rsidRPr="009E2256">
        <w:rPr>
          <w:rStyle w:val="Emphasis"/>
        </w:rPr>
        <w:t>negative</w:t>
      </w:r>
      <w:r w:rsidRPr="009E2256">
        <w:rPr>
          <w:rStyle w:val="StyleUnderline"/>
        </w:rPr>
        <w:t xml:space="preserve"> effect on prosocial behaviors</w:t>
      </w:r>
      <w:r w:rsidRPr="009E2256">
        <w:rPr>
          <w:sz w:val="16"/>
        </w:rPr>
        <w:t xml:space="preserve">, since </w:t>
      </w:r>
      <w:r w:rsidRPr="009E2256">
        <w:rPr>
          <w:rStyle w:val="StyleUnderline"/>
        </w:rPr>
        <w:t xml:space="preserve">it </w:t>
      </w:r>
      <w:r w:rsidRPr="009E2256">
        <w:rPr>
          <w:rStyle w:val="StyleUnderline"/>
          <w:highlight w:val="green"/>
        </w:rPr>
        <w:t xml:space="preserve">tends to </w:t>
      </w:r>
      <w:r w:rsidRPr="009E2256">
        <w:rPr>
          <w:rStyle w:val="Emphasis"/>
          <w:highlight w:val="green"/>
        </w:rPr>
        <w:t>enable</w:t>
      </w:r>
      <w:r w:rsidRPr="009E2256">
        <w:rPr>
          <w:rStyle w:val="StyleUnderline"/>
          <w:highlight w:val="green"/>
        </w:rPr>
        <w:t xml:space="preserve"> people to adopt</w:t>
      </w:r>
      <w:r w:rsidRPr="009E2256">
        <w:rPr>
          <w:rStyle w:val="StyleUnderline"/>
        </w:rPr>
        <w:t xml:space="preserve"> </w:t>
      </w:r>
      <w:r w:rsidRPr="009E2256">
        <w:rPr>
          <w:rStyle w:val="Emphasis"/>
          <w:highlight w:val="green"/>
        </w:rPr>
        <w:t>self-serving</w:t>
      </w:r>
      <w:r w:rsidRPr="009E2256">
        <w:rPr>
          <w:rStyle w:val="StyleUnderline"/>
        </w:rPr>
        <w:t xml:space="preserve"> </w:t>
      </w:r>
      <w:r w:rsidRPr="009E2256">
        <w:rPr>
          <w:rStyle w:val="StyleUnderline"/>
          <w:highlight w:val="green"/>
        </w:rPr>
        <w:t xml:space="preserve">narratives </w:t>
      </w:r>
      <w:r w:rsidRPr="009E2256">
        <w:rPr>
          <w:rStyle w:val="StyleUnderline"/>
        </w:rPr>
        <w:t xml:space="preserve">about their actions </w:t>
      </w:r>
      <w:r w:rsidRPr="009E2256">
        <w:rPr>
          <w:rStyle w:val="StyleUnderline"/>
          <w:highlight w:val="green"/>
        </w:rPr>
        <w:t xml:space="preserve">and </w:t>
      </w:r>
      <w:r w:rsidRPr="009E2256">
        <w:rPr>
          <w:rStyle w:val="Emphasis"/>
          <w:highlight w:val="green"/>
        </w:rPr>
        <w:t>limit</w:t>
      </w:r>
      <w:r w:rsidRPr="009E2256">
        <w:rPr>
          <w:rStyle w:val="StyleUnderline"/>
        </w:rPr>
        <w:t xml:space="preserve"> their </w:t>
      </w:r>
      <w:r w:rsidRPr="009E2256">
        <w:rPr>
          <w:rStyle w:val="StyleUnderline"/>
          <w:highlight w:val="green"/>
        </w:rPr>
        <w:t>capacity to</w:t>
      </w:r>
      <w:r w:rsidRPr="009E2256">
        <w:rPr>
          <w:rStyle w:val="StyleUnderline"/>
        </w:rPr>
        <w:t xml:space="preserve"> </w:t>
      </w:r>
      <w:r w:rsidRPr="009E2256">
        <w:rPr>
          <w:rStyle w:val="StyleUnderline"/>
          <w:highlight w:val="green"/>
        </w:rPr>
        <w:t>cooperate</w:t>
      </w:r>
      <w:r w:rsidRPr="009E2256">
        <w:rPr>
          <w:rStyle w:val="StyleUnderline"/>
        </w:rPr>
        <w:t xml:space="preserve"> in social dilemma situations</w:t>
      </w:r>
      <w:r w:rsidRPr="009E2256">
        <w:rPr>
          <w:sz w:val="16"/>
        </w:rPr>
        <w:t xml:space="preserve"> (Hine and Gifford, 1991; Dannenberg et al., 2015; for a review of the literature, see Kappes et al., 2018). Experimental work highlights that </w:t>
      </w:r>
      <w:r w:rsidRPr="00591B1A">
        <w:rPr>
          <w:rStyle w:val="StyleUnderline"/>
        </w:rPr>
        <w:t>uncertainty framing</w:t>
      </w:r>
      <w:r w:rsidRPr="009E2256">
        <w:rPr>
          <w:sz w:val="16"/>
        </w:rPr>
        <w:t xml:space="preserve"> also </w:t>
      </w:r>
      <w:r w:rsidRPr="00591B1A">
        <w:rPr>
          <w:rStyle w:val="StyleUnderline"/>
        </w:rPr>
        <w:t>matters for climate change related behaviors, such as decreasing one's energy consumption</w:t>
      </w:r>
      <w:r w:rsidRPr="009E2256">
        <w:rPr>
          <w:sz w:val="16"/>
        </w:rPr>
        <w:t xml:space="preserve"> (Morton et al., 2011). </w:t>
      </w:r>
      <w:r w:rsidRPr="009E2256">
        <w:rPr>
          <w:rStyle w:val="StyleUnderline"/>
          <w:highlight w:val="green"/>
        </w:rPr>
        <w:t>A</w:t>
      </w:r>
      <w:r w:rsidRPr="00591B1A">
        <w:rPr>
          <w:rStyle w:val="StyleUnderline"/>
        </w:rPr>
        <w:t xml:space="preserve"> </w:t>
      </w:r>
      <w:r w:rsidRPr="009E2256">
        <w:rPr>
          <w:rStyle w:val="StyleUnderline"/>
          <w:highlight w:val="green"/>
        </w:rPr>
        <w:t>focus on uncertainty</w:t>
      </w:r>
      <w:r w:rsidRPr="009E2256">
        <w:rPr>
          <w:sz w:val="16"/>
        </w:rPr>
        <w:t xml:space="preserve"> in news coverage </w:t>
      </w:r>
      <w:r w:rsidRPr="009E2256">
        <w:rPr>
          <w:rStyle w:val="StyleUnderline"/>
          <w:highlight w:val="green"/>
        </w:rPr>
        <w:t>can</w:t>
      </w:r>
      <w:r w:rsidRPr="009E2256">
        <w:rPr>
          <w:sz w:val="16"/>
        </w:rPr>
        <w:t xml:space="preserve"> potentially </w:t>
      </w:r>
      <w:r w:rsidRPr="009E2256">
        <w:rPr>
          <w:rStyle w:val="Emphasis"/>
          <w:highlight w:val="green"/>
        </w:rPr>
        <w:t>reduce</w:t>
      </w:r>
      <w:r w:rsidRPr="00591B1A">
        <w:rPr>
          <w:rStyle w:val="StyleUnderline"/>
        </w:rPr>
        <w:t xml:space="preserve"> the </w:t>
      </w:r>
      <w:r w:rsidRPr="009E2256">
        <w:rPr>
          <w:rStyle w:val="StyleUnderline"/>
        </w:rPr>
        <w:t>public's</w:t>
      </w:r>
      <w:r w:rsidRPr="00591B1A">
        <w:rPr>
          <w:rStyle w:val="StyleUnderline"/>
        </w:rPr>
        <w:t xml:space="preserve"> </w:t>
      </w:r>
      <w:r w:rsidRPr="009E2256">
        <w:rPr>
          <w:rStyle w:val="StyleUnderline"/>
          <w:highlight w:val="green"/>
        </w:rPr>
        <w:t xml:space="preserve">support </w:t>
      </w:r>
      <w:r w:rsidRPr="009E2256">
        <w:rPr>
          <w:rStyle w:val="StyleUnderline"/>
        </w:rPr>
        <w:t>and engagement</w:t>
      </w:r>
      <w:r w:rsidRPr="009E2256">
        <w:rPr>
          <w:sz w:val="16"/>
        </w:rPr>
        <w:t xml:space="preserve"> </w:t>
      </w:r>
      <w:r w:rsidRPr="009E2256">
        <w:rPr>
          <w:rStyle w:val="StyleUnderline"/>
          <w:highlight w:val="green"/>
        </w:rPr>
        <w:t>in</w:t>
      </w:r>
      <w:r w:rsidRPr="009E2256">
        <w:rPr>
          <w:sz w:val="16"/>
        </w:rPr>
        <w:t xml:space="preserve"> </w:t>
      </w:r>
      <w:r w:rsidRPr="009E2256">
        <w:rPr>
          <w:rStyle w:val="StyleUnderline"/>
          <w:highlight w:val="green"/>
        </w:rPr>
        <w:t>climate action</w:t>
      </w:r>
      <w:r w:rsidRPr="00591B1A">
        <w:rPr>
          <w:rStyle w:val="StyleUnderline"/>
        </w:rPr>
        <w:t xml:space="preserve"> </w:t>
      </w:r>
      <w:r w:rsidRPr="009E2256">
        <w:rPr>
          <w:rStyle w:val="StyleUnderline"/>
          <w:highlight w:val="green"/>
        </w:rPr>
        <w:t>because of</w:t>
      </w:r>
      <w:r w:rsidRPr="00591B1A">
        <w:rPr>
          <w:rStyle w:val="StyleUnderline"/>
        </w:rPr>
        <w:t xml:space="preserve"> the </w:t>
      </w:r>
      <w:r w:rsidRPr="009E2256">
        <w:rPr>
          <w:rStyle w:val="Emphasis"/>
          <w:highlight w:val="green"/>
        </w:rPr>
        <w:t>unclear outcomes</w:t>
      </w:r>
      <w:r w:rsidRPr="00591B1A">
        <w:rPr>
          <w:rStyle w:val="StyleUnderline"/>
        </w:rPr>
        <w:t xml:space="preserve"> of such actions.</w:t>
      </w:r>
      <w:r>
        <w:rPr>
          <w:rStyle w:val="StyleUnderline"/>
        </w:rPr>
        <w:t xml:space="preserve"> </w:t>
      </w:r>
      <w:r w:rsidRPr="009E2256">
        <w:rPr>
          <w:sz w:val="16"/>
        </w:rPr>
        <w:t xml:space="preserve">Uncertainty can take several forms in climate change coverage. On a wide range of climate impacts and long-range forecasts of future warming there is uncertainty that is appropriately acknowledged by experts in the media's coverage of climate science. More problematic is if </w:t>
      </w:r>
      <w:r w:rsidRPr="009E2256">
        <w:rPr>
          <w:rStyle w:val="StyleUnderline"/>
          <w:highlight w:val="green"/>
        </w:rPr>
        <w:t>uncertainty</w:t>
      </w:r>
      <w:r w:rsidRPr="009E2256">
        <w:rPr>
          <w:rStyle w:val="StyleUnderline"/>
        </w:rPr>
        <w:t xml:space="preserve"> is used in a way that </w:t>
      </w:r>
      <w:r w:rsidRPr="009E2256">
        <w:rPr>
          <w:rStyle w:val="StyleUnderline"/>
          <w:highlight w:val="green"/>
        </w:rPr>
        <w:t xml:space="preserve">casts doubt on the </w:t>
      </w:r>
      <w:r w:rsidRPr="009E2256">
        <w:rPr>
          <w:rStyle w:val="Emphasis"/>
          <w:highlight w:val="green"/>
        </w:rPr>
        <w:t>well-established</w:t>
      </w:r>
      <w:r w:rsidRPr="009E2256">
        <w:rPr>
          <w:rStyle w:val="StyleUnderline"/>
          <w:highlight w:val="green"/>
        </w:rPr>
        <w:t xml:space="preserve"> tenants of the </w:t>
      </w:r>
      <w:r w:rsidRPr="009E2256">
        <w:rPr>
          <w:rStyle w:val="Emphasis"/>
          <w:highlight w:val="green"/>
        </w:rPr>
        <w:t>climate</w:t>
      </w:r>
      <w:r w:rsidRPr="009E2256">
        <w:rPr>
          <w:rStyle w:val="StyleUnderline"/>
          <w:highlight w:val="green"/>
        </w:rPr>
        <w:t xml:space="preserve"> </w:t>
      </w:r>
      <w:r w:rsidRPr="009E2256">
        <w:rPr>
          <w:rStyle w:val="Emphasis"/>
          <w:highlight w:val="green"/>
        </w:rPr>
        <w:t>consensus</w:t>
      </w:r>
      <w:r w:rsidRPr="009E2256">
        <w:rPr>
          <w:rStyle w:val="StyleUnderline"/>
          <w:highlight w:val="green"/>
        </w:rPr>
        <w:t xml:space="preserve"> of the</w:t>
      </w:r>
      <w:r w:rsidRPr="009E2256">
        <w:rPr>
          <w:sz w:val="16"/>
        </w:rPr>
        <w:t xml:space="preserve"> Intergovernmental Panel on Climate Change (</w:t>
      </w:r>
      <w:r w:rsidRPr="009E2256">
        <w:rPr>
          <w:rStyle w:val="Emphasis"/>
          <w:highlight w:val="green"/>
        </w:rPr>
        <w:t>IPCC</w:t>
      </w:r>
      <w:r w:rsidRPr="009E2256">
        <w:rPr>
          <w:sz w:val="16"/>
        </w:rPr>
        <w:t xml:space="preserve">)—that </w:t>
      </w:r>
      <w:r w:rsidRPr="009E2256">
        <w:rPr>
          <w:rStyle w:val="StyleUnderline"/>
        </w:rPr>
        <w:t>climate change is happening, is predominantly man-made</w:t>
      </w:r>
      <w:r w:rsidRPr="009E2256">
        <w:rPr>
          <w:sz w:val="16"/>
        </w:rPr>
        <w:t xml:space="preserve"> through the production of greenhouse gas emissions, </w:t>
      </w:r>
      <w:r w:rsidRPr="009E2256">
        <w:rPr>
          <w:rStyle w:val="StyleUnderline"/>
        </w:rPr>
        <w:t xml:space="preserve">and will result in </w:t>
      </w:r>
      <w:r w:rsidRPr="009E2256">
        <w:rPr>
          <w:rStyle w:val="Emphasis"/>
        </w:rPr>
        <w:t>severe</w:t>
      </w:r>
      <w:r w:rsidRPr="009E2256">
        <w:rPr>
          <w:rStyle w:val="StyleUnderline"/>
        </w:rPr>
        <w:t xml:space="preserve"> environmental and human </w:t>
      </w:r>
      <w:r w:rsidRPr="009E2256">
        <w:rPr>
          <w:rStyle w:val="Emphasis"/>
        </w:rPr>
        <w:t>harm</w:t>
      </w:r>
      <w:r w:rsidRPr="009E2256">
        <w:rPr>
          <w:sz w:val="16"/>
        </w:rPr>
        <w:t xml:space="preserve">. </w:t>
      </w:r>
      <w:r w:rsidRPr="009E2256">
        <w:rPr>
          <w:rStyle w:val="StyleUnderline"/>
          <w:highlight w:val="green"/>
        </w:rPr>
        <w:t xml:space="preserve">The </w:t>
      </w:r>
      <w:r w:rsidRPr="009E2256">
        <w:rPr>
          <w:rStyle w:val="Emphasis"/>
          <w:highlight w:val="green"/>
        </w:rPr>
        <w:t>persuasive power</w:t>
      </w:r>
      <w:r w:rsidRPr="009E2256">
        <w:rPr>
          <w:rStyle w:val="StyleUnderline"/>
        </w:rPr>
        <w:t xml:space="preserve"> of uncertainty in this context </w:t>
      </w:r>
      <w:r w:rsidRPr="009E2256">
        <w:rPr>
          <w:rStyle w:val="StyleUnderline"/>
          <w:highlight w:val="green"/>
        </w:rPr>
        <w:t>is its</w:t>
      </w:r>
      <w:r w:rsidRPr="009E2256">
        <w:rPr>
          <w:rStyle w:val="StyleUnderline"/>
        </w:rPr>
        <w:t xml:space="preserve"> implicit </w:t>
      </w:r>
      <w:r w:rsidRPr="009E2256">
        <w:rPr>
          <w:rStyle w:val="Emphasis"/>
          <w:highlight w:val="green"/>
        </w:rPr>
        <w:t>justification</w:t>
      </w:r>
      <w:r w:rsidRPr="009E2256">
        <w:rPr>
          <w:rStyle w:val="StyleUnderline"/>
          <w:highlight w:val="green"/>
        </w:rPr>
        <w:t xml:space="preserve"> and </w:t>
      </w:r>
      <w:r w:rsidRPr="009E2256">
        <w:rPr>
          <w:rStyle w:val="Emphasis"/>
          <w:highlight w:val="green"/>
        </w:rPr>
        <w:t>reification</w:t>
      </w:r>
      <w:r w:rsidRPr="009E2256">
        <w:rPr>
          <w:rStyle w:val="StyleUnderline"/>
          <w:highlight w:val="green"/>
        </w:rPr>
        <w:t xml:space="preserve"> of the</w:t>
      </w:r>
      <w:r w:rsidRPr="009E2256">
        <w:rPr>
          <w:rStyle w:val="StyleUnderline"/>
        </w:rPr>
        <w:t xml:space="preserve"> </w:t>
      </w:r>
      <w:r w:rsidRPr="009E2256">
        <w:rPr>
          <w:rStyle w:val="StyleUnderline"/>
          <w:highlight w:val="green"/>
        </w:rPr>
        <w:t>s</w:t>
      </w:r>
      <w:r w:rsidRPr="009E2256">
        <w:rPr>
          <w:rStyle w:val="StyleUnderline"/>
        </w:rPr>
        <w:t xml:space="preserve">tatus </w:t>
      </w:r>
      <w:r w:rsidRPr="009E2256">
        <w:rPr>
          <w:rStyle w:val="StyleUnderline"/>
          <w:highlight w:val="green"/>
        </w:rPr>
        <w:t>quo</w:t>
      </w:r>
      <w:r w:rsidRPr="009E2256">
        <w:rPr>
          <w:rStyle w:val="StyleUnderline"/>
        </w:rPr>
        <w:t xml:space="preserve">, especially </w:t>
      </w:r>
      <w:r w:rsidRPr="009E2256">
        <w:rPr>
          <w:rStyle w:val="StyleUnderline"/>
          <w:highlight w:val="green"/>
        </w:rPr>
        <w:t>as it pertains to fossil-fuel</w:t>
      </w:r>
      <w:r w:rsidRPr="009E2256">
        <w:rPr>
          <w:rStyle w:val="StyleUnderline"/>
        </w:rPr>
        <w:t xml:space="preserve"> usage and carbon emissions</w:t>
      </w:r>
      <w:r w:rsidRPr="009E2256">
        <w:rPr>
          <w:sz w:val="16"/>
        </w:rPr>
        <w:t xml:space="preserve"> (Feygina et al., 2010). One way in which this type </w:t>
      </w:r>
      <w:r w:rsidRPr="00591B1A">
        <w:rPr>
          <w:rStyle w:val="StyleUnderline"/>
        </w:rPr>
        <w:t>uncertainty</w:t>
      </w:r>
      <w:r w:rsidRPr="009E2256">
        <w:rPr>
          <w:sz w:val="16"/>
        </w:rPr>
        <w:t xml:space="preserve"> </w:t>
      </w:r>
      <w:r w:rsidRPr="00591B1A">
        <w:rPr>
          <w:rStyle w:val="StyleUnderline"/>
        </w:rPr>
        <w:t>enters</w:t>
      </w:r>
      <w:r w:rsidRPr="009E2256">
        <w:rPr>
          <w:sz w:val="16"/>
        </w:rPr>
        <w:t xml:space="preserve"> the </w:t>
      </w:r>
      <w:r w:rsidRPr="00591B1A">
        <w:rPr>
          <w:rStyle w:val="StyleUnderline"/>
        </w:rPr>
        <w:t>media coverage of climate change</w:t>
      </w:r>
      <w:r w:rsidRPr="009E2256">
        <w:rPr>
          <w:sz w:val="16"/>
        </w:rPr>
        <w:t xml:space="preserve"> has been </w:t>
      </w:r>
      <w:r w:rsidRPr="00591B1A">
        <w:rPr>
          <w:rStyle w:val="StyleUnderline"/>
        </w:rPr>
        <w:t>through</w:t>
      </w:r>
      <w:r w:rsidRPr="009E2256">
        <w:rPr>
          <w:sz w:val="16"/>
        </w:rPr>
        <w:t xml:space="preserve"> the </w:t>
      </w:r>
      <w:r w:rsidRPr="00591B1A">
        <w:rPr>
          <w:rStyle w:val="StyleUnderline"/>
        </w:rPr>
        <w:t>journalistic</w:t>
      </w:r>
      <w:r w:rsidRPr="009E2256">
        <w:rPr>
          <w:sz w:val="16"/>
        </w:rPr>
        <w:t xml:space="preserve"> engagement of so-called “</w:t>
      </w:r>
      <w:r w:rsidRPr="00591B1A">
        <w:rPr>
          <w:rStyle w:val="Emphasis"/>
        </w:rPr>
        <w:t>false balance</w:t>
      </w:r>
      <w:r w:rsidRPr="009E2256">
        <w:rPr>
          <w:sz w:val="16"/>
        </w:rPr>
        <w:t xml:space="preserve">.” </w:t>
      </w:r>
      <w:r w:rsidRPr="009E2256">
        <w:rPr>
          <w:rStyle w:val="StyleUnderline"/>
          <w:highlight w:val="green"/>
        </w:rPr>
        <w:t>Reporters</w:t>
      </w:r>
      <w:r w:rsidRPr="00591B1A">
        <w:rPr>
          <w:rStyle w:val="StyleUnderline"/>
        </w:rPr>
        <w:t xml:space="preserve"> frequently </w:t>
      </w:r>
      <w:r w:rsidRPr="009E2256">
        <w:rPr>
          <w:rStyle w:val="StyleUnderline"/>
          <w:highlight w:val="green"/>
        </w:rPr>
        <w:t xml:space="preserve">treat topics as </w:t>
      </w:r>
      <w:r w:rsidRPr="009E2256">
        <w:rPr>
          <w:rStyle w:val="Emphasis"/>
          <w:highlight w:val="green"/>
        </w:rPr>
        <w:t>debates</w:t>
      </w:r>
      <w:r w:rsidRPr="009E2256">
        <w:rPr>
          <w:rStyle w:val="StyleUnderline"/>
          <w:highlight w:val="green"/>
        </w:rPr>
        <w:t xml:space="preserve"> </w:t>
      </w:r>
      <w:r w:rsidRPr="009E2256">
        <w:rPr>
          <w:rStyle w:val="StyleUnderline"/>
        </w:rPr>
        <w:t>in which</w:t>
      </w:r>
      <w:r w:rsidRPr="00591B1A">
        <w:rPr>
          <w:rStyle w:val="StyleUnderline"/>
        </w:rPr>
        <w:t xml:space="preserve"> </w:t>
      </w:r>
      <w:r w:rsidRPr="009E2256">
        <w:rPr>
          <w:rStyle w:val="StyleUnderline"/>
          <w:highlight w:val="green"/>
        </w:rPr>
        <w:t>they present</w:t>
      </w:r>
      <w:r w:rsidRPr="00591B1A">
        <w:rPr>
          <w:rStyle w:val="StyleUnderline"/>
        </w:rPr>
        <w:t xml:space="preserve"> </w:t>
      </w:r>
      <w:r w:rsidRPr="009E2256">
        <w:rPr>
          <w:sz w:val="16"/>
        </w:rPr>
        <w:t>“</w:t>
      </w:r>
      <w:r w:rsidRPr="009E2256">
        <w:rPr>
          <w:rStyle w:val="Emphasis"/>
          <w:highlight w:val="green"/>
        </w:rPr>
        <w:t>both sides</w:t>
      </w:r>
      <w:r w:rsidRPr="009E2256">
        <w:rPr>
          <w:sz w:val="16"/>
        </w:rPr>
        <w:t xml:space="preserve">” in order </w:t>
      </w:r>
      <w:r w:rsidRPr="009E2256">
        <w:rPr>
          <w:rStyle w:val="StyleUnderline"/>
          <w:highlight w:val="green"/>
        </w:rPr>
        <w:t>to adhere to</w:t>
      </w:r>
      <w:r w:rsidRPr="00591B1A">
        <w:rPr>
          <w:rStyle w:val="StyleUnderline"/>
        </w:rPr>
        <w:t xml:space="preserve"> a journalistic norm of </w:t>
      </w:r>
      <w:r w:rsidRPr="009E2256">
        <w:rPr>
          <w:rStyle w:val="Emphasis"/>
          <w:highlight w:val="green"/>
        </w:rPr>
        <w:t>objectivity</w:t>
      </w:r>
      <w:r w:rsidRPr="009E2256">
        <w:rPr>
          <w:sz w:val="16"/>
        </w:rPr>
        <w:t xml:space="preserve">. This norm exists, in part, because both journalists and the general public prize it (Schudson, 1978; Giannoulis et al., 2010), but also because it acts as a mechanism to protect journalists from attacks on their credibility and to preserve access to sources on both sides of a given political debate (Hallin, 1989; Shoemaker and Reese, 2013). The </w:t>
      </w:r>
      <w:r w:rsidRPr="00591B1A">
        <w:rPr>
          <w:rStyle w:val="StyleUnderline"/>
        </w:rPr>
        <w:t xml:space="preserve">desire for </w:t>
      </w:r>
      <w:r w:rsidRPr="009E2256">
        <w:rPr>
          <w:rStyle w:val="StyleUnderline"/>
          <w:highlight w:val="green"/>
        </w:rPr>
        <w:t>balance</w:t>
      </w:r>
      <w:r w:rsidRPr="00591B1A">
        <w:rPr>
          <w:rStyle w:val="StyleUnderline"/>
        </w:rPr>
        <w:t xml:space="preserve"> also </w:t>
      </w:r>
      <w:r w:rsidRPr="009E2256">
        <w:rPr>
          <w:rStyle w:val="StyleUnderline"/>
          <w:highlight w:val="green"/>
        </w:rPr>
        <w:t xml:space="preserve">serves the media's tendency toward </w:t>
      </w:r>
      <w:r w:rsidRPr="009E2256">
        <w:rPr>
          <w:rStyle w:val="Emphasis"/>
          <w:highlight w:val="green"/>
        </w:rPr>
        <w:t>drama</w:t>
      </w:r>
      <w:r w:rsidRPr="009E2256">
        <w:rPr>
          <w:rStyle w:val="StyleUnderline"/>
          <w:highlight w:val="green"/>
        </w:rPr>
        <w:t xml:space="preserve"> and </w:t>
      </w:r>
      <w:r w:rsidRPr="009E2256">
        <w:rPr>
          <w:rStyle w:val="Emphasis"/>
          <w:highlight w:val="green"/>
        </w:rPr>
        <w:t>conflict</w:t>
      </w:r>
      <w:r w:rsidRPr="00591B1A">
        <w:rPr>
          <w:rStyle w:val="StyleUnderline"/>
        </w:rPr>
        <w:t xml:space="preserve"> in news coverage</w:t>
      </w:r>
      <w:r w:rsidRPr="009E2256">
        <w:rPr>
          <w:sz w:val="16"/>
        </w:rPr>
        <w:t xml:space="preserve"> (Bennett, 2007). In many contexts it is important for journalists to be fair and </w:t>
      </w:r>
      <w:r w:rsidRPr="009E2256">
        <w:rPr>
          <w:rStyle w:val="StyleUnderline"/>
        </w:rPr>
        <w:t xml:space="preserve">evenly balanced </w:t>
      </w:r>
      <w:r w:rsidRPr="009E2256">
        <w:rPr>
          <w:sz w:val="16"/>
        </w:rPr>
        <w:t xml:space="preserve">in their </w:t>
      </w:r>
      <w:r w:rsidRPr="009E2256">
        <w:rPr>
          <w:rStyle w:val="StyleUnderline"/>
        </w:rPr>
        <w:t>presentation</w:t>
      </w:r>
      <w:r w:rsidRPr="009E2256">
        <w:rPr>
          <w:sz w:val="16"/>
        </w:rPr>
        <w:t xml:space="preserve"> of different sides of a story, but it </w:t>
      </w:r>
      <w:r w:rsidRPr="009E2256">
        <w:rPr>
          <w:rStyle w:val="StyleUnderline"/>
        </w:rPr>
        <w:t xml:space="preserve">quickly becomes awkward </w:t>
      </w:r>
      <w:r w:rsidRPr="009E2256">
        <w:rPr>
          <w:rStyle w:val="StyleUnderline"/>
          <w:highlight w:val="green"/>
        </w:rPr>
        <w:t>when discussing</w:t>
      </w:r>
      <w:r w:rsidRPr="009E2256">
        <w:rPr>
          <w:rStyle w:val="StyleUnderline"/>
        </w:rPr>
        <w:t xml:space="preserve"> the existence or causes of</w:t>
      </w:r>
      <w:r w:rsidRPr="00591B1A">
        <w:rPr>
          <w:rStyle w:val="StyleUnderline"/>
        </w:rPr>
        <w:t xml:space="preserve"> </w:t>
      </w:r>
      <w:r w:rsidRPr="009E2256">
        <w:rPr>
          <w:rStyle w:val="StyleUnderline"/>
          <w:highlight w:val="green"/>
        </w:rPr>
        <w:t>climate change</w:t>
      </w:r>
      <w:r w:rsidRPr="00591B1A">
        <w:rPr>
          <w:rStyle w:val="StyleUnderline"/>
        </w:rPr>
        <w:t xml:space="preserve"> where </w:t>
      </w:r>
      <w:r w:rsidRPr="009E2256">
        <w:rPr>
          <w:rStyle w:val="StyleUnderline"/>
          <w:highlight w:val="green"/>
        </w:rPr>
        <w:t>the credibility of each side</w:t>
      </w:r>
      <w:r w:rsidRPr="00591B1A">
        <w:rPr>
          <w:rStyle w:val="StyleUnderline"/>
        </w:rPr>
        <w:t xml:space="preserve"> </w:t>
      </w:r>
      <w:r w:rsidRPr="009E2256">
        <w:rPr>
          <w:rStyle w:val="StyleUnderline"/>
          <w:highlight w:val="green"/>
        </w:rPr>
        <w:t xml:space="preserve">does not have </w:t>
      </w:r>
      <w:r w:rsidRPr="009E2256">
        <w:rPr>
          <w:rStyle w:val="Emphasis"/>
          <w:highlight w:val="green"/>
        </w:rPr>
        <w:t>equal weight</w:t>
      </w:r>
      <w:r w:rsidRPr="009E2256">
        <w:rPr>
          <w:sz w:val="16"/>
        </w:rPr>
        <w:t xml:space="preserve">. And, </w:t>
      </w:r>
      <w:r w:rsidRPr="00591B1A">
        <w:rPr>
          <w:rStyle w:val="StyleUnderline"/>
        </w:rPr>
        <w:t xml:space="preserve">the </w:t>
      </w:r>
      <w:r w:rsidRPr="009E2256">
        <w:rPr>
          <w:rStyle w:val="Emphasis"/>
        </w:rPr>
        <w:t>consequences</w:t>
      </w:r>
      <w:r w:rsidRPr="009E2256">
        <w:rPr>
          <w:rStyle w:val="StyleUnderline"/>
        </w:rPr>
        <w:t xml:space="preserve"> of this coverage are </w:t>
      </w:r>
      <w:r w:rsidRPr="009E2256">
        <w:rPr>
          <w:rStyle w:val="Emphasis"/>
        </w:rPr>
        <w:t>troubling</w:t>
      </w:r>
      <w:r w:rsidRPr="009E2256">
        <w:rPr>
          <w:sz w:val="16"/>
        </w:rPr>
        <w:t xml:space="preserve">. </w:t>
      </w:r>
      <w:r w:rsidRPr="009E2256">
        <w:rPr>
          <w:rStyle w:val="StyleUnderline"/>
          <w:highlight w:val="green"/>
        </w:rPr>
        <w:t>Presenting a scientific</w:t>
      </w:r>
      <w:r w:rsidRPr="00591B1A">
        <w:rPr>
          <w:rStyle w:val="StyleUnderline"/>
        </w:rPr>
        <w:t xml:space="preserve"> </w:t>
      </w:r>
      <w:r w:rsidRPr="009E2256">
        <w:rPr>
          <w:rStyle w:val="StyleUnderline"/>
          <w:highlight w:val="green"/>
        </w:rPr>
        <w:t>consensus as a debate confuses the public on the state of the science</w:t>
      </w:r>
      <w:r w:rsidRPr="00591B1A">
        <w:rPr>
          <w:rStyle w:val="StyleUnderline"/>
        </w:rPr>
        <w:t xml:space="preserve"> </w:t>
      </w:r>
      <w:r w:rsidRPr="009E2256">
        <w:rPr>
          <w:rStyle w:val="StyleUnderline"/>
          <w:highlight w:val="green"/>
        </w:rPr>
        <w:t>and</w:t>
      </w:r>
      <w:r w:rsidRPr="00591B1A">
        <w:rPr>
          <w:rStyle w:val="StyleUnderline"/>
        </w:rPr>
        <w:t>, in the case of climate change</w:t>
      </w:r>
      <w:r w:rsidRPr="009E2256">
        <w:rPr>
          <w:sz w:val="16"/>
        </w:rPr>
        <w:t>, possibly</w:t>
      </w:r>
      <w:r w:rsidRPr="00591B1A">
        <w:rPr>
          <w:rStyle w:val="StyleUnderline"/>
        </w:rPr>
        <w:t xml:space="preserve"> </w:t>
      </w:r>
      <w:r w:rsidRPr="009E2256">
        <w:rPr>
          <w:rStyle w:val="StyleUnderline"/>
          <w:highlight w:val="green"/>
        </w:rPr>
        <w:t>reduces support for climate</w:t>
      </w:r>
      <w:r w:rsidRPr="00591B1A">
        <w:rPr>
          <w:rStyle w:val="StyleUnderline"/>
        </w:rPr>
        <w:t xml:space="preserve"> </w:t>
      </w:r>
      <w:r w:rsidRPr="009E2256">
        <w:rPr>
          <w:rStyle w:val="StyleUnderline"/>
          <w:highlight w:val="green"/>
        </w:rPr>
        <w:t>action</w:t>
      </w:r>
      <w:r w:rsidRPr="009E2256">
        <w:rPr>
          <w:sz w:val="16"/>
        </w:rPr>
        <w:t xml:space="preserve"> (Friedman et al., 1999; Corbett and Durfee, 2004; Koehler, 2016; McCright et al., 2016). </w:t>
      </w:r>
      <w:r w:rsidRPr="00591B1A">
        <w:rPr>
          <w:rStyle w:val="StyleUnderline"/>
        </w:rPr>
        <w:t xml:space="preserve">Newsroom norms of objectivity will only </w:t>
      </w:r>
      <w:r w:rsidRPr="000402C3">
        <w:rPr>
          <w:rStyle w:val="StyleUnderline"/>
        </w:rPr>
        <w:t xml:space="preserve">contribute to a </w:t>
      </w:r>
      <w:r w:rsidRPr="000402C3">
        <w:rPr>
          <w:rStyle w:val="StyleUnderline"/>
          <w:highlight w:val="green"/>
        </w:rPr>
        <w:t>balanced presentation</w:t>
      </w:r>
      <w:r w:rsidRPr="00591B1A">
        <w:rPr>
          <w:rStyle w:val="StyleUnderline"/>
        </w:rPr>
        <w:t xml:space="preserve"> of a political debate if another side presents itself</w:t>
      </w:r>
      <w:r w:rsidRPr="009E2256">
        <w:rPr>
          <w:sz w:val="16"/>
        </w:rPr>
        <w:t xml:space="preserve">. </w:t>
      </w:r>
      <w:r w:rsidRPr="00591B1A">
        <w:rPr>
          <w:rStyle w:val="StyleUnderline"/>
        </w:rPr>
        <w:t>Journalists</w:t>
      </w:r>
      <w:r w:rsidRPr="009E2256">
        <w:rPr>
          <w:sz w:val="16"/>
        </w:rPr>
        <w:t xml:space="preserve"> ultimately </w:t>
      </w:r>
      <w:r w:rsidRPr="00591B1A">
        <w:rPr>
          <w:rStyle w:val="StyleUnderline"/>
        </w:rPr>
        <w:t>rely on easily accessible sources when</w:t>
      </w:r>
      <w:r w:rsidRPr="009E2256">
        <w:rPr>
          <w:sz w:val="16"/>
        </w:rPr>
        <w:t xml:space="preserve"> </w:t>
      </w:r>
      <w:r w:rsidRPr="00591B1A">
        <w:rPr>
          <w:rStyle w:val="StyleUnderline"/>
        </w:rPr>
        <w:t>reporting</w:t>
      </w:r>
      <w:r w:rsidRPr="009E2256">
        <w:rPr>
          <w:sz w:val="16"/>
        </w:rPr>
        <w:t xml:space="preserve"> on the news. And, </w:t>
      </w:r>
      <w:r w:rsidRPr="00591B1A">
        <w:rPr>
          <w:rStyle w:val="StyleUnderline"/>
        </w:rPr>
        <w:t>because of the activism of the fossil fuel industry</w:t>
      </w:r>
      <w:r w:rsidRPr="009E2256">
        <w:rPr>
          <w:sz w:val="16"/>
        </w:rPr>
        <w:t xml:space="preserve"> and conservative movement, </w:t>
      </w:r>
      <w:r w:rsidRPr="00591B1A">
        <w:rPr>
          <w:rStyle w:val="StyleUnderline"/>
        </w:rPr>
        <w:t xml:space="preserve">there have been no shortage of sources ready and willing to use a platform provided by journalists to cast </w:t>
      </w:r>
      <w:r w:rsidRPr="000402C3">
        <w:rPr>
          <w:rStyle w:val="StyleUnderline"/>
        </w:rPr>
        <w:t>doubt on climate</w:t>
      </w:r>
      <w:r w:rsidRPr="000402C3">
        <w:rPr>
          <w:sz w:val="16"/>
        </w:rPr>
        <w:t xml:space="preserve"> </w:t>
      </w:r>
      <w:r w:rsidRPr="000402C3">
        <w:rPr>
          <w:rStyle w:val="StyleUnderline"/>
        </w:rPr>
        <w:t>science</w:t>
      </w:r>
      <w:r w:rsidRPr="000402C3">
        <w:rPr>
          <w:sz w:val="16"/>
        </w:rPr>
        <w:t>—</w:t>
      </w:r>
      <w:r w:rsidRPr="000402C3">
        <w:rPr>
          <w:rStyle w:val="StyleUnderline"/>
        </w:rPr>
        <w:t>the</w:t>
      </w:r>
      <w:r w:rsidRPr="000402C3">
        <w:rPr>
          <w:sz w:val="16"/>
        </w:rPr>
        <w:t xml:space="preserve"> so-called “</w:t>
      </w:r>
      <w:r w:rsidRPr="000402C3">
        <w:rPr>
          <w:rStyle w:val="Emphasis"/>
        </w:rPr>
        <w:t>Merchants of Doubt</w:t>
      </w:r>
      <w:r w:rsidRPr="000402C3">
        <w:rPr>
          <w:sz w:val="16"/>
        </w:rPr>
        <w:t xml:space="preserve">” (Oreskes and Conway, 2011). Scholars have noted that </w:t>
      </w:r>
      <w:r w:rsidRPr="000402C3">
        <w:rPr>
          <w:rStyle w:val="StyleUnderline"/>
        </w:rPr>
        <w:t>these groups</w:t>
      </w:r>
      <w:r w:rsidRPr="000402C3">
        <w:rPr>
          <w:sz w:val="16"/>
        </w:rPr>
        <w:t xml:space="preserve"> have </w:t>
      </w:r>
      <w:r w:rsidRPr="000402C3">
        <w:rPr>
          <w:rStyle w:val="StyleUnderline"/>
        </w:rPr>
        <w:t xml:space="preserve">made a </w:t>
      </w:r>
      <w:r w:rsidRPr="000402C3">
        <w:rPr>
          <w:rStyle w:val="Emphasis"/>
        </w:rPr>
        <w:t>concerted</w:t>
      </w:r>
      <w:r w:rsidRPr="000402C3">
        <w:rPr>
          <w:rStyle w:val="StyleUnderline"/>
        </w:rPr>
        <w:t xml:space="preserve"> effort to mobilize opposition to climate mitigation policy by </w:t>
      </w:r>
      <w:r w:rsidRPr="000402C3">
        <w:rPr>
          <w:rStyle w:val="Emphasis"/>
        </w:rPr>
        <w:t>undermining trust</w:t>
      </w:r>
      <w:r w:rsidRPr="000402C3">
        <w:rPr>
          <w:rStyle w:val="StyleUnderline"/>
        </w:rPr>
        <w:t xml:space="preserve"> in </w:t>
      </w:r>
      <w:r w:rsidRPr="000402C3">
        <w:rPr>
          <w:rStyle w:val="Emphasis"/>
        </w:rPr>
        <w:t>foundations</w:t>
      </w:r>
      <w:r w:rsidRPr="000402C3">
        <w:rPr>
          <w:rStyle w:val="StyleUnderline"/>
        </w:rPr>
        <w:t xml:space="preserve"> of climate science for both the public and policy makers</w:t>
      </w:r>
      <w:r w:rsidRPr="000402C3">
        <w:rPr>
          <w:sz w:val="16"/>
        </w:rPr>
        <w:t xml:space="preserve"> (Jacques et al., 2008; Dunlap and McCright, 2011; Dunlap and Jacques, 2013; Farrell, 2016a,b). </w:t>
      </w:r>
      <w:r w:rsidRPr="000402C3">
        <w:rPr>
          <w:sz w:val="16"/>
        </w:rPr>
        <w:lastRenderedPageBreak/>
        <w:t xml:space="preserve">While these groups are likely not as active in the media as conventional wisdom might suggest (Merkley and Stecula, 2018), it is still possible that </w:t>
      </w:r>
      <w:r w:rsidRPr="000402C3">
        <w:rPr>
          <w:rStyle w:val="StyleUnderline"/>
        </w:rPr>
        <w:t>the press</w:t>
      </w:r>
      <w:r w:rsidRPr="000402C3">
        <w:rPr>
          <w:sz w:val="16"/>
        </w:rPr>
        <w:t>, and in particular conservative</w:t>
      </w:r>
      <w:r w:rsidRPr="009E2256">
        <w:rPr>
          <w:sz w:val="16"/>
        </w:rPr>
        <w:t xml:space="preserve"> media, </w:t>
      </w:r>
      <w:r w:rsidRPr="00591B1A">
        <w:rPr>
          <w:rStyle w:val="StyleUnderline"/>
        </w:rPr>
        <w:t>pick up on their message of uncertainty in their coverage of climate science even if they don't explicitly cite these actors.</w:t>
      </w:r>
      <w:r>
        <w:rPr>
          <w:rStyle w:val="StyleUnderline"/>
        </w:rPr>
        <w:t xml:space="preserve"> </w:t>
      </w:r>
      <w:r w:rsidRPr="009E2256">
        <w:rPr>
          <w:sz w:val="16"/>
        </w:rPr>
        <w:t xml:space="preserve">As the broader research on misinformation has shown, various myths surrounding climate science, including those pertaining to certainty of different outcomes, tend to be “sticky,” and hence very difficult to correct (Lewandowsky et al., 2012). Efforts to correct such information tend to be ineffective, and, in some circumstances might even result in what is called a backfire effect, when people get more entrenched in their original position (Nyhan and Reifler, 2010; Lewandowsky et al., 2012). Some promising work suggests that exposing people to correct information prior to misinformation might be an effective way to “inoculate” them from the perils of misinformation, at least in some contexts, but the broader point remains that, </w:t>
      </w:r>
      <w:r w:rsidRPr="00591B1A">
        <w:rPr>
          <w:rStyle w:val="StyleUnderline"/>
        </w:rPr>
        <w:t xml:space="preserve">if the press disseminates </w:t>
      </w:r>
      <w:r w:rsidRPr="000402C3">
        <w:rPr>
          <w:rStyle w:val="StyleUnderline"/>
          <w:highlight w:val="green"/>
        </w:rPr>
        <w:t>uncertainty</w:t>
      </w:r>
      <w:r w:rsidRPr="00591B1A">
        <w:rPr>
          <w:rStyle w:val="StyleUnderline"/>
        </w:rPr>
        <w:t xml:space="preserve"> frames about climate change</w:t>
      </w:r>
      <w:r w:rsidRPr="009E2256">
        <w:rPr>
          <w:sz w:val="16"/>
        </w:rPr>
        <w:t xml:space="preserve">, such </w:t>
      </w:r>
      <w:r w:rsidRPr="000402C3">
        <w:rPr>
          <w:rStyle w:val="StyleUnderline"/>
          <w:highlight w:val="green"/>
        </w:rPr>
        <w:t xml:space="preserve">information might play a </w:t>
      </w:r>
      <w:r w:rsidRPr="000402C3">
        <w:rPr>
          <w:rStyle w:val="Emphasis"/>
          <w:highlight w:val="green"/>
        </w:rPr>
        <w:t>negative</w:t>
      </w:r>
      <w:r w:rsidRPr="00591B1A">
        <w:rPr>
          <w:rStyle w:val="StyleUnderline"/>
        </w:rPr>
        <w:t xml:space="preserve"> </w:t>
      </w:r>
      <w:r w:rsidRPr="000402C3">
        <w:rPr>
          <w:rStyle w:val="StyleUnderline"/>
          <w:highlight w:val="green"/>
        </w:rPr>
        <w:t>role</w:t>
      </w:r>
      <w:r w:rsidRPr="00591B1A">
        <w:rPr>
          <w:rStyle w:val="StyleUnderline"/>
        </w:rPr>
        <w:t xml:space="preserve"> </w:t>
      </w:r>
      <w:r w:rsidRPr="000402C3">
        <w:rPr>
          <w:rStyle w:val="StyleUnderline"/>
          <w:highlight w:val="green"/>
        </w:rPr>
        <w:t>in</w:t>
      </w:r>
      <w:r w:rsidRPr="00591B1A">
        <w:rPr>
          <w:rStyle w:val="StyleUnderline"/>
        </w:rPr>
        <w:t xml:space="preserve"> people's </w:t>
      </w:r>
      <w:r w:rsidRPr="000402C3">
        <w:rPr>
          <w:rStyle w:val="StyleUnderline"/>
          <w:highlight w:val="green"/>
        </w:rPr>
        <w:t>attitudes</w:t>
      </w:r>
      <w:r w:rsidRPr="00591B1A">
        <w:rPr>
          <w:rStyle w:val="StyleUnderline"/>
        </w:rPr>
        <w:t xml:space="preserve"> </w:t>
      </w:r>
      <w:r w:rsidRPr="000402C3">
        <w:rPr>
          <w:rStyle w:val="StyleUnderline"/>
          <w:highlight w:val="green"/>
        </w:rPr>
        <w:t>about</w:t>
      </w:r>
      <w:r w:rsidRPr="00591B1A">
        <w:rPr>
          <w:rStyle w:val="StyleUnderline"/>
        </w:rPr>
        <w:t xml:space="preserve"> climate change and climate change </w:t>
      </w:r>
      <w:r w:rsidRPr="000402C3">
        <w:rPr>
          <w:rStyle w:val="StyleUnderline"/>
          <w:highlight w:val="green"/>
        </w:rPr>
        <w:t>mitigation</w:t>
      </w:r>
      <w:r w:rsidRPr="00591B1A">
        <w:rPr>
          <w:rStyle w:val="StyleUnderline"/>
        </w:rPr>
        <w:t xml:space="preserve"> policies</w:t>
      </w:r>
      <w:r w:rsidRPr="009E2256">
        <w:rPr>
          <w:sz w:val="16"/>
        </w:rPr>
        <w:t xml:space="preserve"> (Cook et al., 2017; Jolley and Douglas, 2017). The themes of uncertainty have been analyzed in the context of climate change news coverage. Some </w:t>
      </w:r>
      <w:r w:rsidRPr="00591B1A">
        <w:rPr>
          <w:rStyle w:val="StyleUnderline"/>
        </w:rPr>
        <w:t>research</w:t>
      </w:r>
      <w:r w:rsidRPr="009E2256">
        <w:rPr>
          <w:sz w:val="16"/>
        </w:rPr>
        <w:t xml:space="preserve"> has </w:t>
      </w:r>
      <w:r w:rsidRPr="00591B1A">
        <w:rPr>
          <w:rStyle w:val="StyleUnderline"/>
        </w:rPr>
        <w:t>shown</w:t>
      </w:r>
      <w:r w:rsidRPr="009E2256">
        <w:rPr>
          <w:sz w:val="16"/>
        </w:rPr>
        <w:t xml:space="preserve"> that </w:t>
      </w:r>
      <w:r w:rsidRPr="00591B1A">
        <w:rPr>
          <w:rStyle w:val="StyleUnderline"/>
        </w:rPr>
        <w:t xml:space="preserve">coverage of climate change </w:t>
      </w:r>
      <w:r w:rsidRPr="009E2256">
        <w:rPr>
          <w:sz w:val="16"/>
        </w:rPr>
        <w:t>in the 1990s and early 2000s</w:t>
      </w:r>
      <w:r w:rsidRPr="00591B1A">
        <w:rPr>
          <w:rStyle w:val="StyleUnderline"/>
        </w:rPr>
        <w:t xml:space="preserve"> was characterized by scientific</w:t>
      </w:r>
      <w:r w:rsidRPr="009E2256">
        <w:rPr>
          <w:sz w:val="16"/>
        </w:rPr>
        <w:t xml:space="preserve"> </w:t>
      </w:r>
      <w:r w:rsidRPr="00591B1A">
        <w:rPr>
          <w:rStyle w:val="StyleUnderline"/>
        </w:rPr>
        <w:t>inaccuracy and uncertainty</w:t>
      </w:r>
      <w:r w:rsidRPr="009E2256">
        <w:rPr>
          <w:sz w:val="16"/>
        </w:rPr>
        <w:t xml:space="preserve">, which was </w:t>
      </w:r>
      <w:r w:rsidRPr="00591B1A">
        <w:rPr>
          <w:rStyle w:val="StyleUnderline"/>
        </w:rPr>
        <w:t xml:space="preserve">driven by an adherence to balanced </w:t>
      </w:r>
      <w:r w:rsidRPr="000402C3">
        <w:rPr>
          <w:rStyle w:val="Emphasis"/>
        </w:rPr>
        <w:t>reporting</w:t>
      </w:r>
      <w:r w:rsidRPr="00591B1A">
        <w:rPr>
          <w:rStyle w:val="StyleUnderline"/>
        </w:rPr>
        <w:t xml:space="preserve"> </w:t>
      </w:r>
      <w:r w:rsidRPr="000402C3">
        <w:rPr>
          <w:sz w:val="16"/>
          <w:szCs w:val="16"/>
        </w:rPr>
        <w:t>and resistance to a growing body</w:t>
      </w:r>
      <w:r w:rsidRPr="009E2256">
        <w:rPr>
          <w:sz w:val="16"/>
        </w:rPr>
        <w:t xml:space="preserve"> of scientific evidence. More recently, however, balance nearly disappeared from the press (Zehr, 2000; Boykoff and Boykoff, 2004, 2007; Boykoff, 2007). The scope of this work, however, has been fairly limited in terms of the time dimension as well as the amount of news coverage examined, as was highlighted in the previous section. However, scholars who have been examining this feature of news coverage of climate change in the comparative context, have highlighted that the U.S. coverage features substantially more climate skeptic voices pushing doubt about climate science, compared to countries like India or France (Painter and Ashe, 2012). Furthermore, contrary to the findings in the U.S.-centric literature, the authors found that skeptics voicing climate increased their media presence between 2007 and 2010 (Painter and Ashe, 2012). In a separate analysis, Painter (2013) also found that uncertainty was the second most common frame used in climate change coverage, appearing in 76 percent of American articles, however it was the salient frame in only 13 percent of the coverage. It is important to note that this analysis, however, was based only on a total of 55 articles. This disparity in findings highlights the need to systematically examine uncertainty in the context of American news coverage and examine degrees of uncertainty, not just whether the frame is present or not.</w:t>
      </w:r>
    </w:p>
    <w:p w14:paraId="1F771F71" w14:textId="06249A59" w:rsidR="009F1F99" w:rsidRDefault="009F1F99" w:rsidP="009F1F99"/>
    <w:p w14:paraId="45420A1E" w14:textId="77777777" w:rsidR="000D26C4" w:rsidRPr="009F1F99" w:rsidRDefault="000D26C4" w:rsidP="009F1F99"/>
    <w:sectPr w:rsidR="000D26C4" w:rsidRPr="009F1F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1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6C4"/>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F99"/>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2E2"/>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29458C"/>
  <w14:defaultImageDpi w14:val="300"/>
  <w15:docId w15:val="{B1336E5D-1768-BD4C-B20A-6DE6A7F7F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1F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1F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1F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1F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9F1F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1F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F99"/>
  </w:style>
  <w:style w:type="character" w:customStyle="1" w:styleId="Heading1Char">
    <w:name w:val="Heading 1 Char"/>
    <w:aliases w:val="Pocket Char"/>
    <w:basedOn w:val="DefaultParagraphFont"/>
    <w:link w:val="Heading1"/>
    <w:uiPriority w:val="9"/>
    <w:rsid w:val="009F1F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1F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1F99"/>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9F1F9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F1F9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F1F9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F1F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1F99"/>
    <w:rPr>
      <w:color w:val="auto"/>
      <w:u w:val="none"/>
    </w:rPr>
  </w:style>
  <w:style w:type="character" w:styleId="Hyperlink">
    <w:name w:val="Hyperlink"/>
    <w:basedOn w:val="DefaultParagraphFont"/>
    <w:uiPriority w:val="99"/>
    <w:unhideWhenUsed/>
    <w:rsid w:val="009F1F99"/>
    <w:rPr>
      <w:color w:val="auto"/>
      <w:u w:val="none"/>
    </w:rPr>
  </w:style>
  <w:style w:type="paragraph" w:styleId="DocumentMap">
    <w:name w:val="Document Map"/>
    <w:basedOn w:val="Normal"/>
    <w:link w:val="DocumentMapChar"/>
    <w:uiPriority w:val="99"/>
    <w:semiHidden/>
    <w:unhideWhenUsed/>
    <w:rsid w:val="009F1F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1F99"/>
    <w:rPr>
      <w:rFonts w:ascii="Lucida Grande" w:hAnsi="Lucida Grande" w:cs="Lucida Grande"/>
    </w:rPr>
  </w:style>
  <w:style w:type="character" w:customStyle="1" w:styleId="apple-converted-space">
    <w:name w:val="apple-converted-space"/>
    <w:basedOn w:val="DefaultParagraphFont"/>
    <w:rsid w:val="009F1F99"/>
  </w:style>
  <w:style w:type="paragraph" w:customStyle="1" w:styleId="textbold">
    <w:name w:val="text bold"/>
    <w:basedOn w:val="Normal"/>
    <w:link w:val="Emphasis"/>
    <w:uiPriority w:val="20"/>
    <w:qFormat/>
    <w:rsid w:val="009F1F99"/>
    <w:pPr>
      <w:ind w:left="720"/>
      <w:jc w:val="both"/>
    </w:pPr>
    <w:rPr>
      <w:b/>
      <w:iCs/>
      <w:u w:val="single"/>
    </w:rPr>
  </w:style>
  <w:style w:type="paragraph" w:styleId="NoSpacing">
    <w:name w:val="No Spacing"/>
    <w:uiPriority w:val="1"/>
    <w:qFormat/>
    <w:rsid w:val="000D26C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lon.com/2020/08/03/are-we-witnessing-the-final-collapse-of-objective-political-reporting-lets-hope-s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llmoyers.com/story/the-failed-promise-of-objective-political-reporting/" TargetMode="External"/><Relationship Id="rId5" Type="http://schemas.openxmlformats.org/officeDocument/2006/relationships/numbering" Target="numbering.xml"/><Relationship Id="rId10" Type="http://schemas.openxmlformats.org/officeDocument/2006/relationships/hyperlink" Target="https://briarpatchmagazine.com/articles/view/built-on-a-foundation-of-white-supremacy"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11337</Words>
  <Characters>64624</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2022-03-10T14:01:00Z</dcterms:created>
  <dcterms:modified xsi:type="dcterms:W3CDTF">2022-03-10T14:01:00Z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