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4687A" w14:textId="0AA6F2D9" w:rsidR="009A28AC" w:rsidRDefault="009A28AC" w:rsidP="009A28AC">
      <w:pPr>
        <w:pStyle w:val="Heading3"/>
      </w:pPr>
      <w:r>
        <w:t>Plan</w:t>
      </w:r>
    </w:p>
    <w:p w14:paraId="6FDEF04B" w14:textId="54C09EAE" w:rsidR="00A13D68" w:rsidRDefault="00A13D68" w:rsidP="00A13D68">
      <w:pPr>
        <w:pStyle w:val="Heading4"/>
      </w:pPr>
      <w:r>
        <w:t>Plan – The appropriation of outer space through the production of space debris by private entities is unjust.</w:t>
      </w:r>
    </w:p>
    <w:p w14:paraId="56B561C2" w14:textId="77777777" w:rsidR="00A13D68" w:rsidRPr="009A5A91" w:rsidRDefault="00A13D68" w:rsidP="00A13D68"/>
    <w:p w14:paraId="07743AB4" w14:textId="77777777" w:rsidR="00A13D68" w:rsidRDefault="00A13D68" w:rsidP="00A13D68">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10FCBC19" w14:textId="77777777" w:rsidR="00A13D68" w:rsidRPr="00612602" w:rsidRDefault="00A13D68" w:rsidP="00A13D68">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4AC8C11B" w14:textId="77777777" w:rsidR="00A13D68" w:rsidRPr="00612602" w:rsidRDefault="00A13D68" w:rsidP="00A13D68">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12A5013A" w14:textId="77777777" w:rsidR="00A13D68" w:rsidRDefault="00A13D68" w:rsidP="00A13D68"/>
    <w:p w14:paraId="5F2CCE6F" w14:textId="77777777" w:rsidR="00A13D68" w:rsidRDefault="00A13D68" w:rsidP="00A13D68">
      <w:pPr>
        <w:pStyle w:val="Heading4"/>
      </w:pPr>
      <w:r>
        <w:t xml:space="preserve">Private entities are </w:t>
      </w:r>
      <w:r w:rsidRPr="00B265A4">
        <w:rPr>
          <w:u w:val="single"/>
        </w:rPr>
        <w:t>non-governmental</w:t>
      </w:r>
      <w:r>
        <w:t>.</w:t>
      </w:r>
    </w:p>
    <w:p w14:paraId="54F85349" w14:textId="77777777" w:rsidR="00A13D68" w:rsidRPr="00B83284" w:rsidRDefault="00A13D68" w:rsidP="00A13D68">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55A004FD" w14:textId="77777777" w:rsidR="00A13D68" w:rsidRDefault="00A13D68" w:rsidP="00A13D68">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6EC4635" w14:textId="77777777" w:rsidR="00A13D68" w:rsidRDefault="00A13D68" w:rsidP="00A13D68"/>
    <w:p w14:paraId="614E5976" w14:textId="77777777" w:rsidR="00A13D68" w:rsidRDefault="00A13D68" w:rsidP="00A13D68">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15CAE79A" w14:textId="77777777" w:rsidR="00A13D68" w:rsidRPr="00DC4B66" w:rsidRDefault="00A13D68" w:rsidP="00A13D68">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2423A95B" w14:textId="77777777" w:rsidR="00A13D68" w:rsidRPr="00DC4B66" w:rsidRDefault="00A13D68" w:rsidP="00A13D68">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7B40613A" w14:textId="77777777" w:rsidR="00A13D68" w:rsidRPr="00A13D68" w:rsidRDefault="00A13D68" w:rsidP="00A13D68"/>
    <w:p w14:paraId="49D0982E" w14:textId="3688BD69" w:rsidR="00BF0B33" w:rsidRDefault="00BF0B33" w:rsidP="00BF0B33">
      <w:pPr>
        <w:pStyle w:val="Heading3"/>
      </w:pPr>
      <w:r>
        <w:t>Advantage</w:t>
      </w:r>
    </w:p>
    <w:p w14:paraId="79254BE6" w14:textId="77777777" w:rsidR="00A13D68" w:rsidRPr="00A8218A" w:rsidRDefault="00A13D68" w:rsidP="00A13D68">
      <w:pPr>
        <w:pStyle w:val="Heading4"/>
      </w:pPr>
      <w:r>
        <w:t xml:space="preserve">The advantage is </w:t>
      </w:r>
      <w:r w:rsidRPr="00A8218A">
        <w:rPr>
          <w:u w:val="single"/>
        </w:rPr>
        <w:t>Debris</w:t>
      </w:r>
      <w:r>
        <w:t xml:space="preserve"> –</w:t>
      </w:r>
    </w:p>
    <w:p w14:paraId="26DDB0D7" w14:textId="77777777" w:rsidR="00A13D68" w:rsidRDefault="00A13D68" w:rsidP="00A13D68">
      <w:pPr>
        <w:pStyle w:val="Heading4"/>
      </w:pPr>
      <w:r>
        <w:t xml:space="preserve">Privatization of space leads to </w:t>
      </w:r>
      <w:r w:rsidRPr="00A73303">
        <w:rPr>
          <w:u w:val="single"/>
        </w:rPr>
        <w:t>unchecked debris</w:t>
      </w:r>
      <w:r>
        <w:t>.</w:t>
      </w:r>
    </w:p>
    <w:p w14:paraId="21D5EC5E" w14:textId="77777777" w:rsidR="00A13D68" w:rsidRPr="00367C57" w:rsidRDefault="00A13D68" w:rsidP="00A13D68">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1" w:history="1">
        <w:r w:rsidRPr="008E3DAC">
          <w:rPr>
            <w:rStyle w:val="Hyperlink"/>
          </w:rPr>
          <w:t>https://www.sciencedirect.com/science/article/pii/S246889671930045X?via%3Dihub</w:t>
        </w:r>
      </w:hyperlink>
      <w:r>
        <w:t>] Justin</w:t>
      </w:r>
    </w:p>
    <w:p w14:paraId="26D997D5" w14:textId="77777777" w:rsidR="00A13D68" w:rsidRPr="00A73303" w:rsidRDefault="00A13D68" w:rsidP="00A13D68">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4A29D60" w14:textId="77777777" w:rsidR="00A13D68" w:rsidRPr="00367C57" w:rsidRDefault="00A13D68" w:rsidP="00A13D68">
      <w:pPr>
        <w:rPr>
          <w:sz w:val="16"/>
        </w:rPr>
      </w:pPr>
      <w:r w:rsidRPr="00367C57">
        <w:rPr>
          <w:noProof/>
          <w:sz w:val="16"/>
        </w:rPr>
        <w:drawing>
          <wp:inline distT="0" distB="0" distL="0" distR="0" wp14:anchorId="1E1B5806" wp14:editId="1A0CA37E">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6D7C1AED" w14:textId="77777777" w:rsidR="00A13D68" w:rsidRDefault="00A13D68" w:rsidP="00A13D68">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4D21F8FF" w14:textId="77777777" w:rsidR="00A13D68" w:rsidRDefault="00A13D68" w:rsidP="00A13D68">
      <w:pPr>
        <w:rPr>
          <w:u w:val="single"/>
        </w:rPr>
      </w:pPr>
    </w:p>
    <w:p w14:paraId="2B5A3511" w14:textId="77777777" w:rsidR="00A13D68" w:rsidRDefault="00A13D68" w:rsidP="00A13D68">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3EB28C44" w14:textId="77777777" w:rsidR="00A13D68" w:rsidRPr="00667B14" w:rsidRDefault="00A13D68" w:rsidP="00A13D68">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2BBE44B" w14:textId="77777777" w:rsidR="00A13D68" w:rsidRPr="009228A1" w:rsidRDefault="00A13D68" w:rsidP="00A13D68">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5D31F80C" w14:textId="77777777" w:rsidR="00A13D68" w:rsidRDefault="00A13D68" w:rsidP="00A13D68">
      <w:pPr>
        <w:rPr>
          <w:u w:val="single"/>
        </w:rPr>
      </w:pPr>
    </w:p>
    <w:p w14:paraId="6105C64A" w14:textId="77777777" w:rsidR="00A13D68" w:rsidRPr="00A73303" w:rsidRDefault="00A13D68" w:rsidP="00A13D68">
      <w:pPr>
        <w:pStyle w:val="Heading4"/>
        <w:jc w:val="both"/>
      </w:pPr>
      <w:r>
        <w:t xml:space="preserve">Invisible tipping points trigger the </w:t>
      </w:r>
      <w:r w:rsidRPr="00A73303">
        <w:rPr>
          <w:u w:val="single"/>
        </w:rPr>
        <w:t>Kessler Syndrome</w:t>
      </w:r>
      <w:r>
        <w:t>.</w:t>
      </w:r>
    </w:p>
    <w:p w14:paraId="3594EE3C" w14:textId="77777777" w:rsidR="00A13D68" w:rsidRPr="008F7C7F" w:rsidRDefault="00A13D68" w:rsidP="00A13D68">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3" w:history="1">
        <w:r w:rsidRPr="008E3DAC">
          <w:rPr>
            <w:rStyle w:val="Hyperlink"/>
          </w:rPr>
          <w:t>https://onezero.medium.com/get-ready-for-the-kessler-syndrome-to-wreck-outer-space-7f29cfe62c3e</w:t>
        </w:r>
      </w:hyperlink>
      <w:r>
        <w:t>] Justin</w:t>
      </w:r>
    </w:p>
    <w:p w14:paraId="2D84361C" w14:textId="77777777" w:rsidR="00A13D68" w:rsidRPr="00C7654E" w:rsidRDefault="00A13D68" w:rsidP="00A13D68">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41CA07F" w14:textId="77777777" w:rsidR="00A13D68" w:rsidRPr="00A05D9C" w:rsidRDefault="00A13D68" w:rsidP="00A13D68"/>
    <w:p w14:paraId="1945F730" w14:textId="77777777" w:rsidR="00A13D68" w:rsidRDefault="00A13D68" w:rsidP="00A13D68">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2C28B81E" w14:textId="77777777" w:rsidR="00A13D68" w:rsidRPr="00667B14" w:rsidRDefault="00A13D68" w:rsidP="00A13D68">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12C1BE9" w14:textId="77777777" w:rsidR="00A13D68" w:rsidRPr="00BE0EC1" w:rsidRDefault="00A13D68" w:rsidP="00A13D68">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0437784A" w14:textId="77777777" w:rsidR="00A13D68" w:rsidRDefault="00A13D68" w:rsidP="00A13D68">
      <w:r w:rsidRPr="00A44E95">
        <w:rPr>
          <w:noProof/>
        </w:rPr>
        <w:drawing>
          <wp:inline distT="0" distB="0" distL="0" distR="0" wp14:anchorId="71E8CCEC" wp14:editId="0B0A63C3">
            <wp:extent cx="3869309" cy="2803993"/>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5F0E5CAA" w14:textId="77777777" w:rsidR="00A13D68" w:rsidRPr="00FF4115" w:rsidRDefault="00A13D68" w:rsidP="00A13D68">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4505BEEC" w14:textId="77777777" w:rsidR="00A13D68" w:rsidRDefault="00A13D68" w:rsidP="00A13D68"/>
    <w:p w14:paraId="087A436C" w14:textId="77777777" w:rsidR="00A13D68" w:rsidRPr="0036263B" w:rsidRDefault="00A13D68" w:rsidP="00A13D68">
      <w:pPr>
        <w:pStyle w:val="Heading4"/>
      </w:pPr>
      <w:r>
        <w:t xml:space="preserve">Debris triggers </w:t>
      </w:r>
      <w:r w:rsidRPr="0020445B">
        <w:rPr>
          <w:u w:val="single"/>
        </w:rPr>
        <w:t>miscalculated war</w:t>
      </w:r>
      <w:r>
        <w:t>.</w:t>
      </w:r>
    </w:p>
    <w:p w14:paraId="557937FC" w14:textId="77777777" w:rsidR="00A13D68" w:rsidRPr="000F20C1" w:rsidRDefault="00A13D68" w:rsidP="00A13D68">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5" w:history="1">
        <w:r w:rsidRPr="005773F3">
          <w:rPr>
            <w:rStyle w:val="Hyperlink"/>
          </w:rPr>
          <w:t>https://www.sciencealert.com/space-junk-accidents-could-trigger-armed-conflict-expert-warns</w:t>
        </w:r>
      </w:hyperlink>
      <w:r>
        <w:t xml:space="preserve">. </w:t>
      </w:r>
    </w:p>
    <w:p w14:paraId="2665AFC4" w14:textId="77777777" w:rsidR="00A13D68" w:rsidRDefault="00A13D68" w:rsidP="00A13D68">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44E907AA" w14:textId="77777777" w:rsidR="00857EB1" w:rsidRPr="00A87F24" w:rsidRDefault="00857EB1" w:rsidP="00857EB1">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3AD7CF63" w14:textId="77777777" w:rsidR="00857EB1" w:rsidRPr="002F7FDF" w:rsidRDefault="00857EB1" w:rsidP="00857EB1">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6" w:history="1">
        <w:r w:rsidRPr="005773F3">
          <w:rPr>
            <w:rStyle w:val="Hyperlink"/>
          </w:rPr>
          <w:t>https://www.baen.com/living_without_satellites</w:t>
        </w:r>
      </w:hyperlink>
      <w:r>
        <w:t xml:space="preserve">. </w:t>
      </w:r>
    </w:p>
    <w:p w14:paraId="043BDF83" w14:textId="77777777" w:rsidR="00857EB1" w:rsidRPr="007216D2" w:rsidRDefault="00857EB1" w:rsidP="00857EB1">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07FA5034" w14:textId="77777777" w:rsidR="00857EB1" w:rsidRDefault="00857EB1" w:rsidP="00857EB1"/>
    <w:p w14:paraId="28E3836E" w14:textId="77777777" w:rsidR="00857EB1" w:rsidRPr="00A16AB1" w:rsidRDefault="00857EB1" w:rsidP="00857EB1">
      <w:pPr>
        <w:pStyle w:val="Heading4"/>
      </w:pPr>
      <w:r>
        <w:t xml:space="preserve">Public pressure </w:t>
      </w:r>
      <w:r w:rsidRPr="009E63A2">
        <w:rPr>
          <w:u w:val="single"/>
        </w:rPr>
        <w:t>forces</w:t>
      </w:r>
      <w:r>
        <w:t xml:space="preserve"> retaliation.</w:t>
      </w:r>
    </w:p>
    <w:p w14:paraId="3B35D0B4" w14:textId="77777777" w:rsidR="00857EB1" w:rsidRPr="00D0048E" w:rsidRDefault="00857EB1" w:rsidP="00857EB1">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7" w:history="1">
        <w:r w:rsidRPr="00D0048E">
          <w:rPr>
            <w:rStyle w:val="Hyperlink"/>
          </w:rPr>
          <w:t>http://thebulletin.org/space-weapons-and-risk-nuclear-exchanges8346</w:t>
        </w:r>
      </w:hyperlink>
    </w:p>
    <w:p w14:paraId="1A9456A5" w14:textId="77777777" w:rsidR="00857EB1" w:rsidRPr="00131706" w:rsidRDefault="00857EB1" w:rsidP="00857EB1">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r w:rsidRPr="00721130">
        <w:rPr>
          <w:rStyle w:val="StyleUnderline"/>
        </w:rPr>
        <w:t xml:space="preserve">were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47CCB5D5" w14:textId="77777777" w:rsidR="00857EB1" w:rsidRDefault="00857EB1" w:rsidP="00857EB1"/>
    <w:p w14:paraId="13688792" w14:textId="77777777" w:rsidR="00857EB1" w:rsidRDefault="00857EB1" w:rsidP="00857EB1">
      <w:pPr>
        <w:pStyle w:val="Heading4"/>
      </w:pPr>
      <w:r>
        <w:t xml:space="preserve">Convergence of factors </w:t>
      </w:r>
      <w:r w:rsidRPr="00C1576D">
        <w:rPr>
          <w:u w:val="single"/>
        </w:rPr>
        <w:t>guarantee</w:t>
      </w:r>
      <w:r>
        <w:t xml:space="preserve"> space escalation. </w:t>
      </w:r>
    </w:p>
    <w:p w14:paraId="2C25A1B0" w14:textId="77777777" w:rsidR="00857EB1" w:rsidRPr="00A80DF9" w:rsidRDefault="00857EB1" w:rsidP="00857EB1">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8"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19" w:history="1">
        <w:r>
          <w:rPr>
            <w:rStyle w:val="Hyperlink"/>
          </w:rPr>
          <w:t>https://www.theatlantic.com/science/archive/2017/12/why-we-should-be-worried-about-a-war-in-space/548507/</w:t>
        </w:r>
      </w:hyperlink>
    </w:p>
    <w:p w14:paraId="3AB8B8E0" w14:textId="77777777" w:rsidR="00857EB1" w:rsidRDefault="00857EB1" w:rsidP="00857EB1">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0"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1" w:tgtFrame="_blank" w:history="1">
        <w:r w:rsidRPr="00131706">
          <w:rPr>
            <w:rStyle w:val="Hyperlink"/>
            <w:sz w:val="12"/>
          </w:rPr>
          <w:t>already underway</w:t>
        </w:r>
      </w:hyperlink>
      <w:r w:rsidRPr="00131706">
        <w:rPr>
          <w:sz w:val="12"/>
        </w:rPr>
        <w:t xml:space="preserve">. No longer confined to the </w:t>
      </w:r>
      <w:hyperlink r:id="rId22"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3"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4"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5"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6"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7"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8"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29"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0"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5B993E58" w14:textId="77777777" w:rsidR="00857EB1" w:rsidRPr="00831EB4" w:rsidRDefault="00857EB1" w:rsidP="00857EB1">
      <w:pPr>
        <w:pStyle w:val="StyleMinimizedTextArialNarrow9pt"/>
      </w:pPr>
    </w:p>
    <w:p w14:paraId="20F98F10" w14:textId="77777777" w:rsidR="00857EB1" w:rsidRPr="00831EB4" w:rsidRDefault="00857EB1" w:rsidP="00857EB1">
      <w:pPr>
        <w:pStyle w:val="Heading4"/>
        <w:rPr>
          <w:rStyle w:val="Style13ptBold"/>
          <w:b/>
          <w:bCs w:val="0"/>
        </w:rPr>
      </w:pPr>
      <w:r w:rsidRPr="00831EB4">
        <w:rPr>
          <w:rStyle w:val="Style13ptBold"/>
          <w:bCs w:val="0"/>
        </w:rPr>
        <w:t>No checks on escalation.</w:t>
      </w:r>
    </w:p>
    <w:p w14:paraId="20F20B2B" w14:textId="77777777" w:rsidR="00857EB1" w:rsidRPr="00581846" w:rsidRDefault="00857EB1" w:rsidP="00857EB1">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1" w:history="1">
        <w:r w:rsidRPr="008E3734">
          <w:rPr>
            <w:rStyle w:val="Hyperlink"/>
          </w:rPr>
          <w:t>https://nsiteam.com/social/wp-content/uploads/2018/08/SMA-White-Paper_Chinese-Persepectives-on-Space_-Aug-2018.pdf</w:t>
        </w:r>
      </w:hyperlink>
      <w:r>
        <w:t>, accessed 7-14</w:t>
      </w:r>
      <w:r w:rsidRPr="004B3D48">
        <w:t>-2019) bm</w:t>
      </w:r>
    </w:p>
    <w:p w14:paraId="00A32680" w14:textId="77777777" w:rsidR="00857EB1" w:rsidRPr="00A96B3A" w:rsidRDefault="00857EB1" w:rsidP="00857EB1">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proofErr w:type="gramStart"/>
      <w:r w:rsidRPr="002C2CE7">
        <w:rPr>
          <w:rStyle w:val="StyleUnderline"/>
        </w:rPr>
        <w:t>domains</w:t>
      </w:r>
      <w:r w:rsidRPr="00A96B3A">
        <w:rPr>
          <w:sz w:val="16"/>
        </w:rPr>
        <w:t xml:space="preserve">, </w:t>
      </w:r>
      <w:r w:rsidRPr="00916BB1">
        <w:rPr>
          <w:rStyle w:val="StyleUnderline"/>
          <w:highlight w:val="green"/>
        </w:rPr>
        <w:t>and</w:t>
      </w:r>
      <w:proofErr w:type="gramEnd"/>
      <w:r w:rsidRPr="00916BB1">
        <w:rPr>
          <w:rStyle w:val="StyleUnderline"/>
          <w:highlight w:val="green"/>
        </w:rPr>
        <w:t xml:space="preserve">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2614B74A" w14:textId="77777777" w:rsidR="00A13D68" w:rsidRDefault="00A13D68" w:rsidP="00A13D68"/>
    <w:p w14:paraId="03C8577F" w14:textId="77777777" w:rsidR="00A13D68" w:rsidRDefault="00A13D68" w:rsidP="00A13D68">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37D14CCC" w14:textId="77777777" w:rsidR="00A13D68" w:rsidRPr="00BB0026" w:rsidRDefault="00A13D68" w:rsidP="00A13D68">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32" w:history="1">
        <w:r w:rsidRPr="008E3DAC">
          <w:rPr>
            <w:rStyle w:val="Hyperlink"/>
          </w:rPr>
          <w:t>https://www.vox.com/2014/4/21/5625246/space-war-china-north-korea-iran</w:t>
        </w:r>
      </w:hyperlink>
      <w:r>
        <w:t>] Justin *Brackets added for ableist language</w:t>
      </w:r>
    </w:p>
    <w:p w14:paraId="737C07A5" w14:textId="77777777" w:rsidR="00A13D68" w:rsidRDefault="00A13D68" w:rsidP="00A13D68">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w:t>
      </w:r>
      <w:r w:rsidRPr="00E60670">
        <w:rPr>
          <w:rStyle w:val="Emphasis"/>
        </w:rPr>
        <w:t>military</w:t>
      </w:r>
      <w:proofErr w:type="gramEnd"/>
      <w:r w:rsidRPr="00E60670">
        <w:rPr>
          <w:rStyle w:val="Emphasis"/>
        </w:rPr>
        <w:t xml:space="preserve">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783E4777" w14:textId="77777777" w:rsidR="00A13D68" w:rsidRPr="00635356" w:rsidRDefault="00A13D68" w:rsidP="00A13D6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8488A42" w14:textId="77777777" w:rsidR="00A13D68" w:rsidRPr="00131706" w:rsidRDefault="00A13D68" w:rsidP="00A13D6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3"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34" w:history="1">
        <w:r w:rsidRPr="00131706">
          <w:rPr>
            <w:rStyle w:val="Hyperlink"/>
          </w:rPr>
          <w:t>https://ratical.org/radiation/NuclearExtinction/StevenStarr022815.html</w:t>
        </w:r>
      </w:hyperlink>
      <w:r w:rsidRPr="00131706">
        <w:rPr>
          <w:rStyle w:val="Hyperlink"/>
        </w:rPr>
        <w:t>]</w:t>
      </w:r>
      <w:r w:rsidRPr="00131706">
        <w:t xml:space="preserve"> TG </w:t>
      </w:r>
    </w:p>
    <w:p w14:paraId="61ECBA5A" w14:textId="77777777" w:rsidR="00A13D68" w:rsidRPr="001E0213" w:rsidRDefault="00A13D68" w:rsidP="00A13D68">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5"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36"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7"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51B5E743" w14:textId="77777777" w:rsidR="00A13D68" w:rsidRDefault="00A13D68" w:rsidP="00A13D68">
      <w:pPr>
        <w:rPr>
          <w:u w:val="single"/>
        </w:rPr>
      </w:pPr>
    </w:p>
    <w:p w14:paraId="36D73552" w14:textId="77777777" w:rsidR="00A13D68" w:rsidRPr="00A13D68" w:rsidRDefault="00A13D68" w:rsidP="00A13D68"/>
    <w:p w14:paraId="5E8BE05A" w14:textId="4A99ED21" w:rsidR="00BF0B33" w:rsidRDefault="00BF0B33" w:rsidP="00BF0B33">
      <w:pPr>
        <w:pStyle w:val="Heading3"/>
      </w:pPr>
      <w:r>
        <w:t>Framing</w:t>
      </w:r>
    </w:p>
    <w:p w14:paraId="1CAB00EF" w14:textId="77777777" w:rsidR="00A13D68" w:rsidRDefault="00A13D68" w:rsidP="00A13D68">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74F9621" w14:textId="77777777" w:rsidR="00A13D68" w:rsidRDefault="00A13D68" w:rsidP="00A13D68">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33F70DD" w14:textId="77777777" w:rsidR="00A13D68" w:rsidRDefault="00A13D68" w:rsidP="00A13D68">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3D9B84F" w14:textId="77777777" w:rsidR="00A13D68" w:rsidRDefault="00A13D68" w:rsidP="00A13D68">
      <w:pPr>
        <w:pStyle w:val="Heading4"/>
      </w:pPr>
      <w:r>
        <w:t>3] Extinction outweighs</w:t>
      </w:r>
    </w:p>
    <w:p w14:paraId="32808970" w14:textId="77777777" w:rsidR="00A13D68" w:rsidRPr="00166CFF" w:rsidRDefault="00A13D68" w:rsidP="00A13D68">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8256642" w14:textId="77777777" w:rsidR="00A13D68" w:rsidRPr="00947060" w:rsidRDefault="00A13D68" w:rsidP="00A13D68">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BA423AD" w14:textId="77777777" w:rsidR="00BF0B33" w:rsidRPr="00BF0B33" w:rsidRDefault="00BF0B33" w:rsidP="00BF0B33"/>
    <w:sectPr w:rsidR="00BF0B33" w:rsidRPr="00BF0B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0B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5F59"/>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85ADF"/>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754"/>
    <w:rsid w:val="00840E7B"/>
    <w:rsid w:val="008536AF"/>
    <w:rsid w:val="00853D40"/>
    <w:rsid w:val="008564FC"/>
    <w:rsid w:val="00857EB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8AC"/>
    <w:rsid w:val="009A6464"/>
    <w:rsid w:val="009B69F5"/>
    <w:rsid w:val="009C5FF7"/>
    <w:rsid w:val="009C6292"/>
    <w:rsid w:val="009D15DB"/>
    <w:rsid w:val="009D3133"/>
    <w:rsid w:val="009E160D"/>
    <w:rsid w:val="009F1CBB"/>
    <w:rsid w:val="009F3305"/>
    <w:rsid w:val="009F6FB2"/>
    <w:rsid w:val="00A071C0"/>
    <w:rsid w:val="00A13D68"/>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67E"/>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0B33"/>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132DDF"/>
  <w14:defaultImageDpi w14:val="300"/>
  <w15:docId w15:val="{67D5416D-D4A9-CA45-A90A-E8EDF5F64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28AC"/>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9A28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28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28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A28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28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8AC"/>
  </w:style>
  <w:style w:type="character" w:customStyle="1" w:styleId="Heading1Char">
    <w:name w:val="Heading 1 Char"/>
    <w:aliases w:val="Pocket Char"/>
    <w:basedOn w:val="DefaultParagraphFont"/>
    <w:link w:val="Heading1"/>
    <w:uiPriority w:val="9"/>
    <w:rsid w:val="009A28A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A28A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A28A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A28AC"/>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A28A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A28A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A28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28A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A28AC"/>
    <w:rPr>
      <w:color w:val="auto"/>
      <w:u w:val="none"/>
    </w:rPr>
  </w:style>
  <w:style w:type="paragraph" w:styleId="DocumentMap">
    <w:name w:val="Document Map"/>
    <w:basedOn w:val="Normal"/>
    <w:link w:val="DocumentMapChar"/>
    <w:uiPriority w:val="99"/>
    <w:semiHidden/>
    <w:unhideWhenUsed/>
    <w:rsid w:val="009A28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28AC"/>
    <w:rPr>
      <w:rFonts w:ascii="Lucida Grande" w:hAnsi="Lucida Grande" w:cs="Lucida Grande"/>
      <w:sz w:val="24"/>
      <w:szCs w:val="24"/>
    </w:rPr>
  </w:style>
  <w:style w:type="paragraph" w:customStyle="1" w:styleId="Emphasis1">
    <w:name w:val="Emphasis1"/>
    <w:basedOn w:val="Normal"/>
    <w:link w:val="Emphasis"/>
    <w:autoRedefine/>
    <w:uiPriority w:val="20"/>
    <w:qFormat/>
    <w:rsid w:val="00A13D68"/>
    <w:pPr>
      <w:pBdr>
        <w:top w:val="single" w:sz="4" w:space="1" w:color="auto"/>
        <w:left w:val="single" w:sz="4" w:space="4" w:color="auto"/>
        <w:bottom w:val="single" w:sz="4" w:space="1" w:color="auto"/>
        <w:right w:val="single" w:sz="4" w:space="4" w:color="auto"/>
      </w:pBdr>
      <w:ind w:left="720"/>
      <w:jc w:val="both"/>
    </w:pPr>
    <w:rPr>
      <w:rFonts w:cs="Calibri (Headings)"/>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13D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m-8559461887574130099gmail-styleunderline">
    <w:name w:val="m_-8559461887574130099gmail-styleunderline"/>
    <w:basedOn w:val="DefaultParagraphFont"/>
    <w:rsid w:val="00A13D68"/>
  </w:style>
  <w:style w:type="paragraph" w:customStyle="1" w:styleId="textbold">
    <w:name w:val="text bold"/>
    <w:basedOn w:val="Normal"/>
    <w:uiPriority w:val="20"/>
    <w:qFormat/>
    <w:rsid w:val="00857EB1"/>
    <w:pPr>
      <w:ind w:left="720"/>
      <w:jc w:val="both"/>
    </w:pPr>
    <w:rPr>
      <w:rFonts w:cs="Calibri (Headings)"/>
      <w:b/>
      <w:iCs/>
      <w:szCs w:val="22"/>
      <w:u w:val="single"/>
    </w:rPr>
  </w:style>
  <w:style w:type="paragraph" w:customStyle="1" w:styleId="StyleMinimizedTextArialNarrow9pt">
    <w:name w:val="Style Minimized Text + Arial Narrow 9 pt"/>
    <w:basedOn w:val="Normal"/>
    <w:link w:val="StyleMinimizedTextArialNarrow9ptChar"/>
    <w:qFormat/>
    <w:rsid w:val="00857EB1"/>
    <w:rPr>
      <w:rFonts w:cs="Calibri (Headings)"/>
      <w:szCs w:val="22"/>
    </w:rPr>
  </w:style>
  <w:style w:type="character" w:customStyle="1" w:styleId="StyleMinimizedTextArialNarrow9ptChar">
    <w:name w:val="Style Minimized Text + Arial Narrow 9 pt Char"/>
    <w:basedOn w:val="DefaultParagraphFont"/>
    <w:link w:val="StyleMinimizedTextArialNarrow9pt"/>
    <w:rsid w:val="00857EB1"/>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413897">
      <w:bodyDiv w:val="1"/>
      <w:marLeft w:val="0"/>
      <w:marRight w:val="0"/>
      <w:marTop w:val="0"/>
      <w:marBottom w:val="0"/>
      <w:divBdr>
        <w:top w:val="none" w:sz="0" w:space="0" w:color="auto"/>
        <w:left w:val="none" w:sz="0" w:space="0" w:color="auto"/>
        <w:bottom w:val="none" w:sz="0" w:space="0" w:color="auto"/>
        <w:right w:val="none" w:sz="0" w:space="0" w:color="auto"/>
      </w:divBdr>
      <w:divsChild>
        <w:div w:id="1910770833">
          <w:marLeft w:val="75"/>
          <w:marRight w:val="75"/>
          <w:marTop w:val="75"/>
          <w:marBottom w:val="75"/>
          <w:divBdr>
            <w:top w:val="none" w:sz="0" w:space="0" w:color="auto"/>
            <w:left w:val="none" w:sz="0" w:space="0" w:color="auto"/>
            <w:bottom w:val="none" w:sz="0" w:space="0" w:color="auto"/>
            <w:right w:val="none" w:sz="0" w:space="0" w:color="auto"/>
          </w:divBdr>
          <w:divsChild>
            <w:div w:id="108842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934536">
      <w:bodyDiv w:val="1"/>
      <w:marLeft w:val="0"/>
      <w:marRight w:val="0"/>
      <w:marTop w:val="0"/>
      <w:marBottom w:val="0"/>
      <w:divBdr>
        <w:top w:val="none" w:sz="0" w:space="0" w:color="auto"/>
        <w:left w:val="none" w:sz="0" w:space="0" w:color="auto"/>
        <w:bottom w:val="none" w:sz="0" w:space="0" w:color="auto"/>
        <w:right w:val="none" w:sz="0" w:space="0" w:color="auto"/>
      </w:divBdr>
      <w:divsChild>
        <w:div w:id="87435970">
          <w:marLeft w:val="75"/>
          <w:marRight w:val="75"/>
          <w:marTop w:val="75"/>
          <w:marBottom w:val="75"/>
          <w:divBdr>
            <w:top w:val="none" w:sz="0" w:space="0" w:color="auto"/>
            <w:left w:val="none" w:sz="0" w:space="0" w:color="auto"/>
            <w:bottom w:val="none" w:sz="0" w:space="0" w:color="auto"/>
            <w:right w:val="none" w:sz="0" w:space="0" w:color="auto"/>
          </w:divBdr>
          <w:divsChild>
            <w:div w:id="83488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55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s://www.moonstruckpodcast.com/" TargetMode="External"/><Relationship Id="rId26"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9" Type="http://schemas.openxmlformats.org/officeDocument/2006/relationships/theme" Target="theme/theme1.xml"/><Relationship Id="rId21"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4" Type="http://schemas.openxmlformats.org/officeDocument/2006/relationships/hyperlink" Target="https://ratical.org/radiation/NuclearExtinction/StevenStarr022815.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thebulletin.org/space-weapons-and-risk-nuclear-exchanges8346" TargetMode="External"/><Relationship Id="rId25"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3" Type="http://schemas.openxmlformats.org/officeDocument/2006/relationships/hyperlink" Target="http://www.psr.or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20"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9"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2" Type="http://schemas.openxmlformats.org/officeDocument/2006/relationships/hyperlink" Target="https://www.vox.com/2014/4/21/5625246/space-war-china-north-korea-iran" TargetMode="External"/><Relationship Id="rId37"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8"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6" Type="http://schemas.openxmlformats.org/officeDocument/2006/relationships/hyperlink" Target="http://climate.envsci.rutgers.edu/pdf/RobockToonSAD.pdf" TargetMode="External"/><Relationship Id="rId10" Type="http://schemas.openxmlformats.org/officeDocument/2006/relationships/hyperlink" Target="https://doi.org/10.1080/014959302317350855" TargetMode="External"/><Relationship Id="rId19" Type="http://schemas.openxmlformats.org/officeDocument/2006/relationships/hyperlink" Target="https://www.theatlantic.com/science/archive/2017/12/why-we-should-be-worried-about-a-war-in-space/548507/" TargetMode="External"/><Relationship Id="rId31"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2.png"/><Relationship Id="rId22"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7"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0"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5" Type="http://schemas.openxmlformats.org/officeDocument/2006/relationships/hyperlink" Target="https://ratical.org/radiation/NuclearExtinction/StarrNuclearWinterOct09.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9797</Words>
  <Characters>55845</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2022-02-19T15:41:00Z</dcterms:created>
  <dcterms:modified xsi:type="dcterms:W3CDTF">2022-02-19T15:41:00Z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