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0A3E3D" w14:textId="77777777" w:rsidR="00156532" w:rsidRDefault="00156532" w:rsidP="00156532">
      <w:pPr>
        <w:pStyle w:val="Heading1"/>
      </w:pPr>
      <w:r>
        <w:t>NC</w:t>
      </w:r>
    </w:p>
    <w:p w14:paraId="0A026E93" w14:textId="77777777" w:rsidR="00156532" w:rsidRPr="00E621CA" w:rsidRDefault="00156532" w:rsidP="00156532">
      <w:pPr>
        <w:pStyle w:val="Heading4"/>
        <w:rPr>
          <w:rFonts w:cs="Calibri"/>
        </w:rPr>
      </w:pPr>
      <w:r w:rsidRPr="00E621CA">
        <w:rPr>
          <w:rFonts w:cs="Calibri"/>
        </w:rPr>
        <w:t>Our world is dictated by the hyperreal. Society is engrained in the meaningless binary in which we have lost any meaning of truth. This breeds the conditions of semiocapitalism and a paralysis of our psychic process. Swarts no date</w:t>
      </w:r>
    </w:p>
    <w:p w14:paraId="1A58AAA9" w14:textId="77777777" w:rsidR="00156532" w:rsidRPr="00E621CA" w:rsidRDefault="00156532" w:rsidP="00156532">
      <w:pPr>
        <w:rPr>
          <w:rFonts w:cs="Calibri"/>
        </w:rPr>
      </w:pPr>
      <w:r w:rsidRPr="00E621CA">
        <w:rPr>
          <w:rFonts w:cs="Calibri"/>
        </w:rPr>
        <w:t xml:space="preserve">Swarts, Frederick. The Metaphysic of the </w:t>
      </w:r>
      <w:proofErr w:type="gramStart"/>
      <w:r w:rsidRPr="00E621CA">
        <w:rPr>
          <w:rFonts w:cs="Calibri"/>
        </w:rPr>
        <w:t>Code .</w:t>
      </w:r>
      <w:proofErr w:type="gramEnd"/>
      <w:r w:rsidRPr="00E621CA">
        <w:rPr>
          <w:rFonts w:cs="Calibri"/>
        </w:rPr>
        <w:t xml:space="preserve"> //</w:t>
      </w:r>
      <w:proofErr w:type="spellStart"/>
      <w:r w:rsidRPr="00E621CA">
        <w:rPr>
          <w:rFonts w:cs="Calibri"/>
        </w:rPr>
        <w:t>fd</w:t>
      </w:r>
      <w:proofErr w:type="spellEnd"/>
    </w:p>
    <w:p w14:paraId="5697E425" w14:textId="77777777" w:rsidR="00156532" w:rsidRPr="00E621CA" w:rsidRDefault="00156532" w:rsidP="00156532">
      <w:pPr>
        <w:pStyle w:val="NormalWeb"/>
        <w:rPr>
          <w:rFonts w:ascii="Calibri" w:hAnsi="Calibri" w:cs="Calibri"/>
          <w:sz w:val="16"/>
          <w:szCs w:val="14"/>
        </w:rPr>
      </w:pPr>
      <w:r w:rsidRPr="00E621CA">
        <w:rPr>
          <w:rFonts w:ascii="Calibri" w:hAnsi="Calibri" w:cs="Calibri"/>
          <w:sz w:val="28"/>
          <w:szCs w:val="28"/>
          <w:u w:val="single"/>
        </w:rPr>
        <w:t xml:space="preserve">"Leibniz, that mathematical spirit, saw in the mystic elegance of </w:t>
      </w:r>
      <w:r w:rsidRPr="00E621CA">
        <w:rPr>
          <w:rFonts w:ascii="Calibri" w:hAnsi="Calibri" w:cs="Calibri"/>
          <w:b/>
          <w:bCs/>
          <w:sz w:val="28"/>
          <w:szCs w:val="28"/>
          <w:highlight w:val="green"/>
          <w:u w:val="single"/>
        </w:rPr>
        <w:t>the binary system</w:t>
      </w:r>
      <w:r w:rsidRPr="00E621CA">
        <w:rPr>
          <w:rFonts w:ascii="Calibri" w:hAnsi="Calibri" w:cs="Calibri"/>
          <w:b/>
          <w:bCs/>
          <w:sz w:val="28"/>
          <w:szCs w:val="28"/>
          <w:u w:val="single"/>
        </w:rPr>
        <w:t xml:space="preserve"> </w:t>
      </w:r>
      <w:r w:rsidRPr="00E621CA">
        <w:rPr>
          <w:rFonts w:ascii="Calibri" w:hAnsi="Calibri" w:cs="Calibri"/>
          <w:sz w:val="28"/>
          <w:szCs w:val="28"/>
          <w:u w:val="single"/>
        </w:rPr>
        <w:t xml:space="preserve">that counts only the zero and the one, the very image of creation. The unity of the supreme Being, </w:t>
      </w:r>
      <w:r w:rsidRPr="00E621CA">
        <w:rPr>
          <w:rFonts w:ascii="Calibri" w:hAnsi="Calibri" w:cs="Calibri"/>
          <w:b/>
          <w:bCs/>
          <w:sz w:val="28"/>
          <w:szCs w:val="28"/>
          <w:highlight w:val="green"/>
          <w:u w:val="single"/>
        </w:rPr>
        <w:t xml:space="preserve">operating by </w:t>
      </w:r>
      <w:r w:rsidRPr="00E621CA">
        <w:rPr>
          <w:rFonts w:ascii="Calibri" w:hAnsi="Calibri" w:cs="Calibri"/>
          <w:b/>
          <w:bCs/>
          <w:sz w:val="28"/>
          <w:szCs w:val="28"/>
          <w:u w:val="single"/>
        </w:rPr>
        <w:t xml:space="preserve">binary </w:t>
      </w:r>
      <w:r w:rsidRPr="00E621CA">
        <w:rPr>
          <w:rFonts w:ascii="Calibri" w:hAnsi="Calibri" w:cs="Calibri"/>
          <w:b/>
          <w:bCs/>
          <w:sz w:val="28"/>
          <w:szCs w:val="28"/>
          <w:highlight w:val="green"/>
          <w:u w:val="single"/>
        </w:rPr>
        <w:t>function in nothingness</w:t>
      </w:r>
      <w:r w:rsidRPr="00E621CA">
        <w:rPr>
          <w:rFonts w:ascii="Calibri" w:hAnsi="Calibri" w:cs="Calibri"/>
          <w:sz w:val="28"/>
          <w:szCs w:val="28"/>
          <w:u w:val="single"/>
        </w:rPr>
        <w:t>, would have sufficed to bring out of it all the beings."</w:t>
      </w:r>
      <w:r w:rsidRPr="00E621CA">
        <w:rPr>
          <w:rFonts w:ascii="Calibri" w:hAnsi="Calibri" w:cs="Calibri"/>
          <w:sz w:val="28"/>
          <w:szCs w:val="28"/>
        </w:rPr>
        <w:t xml:space="preserve"> </w:t>
      </w:r>
      <w:r w:rsidRPr="00E621CA">
        <w:rPr>
          <w:rFonts w:ascii="Calibri" w:hAnsi="Calibri" w:cs="Calibri"/>
          <w:sz w:val="16"/>
          <w:szCs w:val="16"/>
        </w:rPr>
        <w:t xml:space="preserve">- McLuhan The great simulacra constructed by man pass from a universe of natural laws to a universe of force and tensions of force, today to a universe of structures and binary oppositions. After the metaphysic of being and appearance, after that of energy and determination, comes that of indeterminacy and the code. Cybernetic control, generation from model, differential modulation, feed-back, question/answer, etc.: such is the new </w:t>
      </w:r>
      <w:r w:rsidRPr="00E621CA">
        <w:rPr>
          <w:rFonts w:ascii="Calibri" w:hAnsi="Calibri" w:cs="Calibri"/>
          <w:i/>
          <w:iCs/>
          <w:sz w:val="16"/>
          <w:szCs w:val="16"/>
        </w:rPr>
        <w:t xml:space="preserve">operational </w:t>
      </w:r>
      <w:r w:rsidRPr="00E621CA">
        <w:rPr>
          <w:rFonts w:ascii="Calibri" w:hAnsi="Calibri" w:cs="Calibri"/>
          <w:sz w:val="16"/>
          <w:szCs w:val="16"/>
        </w:rPr>
        <w:t xml:space="preserve">configuration (industrial simulacra are only </w:t>
      </w:r>
      <w:r w:rsidRPr="00E621CA">
        <w:rPr>
          <w:rFonts w:ascii="Calibri" w:hAnsi="Calibri" w:cs="Calibri"/>
          <w:i/>
          <w:iCs/>
          <w:sz w:val="16"/>
          <w:szCs w:val="16"/>
        </w:rPr>
        <w:t>operational</w:t>
      </w:r>
      <w:r w:rsidRPr="00E621CA">
        <w:rPr>
          <w:rFonts w:ascii="Calibri" w:hAnsi="Calibri" w:cs="Calibri"/>
          <w:sz w:val="16"/>
          <w:szCs w:val="16"/>
        </w:rPr>
        <w:t>). Digitality is its metaphysical principle (the God of Leibniz), and DNA its prophet.</w:t>
      </w:r>
      <w:r w:rsidRPr="00E621CA">
        <w:rPr>
          <w:rFonts w:ascii="Calibri" w:hAnsi="Calibri" w:cs="Calibri"/>
          <w:sz w:val="28"/>
          <w:szCs w:val="28"/>
        </w:rPr>
        <w:t xml:space="preserve"> </w:t>
      </w:r>
      <w:r w:rsidRPr="00E621CA">
        <w:rPr>
          <w:rFonts w:ascii="Calibri" w:hAnsi="Calibri" w:cs="Calibri"/>
          <w:sz w:val="28"/>
          <w:szCs w:val="28"/>
          <w:u w:val="single"/>
        </w:rPr>
        <w:t xml:space="preserve">It is in effect in the genetic code that </w:t>
      </w:r>
      <w:r w:rsidRPr="00E621CA">
        <w:rPr>
          <w:rFonts w:ascii="Calibri" w:hAnsi="Calibri" w:cs="Calibri"/>
          <w:b/>
          <w:bCs/>
          <w:sz w:val="28"/>
          <w:szCs w:val="28"/>
          <w:highlight w:val="green"/>
          <w:u w:val="single"/>
        </w:rPr>
        <w:t>the "genesis of simulacra</w:t>
      </w:r>
      <w:r w:rsidRPr="00E621CA">
        <w:rPr>
          <w:rFonts w:ascii="Calibri" w:hAnsi="Calibri" w:cs="Calibri"/>
          <w:sz w:val="28"/>
          <w:szCs w:val="28"/>
          <w:u w:val="single"/>
        </w:rPr>
        <w:t xml:space="preserve">" today finds its most accomplished form. </w:t>
      </w:r>
      <w:r w:rsidRPr="00E621CA">
        <w:rPr>
          <w:rFonts w:ascii="Calibri" w:hAnsi="Calibri" w:cs="Calibri"/>
          <w:b/>
          <w:bCs/>
          <w:sz w:val="28"/>
          <w:szCs w:val="28"/>
          <w:highlight w:val="green"/>
          <w:u w:val="single"/>
        </w:rPr>
        <w:t>At the limit of</w:t>
      </w:r>
      <w:r w:rsidRPr="00E621CA">
        <w:rPr>
          <w:rFonts w:ascii="Calibri" w:hAnsi="Calibri" w:cs="Calibri"/>
          <w:sz w:val="28"/>
          <w:szCs w:val="28"/>
          <w:u w:val="single"/>
        </w:rPr>
        <w:t xml:space="preserve"> an always more extensive </w:t>
      </w:r>
      <w:r w:rsidRPr="00E621CA">
        <w:rPr>
          <w:rFonts w:ascii="Calibri" w:hAnsi="Calibri" w:cs="Calibri"/>
          <w:b/>
          <w:bCs/>
          <w:sz w:val="28"/>
          <w:szCs w:val="28"/>
          <w:highlight w:val="green"/>
          <w:u w:val="single"/>
        </w:rPr>
        <w:t>abolition of references and finalities</w:t>
      </w:r>
      <w:r w:rsidRPr="00E621CA">
        <w:rPr>
          <w:rFonts w:ascii="Calibri" w:hAnsi="Calibri" w:cs="Calibri"/>
          <w:sz w:val="28"/>
          <w:szCs w:val="28"/>
          <w:u w:val="single"/>
        </w:rPr>
        <w:t xml:space="preserve">, of the loss of resemblance and designation, we find </w:t>
      </w:r>
      <w:r w:rsidRPr="00E621CA">
        <w:rPr>
          <w:rFonts w:ascii="Calibri" w:hAnsi="Calibri" w:cs="Calibri"/>
          <w:b/>
          <w:bCs/>
          <w:sz w:val="28"/>
          <w:szCs w:val="28"/>
          <w:highlight w:val="green"/>
          <w:u w:val="single"/>
        </w:rPr>
        <w:t>the digital program- sign</w:t>
      </w:r>
      <w:r w:rsidRPr="00E621CA">
        <w:rPr>
          <w:rFonts w:ascii="Calibri" w:hAnsi="Calibri" w:cs="Calibri"/>
          <w:sz w:val="28"/>
          <w:szCs w:val="28"/>
          <w:u w:val="single"/>
        </w:rPr>
        <w:t xml:space="preserve">, whose value is purely tactical, at the intersection of the other signals (corpuscles of information/test) and whose structure </w:t>
      </w:r>
      <w:r w:rsidRPr="00E621CA">
        <w:rPr>
          <w:rFonts w:ascii="Calibri" w:hAnsi="Calibri" w:cs="Calibri"/>
          <w:b/>
          <w:bCs/>
          <w:sz w:val="28"/>
          <w:szCs w:val="28"/>
          <w:highlight w:val="green"/>
          <w:u w:val="single"/>
        </w:rPr>
        <w:t>is that of a macro-molecular code of command and control</w:t>
      </w:r>
      <w:r w:rsidRPr="00E621CA">
        <w:rPr>
          <w:rFonts w:ascii="Calibri" w:hAnsi="Calibri" w:cs="Calibri"/>
          <w:sz w:val="28"/>
          <w:szCs w:val="28"/>
          <w:u w:val="single"/>
        </w:rPr>
        <w:t xml:space="preserve">. At this level the question of signs, of </w:t>
      </w:r>
      <w:r w:rsidRPr="00E621CA">
        <w:rPr>
          <w:rFonts w:ascii="Calibri" w:hAnsi="Calibri" w:cs="Calibri"/>
          <w:b/>
          <w:bCs/>
          <w:sz w:val="28"/>
          <w:szCs w:val="28"/>
          <w:highlight w:val="green"/>
          <w:u w:val="single"/>
        </w:rPr>
        <w:t>their rational destination</w:t>
      </w:r>
      <w:r w:rsidRPr="00E621CA">
        <w:rPr>
          <w:rFonts w:ascii="Calibri" w:hAnsi="Calibri" w:cs="Calibri"/>
          <w:sz w:val="28"/>
          <w:szCs w:val="28"/>
          <w:u w:val="single"/>
        </w:rPr>
        <w:t xml:space="preserve">, their </w:t>
      </w:r>
      <w:r w:rsidRPr="00E621CA">
        <w:rPr>
          <w:rFonts w:ascii="Calibri" w:hAnsi="Calibri" w:cs="Calibri"/>
          <w:b/>
          <w:bCs/>
          <w:sz w:val="28"/>
          <w:szCs w:val="28"/>
          <w:highlight w:val="green"/>
          <w:u w:val="single"/>
        </w:rPr>
        <w:t>real or imaginary</w:t>
      </w:r>
      <w:r w:rsidRPr="00E621CA">
        <w:rPr>
          <w:rFonts w:ascii="Calibri" w:hAnsi="Calibri" w:cs="Calibri"/>
          <w:sz w:val="28"/>
          <w:szCs w:val="28"/>
          <w:u w:val="single"/>
        </w:rPr>
        <w:t xml:space="preserve">, their repression, their deviation, the illusion they create or that which they conceal, or their parallel meanings - </w:t>
      </w:r>
      <w:r w:rsidRPr="00E621CA">
        <w:rPr>
          <w:rFonts w:ascii="Calibri" w:hAnsi="Calibri" w:cs="Calibri"/>
          <w:b/>
          <w:bCs/>
          <w:sz w:val="28"/>
          <w:szCs w:val="28"/>
          <w:highlight w:val="green"/>
          <w:u w:val="single"/>
        </w:rPr>
        <w:t>all of that is erased</w:t>
      </w:r>
      <w:r w:rsidRPr="00E621CA">
        <w:rPr>
          <w:rFonts w:ascii="Calibri" w:hAnsi="Calibri" w:cs="Calibri"/>
          <w:sz w:val="28"/>
          <w:szCs w:val="28"/>
          <w:u w:val="single"/>
        </w:rPr>
        <w:t>.</w:t>
      </w:r>
      <w:r w:rsidRPr="00E621CA">
        <w:rPr>
          <w:rFonts w:ascii="Calibri" w:hAnsi="Calibri" w:cs="Calibri"/>
          <w:sz w:val="28"/>
          <w:szCs w:val="28"/>
        </w:rPr>
        <w:t xml:space="preserve"> </w:t>
      </w:r>
      <w:r w:rsidRPr="00E621CA">
        <w:rPr>
          <w:rFonts w:ascii="Calibri" w:hAnsi="Calibri" w:cs="Calibri"/>
          <w:sz w:val="16"/>
          <w:szCs w:val="16"/>
        </w:rPr>
        <w:t>We have already seen signs of the first order, complex signs and rich in illusion, change, with the machines, into crude signs, dull, industrial, repetitive, echoless, operational and efficacious. What a mutation, even more radical still, with signals of the code, illegible, with no gloss possible, buried like programmatic matrices light-years away in the depths of the "biological" body - black boxes where all the commandments, all the answers ferment! End of the theatre of representation, the space of signs, their conflict, their silence; only the black box of the code, the molecular emitter of signals from which we have been irradiated, crossed by answers/questions like signifying radiations, tested continuously by our own program inscribed in the cells. Jail cells, electronic cells, party cells, microbiological cells: always the search for the smallest indivisible element, whose organic synthesis would be made according to the givens of the code.</w:t>
      </w:r>
      <w:r w:rsidRPr="00E621CA">
        <w:rPr>
          <w:rFonts w:ascii="Calibri" w:hAnsi="Calibri" w:cs="Calibri"/>
          <w:sz w:val="28"/>
          <w:szCs w:val="28"/>
        </w:rPr>
        <w:t xml:space="preserve"> </w:t>
      </w:r>
      <w:r w:rsidRPr="00E621CA">
        <w:rPr>
          <w:rFonts w:ascii="Calibri" w:hAnsi="Calibri" w:cs="Calibri"/>
          <w:sz w:val="28"/>
          <w:szCs w:val="28"/>
          <w:u w:val="single"/>
        </w:rPr>
        <w:t xml:space="preserve">But </w:t>
      </w:r>
      <w:r w:rsidRPr="00E621CA">
        <w:rPr>
          <w:rFonts w:ascii="Calibri" w:hAnsi="Calibri" w:cs="Calibri"/>
          <w:b/>
          <w:bCs/>
          <w:sz w:val="28"/>
          <w:szCs w:val="28"/>
          <w:highlight w:val="green"/>
          <w:u w:val="single"/>
        </w:rPr>
        <w:t>the code itself is but a genetic cell</w:t>
      </w:r>
      <w:r w:rsidRPr="00E621CA">
        <w:rPr>
          <w:rFonts w:ascii="Calibri" w:hAnsi="Calibri" w:cs="Calibri"/>
          <w:sz w:val="28"/>
          <w:szCs w:val="28"/>
          <w:u w:val="single"/>
        </w:rPr>
        <w:t>, a generator where myriads of intersections produce all the questions and possible solutions, so that choices (by whom?) can be made.</w:t>
      </w:r>
      <w:r w:rsidRPr="00E621CA">
        <w:rPr>
          <w:rFonts w:ascii="Calibri" w:hAnsi="Calibri" w:cs="Calibri"/>
          <w:sz w:val="28"/>
          <w:szCs w:val="28"/>
        </w:rPr>
        <w:t xml:space="preserve"> </w:t>
      </w:r>
      <w:r w:rsidRPr="00E621CA">
        <w:rPr>
          <w:rFonts w:ascii="Calibri" w:hAnsi="Calibri" w:cs="Calibri"/>
          <w:sz w:val="16"/>
          <w:szCs w:val="16"/>
        </w:rPr>
        <w:t xml:space="preserve">No finality involved with these "questions" (informational and signifying impulsions) but the answer, genetically unchangeable or inflected by minute and aleatory differences. Space is no longer even linear or one- dimensional: </w:t>
      </w:r>
      <w:r w:rsidRPr="00E621CA">
        <w:rPr>
          <w:rFonts w:ascii="Calibri" w:hAnsi="Calibri" w:cs="Calibri"/>
          <w:i/>
          <w:iCs/>
          <w:sz w:val="16"/>
          <w:szCs w:val="16"/>
        </w:rPr>
        <w:t xml:space="preserve">cellular </w:t>
      </w:r>
      <w:r w:rsidRPr="00E621CA">
        <w:rPr>
          <w:rFonts w:ascii="Calibri" w:hAnsi="Calibri" w:cs="Calibri"/>
          <w:sz w:val="16"/>
          <w:szCs w:val="16"/>
        </w:rPr>
        <w:t>space, indefinite generation of the same signals, like the tics of a prisoner gone crazy with solitude and repetition.</w:t>
      </w:r>
      <w:r w:rsidRPr="00E621CA">
        <w:rPr>
          <w:rFonts w:ascii="Calibri" w:hAnsi="Calibri" w:cs="Calibri"/>
          <w:sz w:val="28"/>
          <w:szCs w:val="28"/>
        </w:rPr>
        <w:t xml:space="preserve"> </w:t>
      </w:r>
      <w:r w:rsidRPr="00E621CA">
        <w:rPr>
          <w:rFonts w:ascii="Calibri" w:hAnsi="Calibri" w:cs="Calibri"/>
          <w:sz w:val="28"/>
          <w:szCs w:val="28"/>
          <w:u w:val="single"/>
        </w:rPr>
        <w:t xml:space="preserve">Such is </w:t>
      </w:r>
      <w:r w:rsidRPr="00E621CA">
        <w:rPr>
          <w:rFonts w:ascii="Calibri" w:hAnsi="Calibri" w:cs="Calibri"/>
          <w:b/>
          <w:bCs/>
          <w:sz w:val="28"/>
          <w:szCs w:val="28"/>
          <w:highlight w:val="green"/>
          <w:u w:val="single"/>
        </w:rPr>
        <w:t>the genetic code</w:t>
      </w:r>
      <w:r w:rsidRPr="00E621CA">
        <w:rPr>
          <w:rFonts w:ascii="Calibri" w:hAnsi="Calibri" w:cs="Calibri"/>
          <w:sz w:val="28"/>
          <w:szCs w:val="28"/>
          <w:u w:val="single"/>
        </w:rPr>
        <w:t xml:space="preserve">: an erased record, unchangeable, of which we are no more than cells- for-reading. All aura of sign, of significance itself is resolved in this determination; all </w:t>
      </w:r>
      <w:r w:rsidRPr="00E621CA">
        <w:rPr>
          <w:rFonts w:ascii="Calibri" w:hAnsi="Calibri" w:cs="Calibri"/>
          <w:b/>
          <w:bCs/>
          <w:sz w:val="28"/>
          <w:szCs w:val="28"/>
          <w:highlight w:val="green"/>
          <w:u w:val="single"/>
        </w:rPr>
        <w:t>is</w:t>
      </w:r>
      <w:r w:rsidRPr="00E621CA">
        <w:rPr>
          <w:rFonts w:ascii="Calibri" w:hAnsi="Calibri" w:cs="Calibri"/>
          <w:b/>
          <w:bCs/>
          <w:sz w:val="28"/>
          <w:szCs w:val="28"/>
          <w:u w:val="single"/>
        </w:rPr>
        <w:t xml:space="preserve"> </w:t>
      </w:r>
      <w:r w:rsidRPr="00E621CA">
        <w:rPr>
          <w:rFonts w:ascii="Calibri" w:hAnsi="Calibri" w:cs="Calibri"/>
          <w:b/>
          <w:bCs/>
          <w:sz w:val="28"/>
          <w:szCs w:val="28"/>
          <w:highlight w:val="green"/>
          <w:u w:val="single"/>
        </w:rPr>
        <w:t xml:space="preserve">resolved in the inscription and </w:t>
      </w:r>
      <w:proofErr w:type="spellStart"/>
      <w:r w:rsidRPr="00E621CA">
        <w:rPr>
          <w:rFonts w:ascii="Calibri" w:hAnsi="Calibri" w:cs="Calibri"/>
          <w:b/>
          <w:bCs/>
          <w:sz w:val="28"/>
          <w:szCs w:val="28"/>
          <w:highlight w:val="green"/>
          <w:u w:val="single"/>
        </w:rPr>
        <w:t>decodage</w:t>
      </w:r>
      <w:proofErr w:type="spellEnd"/>
      <w:r w:rsidRPr="00E621CA">
        <w:rPr>
          <w:rFonts w:ascii="Calibri" w:hAnsi="Calibri" w:cs="Calibri"/>
          <w:b/>
          <w:bCs/>
          <w:sz w:val="28"/>
          <w:szCs w:val="28"/>
          <w:u w:val="single"/>
        </w:rPr>
        <w:t xml:space="preserve">. </w:t>
      </w:r>
      <w:r w:rsidRPr="00E621CA">
        <w:rPr>
          <w:rFonts w:ascii="Calibri" w:hAnsi="Calibri" w:cs="Calibri"/>
          <w:sz w:val="16"/>
          <w:szCs w:val="14"/>
        </w:rPr>
        <w:t>Such is the third-order simulacrum, our own. Such is the "mystic elegance of the binary system, of the zero and the one", from which all being proceeds</w:t>
      </w:r>
      <w:r w:rsidRPr="00E621CA">
        <w:rPr>
          <w:rFonts w:ascii="Calibri" w:hAnsi="Calibri" w:cs="Calibri"/>
          <w:sz w:val="20"/>
          <w:szCs w:val="18"/>
        </w:rPr>
        <w:t xml:space="preserve">. </w:t>
      </w:r>
      <w:r w:rsidRPr="00E621CA">
        <w:rPr>
          <w:rStyle w:val="Emphasis"/>
          <w:rFonts w:cs="Calibri"/>
          <w:sz w:val="28"/>
          <w:szCs w:val="28"/>
          <w:highlight w:val="green"/>
        </w:rPr>
        <w:t>Such is the status of the sign that is also the end of signification</w:t>
      </w:r>
      <w:r w:rsidRPr="00E621CA">
        <w:rPr>
          <w:rFonts w:ascii="Calibri" w:hAnsi="Calibri" w:cs="Calibri"/>
          <w:sz w:val="16"/>
          <w:szCs w:val="14"/>
        </w:rPr>
        <w:t xml:space="preserve">: DNA or operational simulation. All of this is perfectly well summed up by </w:t>
      </w:r>
      <w:proofErr w:type="spellStart"/>
      <w:r w:rsidRPr="00E621CA">
        <w:rPr>
          <w:rFonts w:ascii="Calibri" w:hAnsi="Calibri" w:cs="Calibri"/>
          <w:sz w:val="16"/>
          <w:szCs w:val="14"/>
        </w:rPr>
        <w:t>Sebeok</w:t>
      </w:r>
      <w:proofErr w:type="spellEnd"/>
      <w:r w:rsidRPr="00E621CA">
        <w:rPr>
          <w:rFonts w:ascii="Calibri" w:hAnsi="Calibri" w:cs="Calibri"/>
          <w:sz w:val="16"/>
          <w:szCs w:val="14"/>
        </w:rPr>
        <w:t xml:space="preserve"> ("Genetics and Semiotics", in Versus): Numerous observations confirm the hypothesis that the internal organic world descends in a straight line from the primordial forms of life. The most remarkable fact is the omnipresence of the DNA molecule. The genetic material of all organisms known on earth is in great measure made up of the nucleonic acids DNA and RNA that contain in their information structure, transmitted by reproduction from one generation to another and furthermore gifted with the capacity of self-reproduction and imitation. Briefly, the genetic code is universal, or almost. Its deciphering was an immense discovery, in the sense that it showed that "the two languages of the great polymers, the language of nucleonic acid and that of protein, are tightly correlated" (Crick, 1966; </w:t>
      </w:r>
      <w:proofErr w:type="spellStart"/>
      <w:r w:rsidRPr="00E621CA">
        <w:rPr>
          <w:rFonts w:ascii="Calibri" w:hAnsi="Calibri" w:cs="Calibri"/>
          <w:sz w:val="16"/>
          <w:szCs w:val="14"/>
        </w:rPr>
        <w:t>Clarck</w:t>
      </w:r>
      <w:proofErr w:type="spellEnd"/>
      <w:r w:rsidRPr="00E621CA">
        <w:rPr>
          <w:rFonts w:ascii="Calibri" w:hAnsi="Calibri" w:cs="Calibri"/>
          <w:sz w:val="16"/>
          <w:szCs w:val="14"/>
        </w:rPr>
        <w:t>/</w:t>
      </w:r>
      <w:proofErr w:type="spellStart"/>
      <w:r w:rsidRPr="00E621CA">
        <w:rPr>
          <w:rFonts w:ascii="Calibri" w:hAnsi="Calibri" w:cs="Calibri"/>
          <w:sz w:val="16"/>
          <w:szCs w:val="14"/>
        </w:rPr>
        <w:t>Narcker</w:t>
      </w:r>
      <w:proofErr w:type="spellEnd"/>
      <w:r w:rsidRPr="00E621CA">
        <w:rPr>
          <w:rFonts w:ascii="Calibri" w:hAnsi="Calibri" w:cs="Calibri"/>
          <w:sz w:val="16"/>
          <w:szCs w:val="14"/>
        </w:rPr>
        <w:t xml:space="preserve">, 1968). The Soviet mathematician </w:t>
      </w:r>
      <w:proofErr w:type="spellStart"/>
      <w:r w:rsidRPr="00E621CA">
        <w:rPr>
          <w:rFonts w:ascii="Calibri" w:hAnsi="Calibri" w:cs="Calibri"/>
          <w:sz w:val="16"/>
          <w:szCs w:val="14"/>
        </w:rPr>
        <w:t>Liapounov</w:t>
      </w:r>
      <w:proofErr w:type="spellEnd"/>
      <w:r w:rsidRPr="00E621CA">
        <w:rPr>
          <w:rFonts w:ascii="Calibri" w:hAnsi="Calibri" w:cs="Calibri"/>
          <w:sz w:val="16"/>
          <w:szCs w:val="14"/>
        </w:rPr>
        <w:t xml:space="preserve"> demonstrated in 1963 that all living systems transmit by prescribed canals with precision a small quantity of energy or of matter containing a great volume of information, which is responsible for the ulterior control of a great quantity of energy and matter. In this perspective numerous phenomena, biological as well as cultural (stockage, feed-back, canalization of messages and others) can be seen as aspects of the treatment of information. In the last analysis information appears in great part as the repetition of information, or even as another sort of information, a sort of control that seems to be a universal property of terrestrial life, independent of form or substance. Five years </w:t>
      </w:r>
      <w:proofErr w:type="gramStart"/>
      <w:r w:rsidRPr="00E621CA">
        <w:rPr>
          <w:rFonts w:ascii="Calibri" w:hAnsi="Calibri" w:cs="Calibri"/>
          <w:sz w:val="16"/>
          <w:szCs w:val="14"/>
        </w:rPr>
        <w:t>ago</w:t>
      </w:r>
      <w:proofErr w:type="gramEnd"/>
      <w:r w:rsidRPr="00E621CA">
        <w:rPr>
          <w:rFonts w:ascii="Calibri" w:hAnsi="Calibri" w:cs="Calibri"/>
          <w:sz w:val="16"/>
          <w:szCs w:val="14"/>
        </w:rPr>
        <w:t xml:space="preserve"> I drew attention to the convergence of genetics and linguistics - autonomous disciplines, but parallel in the larger field of communication science (of which animal semiotics also is a part). The terminology of genetics is full of expressions taken from linguistics and communication theory (Jacobson, 1968), which also underlined either the major resemblances or the important differences of structure and of function between genetic and verbal codes. . . It is obvious today that the genetic code must be considered the most fundamental of all the semiotic networks, and therefore a prototype of all the other systems of signaling that animals use, man included. From this point of view, molecules which are systems of quanta and behave like stable vehicles of physical information, systems of animal semiotics and cultural systems, including language, constitute a continuous chain of stages, with always more complex energy levels, in the framework of a universal unique evolution. It is therefore possible to describe either language or living systems from a unified cybernetic point-of-view. For the present, this is only a useful analogy or a prediction. A reciprocal rapprochement between animal communication and linguistics can lead to a complete knowledge of the dynamics of semiotics, and such a knowledge can be revealed, in the last analysis, to be nothing less than the very definition of life. And </w:t>
      </w:r>
      <w:proofErr w:type="gramStart"/>
      <w:r w:rsidRPr="00E621CA">
        <w:rPr>
          <w:rFonts w:ascii="Calibri" w:hAnsi="Calibri" w:cs="Calibri"/>
          <w:sz w:val="16"/>
          <w:szCs w:val="14"/>
        </w:rPr>
        <w:t>so</w:t>
      </w:r>
      <w:proofErr w:type="gramEnd"/>
      <w:r w:rsidRPr="00E621CA">
        <w:rPr>
          <w:rFonts w:ascii="Calibri" w:hAnsi="Calibri" w:cs="Calibri"/>
          <w:sz w:val="16"/>
          <w:szCs w:val="14"/>
        </w:rPr>
        <w:t xml:space="preserve"> </w:t>
      </w:r>
      <w:r w:rsidRPr="00E621CA">
        <w:rPr>
          <w:rStyle w:val="Emphasis"/>
          <w:rFonts w:cs="Calibri"/>
          <w:sz w:val="28"/>
          <w:szCs w:val="28"/>
          <w:highlight w:val="green"/>
        </w:rPr>
        <w:t>the current strategic model is designed that everywhere is replacing the great ideological model which constituted political economy</w:t>
      </w:r>
      <w:r w:rsidRPr="00E621CA">
        <w:rPr>
          <w:rFonts w:ascii="Calibri" w:hAnsi="Calibri" w:cs="Calibri"/>
          <w:sz w:val="16"/>
          <w:szCs w:val="14"/>
        </w:rPr>
        <w:t xml:space="preserve"> in its time. You will find it under the rigorous sign of "science" in the Chance and Necessity of Jacques Monod. The end of dialectical evolution, it is the discontinuous indeterminism of the genetic code that now controls life - the teleological principle. Finality no longer belongs to the term; there is no longer a term, nor a determination. Finality is there beforehand, inscribed in the code. We see that nothing has changed - simply the order of ends yields to the play of molecules, and the order of </w:t>
      </w:r>
      <w:proofErr w:type="spellStart"/>
      <w:r w:rsidRPr="00E621CA">
        <w:rPr>
          <w:rFonts w:ascii="Calibri" w:hAnsi="Calibri" w:cs="Calibri"/>
          <w:sz w:val="16"/>
          <w:szCs w:val="14"/>
        </w:rPr>
        <w:t>signifieds</w:t>
      </w:r>
      <w:proofErr w:type="spellEnd"/>
      <w:r w:rsidRPr="00E621CA">
        <w:rPr>
          <w:rFonts w:ascii="Calibri" w:hAnsi="Calibri" w:cs="Calibri"/>
          <w:sz w:val="16"/>
          <w:szCs w:val="14"/>
        </w:rPr>
        <w:t xml:space="preserve"> to the play of infinitesimal signifiers, reduced to their aleatory commutation. All the </w:t>
      </w:r>
      <w:proofErr w:type="spellStart"/>
      <w:r w:rsidRPr="00E621CA">
        <w:rPr>
          <w:rFonts w:ascii="Calibri" w:hAnsi="Calibri" w:cs="Calibri"/>
          <w:sz w:val="16"/>
          <w:szCs w:val="14"/>
        </w:rPr>
        <w:t>transcendant</w:t>
      </w:r>
      <w:proofErr w:type="spellEnd"/>
      <w:r w:rsidRPr="00E621CA">
        <w:rPr>
          <w:rFonts w:ascii="Calibri" w:hAnsi="Calibri" w:cs="Calibri"/>
          <w:sz w:val="16"/>
          <w:szCs w:val="14"/>
        </w:rPr>
        <w:t xml:space="preserve"> finalities reduced to a dashboard full of instruments. There is still, however, recourse to a nature, to an inscription in "biological" nature - in actuality, a nature distorted by fantasy like she always was, metaphysical sanctuary no longer of origin and substance, but this time of the code; the code must have an "objective" basis. What could be better for that purpose than the molecule and genetics? Monod is the strict theologian of this molecular </w:t>
      </w:r>
      <w:proofErr w:type="spellStart"/>
      <w:r w:rsidRPr="00E621CA">
        <w:rPr>
          <w:rFonts w:ascii="Calibri" w:hAnsi="Calibri" w:cs="Calibri"/>
          <w:sz w:val="16"/>
          <w:szCs w:val="14"/>
        </w:rPr>
        <w:t>transcendance</w:t>
      </w:r>
      <w:proofErr w:type="spellEnd"/>
      <w:r w:rsidRPr="00E621CA">
        <w:rPr>
          <w:rFonts w:ascii="Calibri" w:hAnsi="Calibri" w:cs="Calibri"/>
          <w:sz w:val="16"/>
          <w:szCs w:val="14"/>
        </w:rPr>
        <w:t xml:space="preserve">, Edgar Morin the rapt disciple (A.D.N.* + Adonai!). But for one as well as the other, the fantasy of the code, which is equivalent to the reality of power, is merged with molecular idealism. (*D.N.A.) </w:t>
      </w:r>
      <w:proofErr w:type="gramStart"/>
      <w:r w:rsidRPr="00E621CA">
        <w:rPr>
          <w:rFonts w:ascii="Calibri" w:hAnsi="Calibri" w:cs="Calibri"/>
          <w:sz w:val="16"/>
          <w:szCs w:val="14"/>
        </w:rPr>
        <w:t>Thus</w:t>
      </w:r>
      <w:proofErr w:type="gramEnd"/>
      <w:r w:rsidRPr="00E621CA">
        <w:rPr>
          <w:rFonts w:ascii="Calibri" w:hAnsi="Calibri" w:cs="Calibri"/>
          <w:sz w:val="16"/>
          <w:szCs w:val="14"/>
        </w:rPr>
        <w:t xml:space="preserve"> </w:t>
      </w:r>
      <w:r w:rsidRPr="00E621CA">
        <w:rPr>
          <w:rStyle w:val="Emphasis"/>
          <w:rFonts w:cs="Calibri"/>
          <w:sz w:val="28"/>
          <w:szCs w:val="28"/>
          <w:highlight w:val="green"/>
        </w:rPr>
        <w:t>we find once more in history that delirious illusion of uniting the world under the aegis of a single principle</w:t>
      </w:r>
      <w:r w:rsidRPr="00E621CA">
        <w:rPr>
          <w:rFonts w:ascii="Calibri" w:hAnsi="Calibri" w:cs="Calibri"/>
          <w:sz w:val="20"/>
          <w:szCs w:val="18"/>
        </w:rPr>
        <w:t xml:space="preserve"> </w:t>
      </w:r>
      <w:r w:rsidRPr="00E621CA">
        <w:rPr>
          <w:rFonts w:ascii="Calibri" w:hAnsi="Calibri" w:cs="Calibri"/>
          <w:sz w:val="16"/>
          <w:szCs w:val="14"/>
        </w:rPr>
        <w:t xml:space="preserve">- that of a homogenous substance with the Jesuits of the Counter Reformation; that of the genetic code with the technocrats of biological science (but also linguistics as well), with Leibniz and his binary divinity as precursor. For the program here aimed at has nothing genetic about it, it is a social and historical program. That which is hypostatized in biochemistry is the ideal of a social order ruled by a sort of genetic code of macromolecular calculation, of P.P.B.S. (Planned Programming Budgeting System), irradiating the social body with its operational circuits. The technical cybernetic finds its "natural philosophy" here, as Monod says. The fascination of the biological, of the biomedical dates from the very beginnings of science. It was at work in Spencerian organicism (sociobiology) on the level of second- and third-order structures (Jacob's classification in The Logic of Life, it is active today in modern biochemistry, on the level of structures of the </w:t>
      </w:r>
      <w:proofErr w:type="gramStart"/>
      <w:r w:rsidRPr="00E621CA">
        <w:rPr>
          <w:rFonts w:ascii="Calibri" w:hAnsi="Calibri" w:cs="Calibri"/>
          <w:sz w:val="16"/>
          <w:szCs w:val="14"/>
        </w:rPr>
        <w:t>fourth-order</w:t>
      </w:r>
      <w:proofErr w:type="gramEnd"/>
      <w:r w:rsidRPr="00E621CA">
        <w:rPr>
          <w:rFonts w:ascii="Calibri" w:hAnsi="Calibri" w:cs="Calibri"/>
          <w:sz w:val="16"/>
          <w:szCs w:val="14"/>
        </w:rPr>
        <w:t xml:space="preserve">). Coded similarities and dissimilarities: that is certainly the image of </w:t>
      </w:r>
      <w:proofErr w:type="spellStart"/>
      <w:r w:rsidRPr="00E621CA">
        <w:rPr>
          <w:rFonts w:ascii="Calibri" w:hAnsi="Calibri" w:cs="Calibri"/>
          <w:sz w:val="16"/>
          <w:szCs w:val="14"/>
        </w:rPr>
        <w:t>cyberniticized</w:t>
      </w:r>
      <w:proofErr w:type="spellEnd"/>
      <w:r w:rsidRPr="00E621CA">
        <w:rPr>
          <w:rFonts w:ascii="Calibri" w:hAnsi="Calibri" w:cs="Calibri"/>
          <w:sz w:val="16"/>
          <w:szCs w:val="14"/>
        </w:rPr>
        <w:t xml:space="preserve"> social exchange. You only have to add "stereospecific complex" in order to re-inject intracellular communication; that Morin will come to transfigure into molecular Eros.</w:t>
      </w:r>
    </w:p>
    <w:p w14:paraId="1C18359D" w14:textId="77777777" w:rsidR="00156532" w:rsidRDefault="00156532" w:rsidP="00156532"/>
    <w:p w14:paraId="05370E40" w14:textId="77777777" w:rsidR="00156532" w:rsidRPr="008A2B6C" w:rsidRDefault="00156532" w:rsidP="00156532">
      <w:pPr>
        <w:pStyle w:val="Heading4"/>
      </w:pPr>
      <w:r>
        <w:t xml:space="preserve">The 1AC desire to command, control, and cooperate over the unique processes of space represent an attempt to make the cosmos into a geopolitical chess game to control the fluctuation of meaning. </w:t>
      </w:r>
    </w:p>
    <w:p w14:paraId="2C2A58B6" w14:textId="77777777" w:rsidR="00156532" w:rsidRPr="00C95B80" w:rsidRDefault="00156532" w:rsidP="00156532">
      <w:pPr>
        <w:rPr>
          <w:rStyle w:val="Style13ptBold"/>
          <w:b w:val="0"/>
          <w:bCs/>
          <w:sz w:val="16"/>
          <w:szCs w:val="12"/>
        </w:rPr>
      </w:pPr>
      <w:proofErr w:type="spellStart"/>
      <w:r>
        <w:rPr>
          <w:rStyle w:val="Style13ptBold"/>
        </w:rPr>
        <w:t>Havercroft</w:t>
      </w:r>
      <w:proofErr w:type="spellEnd"/>
      <w:r>
        <w:rPr>
          <w:rStyle w:val="Style13ptBold"/>
        </w:rPr>
        <w:t xml:space="preserve"> and Duvall 9</w:t>
      </w:r>
      <w:r>
        <w:rPr>
          <w:rStyle w:val="Style13ptBold"/>
          <w:sz w:val="16"/>
          <w:szCs w:val="12"/>
        </w:rPr>
        <w:t xml:space="preserve"> (Jonathan </w:t>
      </w:r>
      <w:proofErr w:type="spellStart"/>
      <w:r>
        <w:rPr>
          <w:rStyle w:val="Style13ptBold"/>
          <w:sz w:val="16"/>
          <w:szCs w:val="12"/>
        </w:rPr>
        <w:t>Havercroft</w:t>
      </w:r>
      <w:proofErr w:type="spellEnd"/>
      <w:r>
        <w:rPr>
          <w:rStyle w:val="Style13ptBold"/>
          <w:sz w:val="16"/>
          <w:szCs w:val="12"/>
        </w:rPr>
        <w:t xml:space="preserve"> and Raymond Duvall; 2009; </w:t>
      </w:r>
      <w:r>
        <w:rPr>
          <w:rStyle w:val="Style13ptBold"/>
          <w:i/>
          <w:iCs/>
          <w:sz w:val="16"/>
          <w:szCs w:val="12"/>
        </w:rPr>
        <w:t>“</w:t>
      </w:r>
      <w:r w:rsidRPr="00C95B80">
        <w:rPr>
          <w:rStyle w:val="Style13ptBold"/>
          <w:i/>
          <w:iCs/>
          <w:sz w:val="16"/>
          <w:szCs w:val="12"/>
        </w:rPr>
        <w:t xml:space="preserve">Critical </w:t>
      </w:r>
      <w:proofErr w:type="spellStart"/>
      <w:r w:rsidRPr="00C95B80">
        <w:rPr>
          <w:rStyle w:val="Style13ptBold"/>
          <w:i/>
          <w:iCs/>
          <w:sz w:val="16"/>
          <w:szCs w:val="12"/>
        </w:rPr>
        <w:t>astropolitics</w:t>
      </w:r>
      <w:proofErr w:type="spellEnd"/>
      <w:r>
        <w:rPr>
          <w:rStyle w:val="Style13ptBold"/>
          <w:i/>
          <w:iCs/>
          <w:sz w:val="16"/>
          <w:szCs w:val="12"/>
        </w:rPr>
        <w:t xml:space="preserve"> </w:t>
      </w:r>
      <w:r w:rsidRPr="00C95B80">
        <w:rPr>
          <w:rStyle w:val="Style13ptBold"/>
          <w:i/>
          <w:iCs/>
          <w:sz w:val="16"/>
          <w:szCs w:val="12"/>
        </w:rPr>
        <w:t>The geopolitics of space control</w:t>
      </w:r>
      <w:r>
        <w:rPr>
          <w:rStyle w:val="Style13ptBold"/>
          <w:i/>
          <w:iCs/>
          <w:sz w:val="16"/>
          <w:szCs w:val="12"/>
        </w:rPr>
        <w:t xml:space="preserve"> </w:t>
      </w:r>
      <w:r w:rsidRPr="00C95B80">
        <w:rPr>
          <w:rStyle w:val="Style13ptBold"/>
          <w:i/>
          <w:iCs/>
          <w:sz w:val="16"/>
          <w:szCs w:val="12"/>
        </w:rPr>
        <w:t>and the transformation of state</w:t>
      </w:r>
      <w:r>
        <w:rPr>
          <w:rStyle w:val="Style13ptBold"/>
          <w:i/>
          <w:iCs/>
          <w:sz w:val="16"/>
          <w:szCs w:val="12"/>
        </w:rPr>
        <w:t xml:space="preserve"> </w:t>
      </w:r>
      <w:r w:rsidRPr="00C95B80">
        <w:rPr>
          <w:rStyle w:val="Style13ptBold"/>
          <w:i/>
          <w:iCs/>
          <w:sz w:val="16"/>
          <w:szCs w:val="12"/>
        </w:rPr>
        <w:t>sovereignty</w:t>
      </w:r>
      <w:r>
        <w:rPr>
          <w:rStyle w:val="Style13ptBold"/>
          <w:i/>
          <w:iCs/>
          <w:sz w:val="16"/>
          <w:szCs w:val="12"/>
        </w:rPr>
        <w:t>”</w:t>
      </w:r>
      <w:r>
        <w:rPr>
          <w:rStyle w:val="Style13ptBold"/>
          <w:sz w:val="16"/>
          <w:szCs w:val="12"/>
        </w:rPr>
        <w:t xml:space="preserve">; accessed 12/13/21; </w:t>
      </w:r>
      <w:hyperlink r:id="rId11" w:history="1">
        <w:r w:rsidRPr="00FD3FD8">
          <w:rPr>
            <w:rStyle w:val="Hyperlink"/>
            <w:sz w:val="16"/>
            <w:szCs w:val="12"/>
          </w:rPr>
          <w:t>https://www.law.upenn.edu/live/files/7892-havercroft-and-duvallcritical-astropoliticspdf</w:t>
        </w:r>
      </w:hyperlink>
      <w:r>
        <w:rPr>
          <w:rStyle w:val="Style13ptBold"/>
          <w:sz w:val="16"/>
          <w:szCs w:val="12"/>
        </w:rPr>
        <w:t xml:space="preserve">; </w:t>
      </w:r>
      <w:r w:rsidRPr="00607EA4">
        <w:rPr>
          <w:rStyle w:val="Style13ptBold"/>
          <w:sz w:val="16"/>
          <w:szCs w:val="12"/>
        </w:rPr>
        <w:t xml:space="preserve">Jonathan </w:t>
      </w:r>
      <w:proofErr w:type="spellStart"/>
      <w:r w:rsidRPr="00607EA4">
        <w:rPr>
          <w:rStyle w:val="Style13ptBold"/>
          <w:sz w:val="16"/>
          <w:szCs w:val="12"/>
        </w:rPr>
        <w:t>Havercroft</w:t>
      </w:r>
      <w:proofErr w:type="spellEnd"/>
      <w:r w:rsidRPr="00607EA4">
        <w:rPr>
          <w:rStyle w:val="Style13ptBold"/>
          <w:sz w:val="16"/>
          <w:szCs w:val="12"/>
        </w:rPr>
        <w:t xml:space="preserve"> is an Associate Professor in the Department of Politics and International Relations at the University of Southampton. He teaches in the areas of political theory and international relations. He is the editor of the journal Global Constitutionalism</w:t>
      </w:r>
      <w:r>
        <w:rPr>
          <w:rStyle w:val="Style13ptBold"/>
          <w:sz w:val="16"/>
          <w:szCs w:val="12"/>
        </w:rPr>
        <w:t xml:space="preserve">; Raymond Duvall is a Professor of Political Science at the University of Minnesota; pages 44-50) HB // retagged </w:t>
      </w:r>
      <w:proofErr w:type="spellStart"/>
      <w:r>
        <w:rPr>
          <w:rStyle w:val="Style13ptBold"/>
          <w:sz w:val="16"/>
          <w:szCs w:val="12"/>
        </w:rPr>
        <w:t>faizaan</w:t>
      </w:r>
      <w:proofErr w:type="spellEnd"/>
      <w:r>
        <w:rPr>
          <w:rStyle w:val="Style13ptBold"/>
          <w:sz w:val="16"/>
          <w:szCs w:val="12"/>
        </w:rPr>
        <w:t xml:space="preserve"> </w:t>
      </w:r>
    </w:p>
    <w:p w14:paraId="6F99FF14" w14:textId="77777777" w:rsidR="00156532" w:rsidRDefault="00156532" w:rsidP="00156532">
      <w:pPr>
        <w:rPr>
          <w:sz w:val="8"/>
        </w:rPr>
      </w:pPr>
      <w:proofErr w:type="spellStart"/>
      <w:r w:rsidRPr="008A2B6C">
        <w:rPr>
          <w:sz w:val="8"/>
        </w:rPr>
        <w:t>Astropolitics</w:t>
      </w:r>
      <w:proofErr w:type="spellEnd"/>
      <w:r w:rsidRPr="008A2B6C">
        <w:rPr>
          <w:sz w:val="8"/>
        </w:rPr>
        <w:t xml:space="preserve">: realist and liberal strands Realism and </w:t>
      </w:r>
      <w:proofErr w:type="spellStart"/>
      <w:r w:rsidRPr="008A2B6C">
        <w:rPr>
          <w:sz w:val="8"/>
        </w:rPr>
        <w:t>astropolitik</w:t>
      </w:r>
      <w:proofErr w:type="spellEnd"/>
      <w:r w:rsidRPr="008A2B6C">
        <w:rPr>
          <w:sz w:val="8"/>
        </w:rPr>
        <w:t xml:space="preserve"> Everett Dolman3 draws on the writings of Mackinder and Mahan as inspiration for his development of a theory, which he titles </w:t>
      </w:r>
      <w:proofErr w:type="spellStart"/>
      <w:r w:rsidRPr="008A2B6C">
        <w:rPr>
          <w:sz w:val="8"/>
        </w:rPr>
        <w:t>Astropolitik</w:t>
      </w:r>
      <w:proofErr w:type="spellEnd"/>
      <w:r w:rsidRPr="008A2B6C">
        <w:rPr>
          <w:sz w:val="8"/>
        </w:rPr>
        <w:t xml:space="preserve">. By the term, </w:t>
      </w:r>
      <w:proofErr w:type="spellStart"/>
      <w:r w:rsidRPr="008A2B6C">
        <w:rPr>
          <w:sz w:val="8"/>
        </w:rPr>
        <w:t>astropolitik</w:t>
      </w:r>
      <w:proofErr w:type="spellEnd"/>
      <w:r w:rsidRPr="008A2B6C">
        <w:rPr>
          <w:sz w:val="8"/>
        </w:rPr>
        <w:t xml:space="preserve">, Dolman means “the application of the prominent and refined realist vision of state competition into outer space policy, particularly the development and evolution of a legal and political regime for humanity’s entry into the cosmos” (Dolman 2002a: 1). While Mahan focused on the structure of the ocean to develop his theories, and Mackinder focused on the topography of land, Dolman turns his attention toward the cartography of outer space. </w:t>
      </w:r>
      <w:r w:rsidRPr="00F63456">
        <w:rPr>
          <w:rStyle w:val="StyleUnderline"/>
        </w:rPr>
        <w:t xml:space="preserve">Whereas, at first glance, </w:t>
      </w:r>
      <w:r w:rsidRPr="009D3F23">
        <w:rPr>
          <w:rStyle w:val="StyleUnderline"/>
          <w:highlight w:val="green"/>
        </w:rPr>
        <w:t>space</w:t>
      </w:r>
      <w:r w:rsidRPr="00F63456">
        <w:rPr>
          <w:rStyle w:val="StyleUnderline"/>
        </w:rPr>
        <w:t xml:space="preserve"> may </w:t>
      </w:r>
      <w:r w:rsidRPr="009D3F23">
        <w:rPr>
          <w:rStyle w:val="StyleUnderline"/>
          <w:highlight w:val="green"/>
        </w:rPr>
        <w:t>appear to be</w:t>
      </w:r>
      <w:r w:rsidRPr="00F63456">
        <w:rPr>
          <w:rStyle w:val="StyleUnderline"/>
        </w:rPr>
        <w:t xml:space="preserve"> a “featureless void</w:t>
      </w:r>
      <w:r w:rsidRPr="008A2B6C">
        <w:rPr>
          <w:sz w:val="8"/>
        </w:rPr>
        <w:t xml:space="preserve">,” Dolman argues that </w:t>
      </w:r>
      <w:r w:rsidRPr="00F63456">
        <w:rPr>
          <w:rStyle w:val="StyleUnderline"/>
        </w:rPr>
        <w:t>it “is in fact a rich vista of gravitational mountains and valleys, oceans and rivers of resources and energy alternately dispersed and concentrated, broadly strewn danger zones of deadly radiation, and precisely placed peculiarities of astrodynamics</w:t>
      </w:r>
      <w:r w:rsidRPr="008A2B6C">
        <w:rPr>
          <w:sz w:val="8"/>
        </w:rPr>
        <w:t xml:space="preserve">” (Dolman 2002a: 61). In a manner similar to Mahan’s focus on natural sea lanes and “choke points” and Mackinder’s emphasis of geographic regions, Dolman emphasizes </w:t>
      </w:r>
      <w:r w:rsidRPr="009D3F23">
        <w:rPr>
          <w:rStyle w:val="StyleUnderline"/>
          <w:highlight w:val="green"/>
        </w:rPr>
        <w:t>orbits</w:t>
      </w:r>
      <w:r w:rsidRPr="00F63456">
        <w:rPr>
          <w:rStyle w:val="StyleUnderline"/>
        </w:rPr>
        <w:t xml:space="preserve">, regions of space, </w:t>
      </w:r>
      <w:r w:rsidRPr="009D3F23">
        <w:rPr>
          <w:rStyle w:val="StyleUnderline"/>
          <w:highlight w:val="green"/>
        </w:rPr>
        <w:t>and launch points as geopolitically vital assets</w:t>
      </w:r>
      <w:r w:rsidRPr="00F63456">
        <w:rPr>
          <w:rStyle w:val="StyleUnderline"/>
        </w:rPr>
        <w:t xml:space="preserve"> over which states </w:t>
      </w:r>
      <w:r w:rsidRPr="009D3F23">
        <w:rPr>
          <w:rStyle w:val="StyleUnderline"/>
          <w:highlight w:val="green"/>
        </w:rPr>
        <w:t>can be expected</w:t>
      </w:r>
      <w:r w:rsidRPr="00F63456">
        <w:rPr>
          <w:rStyle w:val="StyleUnderline"/>
        </w:rPr>
        <w:t xml:space="preserve"> competitively and strategically </w:t>
      </w:r>
      <w:r w:rsidRPr="009D3F23">
        <w:rPr>
          <w:rStyle w:val="StyleUnderline"/>
          <w:highlight w:val="green"/>
        </w:rPr>
        <w:t>to struggle for control</w:t>
      </w:r>
      <w:r w:rsidRPr="00F63456">
        <w:rPr>
          <w:rStyle w:val="StyleUnderline"/>
        </w:rPr>
        <w:t>.</w:t>
      </w:r>
      <w:r w:rsidRPr="008A2B6C">
        <w:rPr>
          <w:sz w:val="8"/>
        </w:rPr>
        <w:t xml:space="preserve"> Orbital paths are important because stable orbits require virtually no fuel expenditure for satellites, whereas unstable orbits make it impossible for satellites to remain in space for a long time. Furthermore, different types of orbits pass over different parts of the earth at different frequencies. As such, the mission of a spacecraft determines in large part which orbit is most useful for it. There are essentially four types of orbits: low-altitude (between 150 km and 800 km above the Earth’s surface); medium-altitude (ranging from 800 km–35,000 km); high-altitude (above 35,000 km); and highly elliptical (with a perigee of 250 km and an apogee of 700,000 km) (Dolman 2002a: 65–7). In addition to pointing to the division of space into orbital planes, Dolman also identifies four key regions of space: 1 Terra, which includes the Earth and its atmosphere up until “just below the lowest altitude capable of supporting unpowered orbit” (Dolman 2002: 69); 2 Earth Space, which covers the region from the lowest possible orbit through to geo-stationary orbit; 3 Lunar Space, which extends from geo-stationary orbit to the Moon’s orbit; and 4 Solar Space, which “consists of everything in the solar system . . . beyond the orbit of the moon” (Dolman 2002a: 70). For Dolman, </w:t>
      </w:r>
      <w:r w:rsidRPr="00F63456">
        <w:rPr>
          <w:rStyle w:val="StyleUnderline"/>
        </w:rPr>
        <w:t xml:space="preserve">Earth </w:t>
      </w:r>
      <w:r w:rsidRPr="009D3F23">
        <w:rPr>
          <w:rStyle w:val="StyleUnderline"/>
          <w:highlight w:val="green"/>
        </w:rPr>
        <w:t>Space is the</w:t>
      </w:r>
      <w:r w:rsidRPr="00F63456">
        <w:rPr>
          <w:rStyle w:val="StyleUnderline"/>
        </w:rPr>
        <w:t xml:space="preserve"> astropolitical </w:t>
      </w:r>
      <w:r w:rsidRPr="009D3F23">
        <w:rPr>
          <w:rStyle w:val="StyleUnderline"/>
          <w:highlight w:val="green"/>
        </w:rPr>
        <w:t>equivalent</w:t>
      </w:r>
      <w:r w:rsidRPr="00F63456">
        <w:rPr>
          <w:rStyle w:val="StyleUnderline"/>
        </w:rPr>
        <w:t xml:space="preserve"> of Mackinder’s Outer Crescent, </w:t>
      </w:r>
      <w:r w:rsidRPr="009D3F23">
        <w:rPr>
          <w:rStyle w:val="StyleUnderline"/>
          <w:highlight w:val="green"/>
        </w:rPr>
        <w:t>because controlling it will permit a state to limit</w:t>
      </w:r>
      <w:r w:rsidRPr="00F63456">
        <w:rPr>
          <w:rStyle w:val="StyleUnderline"/>
        </w:rPr>
        <w:t xml:space="preserve"> strategic </w:t>
      </w:r>
      <w:r w:rsidRPr="009D3F23">
        <w:rPr>
          <w:rStyle w:val="StyleUnderline"/>
          <w:highlight w:val="green"/>
        </w:rPr>
        <w:t>opportunities of</w:t>
      </w:r>
      <w:r w:rsidRPr="00F63456">
        <w:rPr>
          <w:rStyle w:val="StyleUnderline"/>
        </w:rPr>
        <w:t xml:space="preserve"> potential </w:t>
      </w:r>
      <w:r w:rsidRPr="009D3F23">
        <w:rPr>
          <w:rStyle w:val="StyleUnderline"/>
          <w:highlight w:val="green"/>
        </w:rPr>
        <w:t>rivals and</w:t>
      </w:r>
      <w:r w:rsidRPr="00F63456">
        <w:rPr>
          <w:rStyle w:val="StyleUnderline"/>
        </w:rPr>
        <w:t xml:space="preserve"> at the same time </w:t>
      </w:r>
      <w:r w:rsidRPr="009D3F23">
        <w:rPr>
          <w:rStyle w:val="StyleUnderline"/>
          <w:highlight w:val="green"/>
        </w:rPr>
        <w:t>allow the projection of force</w:t>
      </w:r>
      <w:r w:rsidRPr="00F63456">
        <w:rPr>
          <w:rStyle w:val="StyleUnderline"/>
        </w:rPr>
        <w:t xml:space="preserve"> for indirect control</w:t>
      </w:r>
      <w:r w:rsidRPr="008A2B6C">
        <w:rPr>
          <w:sz w:val="8"/>
        </w:rPr>
        <w:t xml:space="preserve"> (</w:t>
      </w:r>
      <w:proofErr w:type="gramStart"/>
      <w:r w:rsidRPr="008A2B6C">
        <w:rPr>
          <w:sz w:val="8"/>
        </w:rPr>
        <w:t>i.e.</w:t>
      </w:r>
      <w:proofErr w:type="gramEnd"/>
      <w:r w:rsidRPr="008A2B6C">
        <w:rPr>
          <w:sz w:val="8"/>
        </w:rPr>
        <w:t xml:space="preserve"> without occupation) </w:t>
      </w:r>
      <w:r w:rsidRPr="00F63456">
        <w:rPr>
          <w:rStyle w:val="StyleUnderline"/>
        </w:rPr>
        <w:t>of extensive territory of vital strategic importance, in this case</w:t>
      </w:r>
      <w:r w:rsidRPr="008A2B6C">
        <w:rPr>
          <w:sz w:val="8"/>
        </w:rPr>
        <w:t xml:space="preserve"> (unlike Mackinder’s) </w:t>
      </w:r>
      <w:r w:rsidRPr="007C29E8">
        <w:rPr>
          <w:rStyle w:val="StyleUnderline"/>
        </w:rPr>
        <w:t>potentially</w:t>
      </w:r>
      <w:r w:rsidRPr="00F63456">
        <w:rPr>
          <w:rStyle w:val="StyleUnderline"/>
        </w:rPr>
        <w:t xml:space="preserve"> the entire Earth. “Control of Earth Space not only guarantees long-term control of the outer reaches of space, </w:t>
      </w:r>
      <w:proofErr w:type="gramStart"/>
      <w:r w:rsidRPr="00F63456">
        <w:rPr>
          <w:rStyle w:val="StyleUnderline"/>
        </w:rPr>
        <w:t>it</w:t>
      </w:r>
      <w:proofErr w:type="gramEnd"/>
      <w:r w:rsidRPr="00F63456">
        <w:rPr>
          <w:rStyle w:val="StyleUnderline"/>
        </w:rPr>
        <w:t xml:space="preserve"> provides a near-term advantage on the terrestrial battlefield”</w:t>
      </w:r>
      <w:r w:rsidRPr="008A2B6C">
        <w:rPr>
          <w:sz w:val="8"/>
        </w:rPr>
        <w:t xml:space="preserve"> (Dolman 1999: 93). On the basis of these principles, Dolman develops an “</w:t>
      </w:r>
      <w:proofErr w:type="spellStart"/>
      <w:r w:rsidRPr="008A2B6C">
        <w:rPr>
          <w:sz w:val="8"/>
        </w:rPr>
        <w:t>Astropolitik</w:t>
      </w:r>
      <w:proofErr w:type="spellEnd"/>
      <w:r w:rsidRPr="008A2B6C">
        <w:rPr>
          <w:sz w:val="8"/>
        </w:rPr>
        <w:t xml:space="preserve"> policy for the United States” (Dolman 1999: 156), which calls on the U.S. government to control Earth Space. In the current historical–political juncture, no state controls this region. However, rather than leave it as a neutral zone or global commons, Dolman calls for the U.S. to seize control of this geo-strategically vital asset. According to Dolman’s reasoning, the neutrality of Earth Space is as much a threat to U.S. security as the neutrality of Melos was to Athenian hegemony. To leave space a neutral sanctuary could be interpreted as a sign of weakness that potential rivals might exploit. As such, it is better for the U.S. to occupy Earth Space now. Dolman’s </w:t>
      </w:r>
      <w:proofErr w:type="spellStart"/>
      <w:r w:rsidRPr="008A2B6C">
        <w:rPr>
          <w:sz w:val="8"/>
        </w:rPr>
        <w:t>astropolitik</w:t>
      </w:r>
      <w:proofErr w:type="spellEnd"/>
      <w:r w:rsidRPr="008A2B6C">
        <w:rPr>
          <w:sz w:val="8"/>
        </w:rPr>
        <w:t xml:space="preserve"> policy has three steps. The first involves the U.S. withdrawing from the current space regime on the grounds that its prohibitions on commercial and military exploitation of outer space prevent the full exploitation of space resources. In place of the global commons approach that informs that regime, Dolman calls for the establishment of “a principle of free-market sovereignty in space” (Dolman 2002a: 157), whereby states could establish territorial claims over areas they wish to exploit for commercial purposes. This space rush should be coupled with “propaganda touting the prospects of a new golden age of space exploration” (Dolman 2002a: 157). Step two calls for the U.S. to seize control of low-Earth orbit, where “space-based laser or kinetic energy weapons could prevent any other state from deploying assets </w:t>
      </w:r>
      <w:proofErr w:type="gramStart"/>
      <w:r w:rsidRPr="008A2B6C">
        <w:rPr>
          <w:sz w:val="8"/>
        </w:rPr>
        <w:t>there, and</w:t>
      </w:r>
      <w:proofErr w:type="gramEnd"/>
      <w:r w:rsidRPr="008A2B6C">
        <w:rPr>
          <w:sz w:val="8"/>
        </w:rPr>
        <w:t xml:space="preserve"> could most effectively engage and destroy terrestrial enemy ASAT facilities” (Dolman 2002a: 157). Other states would be permitted “to enter space freely for the purpose of engaging in commerce” (Dolman 2002a: 157). The final step would be the establishment of “a national space coordination agency ... to define, separate and coordinate the efforts of commercial, civilian and military space projects” (Dolman 2002a: 157). Within Dolman’s theory of </w:t>
      </w:r>
      <w:proofErr w:type="spellStart"/>
      <w:r w:rsidRPr="008A2B6C">
        <w:rPr>
          <w:sz w:val="8"/>
        </w:rPr>
        <w:t>astropolitik</w:t>
      </w:r>
      <w:proofErr w:type="spellEnd"/>
      <w:r w:rsidRPr="008A2B6C">
        <w:rPr>
          <w:sz w:val="8"/>
        </w:rPr>
        <w:t xml:space="preserve"> is a will-to-space-based-hegemony </w:t>
      </w:r>
      <w:proofErr w:type="spellStart"/>
      <w:r w:rsidRPr="008A2B6C">
        <w:rPr>
          <w:sz w:val="8"/>
        </w:rPr>
        <w:t>fuelled</w:t>
      </w:r>
      <w:proofErr w:type="spellEnd"/>
      <w:r w:rsidRPr="008A2B6C">
        <w:rPr>
          <w:sz w:val="8"/>
        </w:rPr>
        <w:t xml:space="preserve"> by a series of assumptions, of which we would point to three as especially important. First, it rests on a strong preference for competition over collaboration in both the economic and military spheres. Dolman, like a good realist, is suspicious of the possibilities for sustained political and economic </w:t>
      </w:r>
      <w:proofErr w:type="gramStart"/>
      <w:r w:rsidRPr="008A2B6C">
        <w:rPr>
          <w:sz w:val="8"/>
        </w:rPr>
        <w:t>cooperation, and</w:t>
      </w:r>
      <w:proofErr w:type="gramEnd"/>
      <w:r w:rsidRPr="008A2B6C">
        <w:rPr>
          <w:sz w:val="8"/>
        </w:rPr>
        <w:t xml:space="preserve"> assumes instead that competition for power is the law of international political–economic life. He believes, though, that through a fully implemented astropolitical policy “states will employ competition productively, harnessing natural incentives for self-interested gain to a mutually beneficial future, a competition based on the fair and legal commercial exploitation of space” (Dolman 2002a: 4). Thus, underpinning his preference for competition is both a liberal assumption that competitive markets are efficient at producing mutual gain through innovative technologies, and the realist assumption that inter-state competition for power is inescapable in world politics. As we will note more fully below, this conjunction of liberal and realist assumptions is a hallmark of the logic of empire as distinct from the logic of a system of sovereign states. The second and most explicit of Dolman’s key assumptions is the belief that the U.S. should pursue control of orbital space because its hegemony would be largely benign. The presumed benevolence of the U.S. rests, for Dolman, on its responsiveness to its people. If any one state should dominate space it ought to be one with a constitutive political principle that government should be responsible and responsive to its people, tolerant and accepting of their views, and willing to extend legal and political equality to all. In other words, the United States should seize control of outer space and become the shepherd (or perhaps watchdog) for all who would venture there, for if any one state must do so, it is the most likely to establish a benign hegemony. (Dolman 2002a: 157) However, even if the U.S. government is popularly responsive in its foreign policy – a debatable proposition – the implication of Dolman’s </w:t>
      </w:r>
      <w:proofErr w:type="spellStart"/>
      <w:r w:rsidRPr="008A2B6C">
        <w:rPr>
          <w:sz w:val="8"/>
        </w:rPr>
        <w:t>astropolitik</w:t>
      </w:r>
      <w:proofErr w:type="spellEnd"/>
      <w:r w:rsidRPr="008A2B6C">
        <w:rPr>
          <w:sz w:val="8"/>
        </w:rPr>
        <w:t xml:space="preserve"> is that the U.S. would exercise benign control over orbital space, and, from that position, potentially all territory on Earth and hence all people, by being responsible to its 300 million citizens. As such, </w:t>
      </w:r>
      <w:r w:rsidRPr="009D3F23">
        <w:rPr>
          <w:rStyle w:val="StyleUnderline"/>
          <w:highlight w:val="green"/>
        </w:rPr>
        <w:t xml:space="preserve">this </w:t>
      </w:r>
      <w:r w:rsidRPr="009D3F23">
        <w:rPr>
          <w:rStyle w:val="StyleUnderline"/>
        </w:rPr>
        <w:t xml:space="preserve">benign </w:t>
      </w:r>
      <w:r w:rsidRPr="009D3F23">
        <w:rPr>
          <w:rStyle w:val="StyleUnderline"/>
          <w:highlight w:val="green"/>
        </w:rPr>
        <w:t>hegemony would</w:t>
      </w:r>
      <w:r w:rsidRPr="007C29E8">
        <w:rPr>
          <w:rStyle w:val="StyleUnderline"/>
        </w:rPr>
        <w:t xml:space="preserve"> in effect </w:t>
      </w:r>
      <w:r w:rsidRPr="009D3F23">
        <w:rPr>
          <w:rStyle w:val="StyleUnderline"/>
          <w:highlight w:val="green"/>
        </w:rPr>
        <w:t>be an apartheid regime where</w:t>
      </w:r>
      <w:r w:rsidRPr="007C29E8">
        <w:rPr>
          <w:rStyle w:val="StyleUnderline"/>
        </w:rPr>
        <w:t xml:space="preserve"> 95 percent of </w:t>
      </w:r>
      <w:r w:rsidRPr="009D3F23">
        <w:rPr>
          <w:rStyle w:val="StyleUnderline"/>
          <w:highlight w:val="green"/>
        </w:rPr>
        <w:t>the world would be excluded from participating in</w:t>
      </w:r>
      <w:r w:rsidRPr="007C29E8">
        <w:rPr>
          <w:rStyle w:val="StyleUnderline"/>
        </w:rPr>
        <w:t xml:space="preserve"> the </w:t>
      </w:r>
      <w:r w:rsidRPr="009D3F23">
        <w:rPr>
          <w:rStyle w:val="StyleUnderline"/>
          <w:highlight w:val="green"/>
        </w:rPr>
        <w:t>decision-making</w:t>
      </w:r>
      <w:r w:rsidRPr="007C29E8">
        <w:rPr>
          <w:rStyle w:val="StyleUnderline"/>
        </w:rPr>
        <w:t xml:space="preserve"> of the hegemonic power that controls conditions of their existence. This, too, is a hallmark of empire, not of a competitive system of sovereign states</w:t>
      </w:r>
      <w:r w:rsidRPr="008A2B6C">
        <w:rPr>
          <w:sz w:val="8"/>
        </w:rPr>
        <w:t xml:space="preserve">. Third, Dolman’s </w:t>
      </w:r>
      <w:proofErr w:type="spellStart"/>
      <w:r w:rsidRPr="008A2B6C">
        <w:rPr>
          <w:sz w:val="8"/>
        </w:rPr>
        <w:t>astropolitik</w:t>
      </w:r>
      <w:proofErr w:type="spellEnd"/>
      <w:r w:rsidRPr="008A2B6C">
        <w:rPr>
          <w:sz w:val="8"/>
        </w:rPr>
        <w:t xml:space="preserve"> treats space as a resource to be mastered and exploited by humans, a Terra </w:t>
      </w:r>
      <w:proofErr w:type="spellStart"/>
      <w:r w:rsidRPr="008A2B6C">
        <w:rPr>
          <w:sz w:val="8"/>
        </w:rPr>
        <w:t>Nulius</w:t>
      </w:r>
      <w:proofErr w:type="spellEnd"/>
      <w:r w:rsidRPr="008A2B6C">
        <w:rPr>
          <w:sz w:val="8"/>
        </w:rPr>
        <w:t xml:space="preserve">, or empty territory, to be colonized and reinterpreted for the interests of the colonizer. </w:t>
      </w:r>
      <w:r w:rsidRPr="007C29E8">
        <w:rPr>
          <w:rStyle w:val="StyleUnderline"/>
        </w:rPr>
        <w:t xml:space="preserve">This way of looking at space is </w:t>
      </w:r>
      <w:r w:rsidRPr="005305A1">
        <w:rPr>
          <w:rStyle w:val="StyleUnderline"/>
          <w:highlight w:val="green"/>
        </w:rPr>
        <w:t>similar to the totalizing gaze of earlier geopolitical</w:t>
      </w:r>
      <w:r w:rsidRPr="007C29E8">
        <w:rPr>
          <w:rStyle w:val="StyleUnderline"/>
        </w:rPr>
        <w:t xml:space="preserve"> theorists </w:t>
      </w:r>
      <w:r w:rsidRPr="005305A1">
        <w:rPr>
          <w:rStyle w:val="StyleUnderline"/>
          <w:highlight w:val="green"/>
        </w:rPr>
        <w:t>who viewed the</w:t>
      </w:r>
      <w:r w:rsidRPr="007C29E8">
        <w:rPr>
          <w:rStyle w:val="StyleUnderline"/>
        </w:rPr>
        <w:t xml:space="preserve"> whole </w:t>
      </w:r>
      <w:r w:rsidRPr="005305A1">
        <w:rPr>
          <w:rStyle w:val="StyleUnderline"/>
          <w:highlight w:val="green"/>
        </w:rPr>
        <w:t>world as an object to be dominated and controlled</w:t>
      </w:r>
      <w:r w:rsidRPr="007C29E8">
        <w:rPr>
          <w:rStyle w:val="StyleUnderline"/>
        </w:rPr>
        <w:t xml:space="preserve"> by European powers, who understood themselves to be beneficently, or, at worst, benignly, civilizing in their control of territories and populations</w:t>
      </w:r>
      <w:r w:rsidRPr="008A2B6C">
        <w:rPr>
          <w:sz w:val="8"/>
        </w:rPr>
        <w:t xml:space="preserve"> (Ó </w:t>
      </w:r>
      <w:proofErr w:type="spellStart"/>
      <w:r w:rsidRPr="008A2B6C">
        <w:rPr>
          <w:sz w:val="8"/>
        </w:rPr>
        <w:t>Tuathail</w:t>
      </w:r>
      <w:proofErr w:type="spellEnd"/>
      <w:r w:rsidRPr="008A2B6C">
        <w:rPr>
          <w:sz w:val="8"/>
        </w:rPr>
        <w:t xml:space="preserve"> 1996: 24–35). This assumption, like the first two, thus also implicates a hallmark of the logic of empire, namely what Ó </w:t>
      </w:r>
      <w:proofErr w:type="spellStart"/>
      <w:r w:rsidRPr="008A2B6C">
        <w:rPr>
          <w:sz w:val="8"/>
        </w:rPr>
        <w:t>Tuathail</w:t>
      </w:r>
      <w:proofErr w:type="spellEnd"/>
      <w:r w:rsidRPr="008A2B6C">
        <w:rPr>
          <w:sz w:val="8"/>
        </w:rPr>
        <w:t xml:space="preserve"> (1996) calls the ‘geopolitical gaze’ (about which we have more to say below), which works comfortably in tandem with a self-understanding of benign hegemony. When these three assumptions are examined in conjunction, Dolman’s </w:t>
      </w:r>
      <w:proofErr w:type="spellStart"/>
      <w:r w:rsidRPr="008A2B6C">
        <w:rPr>
          <w:sz w:val="8"/>
        </w:rPr>
        <w:t>astropolitik</w:t>
      </w:r>
      <w:proofErr w:type="spellEnd"/>
      <w:r w:rsidRPr="008A2B6C">
        <w:rPr>
          <w:sz w:val="8"/>
        </w:rPr>
        <w:t xml:space="preserve"> reveals itself to </w:t>
      </w:r>
      <w:r w:rsidRPr="007C29E8">
        <w:rPr>
          <w:rStyle w:val="StyleUnderline"/>
        </w:rPr>
        <w:t>be a blueprint for a</w:t>
      </w:r>
      <w:r w:rsidRPr="008A2B6C">
        <w:rPr>
          <w:sz w:val="8"/>
        </w:rPr>
        <w:t xml:space="preserve"> U.S. </w:t>
      </w:r>
      <w:r w:rsidRPr="007C29E8">
        <w:rPr>
          <w:rStyle w:val="StyleUnderline"/>
        </w:rPr>
        <w:t>empire that uses the capacities of space-based weapons to exercise hegemony over the Earth and to grant access to the economic resources of space only to</w:t>
      </w:r>
      <w:r w:rsidRPr="008A2B6C">
        <w:rPr>
          <w:sz w:val="8"/>
        </w:rPr>
        <w:t xml:space="preserve"> U.S. (</w:t>
      </w:r>
      <w:r w:rsidRPr="007C29E8">
        <w:rPr>
          <w:rStyle w:val="StyleUnderline"/>
        </w:rPr>
        <w:t>capitalist) interests and their allies</w:t>
      </w:r>
      <w:r w:rsidRPr="008A2B6C">
        <w:rPr>
          <w:sz w:val="8"/>
        </w:rPr>
        <w:t xml:space="preserve">. This version of </w:t>
      </w:r>
      <w:proofErr w:type="spellStart"/>
      <w:r w:rsidRPr="008A2B6C">
        <w:rPr>
          <w:sz w:val="8"/>
        </w:rPr>
        <w:t>astropolitics</w:t>
      </w:r>
      <w:proofErr w:type="spellEnd"/>
      <w:r w:rsidRPr="008A2B6C">
        <w:rPr>
          <w:sz w:val="8"/>
        </w:rPr>
        <w:t xml:space="preserve">, which is precisely the strategic vision underlying the policy pronouncements of the National Security Space Management and Organization Commission (Commission 2001) – and subsequently President George W. Bush – with which we began this chapter, is a kind of spatial, or geopolitical, power within the context of U.S. imperial relations of planetary scope. Its ostensive realist foundations are muted, except as a rather extreme form of offensive realism, because the vision is not one of great power competition and strategic balancing, but rather one of imperial control through hegemony. As such, </w:t>
      </w:r>
      <w:r w:rsidRPr="007C29E8">
        <w:rPr>
          <w:rStyle w:val="StyleUnderline"/>
        </w:rPr>
        <w:t>it brings into question the constitution of sovereignty, since empire and sovereignty are fundamentally opposed constitutive principles of the structure of the international system – the subjects of empire are not sovereign.</w:t>
      </w:r>
      <w:r w:rsidRPr="008A2B6C">
        <w:rPr>
          <w:sz w:val="8"/>
        </w:rPr>
        <w:t xml:space="preserve"> Thus, if </w:t>
      </w:r>
      <w:proofErr w:type="spellStart"/>
      <w:r w:rsidRPr="008A2B6C">
        <w:rPr>
          <w:sz w:val="8"/>
        </w:rPr>
        <w:t>astropolitics</w:t>
      </w:r>
      <w:proofErr w:type="spellEnd"/>
      <w:r w:rsidRPr="008A2B6C">
        <w:rPr>
          <w:sz w:val="8"/>
        </w:rPr>
        <w:t xml:space="preserve"> is to be in the form of Dolman’s </w:t>
      </w:r>
      <w:proofErr w:type="spellStart"/>
      <w:r w:rsidRPr="008A2B6C">
        <w:rPr>
          <w:sz w:val="8"/>
        </w:rPr>
        <w:t>astropolitik</w:t>
      </w:r>
      <w:proofErr w:type="spellEnd"/>
      <w:r w:rsidRPr="008A2B6C">
        <w:rPr>
          <w:sz w:val="8"/>
        </w:rPr>
        <w:t xml:space="preserve"> (and current U.S. policy aspirations), the future of sovereignty is in question, despite his efforts to position the theory as an expression of the realist assumption of great power competition. In later sections of this chapter, we attempt to show what this bringing sovereignty into question is likely to mean, conceptually and in practice. Before turning to that principal concern, however, we consider an alternative geopolitical theory of </w:t>
      </w:r>
      <w:proofErr w:type="spellStart"/>
      <w:r w:rsidRPr="008A2B6C">
        <w:rPr>
          <w:sz w:val="8"/>
        </w:rPr>
        <w:t>astropolitics</w:t>
      </w:r>
      <w:proofErr w:type="spellEnd"/>
      <w:r w:rsidRPr="008A2B6C">
        <w:rPr>
          <w:sz w:val="8"/>
        </w:rPr>
        <w:t xml:space="preserve">. Liberal-republican </w:t>
      </w:r>
      <w:proofErr w:type="spellStart"/>
      <w:r w:rsidRPr="008A2B6C">
        <w:rPr>
          <w:sz w:val="8"/>
        </w:rPr>
        <w:t>astropolitics</w:t>
      </w:r>
      <w:proofErr w:type="spellEnd"/>
      <w:r w:rsidRPr="008A2B6C">
        <w:rPr>
          <w:sz w:val="8"/>
        </w:rPr>
        <w:t xml:space="preserve"> Over the past twenty-five years, in a series of articles and recently a major book, Daniel </w:t>
      </w:r>
      <w:proofErr w:type="spellStart"/>
      <w:r w:rsidRPr="008A2B6C">
        <w:rPr>
          <w:sz w:val="8"/>
        </w:rPr>
        <w:t>Deudney</w:t>
      </w:r>
      <w:proofErr w:type="spellEnd"/>
      <w:r w:rsidRPr="008A2B6C">
        <w:rPr>
          <w:sz w:val="8"/>
        </w:rPr>
        <w:t xml:space="preserve"> has attempted to rework the tenets of geopolitics and apply them to the contemporary challenges raised by new weapons technologies – particularly nuclear and space weapons (</w:t>
      </w:r>
      <w:proofErr w:type="spellStart"/>
      <w:r w:rsidRPr="008A2B6C">
        <w:rPr>
          <w:sz w:val="8"/>
        </w:rPr>
        <w:t>Deudney</w:t>
      </w:r>
      <w:proofErr w:type="spellEnd"/>
      <w:r w:rsidRPr="008A2B6C">
        <w:rPr>
          <w:sz w:val="8"/>
        </w:rPr>
        <w:t xml:space="preserve"> 1983, 1985, 1995, 2000, 2002, 2007).4 While </w:t>
      </w:r>
      <w:proofErr w:type="spellStart"/>
      <w:r w:rsidRPr="008A2B6C">
        <w:rPr>
          <w:sz w:val="8"/>
        </w:rPr>
        <w:t>Deudney</w:t>
      </w:r>
      <w:proofErr w:type="spellEnd"/>
      <w:r w:rsidRPr="008A2B6C">
        <w:rPr>
          <w:sz w:val="8"/>
        </w:rPr>
        <w:t xml:space="preserve"> finds geopolitical theory of the late nineteenth century and early twentieth century theoretically unsophisticated and reductionist, he believes that geopolitical attention to material conditions, spatiality, change, and political processes could form the basis of a theoretically sophisticated contextual–materialist security theory of world politics. </w:t>
      </w:r>
      <w:proofErr w:type="spellStart"/>
      <w:r w:rsidRPr="008A2B6C">
        <w:rPr>
          <w:sz w:val="8"/>
        </w:rPr>
        <w:t>Deudney</w:t>
      </w:r>
      <w:proofErr w:type="spellEnd"/>
      <w:r w:rsidRPr="008A2B6C">
        <w:rPr>
          <w:sz w:val="8"/>
        </w:rPr>
        <w:t xml:space="preserve"> starts from a premise about space weaponization similar to the core of Dolman’s </w:t>
      </w:r>
      <w:proofErr w:type="spellStart"/>
      <w:r w:rsidRPr="008A2B6C">
        <w:rPr>
          <w:sz w:val="8"/>
        </w:rPr>
        <w:t>astropolitik</w:t>
      </w:r>
      <w:proofErr w:type="spellEnd"/>
      <w:r w:rsidRPr="008A2B6C">
        <w:rPr>
          <w:sz w:val="8"/>
        </w:rPr>
        <w:t xml:space="preserve">, namely that if any state were able to achieve military control of space, it would hold potential mastery over the entire Earth. </w:t>
      </w:r>
      <w:r w:rsidRPr="000533F6">
        <w:rPr>
          <w:rStyle w:val="StyleUnderline"/>
        </w:rPr>
        <w:t xml:space="preserve">One preliminary conclusion, however, seems sound: </w:t>
      </w:r>
      <w:r w:rsidRPr="009D3F23">
        <w:rPr>
          <w:rStyle w:val="StyleUnderline"/>
          <w:highlight w:val="green"/>
        </w:rPr>
        <w:t>effective control of space</w:t>
      </w:r>
      <w:r w:rsidRPr="000533F6">
        <w:rPr>
          <w:rStyle w:val="StyleUnderline"/>
        </w:rPr>
        <w:t xml:space="preserve"> by one state </w:t>
      </w:r>
      <w:r w:rsidRPr="009D3F23">
        <w:rPr>
          <w:rStyle w:val="StyleUnderline"/>
          <w:highlight w:val="green"/>
        </w:rPr>
        <w:t>would lead to planet-wide hegemony</w:t>
      </w:r>
      <w:r w:rsidRPr="000533F6">
        <w:rPr>
          <w:rStyle w:val="StyleUnderline"/>
        </w:rPr>
        <w:t>. Because space is at once so proximate and the planet’s high ground, one country able to control space and prevent the passage of other countries’ vehicles through it could effectively rule the planet</w:t>
      </w:r>
      <w:r w:rsidRPr="008A2B6C">
        <w:rPr>
          <w:sz w:val="8"/>
        </w:rPr>
        <w:t>. Even more than a monopoly of air or sea power, a monopoly of effective space power would be irresistible. (</w:t>
      </w:r>
      <w:proofErr w:type="spellStart"/>
      <w:r w:rsidRPr="008A2B6C">
        <w:rPr>
          <w:sz w:val="8"/>
        </w:rPr>
        <w:t>Deudney</w:t>
      </w:r>
      <w:proofErr w:type="spellEnd"/>
      <w:r w:rsidRPr="008A2B6C">
        <w:rPr>
          <w:sz w:val="8"/>
        </w:rPr>
        <w:t xml:space="preserve"> 1983: 17) Rather than developing the implications of this as a strategic opportunity for any one state (</w:t>
      </w:r>
      <w:proofErr w:type="gramStart"/>
      <w:r w:rsidRPr="008A2B6C">
        <w:rPr>
          <w:sz w:val="8"/>
        </w:rPr>
        <w:t>e.g.</w:t>
      </w:r>
      <w:proofErr w:type="gramEnd"/>
      <w:r w:rsidRPr="008A2B6C">
        <w:rPr>
          <w:sz w:val="8"/>
        </w:rPr>
        <w:t xml:space="preserve"> the U.S.), however, </w:t>
      </w:r>
      <w:proofErr w:type="spellStart"/>
      <w:r w:rsidRPr="008A2B6C">
        <w:rPr>
          <w:sz w:val="8"/>
        </w:rPr>
        <w:t>Deudney</w:t>
      </w:r>
      <w:proofErr w:type="spellEnd"/>
      <w:r w:rsidRPr="008A2B6C">
        <w:rPr>
          <w:sz w:val="8"/>
        </w:rPr>
        <w:t xml:space="preserve"> sees it as a collective problem to be kept in check through collaboration; his project is to avoid space-based hegemony through cooperation among states. In a series of articles on global security written in the 1980s – while Cold War tensions between the U.S. and the U.S.S.R. continued to frame much theoretical discussion in international relations – </w:t>
      </w:r>
      <w:proofErr w:type="spellStart"/>
      <w:r w:rsidRPr="008A2B6C">
        <w:rPr>
          <w:sz w:val="8"/>
        </w:rPr>
        <w:t>Deudney</w:t>
      </w:r>
      <w:proofErr w:type="spellEnd"/>
      <w:r w:rsidRPr="008A2B6C">
        <w:rPr>
          <w:sz w:val="8"/>
        </w:rPr>
        <w:t xml:space="preserve"> saw the space age as a double-edged sword in superpower relations. On the one side, space weaponization posed a risk that the superpowers would extend their conflict extra-terrestrially and devise new, deadlier technologies that would enhance the risk of exterminating all of humanity; on the other, according to </w:t>
      </w:r>
      <w:proofErr w:type="spellStart"/>
      <w:r w:rsidRPr="008A2B6C">
        <w:rPr>
          <w:sz w:val="8"/>
        </w:rPr>
        <w:t>Deudney</w:t>
      </w:r>
      <w:proofErr w:type="spellEnd"/>
      <w:r w:rsidRPr="008A2B6C">
        <w:rPr>
          <w:sz w:val="8"/>
        </w:rPr>
        <w:t>, the space age had found productive opportunities for the superpowers to deal with their rivalries in stabilizing collaboration. He notes that the Sputnik mission, while in the popular understanding only an escalation of the Cold War, initially was the result of an internationally organized research program – the International Geophysical Year (</w:t>
      </w:r>
      <w:proofErr w:type="spellStart"/>
      <w:r w:rsidRPr="008A2B6C">
        <w:rPr>
          <w:sz w:val="8"/>
        </w:rPr>
        <w:t>Deudney</w:t>
      </w:r>
      <w:proofErr w:type="spellEnd"/>
      <w:r w:rsidRPr="008A2B6C">
        <w:rPr>
          <w:sz w:val="8"/>
        </w:rPr>
        <w:t xml:space="preserve"> 1985; though see Dolman 2002a: 106–107 for an alternate interpretation of these events as Cold War competition). Another example was President Eisenhower’s proposed “Atoms for Peace” project, which involved the great powers sharing nuclear technology with developing nations for energy purposes. Most famous was the collaboration between the Soviet Union and the U.S. during the 1970s on the rendezvous between an Apollo capsule and the Soyuz space station. Similar multinational collaborations continue to this day, with the most notable example being the International Space Station. In addition to promoting collaboration, according to </w:t>
      </w:r>
      <w:proofErr w:type="spellStart"/>
      <w:r w:rsidRPr="008A2B6C">
        <w:rPr>
          <w:sz w:val="8"/>
        </w:rPr>
        <w:t>Deudney</w:t>
      </w:r>
      <w:proofErr w:type="spellEnd"/>
      <w:r w:rsidRPr="008A2B6C">
        <w:rPr>
          <w:sz w:val="8"/>
        </w:rPr>
        <w:t xml:space="preserve">, the space age has also enhanced the ability of space powers to monitor each other – through spy satellites – thereby increasing the likelihood that they abide by arms control treaties. </w:t>
      </w:r>
      <w:proofErr w:type="spellStart"/>
      <w:r w:rsidRPr="008A2B6C">
        <w:rPr>
          <w:sz w:val="8"/>
        </w:rPr>
        <w:t>Deudney</w:t>
      </w:r>
      <w:proofErr w:type="spellEnd"/>
      <w:r w:rsidRPr="008A2B6C">
        <w:rPr>
          <w:sz w:val="8"/>
        </w:rPr>
        <w:t xml:space="preserve"> believes that these types of collaboration and increased surveillance could be strengthened and deepened so that great powers could be persuaded over time to “forge missiles into spaceships” (</w:t>
      </w:r>
      <w:proofErr w:type="spellStart"/>
      <w:r w:rsidRPr="008A2B6C">
        <w:rPr>
          <w:sz w:val="8"/>
        </w:rPr>
        <w:t>Deudney</w:t>
      </w:r>
      <w:proofErr w:type="spellEnd"/>
      <w:r w:rsidRPr="008A2B6C">
        <w:rPr>
          <w:sz w:val="8"/>
        </w:rPr>
        <w:t xml:space="preserve"> 1985: 271). In the 1980s this led </w:t>
      </w:r>
      <w:proofErr w:type="spellStart"/>
      <w:r w:rsidRPr="008A2B6C">
        <w:rPr>
          <w:sz w:val="8"/>
        </w:rPr>
        <w:t>Deudney</w:t>
      </w:r>
      <w:proofErr w:type="spellEnd"/>
      <w:r w:rsidRPr="008A2B6C">
        <w:rPr>
          <w:sz w:val="8"/>
        </w:rPr>
        <w:t xml:space="preserve"> to develop a set of specific proposals for a peaceful space policy, including collaboration between space powers on manned missions to the Moon, asteroids, and Mars. The development of an International Satellite Monitoring Agency would make “space-based surveillance technology accessible to an international community” for monitoring ceasefires, crises, compliance with international arms control treaties, and the Earth’s environment (</w:t>
      </w:r>
      <w:proofErr w:type="spellStart"/>
      <w:r w:rsidRPr="008A2B6C">
        <w:rPr>
          <w:sz w:val="8"/>
        </w:rPr>
        <w:t>Deudney</w:t>
      </w:r>
      <w:proofErr w:type="spellEnd"/>
      <w:r w:rsidRPr="008A2B6C">
        <w:rPr>
          <w:sz w:val="8"/>
        </w:rPr>
        <w:t xml:space="preserve"> 1985: 291). These proposals are aimed at promoting collaboration on projects of great scientific and military significance for the individual states. </w:t>
      </w:r>
      <w:proofErr w:type="spellStart"/>
      <w:r w:rsidRPr="008A2B6C">
        <w:rPr>
          <w:sz w:val="8"/>
        </w:rPr>
        <w:t>Deudney’s</w:t>
      </w:r>
      <w:proofErr w:type="spellEnd"/>
      <w:r w:rsidRPr="008A2B6C">
        <w:rPr>
          <w:sz w:val="8"/>
        </w:rPr>
        <w:t xml:space="preserve"> expectation is that such cooperation would mitigate security dilemmas and promote greater ties between states that would co-bind their security without sacrificing their sovereignty. While </w:t>
      </w:r>
      <w:proofErr w:type="spellStart"/>
      <w:r w:rsidRPr="008A2B6C">
        <w:rPr>
          <w:sz w:val="8"/>
        </w:rPr>
        <w:t>Deudney</w:t>
      </w:r>
      <w:proofErr w:type="spellEnd"/>
      <w:r w:rsidRPr="008A2B6C">
        <w:rPr>
          <w:sz w:val="8"/>
        </w:rPr>
        <w:t xml:space="preserve"> has not been explicit about how his </w:t>
      </w:r>
      <w:proofErr w:type="spellStart"/>
      <w:r w:rsidRPr="008A2B6C">
        <w:rPr>
          <w:sz w:val="8"/>
        </w:rPr>
        <w:t>astropolitics</w:t>
      </w:r>
      <w:proofErr w:type="spellEnd"/>
      <w:r w:rsidRPr="008A2B6C">
        <w:rPr>
          <w:sz w:val="8"/>
        </w:rPr>
        <w:t xml:space="preserve"> of collaboration would alter world order, in his more theoretical writings he has elaborated the logic of a liberal-republican international system. In a 2002 article on geopolitics and international theory, he developed what he called </w:t>
      </w:r>
      <w:proofErr w:type="spellStart"/>
      <w:proofErr w:type="gramStart"/>
      <w:r w:rsidRPr="008A2B6C">
        <w:rPr>
          <w:sz w:val="8"/>
        </w:rPr>
        <w:t>a‘</w:t>
      </w:r>
      <w:proofErr w:type="gramEnd"/>
      <w:r w:rsidRPr="008A2B6C">
        <w:rPr>
          <w:sz w:val="8"/>
        </w:rPr>
        <w:t>historical</w:t>
      </w:r>
      <w:proofErr w:type="spellEnd"/>
      <w:r w:rsidRPr="008A2B6C">
        <w:rPr>
          <w:sz w:val="8"/>
        </w:rPr>
        <w:t xml:space="preserve"> security materialist’ theory of geopolitics: “[I]n which changing forces of destruction (constituted by geography and technology) condition the viability of different modes of protection (understood as clusters of security practices) and their attendant ‘superstructures’ of political authority structures (anarchical, hierarchical, and federal-republican)” (</w:t>
      </w:r>
      <w:proofErr w:type="spellStart"/>
      <w:r w:rsidRPr="008A2B6C">
        <w:rPr>
          <w:sz w:val="8"/>
        </w:rPr>
        <w:t>Deudney</w:t>
      </w:r>
      <w:proofErr w:type="spellEnd"/>
      <w:r w:rsidRPr="008A2B6C">
        <w:rPr>
          <w:sz w:val="8"/>
        </w:rPr>
        <w:t xml:space="preserve"> 2002: 80). In that work, he identified four different eras in which distinct modes of destruction were predominant: Pre-modern; Early Modern; Global Industrial; and Planetary-Nuclear, as well as two modes of protection: real-statism, which is based on an internal monopoly of violence and external anarchy; and federal-republicanism, which is based on an internal division of powers and an external symmetrical binding of actors through institutions that reduces their autonomy in relation to one another. According to </w:t>
      </w:r>
      <w:proofErr w:type="spellStart"/>
      <w:r w:rsidRPr="008A2B6C">
        <w:rPr>
          <w:sz w:val="8"/>
        </w:rPr>
        <w:t>Deudney</w:t>
      </w:r>
      <w:proofErr w:type="spellEnd"/>
      <w:r w:rsidRPr="008A2B6C">
        <w:rPr>
          <w:sz w:val="8"/>
        </w:rPr>
        <w:t>, in the Planetary-Nuclear age the federal-republican mode of protection is more viable because states “are able to more fully and systematically restrain violence” than under the power balancing practices of real-statist modes of protection (</w:t>
      </w:r>
      <w:proofErr w:type="spellStart"/>
      <w:r w:rsidRPr="008A2B6C">
        <w:rPr>
          <w:sz w:val="8"/>
        </w:rPr>
        <w:t>Deudney</w:t>
      </w:r>
      <w:proofErr w:type="spellEnd"/>
      <w:r w:rsidRPr="008A2B6C">
        <w:rPr>
          <w:sz w:val="8"/>
        </w:rPr>
        <w:t xml:space="preserve"> 2002: 97; see also </w:t>
      </w:r>
      <w:proofErr w:type="spellStart"/>
      <w:r w:rsidRPr="008A2B6C">
        <w:rPr>
          <w:sz w:val="8"/>
        </w:rPr>
        <w:t>Deudney</w:t>
      </w:r>
      <w:proofErr w:type="spellEnd"/>
      <w:r w:rsidRPr="008A2B6C">
        <w:rPr>
          <w:sz w:val="8"/>
        </w:rPr>
        <w:t xml:space="preserve"> 2007: 244–277 for an elaboration of this argument). Although </w:t>
      </w:r>
      <w:proofErr w:type="spellStart"/>
      <w:r w:rsidRPr="008A2B6C">
        <w:rPr>
          <w:sz w:val="8"/>
        </w:rPr>
        <w:t>Deudney</w:t>
      </w:r>
      <w:proofErr w:type="spellEnd"/>
      <w:r w:rsidRPr="008A2B6C">
        <w:rPr>
          <w:sz w:val="8"/>
        </w:rPr>
        <w:t xml:space="preserve"> has not extended his “historical security materialist” approach into explicitly theorizing space weapons, per se (dealt with only tangentially and implicitly in the last two chapters of his recent book), his proposals during the Cold War to foster institutional collaboration between space powers as a way of promoting peace can safely be understood as a form of the mutually binding practices that he associates with the </w:t>
      </w:r>
      <w:proofErr w:type="spellStart"/>
      <w:r w:rsidRPr="008A2B6C">
        <w:rPr>
          <w:sz w:val="8"/>
        </w:rPr>
        <w:t>federalrepublican</w:t>
      </w:r>
      <w:proofErr w:type="spellEnd"/>
      <w:r w:rsidRPr="008A2B6C">
        <w:rPr>
          <w:sz w:val="8"/>
        </w:rPr>
        <w:t xml:space="preserve"> mode of protection. In addition, one of the general conclusions that </w:t>
      </w:r>
      <w:proofErr w:type="spellStart"/>
      <w:r w:rsidRPr="008A2B6C">
        <w:rPr>
          <w:sz w:val="8"/>
        </w:rPr>
        <w:t>Deudney</w:t>
      </w:r>
      <w:proofErr w:type="spellEnd"/>
      <w:r w:rsidRPr="008A2B6C">
        <w:rPr>
          <w:sz w:val="8"/>
        </w:rPr>
        <w:t xml:space="preserve"> reaches about “historical security materialism” is that the more a security context is rich in the potential for violence, the better suited a federal-republican mode of protection is to avoid systemic breakdown. Therefore, it seems reasonable to conclude that within </w:t>
      </w:r>
      <w:proofErr w:type="spellStart"/>
      <w:r w:rsidRPr="008A2B6C">
        <w:rPr>
          <w:sz w:val="8"/>
        </w:rPr>
        <w:t>Deudney’s</w:t>
      </w:r>
      <w:proofErr w:type="spellEnd"/>
      <w:r w:rsidRPr="008A2B6C">
        <w:rPr>
          <w:sz w:val="8"/>
        </w:rPr>
        <w:t xml:space="preserve"> work is a nascent theory of how a federal-republican international system could limit conflict between space powers by binding them together in collaborative uses of space for exploratory and security uses. In this sense, </w:t>
      </w:r>
      <w:proofErr w:type="spellStart"/>
      <w:r w:rsidRPr="008A2B6C">
        <w:rPr>
          <w:sz w:val="8"/>
        </w:rPr>
        <w:t>Deudney</w:t>
      </w:r>
      <w:proofErr w:type="spellEnd"/>
      <w:r w:rsidRPr="008A2B6C">
        <w:rPr>
          <w:sz w:val="8"/>
        </w:rPr>
        <w:t xml:space="preserve"> can be read as the liberal-republican astropolitical counterpart to Everett Dolman.5 While </w:t>
      </w:r>
      <w:proofErr w:type="spellStart"/>
      <w:r w:rsidRPr="008A2B6C">
        <w:rPr>
          <w:sz w:val="8"/>
        </w:rPr>
        <w:t>Deudney’s</w:t>
      </w:r>
      <w:proofErr w:type="spellEnd"/>
      <w:r w:rsidRPr="008A2B6C">
        <w:rPr>
          <w:sz w:val="8"/>
        </w:rPr>
        <w:t xml:space="preserve"> astropolitical theorizations hold out the promise of a terrestrial pacification through space exploration it is interesting to note a significant aporia in his theory – empire as a possible mode of protection. While real-statist modes of protection have an internal hierarchical authority structure, they are based on assumptions of external-anarchy, which is to say a system of sovereign states. Conversely, the federal-republican model is based on a symmetrical binding of units, in a way that no single unit can come to dominate others and accordingly in which they preserve their sovereignty (</w:t>
      </w:r>
      <w:proofErr w:type="spellStart"/>
      <w:r w:rsidRPr="008A2B6C">
        <w:rPr>
          <w:sz w:val="8"/>
        </w:rPr>
        <w:t>Deudney</w:t>
      </w:r>
      <w:proofErr w:type="spellEnd"/>
      <w:r w:rsidRPr="008A2B6C">
        <w:rPr>
          <w:sz w:val="8"/>
        </w:rPr>
        <w:t xml:space="preserve"> 2000, 2002, 2007). In a third mode, to which </w:t>
      </w:r>
      <w:proofErr w:type="spellStart"/>
      <w:r w:rsidRPr="008A2B6C">
        <w:rPr>
          <w:sz w:val="8"/>
        </w:rPr>
        <w:t>Deudney</w:t>
      </w:r>
      <w:proofErr w:type="spellEnd"/>
      <w:r w:rsidRPr="008A2B6C">
        <w:rPr>
          <w:sz w:val="8"/>
        </w:rPr>
        <w:t xml:space="preserve"> gives only scant attention, </w:t>
      </w:r>
      <w:r w:rsidRPr="000533F6">
        <w:rPr>
          <w:rStyle w:val="StyleUnderline"/>
        </w:rPr>
        <w:t xml:space="preserve">the case of empire, the hegemony of a single unit is such that other units are bound to it in an asymmetrical pattern that locates sovereignty only in the hegemon, or imperial center. </w:t>
      </w:r>
      <w:r w:rsidRPr="009D3F23">
        <w:rPr>
          <w:rStyle w:val="StyleUnderline"/>
          <w:highlight w:val="green"/>
        </w:rPr>
        <w:t>Successful empires</w:t>
      </w:r>
      <w:r w:rsidRPr="008A2B6C">
        <w:rPr>
          <w:sz w:val="8"/>
        </w:rPr>
        <w:t xml:space="preserve">, including the Roman, British, and American, </w:t>
      </w:r>
      <w:r w:rsidRPr="009D3F23">
        <w:rPr>
          <w:rStyle w:val="StyleUnderline"/>
          <w:highlight w:val="green"/>
        </w:rPr>
        <w:t>permit local autonomy in areas</w:t>
      </w:r>
      <w:r w:rsidRPr="000533F6">
        <w:rPr>
          <w:rStyle w:val="StyleUnderline"/>
        </w:rPr>
        <w:t xml:space="preserve"> that are </w:t>
      </w:r>
      <w:r w:rsidRPr="009D3F23">
        <w:rPr>
          <w:rStyle w:val="StyleUnderline"/>
          <w:highlight w:val="green"/>
        </w:rPr>
        <w:t>not of</w:t>
      </w:r>
      <w:r w:rsidRPr="000533F6">
        <w:rPr>
          <w:rStyle w:val="StyleUnderline"/>
        </w:rPr>
        <w:t xml:space="preserve"> the </w:t>
      </w:r>
      <w:r w:rsidRPr="009D3F23">
        <w:rPr>
          <w:rStyle w:val="StyleUnderline"/>
          <w:highlight w:val="green"/>
        </w:rPr>
        <w:t>imperial power’s direct concern while demanding</w:t>
      </w:r>
      <w:r w:rsidRPr="000533F6">
        <w:rPr>
          <w:rStyle w:val="StyleUnderline"/>
        </w:rPr>
        <w:t xml:space="preserve"> absolute </w:t>
      </w:r>
      <w:r w:rsidRPr="009D3F23">
        <w:rPr>
          <w:rStyle w:val="StyleUnderline"/>
          <w:highlight w:val="green"/>
        </w:rPr>
        <w:t>obedience</w:t>
      </w:r>
      <w:r w:rsidRPr="000533F6">
        <w:rPr>
          <w:rStyle w:val="StyleUnderline"/>
        </w:rPr>
        <w:t xml:space="preserve"> in areas that are of vital concern to it, particularly when it comes to issues of security</w:t>
      </w:r>
      <w:r w:rsidRPr="008A2B6C">
        <w:rPr>
          <w:sz w:val="8"/>
        </w:rPr>
        <w:t xml:space="preserve">.6 </w:t>
      </w:r>
      <w:proofErr w:type="spellStart"/>
      <w:r w:rsidRPr="008A2B6C">
        <w:rPr>
          <w:sz w:val="8"/>
        </w:rPr>
        <w:t>Deudney’s</w:t>
      </w:r>
      <w:proofErr w:type="spellEnd"/>
      <w:r w:rsidRPr="008A2B6C">
        <w:rPr>
          <w:sz w:val="8"/>
        </w:rPr>
        <w:t xml:space="preserve"> implicit astropolitical theory thus ignores structurally asymmetric relations – in effect he ignores power. It is as if in wanting to have the world avoid the possibility of a planetary hegemony at the heart of the premise with which he and Dolman began their respective analyses, he </w:t>
      </w:r>
      <w:r w:rsidRPr="008A2B6C">
        <w:rPr>
          <w:rStyle w:val="StyleUnderline"/>
        </w:rPr>
        <w:t xml:space="preserve">white-washes it </w:t>
      </w:r>
      <w:r w:rsidRPr="009D3F23">
        <w:rPr>
          <w:rStyle w:val="StyleUnderline"/>
          <w:highlight w:val="green"/>
        </w:rPr>
        <w:t>by failing to acknowledge the</w:t>
      </w:r>
      <w:r w:rsidRPr="008A2B6C">
        <w:rPr>
          <w:rStyle w:val="StyleUnderline"/>
        </w:rPr>
        <w:t xml:space="preserve"> profound </w:t>
      </w:r>
      <w:r w:rsidRPr="009D3F23">
        <w:rPr>
          <w:rStyle w:val="StyleUnderline"/>
          <w:highlight w:val="green"/>
        </w:rPr>
        <w:t>asymmetries of aspirations</w:t>
      </w:r>
      <w:r w:rsidRPr="008A2B6C">
        <w:rPr>
          <w:rStyle w:val="StyleUnderline"/>
        </w:rPr>
        <w:t xml:space="preserve"> and technological–financial–military capacities among states for control of orbital space</w:t>
      </w:r>
      <w:r w:rsidRPr="008A2B6C">
        <w:rPr>
          <w:sz w:val="8"/>
        </w:rPr>
        <w:t xml:space="preserve">. In the next two sections we respond to </w:t>
      </w:r>
      <w:proofErr w:type="spellStart"/>
      <w:r w:rsidRPr="008A2B6C">
        <w:rPr>
          <w:sz w:val="8"/>
        </w:rPr>
        <w:t>Deudney’s</w:t>
      </w:r>
      <w:proofErr w:type="spellEnd"/>
      <w:r w:rsidRPr="008A2B6C">
        <w:rPr>
          <w:sz w:val="8"/>
        </w:rPr>
        <w:t xml:space="preserve"> call for “historical security materialism” by focusing on the premise that he skirts but that Dolman emphasizes, that military control of space means (at least the possibility of) mastery of the Earth. </w:t>
      </w:r>
      <w:proofErr w:type="gramStart"/>
      <w:r w:rsidRPr="008A2B6C">
        <w:rPr>
          <w:sz w:val="8"/>
        </w:rPr>
        <w:t>Specifically</w:t>
      </w:r>
      <w:proofErr w:type="gramEnd"/>
      <w:r w:rsidRPr="008A2B6C">
        <w:rPr>
          <w:sz w:val="8"/>
        </w:rPr>
        <w:t xml:space="preserve"> we examine how a new mode of destruction – space weapons – is the ideal basis for the third mode of protection – empire – through its potential for substantial asymmetry. We argue that the power asymmetries of space weapons have very significant constitutive effects on sovereignty and international systemic anarchy, and underlie the constitution of a new, historically unprecedented, form of empire. Before turning to that central thesis, however, we will first sketch the general contours of a critical </w:t>
      </w:r>
      <w:proofErr w:type="spellStart"/>
      <w:r w:rsidRPr="008A2B6C">
        <w:rPr>
          <w:sz w:val="8"/>
        </w:rPr>
        <w:t>astropolitics</w:t>
      </w:r>
      <w:proofErr w:type="spellEnd"/>
      <w:r w:rsidRPr="008A2B6C">
        <w:rPr>
          <w:sz w:val="8"/>
        </w:rPr>
        <w:t xml:space="preserve">, which builds on the foundational premise of Dolman and </w:t>
      </w:r>
      <w:proofErr w:type="spellStart"/>
      <w:proofErr w:type="gramStart"/>
      <w:r w:rsidRPr="008A2B6C">
        <w:rPr>
          <w:sz w:val="8"/>
        </w:rPr>
        <w:t>Deudney</w:t>
      </w:r>
      <w:proofErr w:type="spellEnd"/>
      <w:r w:rsidRPr="008A2B6C">
        <w:rPr>
          <w:sz w:val="8"/>
        </w:rPr>
        <w:t>, but</w:t>
      </w:r>
      <w:proofErr w:type="gramEnd"/>
      <w:r w:rsidRPr="008A2B6C">
        <w:rPr>
          <w:sz w:val="8"/>
        </w:rPr>
        <w:t xml:space="preserve"> modifies their theories in light of the significant insights of critical theory, particularly with respect to constitutive power. We ask: what consequences of </w:t>
      </w:r>
      <w:proofErr w:type="spellStart"/>
      <w:r w:rsidRPr="008A2B6C">
        <w:rPr>
          <w:sz w:val="8"/>
        </w:rPr>
        <w:t>astropolitics</w:t>
      </w:r>
      <w:proofErr w:type="spellEnd"/>
      <w:r w:rsidRPr="008A2B6C">
        <w:rPr>
          <w:sz w:val="8"/>
        </w:rPr>
        <w:t xml:space="preserve"> can a critical approach illuminate that may be concealed by an </w:t>
      </w:r>
      <w:proofErr w:type="spellStart"/>
      <w:r w:rsidRPr="008A2B6C">
        <w:rPr>
          <w:sz w:val="8"/>
        </w:rPr>
        <w:t>astropolitics</w:t>
      </w:r>
      <w:proofErr w:type="spellEnd"/>
      <w:r w:rsidRPr="008A2B6C">
        <w:rPr>
          <w:sz w:val="8"/>
        </w:rPr>
        <w:t xml:space="preserve"> informed by either liberal-republican or realist assumptions? How can insights offered by the revival of geopolitics in the writings of </w:t>
      </w:r>
      <w:proofErr w:type="spellStart"/>
      <w:r w:rsidRPr="008A2B6C">
        <w:rPr>
          <w:sz w:val="8"/>
        </w:rPr>
        <w:t>Deudney</w:t>
      </w:r>
      <w:proofErr w:type="spellEnd"/>
      <w:r w:rsidRPr="008A2B6C">
        <w:rPr>
          <w:sz w:val="8"/>
        </w:rPr>
        <w:t xml:space="preserve"> and Dolman – particularly the call for a new security materialist mode of analysis – be used to supplement and refine critical international relations theory?</w:t>
      </w:r>
    </w:p>
    <w:p w14:paraId="60943504" w14:textId="77777777" w:rsidR="00685693" w:rsidRDefault="00685693" w:rsidP="00685693">
      <w:pPr>
        <w:pStyle w:val="Heading4"/>
      </w:pPr>
    </w:p>
    <w:p w14:paraId="5CC7A9F4" w14:textId="7D131832" w:rsidR="00EE4E36" w:rsidRPr="00E621CA" w:rsidRDefault="00EE4E36" w:rsidP="00685693">
      <w:pPr>
        <w:pStyle w:val="Heading4"/>
      </w:pPr>
      <w:r w:rsidRPr="00E621CA">
        <w:t xml:space="preserve">The 1AC has been trapped in an endless cycle of investment into possibilities of liberation. The defeat of systems of capital accumulation will not change the fundamental antagonism between individuals that undergirds the social structures. </w:t>
      </w:r>
    </w:p>
    <w:p w14:paraId="72CFCA9B" w14:textId="77777777" w:rsidR="00EE4E36" w:rsidRPr="00E621CA" w:rsidRDefault="00EE4E36" w:rsidP="00EE4E36">
      <w:pPr>
        <w:rPr>
          <w:rFonts w:cs="Calibri"/>
        </w:rPr>
      </w:pPr>
      <w:r w:rsidRPr="00E621CA">
        <w:rPr>
          <w:rFonts w:cs="Calibri"/>
        </w:rPr>
        <w:t>McGowan ’13. McGowan, Todd. Enjoying What We Don't Have: The Political Project of Psychoanalysis. University of Nebraska Press, 2013. DJB</w:t>
      </w:r>
    </w:p>
    <w:p w14:paraId="289C9BC3" w14:textId="77777777" w:rsidR="00EE4E36" w:rsidRPr="00E621CA" w:rsidRDefault="00EE4E36" w:rsidP="00EE4E36">
      <w:pPr>
        <w:rPr>
          <w:rFonts w:cs="Calibri"/>
        </w:rPr>
      </w:pPr>
      <w:r w:rsidRPr="00E621CA">
        <w:rPr>
          <w:rFonts w:cs="Calibri"/>
        </w:rPr>
        <w:t xml:space="preserve">This position puts psychoanalysis directly at odds with Marxism’s emphasis on the centrality of praxis. Marx theorizes in order to facilitate social change, and every political project by its very nature shares this goal with Marxism. What distinguishes both Marx and Freud as thinkers is their understanding of social antagonism. Where Freud sees antagonism manifesting itself in the excessive suffering of the individual subject, Marx sees it playing out in class struggle. Despite this difference in focus, they share a belief in the fundamental status of antagonism, which separates them from political thinkers (such as John Stuart Mill and John Rawls) who view the social order as whole, as divided by conflicts but not by a fundamental antagonism. We can </w:t>
      </w:r>
      <w:r w:rsidRPr="00A472F0">
        <w:rPr>
          <w:rFonts w:cs="Calibri"/>
          <w:highlight w:val="green"/>
        </w:rPr>
        <w:t>resolve conflicts through mediation and negotiation, but antagonism implies the impossibility of resolution</w:t>
      </w:r>
      <w:r w:rsidRPr="00E621CA">
        <w:rPr>
          <w:rFonts w:cs="Calibri"/>
        </w:rPr>
        <w:t xml:space="preserve">. An antagonism doesn’t just involve two opposing positions — like that of the bourgeoisie and the proletariat — but </w:t>
      </w:r>
      <w:r w:rsidRPr="0087766F">
        <w:rPr>
          <w:rFonts w:cs="Calibri"/>
          <w:highlight w:val="green"/>
        </w:rPr>
        <w:t>conceives of opposition as internal to each position</w:t>
      </w:r>
      <w:r w:rsidRPr="00E621CA">
        <w:rPr>
          <w:rFonts w:cs="Calibri"/>
        </w:rPr>
        <w:t xml:space="preserve">. </w:t>
      </w:r>
      <w:r w:rsidRPr="0087766F">
        <w:rPr>
          <w:rFonts w:cs="Calibri"/>
          <w:highlight w:val="green"/>
        </w:rPr>
        <w:t>This idea of each position being internally opposed to itself is what liberal political thinkers cannot grant</w:t>
      </w:r>
      <w:r w:rsidRPr="00E621CA">
        <w:rPr>
          <w:rFonts w:cs="Calibri"/>
        </w:rPr>
        <w:t xml:space="preserve"> (if they wish to remain liberal political thinkers). Just as </w:t>
      </w:r>
      <w:r w:rsidRPr="0087766F">
        <w:rPr>
          <w:rFonts w:cs="Calibri"/>
          <w:highlight w:val="green"/>
        </w:rPr>
        <w:t>they view society as whole</w:t>
      </w:r>
      <w:r w:rsidRPr="00E621CA">
        <w:rPr>
          <w:rFonts w:cs="Calibri"/>
        </w:rPr>
        <w:t xml:space="preserve">, they also </w:t>
      </w:r>
      <w:r w:rsidRPr="0087766F">
        <w:rPr>
          <w:rFonts w:cs="Calibri"/>
          <w:highlight w:val="green"/>
        </w:rPr>
        <w:t>view each conflicting position within society as unified and identical with itself</w:t>
      </w:r>
      <w:r w:rsidRPr="00E621CA">
        <w:rPr>
          <w:rFonts w:cs="Calibri"/>
        </w:rPr>
        <w:t xml:space="preserve">. Not so with Marx and Freud. For Marx, </w:t>
      </w:r>
      <w:r w:rsidRPr="00DC1E46">
        <w:rPr>
          <w:rFonts w:cs="Calibri"/>
          <w:highlight w:val="green"/>
        </w:rPr>
        <w:t>the conflict between the bourgeoisie and the proletariat is at the same time the indication of an internal conflict within the bourgeoisie itself</w:t>
      </w:r>
      <w:r w:rsidRPr="00E621CA">
        <w:rPr>
          <w:rFonts w:cs="Calibri"/>
        </w:rPr>
        <w:t xml:space="preserve">. In fact, the bourgeoisie produces the proletariat out of itself through the contradictions of the capitalist mode of production. For Freud, the conflict between the individual and the social order is also an internal conflict within the individual and within the social order. Even societies that lack the concept of an individual must nonetheless reckon with this universal antagonism. That is, they must attempt to reconcile the continued existence of the social order with the entrance of new subjects into that order. Though the individual may be a Western idea, the social antagonism resulting from the subject’s entrance into the social order is not. The elaborate marriage rules that Claude </w:t>
      </w:r>
      <w:proofErr w:type="spellStart"/>
      <w:r w:rsidRPr="00E621CA">
        <w:rPr>
          <w:rFonts w:cs="Calibri"/>
        </w:rPr>
        <w:t>Lévi-Strauss</w:t>
      </w:r>
      <w:proofErr w:type="spellEnd"/>
      <w:r w:rsidRPr="00E621CA">
        <w:rPr>
          <w:rFonts w:cs="Calibri"/>
        </w:rPr>
        <w:t xml:space="preserve"> uncovered in various societies attest to the problem of this antagonism surfacing universally.12 The individual emerges as a distinct being because </w:t>
      </w:r>
      <w:r w:rsidRPr="00344B34">
        <w:rPr>
          <w:rFonts w:cs="Calibri"/>
          <w:highlight w:val="green"/>
        </w:rPr>
        <w:t>the social order cannot reproduce itself without producing a remainder</w:t>
      </w:r>
      <w:r w:rsidRPr="00E621CA">
        <w:rPr>
          <w:rFonts w:cs="Calibri"/>
        </w:rPr>
        <w:t xml:space="preserve">, even if this remainder doesn’t take the form of the individual that is familiar to the Western world. The idea of antagonism allows Marx and Freud to author their radical social critiques. It allows them to see how the </w:t>
      </w:r>
      <w:proofErr w:type="gramStart"/>
      <w:r w:rsidRPr="00E621CA">
        <w:rPr>
          <w:rFonts w:cs="Calibri"/>
        </w:rPr>
        <w:t>proletariat</w:t>
      </w:r>
      <w:proofErr w:type="gramEnd"/>
      <w:r w:rsidRPr="00E621CA">
        <w:rPr>
          <w:rFonts w:cs="Calibri"/>
        </w:rPr>
        <w:t xml:space="preserve"> or the individual invests itself in its own oppression, or how the bourgeoisie or the social order contributes to its own subversion. Antagonism is both the cause of social stasis and the possibility for revolutionary change. For Marx and Freud, interpretation must take antagonism as its point of departure, though Marx sees, in the last instance, the possibility of overcoming antagonism through the victory of the proletariat and the consequent elimination of class struggle. Marx envisioned a society in which production would take place for the good of the society rather than for the sake of the accumulation of capital, a change that would allow production to develop without limit. Within the capitalist mode of production, according to Marx, </w:t>
      </w:r>
      <w:r w:rsidRPr="00274574">
        <w:rPr>
          <w:rFonts w:cs="Calibri"/>
          <w:highlight w:val="green"/>
        </w:rPr>
        <w:t>the true barrier to capitalist production is capital itself.</w:t>
      </w:r>
      <w:r w:rsidRPr="00E621CA">
        <w:rPr>
          <w:rFonts w:cs="Calibri"/>
        </w:rPr>
        <w:t xml:space="preserve"> It is that capital and its self-valorization appear as the starting and finishing point as the motive and purpose of production; production is production only for capital, and not the reverse, i.e. the means of production are not simply means for a steadily expanding pattern of life for the society of the producers</w:t>
      </w:r>
      <w:proofErr w:type="gramStart"/>
      <w:r w:rsidRPr="00E621CA">
        <w:rPr>
          <w:rFonts w:cs="Calibri"/>
        </w:rPr>
        <w:t>. . . .</w:t>
      </w:r>
      <w:proofErr w:type="gramEnd"/>
      <w:r w:rsidRPr="00E621CA">
        <w:rPr>
          <w:rFonts w:cs="Calibri"/>
        </w:rPr>
        <w:t xml:space="preserve"> The means — the unrestricted development of the social forces of production — comes into persistent conflict with the restricted end, the valorization of the existing capital. If the capitalist mode of production is therefore a historical means for developing the material powers of production and for creating a corresponding world market, it is at the same time the </w:t>
      </w:r>
      <w:r w:rsidRPr="00FC046E">
        <w:rPr>
          <w:rFonts w:cs="Calibri"/>
          <w:highlight w:val="green"/>
        </w:rPr>
        <w:t>constant contradiction between this historical task and the social relations of production</w:t>
      </w:r>
      <w:r w:rsidRPr="00E621CA">
        <w:rPr>
          <w:rFonts w:cs="Calibri"/>
        </w:rPr>
        <w:t xml:space="preserve"> corresponding to it. Included in this critique of the capitalist mode of production is the idea of a society in which the means and the end would no longer be in conflict with each other. For Marx, “the unrestricted development of the social forces of production” — a society without antagonism — represents a genuine historical possibility. This is a possibility that Freud rejects because he conceives of antagonism as constitutive of the social structure itself.</w:t>
      </w:r>
    </w:p>
    <w:p w14:paraId="29AED86A" w14:textId="77777777" w:rsidR="00105AB9" w:rsidRDefault="00105AB9" w:rsidP="00105AB9"/>
    <w:p w14:paraId="6FCBC7A5" w14:textId="1F1CA9E7" w:rsidR="009055BA" w:rsidRPr="00E621CA" w:rsidRDefault="002D732E" w:rsidP="009055BA">
      <w:pPr>
        <w:pStyle w:val="Heading4"/>
        <w:spacing w:line="264" w:lineRule="auto"/>
        <w:rPr>
          <w:rFonts w:cs="Calibri"/>
        </w:rPr>
      </w:pPr>
      <w:r>
        <w:rPr>
          <w:rFonts w:ascii="AppleSystemUIFont" w:hAnsi="AppleSystemUIFont" w:cs="AppleSystemUIFont"/>
        </w:rPr>
        <w:t>T</w:t>
      </w:r>
      <w:r>
        <w:rPr>
          <w:rFonts w:ascii="AppleSystemUIFont" w:hAnsi="AppleSystemUIFont" w:cs="AppleSystemUIFont"/>
        </w:rPr>
        <w:t xml:space="preserve">heir tricks are futile, debate is a </w:t>
      </w:r>
      <w:proofErr w:type="gramStart"/>
      <w:r>
        <w:rPr>
          <w:rFonts w:ascii="AppleSystemUIFont" w:hAnsi="AppleSystemUIFont" w:cs="AppleSystemUIFont"/>
        </w:rPr>
        <w:t>game</w:t>
      </w:r>
      <w:proofErr w:type="gramEnd"/>
      <w:r>
        <w:rPr>
          <w:rFonts w:ascii="AppleSystemUIFont" w:hAnsi="AppleSystemUIFont" w:cs="AppleSystemUIFont"/>
        </w:rPr>
        <w:t xml:space="preserve"> and they take it too seriously</w:t>
      </w:r>
    </w:p>
    <w:p w14:paraId="77B70045" w14:textId="77777777" w:rsidR="009055BA" w:rsidRPr="00E621CA" w:rsidRDefault="009055BA" w:rsidP="009055BA">
      <w:pPr>
        <w:spacing w:line="264" w:lineRule="auto"/>
        <w:rPr>
          <w:rFonts w:cs="Calibri"/>
        </w:rPr>
      </w:pPr>
      <w:proofErr w:type="spellStart"/>
      <w:r w:rsidRPr="00E621CA">
        <w:rPr>
          <w:rStyle w:val="Style13ptBold"/>
          <w:rFonts w:cs="Calibri"/>
        </w:rPr>
        <w:t>Hoofd</w:t>
      </w:r>
      <w:proofErr w:type="spellEnd"/>
      <w:r w:rsidRPr="00E621CA">
        <w:rPr>
          <w:rStyle w:val="Style13ptBold"/>
          <w:rFonts w:cs="Calibri"/>
        </w:rPr>
        <w:t xml:space="preserve"> ‘17</w:t>
      </w:r>
      <w:r w:rsidRPr="00E621CA">
        <w:rPr>
          <w:rFonts w:cs="Calibri"/>
        </w:rPr>
        <w:t xml:space="preserve"> Ingrid, Assistant Professor Department of Media and Culture Studies, Higher Education and Technological Acceleration, </w:t>
      </w:r>
      <w:hyperlink r:id="rId12" w:history="1">
        <w:r w:rsidRPr="00E621CA">
          <w:rPr>
            <w:rStyle w:val="Hyperlink"/>
            <w:rFonts w:cs="Calibri"/>
          </w:rPr>
          <w:t>http://www.palgrave.com/it/book/9781137517517</w:t>
        </w:r>
      </w:hyperlink>
      <w:r w:rsidRPr="00E621CA">
        <w:rPr>
          <w:rStyle w:val="Hyperlink"/>
          <w:rFonts w:cs="Calibri"/>
        </w:rPr>
        <w:t xml:space="preserve"> </w:t>
      </w:r>
      <w:r w:rsidRPr="00E621CA">
        <w:rPr>
          <w:rFonts w:cs="Calibri"/>
        </w:rPr>
        <w:t>| DJB *brackets for clarity</w:t>
      </w:r>
    </w:p>
    <w:p w14:paraId="1929B32F" w14:textId="5075D20D" w:rsidR="009055BA" w:rsidRDefault="009055BA" w:rsidP="00105AB9">
      <w:pPr>
        <w:spacing w:line="264" w:lineRule="auto"/>
        <w:rPr>
          <w:rFonts w:cs="Calibri"/>
          <w:sz w:val="16"/>
        </w:rPr>
      </w:pPr>
      <w:r w:rsidRPr="00E621CA">
        <w:rPr>
          <w:rFonts w:cs="Calibri"/>
          <w:sz w:val="16"/>
        </w:rPr>
        <w:t xml:space="preserve">The conception outlined in Chap. 1 of </w:t>
      </w:r>
      <w:r w:rsidRPr="00E621CA">
        <w:rPr>
          <w:rFonts w:cs="Calibri"/>
          <w:highlight w:val="green"/>
          <w:u w:val="single"/>
        </w:rPr>
        <w:t>media technologies</w:t>
      </w:r>
      <w:r w:rsidRPr="00E621CA">
        <w:rPr>
          <w:rFonts w:cs="Calibri"/>
          <w:u w:val="single"/>
        </w:rPr>
        <w:t xml:space="preserve"> as </w:t>
      </w:r>
      <w:r w:rsidRPr="00E621CA">
        <w:rPr>
          <w:rStyle w:val="Emphasis"/>
          <w:rFonts w:cs="Calibri"/>
        </w:rPr>
        <w:t>not neutral</w:t>
      </w:r>
      <w:r w:rsidRPr="00E621CA">
        <w:rPr>
          <w:rFonts w:cs="Calibri"/>
          <w:u w:val="single"/>
        </w:rPr>
        <w:t xml:space="preserve"> but inherently bound up in </w:t>
      </w:r>
      <w:r w:rsidRPr="00E621CA">
        <w:rPr>
          <w:rStyle w:val="Emphasis"/>
          <w:rFonts w:cs="Calibri"/>
        </w:rPr>
        <w:t>aggravating</w:t>
      </w:r>
      <w:r w:rsidRPr="00E621CA">
        <w:rPr>
          <w:rFonts w:cs="Calibri"/>
          <w:u w:val="single"/>
        </w:rPr>
        <w:t xml:space="preserve"> the aporia </w:t>
      </w:r>
      <w:r w:rsidRPr="00E621CA">
        <w:rPr>
          <w:rFonts w:cs="Calibri"/>
          <w:highlight w:val="green"/>
          <w:u w:val="single"/>
        </w:rPr>
        <w:t xml:space="preserve">at the </w:t>
      </w:r>
      <w:r w:rsidRPr="00E621CA">
        <w:rPr>
          <w:rStyle w:val="Emphasis"/>
          <w:rFonts w:cs="Calibri"/>
        </w:rPr>
        <w:t xml:space="preserve">heart of the </w:t>
      </w:r>
      <w:r w:rsidRPr="00E621CA">
        <w:rPr>
          <w:rStyle w:val="Emphasis"/>
          <w:rFonts w:cs="Calibri"/>
          <w:highlight w:val="green"/>
        </w:rPr>
        <w:t>university</w:t>
      </w:r>
      <w:r w:rsidRPr="00E621CA">
        <w:rPr>
          <w:rFonts w:cs="Calibri"/>
          <w:u w:val="single"/>
        </w:rPr>
        <w:t xml:space="preserve"> immediately suggests that they </w:t>
      </w:r>
      <w:r w:rsidRPr="00E621CA">
        <w:rPr>
          <w:rFonts w:cs="Calibri"/>
          <w:highlight w:val="green"/>
          <w:u w:val="single"/>
        </w:rPr>
        <w:t xml:space="preserve">are a </w:t>
      </w:r>
      <w:r w:rsidRPr="00E621CA">
        <w:rPr>
          <w:rStyle w:val="Emphasis"/>
          <w:rFonts w:cs="Calibri"/>
          <w:highlight w:val="green"/>
        </w:rPr>
        <w:t xml:space="preserve">multi-faceted </w:t>
      </w:r>
      <w:r w:rsidRPr="00E621CA">
        <w:rPr>
          <w:rStyle w:val="Emphasis"/>
          <w:rFonts w:cs="Calibri"/>
        </w:rPr>
        <w:t>and ambiguous</w:t>
      </w:r>
      <w:r w:rsidRPr="00E621CA">
        <w:rPr>
          <w:rFonts w:cs="Calibri"/>
          <w:u w:val="single"/>
        </w:rPr>
        <w:t xml:space="preserve"> </w:t>
      </w:r>
      <w:r w:rsidRPr="00E621CA">
        <w:rPr>
          <w:rFonts w:cs="Calibri"/>
          <w:highlight w:val="green"/>
          <w:u w:val="single"/>
        </w:rPr>
        <w:t xml:space="preserve">force in the constitution of any learning platform </w:t>
      </w:r>
      <w:r w:rsidRPr="00E621CA">
        <w:rPr>
          <w:rFonts w:cs="Calibri"/>
          <w:u w:val="single"/>
        </w:rPr>
        <w:t xml:space="preserve">and its </w:t>
      </w:r>
      <w:r w:rsidRPr="00E621CA">
        <w:rPr>
          <w:rStyle w:val="Emphasis"/>
          <w:rFonts w:cs="Calibri"/>
        </w:rPr>
        <w:t>pedagogical aims</w:t>
      </w:r>
      <w:r w:rsidRPr="00E621CA">
        <w:rPr>
          <w:rFonts w:cs="Calibri"/>
          <w:u w:val="single"/>
        </w:rPr>
        <w:t>,</w:t>
      </w:r>
      <w:r w:rsidRPr="00E621CA">
        <w:rPr>
          <w:rFonts w:cs="Calibri"/>
          <w:highlight w:val="green"/>
          <w:u w:val="single"/>
        </w:rPr>
        <w:t xml:space="preserve"> regardless of </w:t>
      </w:r>
      <w:r w:rsidRPr="00E621CA">
        <w:rPr>
          <w:rFonts w:cs="Calibri"/>
          <w:u w:val="single"/>
        </w:rPr>
        <w:t xml:space="preserve">the module’s </w:t>
      </w:r>
      <w:r w:rsidRPr="00E621CA">
        <w:rPr>
          <w:rFonts w:cs="Calibri"/>
          <w:highlight w:val="green"/>
          <w:u w:val="single"/>
        </w:rPr>
        <w:t xml:space="preserve">specific </w:t>
      </w:r>
      <w:r w:rsidRPr="00E621CA">
        <w:rPr>
          <w:rStyle w:val="Emphasis"/>
          <w:rFonts w:cs="Calibri"/>
          <w:highlight w:val="green"/>
        </w:rPr>
        <w:t xml:space="preserve">content </w:t>
      </w:r>
      <w:r w:rsidRPr="00E621CA">
        <w:rPr>
          <w:rFonts w:cs="Calibri"/>
          <w:u w:val="single"/>
        </w:rPr>
        <w:t xml:space="preserve">and the assignments that are </w:t>
      </w:r>
      <w:r w:rsidRPr="00E621CA">
        <w:rPr>
          <w:rFonts w:cs="Calibri"/>
          <w:highlight w:val="green"/>
          <w:u w:val="single"/>
        </w:rPr>
        <w:t>disseminated through</w:t>
      </w:r>
      <w:r w:rsidRPr="00E621CA">
        <w:rPr>
          <w:rFonts w:cs="Calibri"/>
          <w:u w:val="single"/>
        </w:rPr>
        <w:t xml:space="preserve"> these </w:t>
      </w:r>
      <w:r w:rsidRPr="00E621CA">
        <w:rPr>
          <w:rFonts w:cs="Calibri"/>
          <w:highlight w:val="green"/>
          <w:u w:val="single"/>
        </w:rPr>
        <w:t>media</w:t>
      </w:r>
      <w:r w:rsidRPr="00E621CA">
        <w:rPr>
          <w:rFonts w:cs="Calibri"/>
          <w:u w:val="single"/>
        </w:rPr>
        <w:t>.</w:t>
      </w:r>
      <w:r w:rsidRPr="00E621CA">
        <w:rPr>
          <w:rFonts w:cs="Calibri"/>
          <w:sz w:val="16"/>
        </w:rPr>
        <w:t xml:space="preserve"> E-learning content itself may in many ways point towards the non-neutrality of the larger socio-economic landscape, in which the medium operates by virtue of the relationship between aesthetics and the context in which this aesthetic is enunciated. </w:t>
      </w:r>
      <w:r w:rsidRPr="00E621CA">
        <w:rPr>
          <w:rFonts w:cs="Calibri"/>
          <w:highlight w:val="green"/>
          <w:u w:val="single"/>
        </w:rPr>
        <w:t xml:space="preserve">The problematic </w:t>
      </w:r>
      <w:proofErr w:type="gramStart"/>
      <w:r w:rsidRPr="00E621CA">
        <w:rPr>
          <w:rStyle w:val="Emphasis"/>
          <w:rFonts w:cs="Calibri"/>
          <w:highlight w:val="green"/>
        </w:rPr>
        <w:t>common sense</w:t>
      </w:r>
      <w:proofErr w:type="gramEnd"/>
      <w:r w:rsidRPr="00E621CA">
        <w:rPr>
          <w:rStyle w:val="Emphasis"/>
          <w:rFonts w:cs="Calibri"/>
          <w:highlight w:val="green"/>
        </w:rPr>
        <w:t xml:space="preserve"> discourse</w:t>
      </w:r>
      <w:r w:rsidRPr="00E621CA">
        <w:rPr>
          <w:rFonts w:cs="Calibri"/>
          <w:highlight w:val="green"/>
          <w:u w:val="single"/>
        </w:rPr>
        <w:t xml:space="preserve"> which educators </w:t>
      </w:r>
      <w:r w:rsidRPr="00E621CA">
        <w:rPr>
          <w:rFonts w:cs="Calibri"/>
          <w:u w:val="single"/>
        </w:rPr>
        <w:t xml:space="preserve">and administrators </w:t>
      </w:r>
      <w:r w:rsidRPr="00E621CA">
        <w:rPr>
          <w:rFonts w:cs="Calibri"/>
          <w:highlight w:val="green"/>
          <w:u w:val="single"/>
        </w:rPr>
        <w:t xml:space="preserve">uphold </w:t>
      </w:r>
      <w:r w:rsidRPr="00E621CA">
        <w:rPr>
          <w:rFonts w:cs="Calibri"/>
          <w:u w:val="single"/>
        </w:rPr>
        <w:t xml:space="preserve">within </w:t>
      </w:r>
      <w:r w:rsidRPr="00E621CA">
        <w:rPr>
          <w:rStyle w:val="Emphasis"/>
          <w:rFonts w:cs="Calibri"/>
        </w:rPr>
        <w:t>higher education</w:t>
      </w:r>
      <w:r w:rsidRPr="00E621CA">
        <w:rPr>
          <w:rFonts w:cs="Calibri"/>
          <w:sz w:val="16"/>
        </w:rPr>
        <w:t xml:space="preserve">, that claims that media are neutral conduits of learning, </w:t>
      </w:r>
      <w:r w:rsidRPr="00E621CA">
        <w:rPr>
          <w:rFonts w:cs="Calibri"/>
          <w:highlight w:val="green"/>
          <w:u w:val="single"/>
        </w:rPr>
        <w:t xml:space="preserve">is </w:t>
      </w:r>
      <w:r w:rsidRPr="00E621CA">
        <w:rPr>
          <w:rFonts w:cs="Calibri"/>
          <w:u w:val="single"/>
        </w:rPr>
        <w:t xml:space="preserve">therefore itself already </w:t>
      </w:r>
      <w:r w:rsidRPr="00E621CA">
        <w:rPr>
          <w:rStyle w:val="Emphasis"/>
          <w:rFonts w:cs="Calibri"/>
        </w:rPr>
        <w:t>symptomatic of a cultural context</w:t>
      </w:r>
      <w:r w:rsidRPr="00E621CA">
        <w:rPr>
          <w:rFonts w:cs="Calibri"/>
          <w:u w:val="single"/>
        </w:rPr>
        <w:t xml:space="preserve"> in which </w:t>
      </w:r>
      <w:r w:rsidRPr="00E621CA">
        <w:rPr>
          <w:rFonts w:cs="Calibri"/>
          <w:highlight w:val="green"/>
          <w:u w:val="single"/>
        </w:rPr>
        <w:t xml:space="preserve">the idea of transparent mediation </w:t>
      </w:r>
      <w:r w:rsidRPr="00E621CA">
        <w:rPr>
          <w:rFonts w:cs="Calibri"/>
          <w:u w:val="single"/>
        </w:rPr>
        <w:t xml:space="preserve">functions </w:t>
      </w:r>
      <w:r w:rsidRPr="00E621CA">
        <w:rPr>
          <w:rFonts w:cs="Calibri"/>
          <w:highlight w:val="green"/>
          <w:u w:val="single"/>
        </w:rPr>
        <w:t xml:space="preserve">to </w:t>
      </w:r>
      <w:r w:rsidRPr="00E621CA">
        <w:rPr>
          <w:rStyle w:val="Emphasis"/>
          <w:rFonts w:cs="Calibri"/>
          <w:highlight w:val="green"/>
        </w:rPr>
        <w:t xml:space="preserve">obscure </w:t>
      </w:r>
      <w:r w:rsidRPr="00E621CA">
        <w:rPr>
          <w:rStyle w:val="Emphasis"/>
          <w:rFonts w:cs="Calibri"/>
        </w:rPr>
        <w:t xml:space="preserve">forms of </w:t>
      </w:r>
      <w:r w:rsidRPr="00E621CA">
        <w:rPr>
          <w:rStyle w:val="Emphasis"/>
          <w:rFonts w:cs="Calibri"/>
          <w:highlight w:val="green"/>
        </w:rPr>
        <w:t>oppression</w:t>
      </w:r>
      <w:r w:rsidRPr="00E621CA">
        <w:rPr>
          <w:rFonts w:cs="Calibri"/>
          <w:highlight w:val="green"/>
          <w:u w:val="single"/>
        </w:rPr>
        <w:t xml:space="preserve"> </w:t>
      </w:r>
      <w:r w:rsidRPr="00E621CA">
        <w:rPr>
          <w:rFonts w:cs="Calibri"/>
          <w:u w:val="single"/>
        </w:rPr>
        <w:t>and disenfranchisement</w:t>
      </w:r>
      <w:r w:rsidRPr="00E621CA">
        <w:rPr>
          <w:rFonts w:cs="Calibri"/>
          <w:sz w:val="16"/>
        </w:rPr>
        <w:t xml:space="preserve">. We can see this misguided claim around neutrality or objectivity that </w:t>
      </w:r>
      <w:r w:rsidRPr="00E621CA">
        <w:rPr>
          <w:rFonts w:cs="Calibri"/>
          <w:u w:val="single"/>
        </w:rPr>
        <w:t xml:space="preserve">problematically </w:t>
      </w:r>
      <w:r w:rsidRPr="00E621CA">
        <w:rPr>
          <w:rFonts w:cs="Calibri"/>
          <w:highlight w:val="green"/>
          <w:u w:val="single"/>
        </w:rPr>
        <w:t>this</w:t>
      </w:r>
      <w:r w:rsidRPr="00E621CA">
        <w:rPr>
          <w:rFonts w:cs="Calibri"/>
          <w:u w:val="single"/>
        </w:rPr>
        <w:t xml:space="preserve"> </w:t>
      </w:r>
      <w:r w:rsidRPr="00E621CA">
        <w:rPr>
          <w:rFonts w:cs="Calibri"/>
          <w:highlight w:val="green"/>
          <w:u w:val="single"/>
        </w:rPr>
        <w:t xml:space="preserve">dissimulates </w:t>
      </w:r>
      <w:r w:rsidRPr="00E621CA">
        <w:rPr>
          <w:rFonts w:cs="Calibri"/>
          <w:u w:val="single"/>
        </w:rPr>
        <w:t xml:space="preserve">the </w:t>
      </w:r>
      <w:r w:rsidRPr="00E621CA">
        <w:rPr>
          <w:rStyle w:val="Emphasis"/>
          <w:rFonts w:cs="Calibri"/>
          <w:highlight w:val="green"/>
        </w:rPr>
        <w:t>Eurocentric</w:t>
      </w:r>
      <w:r w:rsidRPr="00E621CA">
        <w:rPr>
          <w:rFonts w:cs="Calibri"/>
          <w:highlight w:val="green"/>
          <w:u w:val="single"/>
        </w:rPr>
        <w:t xml:space="preserve"> assumptions behind these tools </w:t>
      </w:r>
      <w:r w:rsidRPr="00E621CA">
        <w:rPr>
          <w:rFonts w:cs="Calibri"/>
          <w:u w:val="single"/>
        </w:rPr>
        <w:t xml:space="preserve">while simultaneously forcing </w:t>
      </w:r>
      <w:r w:rsidRPr="00E621CA">
        <w:rPr>
          <w:rStyle w:val="Emphasis"/>
          <w:rFonts w:cs="Calibri"/>
        </w:rPr>
        <w:t>radical alterity</w:t>
      </w:r>
      <w:r w:rsidRPr="00E621CA">
        <w:rPr>
          <w:rFonts w:cs="Calibri"/>
          <w:sz w:val="16"/>
        </w:rPr>
        <w:t xml:space="preserve"> and inter-subjective interpretation and rapport out of the communicative relation in the ‘digital humanities.’ This common sense discourse, as with the very notion of the university itself, is after all historically related to Eurocentric and masculinist ideas of the subject and his potential to autonomously and intentionally transmit as well as control meaning and knowledge through any medium of communication, about which more in Chap. </w:t>
      </w:r>
      <w:proofErr w:type="gramStart"/>
      <w:r w:rsidRPr="00E621CA">
        <w:rPr>
          <w:rFonts w:cs="Calibri"/>
          <w:sz w:val="16"/>
        </w:rPr>
        <w:t>4 .</w:t>
      </w:r>
      <w:proofErr w:type="gramEnd"/>
      <w:r w:rsidRPr="00E621CA">
        <w:rPr>
          <w:rFonts w:cs="Calibri"/>
          <w:sz w:val="16"/>
        </w:rPr>
        <w:t xml:space="preserve"> Instead, I hold to the view in this book that the medium of learning co-constitutes knowledge and engenders certain subject-positions that are consecutively required by the larger economic and social imperatives that universities, and by extension their academic staff, serve. In other words, </w:t>
      </w:r>
      <w:r w:rsidRPr="00E621CA">
        <w:rPr>
          <w:rFonts w:cs="Calibri"/>
          <w:u w:val="single"/>
        </w:rPr>
        <w:t xml:space="preserve">if </w:t>
      </w:r>
      <w:r w:rsidRPr="00E621CA">
        <w:rPr>
          <w:rFonts w:cs="Calibri"/>
          <w:highlight w:val="green"/>
          <w:u w:val="single"/>
        </w:rPr>
        <w:t>the tools and ideology of e-learning are built on a set of assumptions that</w:t>
      </w:r>
      <w:r w:rsidRPr="00E621CA">
        <w:rPr>
          <w:rFonts w:cs="Calibri"/>
          <w:u w:val="single"/>
        </w:rPr>
        <w:t xml:space="preserve"> have historically tended to </w:t>
      </w:r>
      <w:proofErr w:type="spellStart"/>
      <w:r w:rsidRPr="00E621CA">
        <w:rPr>
          <w:rFonts w:cs="Calibri"/>
          <w:highlight w:val="green"/>
          <w:u w:val="single"/>
        </w:rPr>
        <w:t>favour</w:t>
      </w:r>
      <w:proofErr w:type="spellEnd"/>
      <w:r w:rsidRPr="00E621CA">
        <w:rPr>
          <w:rFonts w:cs="Calibri"/>
          <w:highlight w:val="green"/>
          <w:u w:val="single"/>
        </w:rPr>
        <w:t xml:space="preserve"> a </w:t>
      </w:r>
      <w:r w:rsidRPr="00E621CA">
        <w:rPr>
          <w:rStyle w:val="Emphasis"/>
          <w:rFonts w:cs="Calibri"/>
          <w:highlight w:val="green"/>
        </w:rPr>
        <w:t xml:space="preserve">Western </w:t>
      </w:r>
      <w:r w:rsidRPr="00E621CA">
        <w:rPr>
          <w:rStyle w:val="Emphasis"/>
          <w:rFonts w:cs="Calibri"/>
        </w:rPr>
        <w:t xml:space="preserve">and </w:t>
      </w:r>
      <w:r w:rsidRPr="00E621CA">
        <w:rPr>
          <w:rStyle w:val="Emphasis"/>
          <w:rFonts w:cs="Calibri"/>
          <w:highlight w:val="green"/>
        </w:rPr>
        <w:t>male</w:t>
      </w:r>
      <w:r w:rsidRPr="00E621CA">
        <w:rPr>
          <w:rFonts w:cs="Calibri"/>
          <w:highlight w:val="green"/>
          <w:u w:val="single"/>
        </w:rPr>
        <w:t xml:space="preserve"> elite,</w:t>
      </w:r>
      <w:r w:rsidRPr="00E621CA">
        <w:rPr>
          <w:rFonts w:cs="Calibri"/>
          <w:sz w:val="16"/>
          <w:highlight w:val="green"/>
        </w:rPr>
        <w:t xml:space="preserve"> </w:t>
      </w:r>
      <w:r w:rsidRPr="00E621CA">
        <w:rPr>
          <w:rFonts w:cs="Calibri"/>
          <w:sz w:val="16"/>
        </w:rPr>
        <w:t xml:space="preserve">what does this mean for local [[[implicates]]] student empowerment and disempowerment along the lines of gender, ethnicity, and class within and outside especially the non-Western classroom? Also, how may the teacher’s responsibility for teaching students, that is, to become </w:t>
      </w:r>
      <w:proofErr w:type="spellStart"/>
      <w:r w:rsidRPr="00E621CA">
        <w:rPr>
          <w:rFonts w:cs="Calibri"/>
          <w:sz w:val="16"/>
        </w:rPr>
        <w:t>profi</w:t>
      </w:r>
      <w:proofErr w:type="spellEnd"/>
      <w:r w:rsidRPr="00E621CA">
        <w:rPr>
          <w:rFonts w:cs="Calibri"/>
          <w:sz w:val="16"/>
        </w:rPr>
        <w:t xml:space="preserve"> </w:t>
      </w:r>
      <w:proofErr w:type="spellStart"/>
      <w:r w:rsidRPr="00E621CA">
        <w:rPr>
          <w:rFonts w:cs="Calibri"/>
          <w:sz w:val="16"/>
        </w:rPr>
        <w:t>cient</w:t>
      </w:r>
      <w:proofErr w:type="spellEnd"/>
      <w:r w:rsidRPr="00E621CA">
        <w:rPr>
          <w:rFonts w:cs="Calibri"/>
          <w:sz w:val="16"/>
        </w:rPr>
        <w:t xml:space="preserve"> at learning and communicating through new media tools as demanded by the academic institution to ensure the students’ future empowerment and employability lead to a host of tensions within the pedagogical scene between her own in-class authority and the relinquishing of such authority due to the students’ capacity to do ‘self-guided’ online learning? What are the potentials and pitfalls of the displacement of pedagogical authority and responsibility into the e-learning medium, in which, as Lyotard reminds us, power gets uncoupled from truth (or rather, technological power risks becoming the only truth), leaving little space for questioning its automation? This also explains why the advocating of new media in the academic classroom is often simply in and of itself perceived as a ‘good thing’ which will ‘enhance’ learning, as new media themselves problematically come to stand in for humanist ideas of democracy and emancipation. </w:t>
      </w:r>
      <w:r w:rsidRPr="00E621CA">
        <w:rPr>
          <w:rFonts w:cs="Calibri"/>
          <w:u w:val="single"/>
        </w:rPr>
        <w:t xml:space="preserve">But this </w:t>
      </w:r>
      <w:r w:rsidRPr="00E621CA">
        <w:rPr>
          <w:rFonts w:cs="Calibri"/>
          <w:highlight w:val="green"/>
          <w:u w:val="single"/>
        </w:rPr>
        <w:t>‘</w:t>
      </w:r>
      <w:r w:rsidRPr="00E621CA">
        <w:rPr>
          <w:rStyle w:val="Emphasis"/>
          <w:rFonts w:cs="Calibri"/>
          <w:highlight w:val="green"/>
        </w:rPr>
        <w:t>virtual emancipation’</w:t>
      </w:r>
      <w:r w:rsidRPr="00E621CA">
        <w:rPr>
          <w:rFonts w:cs="Calibri"/>
          <w:highlight w:val="green"/>
          <w:u w:val="single"/>
        </w:rPr>
        <w:t xml:space="preserve"> for the happy few is </w:t>
      </w:r>
      <w:r w:rsidRPr="00E621CA">
        <w:rPr>
          <w:rFonts w:cs="Calibri"/>
          <w:u w:val="single"/>
        </w:rPr>
        <w:t xml:space="preserve">then </w:t>
      </w:r>
      <w:r w:rsidRPr="00E621CA">
        <w:rPr>
          <w:rStyle w:val="Emphasis"/>
          <w:rFonts w:cs="Calibri"/>
        </w:rPr>
        <w:t>intimately</w:t>
      </w:r>
      <w:r w:rsidRPr="00E621CA">
        <w:rPr>
          <w:rStyle w:val="Emphasis"/>
          <w:rFonts w:cs="Calibri"/>
          <w:highlight w:val="green"/>
        </w:rPr>
        <w:t xml:space="preserve"> bound</w:t>
      </w:r>
      <w:r w:rsidRPr="00E621CA">
        <w:rPr>
          <w:rFonts w:cs="Calibri"/>
          <w:highlight w:val="green"/>
          <w:u w:val="single"/>
        </w:rPr>
        <w:t xml:space="preserve"> </w:t>
      </w:r>
      <w:r w:rsidRPr="00E621CA">
        <w:rPr>
          <w:rFonts w:cs="Calibri"/>
          <w:u w:val="single"/>
        </w:rPr>
        <w:t xml:space="preserve">up </w:t>
      </w:r>
      <w:r w:rsidRPr="00E621CA">
        <w:rPr>
          <w:rFonts w:cs="Calibri"/>
          <w:highlight w:val="green"/>
          <w:u w:val="single"/>
        </w:rPr>
        <w:t xml:space="preserve">with </w:t>
      </w:r>
      <w:r w:rsidRPr="00E621CA">
        <w:rPr>
          <w:rFonts w:cs="Calibri"/>
          <w:u w:val="single"/>
        </w:rPr>
        <w:t xml:space="preserve">an </w:t>
      </w:r>
      <w:r w:rsidRPr="00E621CA">
        <w:rPr>
          <w:rFonts w:cs="Calibri"/>
          <w:highlight w:val="green"/>
          <w:u w:val="single"/>
        </w:rPr>
        <w:t xml:space="preserve">accelerated </w:t>
      </w:r>
      <w:r w:rsidRPr="00E621CA">
        <w:rPr>
          <w:rStyle w:val="Emphasis"/>
          <w:rFonts w:cs="Calibri"/>
          <w:highlight w:val="green"/>
        </w:rPr>
        <w:t>subjugation</w:t>
      </w:r>
      <w:r w:rsidRPr="00E621CA">
        <w:rPr>
          <w:rFonts w:cs="Calibri"/>
          <w:highlight w:val="green"/>
          <w:u w:val="single"/>
        </w:rPr>
        <w:t xml:space="preserve"> of the not-so-happy </w:t>
      </w:r>
      <w:r w:rsidRPr="00E621CA">
        <w:rPr>
          <w:rStyle w:val="Emphasis"/>
          <w:rFonts w:cs="Calibri"/>
          <w:highlight w:val="green"/>
        </w:rPr>
        <w:t>majority,</w:t>
      </w:r>
      <w:r w:rsidRPr="00E621CA">
        <w:rPr>
          <w:rFonts w:cs="Calibri"/>
          <w:highlight w:val="green"/>
          <w:u w:val="single"/>
        </w:rPr>
        <w:t xml:space="preserve"> </w:t>
      </w:r>
      <w:r w:rsidRPr="00E621CA">
        <w:rPr>
          <w:rFonts w:cs="Calibri"/>
          <w:u w:val="single"/>
        </w:rPr>
        <w:t xml:space="preserve">as its prerogative is the </w:t>
      </w:r>
      <w:r w:rsidRPr="00E621CA">
        <w:rPr>
          <w:rStyle w:val="Emphasis"/>
          <w:rFonts w:cs="Calibri"/>
        </w:rPr>
        <w:t>sustenance and advancement</w:t>
      </w:r>
      <w:r w:rsidRPr="00E621CA">
        <w:rPr>
          <w:rFonts w:cs="Calibri"/>
          <w:u w:val="single"/>
        </w:rPr>
        <w:t xml:space="preserve"> of neo-liberal </w:t>
      </w:r>
      <w:proofErr w:type="spellStart"/>
      <w:r w:rsidRPr="00E621CA">
        <w:rPr>
          <w:rFonts w:cs="Calibri"/>
          <w:u w:val="single"/>
        </w:rPr>
        <w:t>globalisation</w:t>
      </w:r>
      <w:proofErr w:type="spellEnd"/>
      <w:r w:rsidRPr="00E621CA">
        <w:rPr>
          <w:rFonts w:cs="Calibri"/>
          <w:u w:val="single"/>
        </w:rPr>
        <w:t xml:space="preserve"> and </w:t>
      </w:r>
      <w:r w:rsidRPr="00E621CA">
        <w:rPr>
          <w:rFonts w:cs="Calibri"/>
          <w:highlight w:val="green"/>
          <w:u w:val="single"/>
        </w:rPr>
        <w:t>through</w:t>
      </w:r>
      <w:r w:rsidRPr="00E621CA">
        <w:rPr>
          <w:rFonts w:cs="Calibri"/>
          <w:u w:val="single"/>
        </w:rPr>
        <w:t xml:space="preserve"> its </w:t>
      </w:r>
      <w:r w:rsidRPr="00E621CA">
        <w:rPr>
          <w:rFonts w:cs="Calibri"/>
          <w:highlight w:val="green"/>
          <w:u w:val="single"/>
        </w:rPr>
        <w:t xml:space="preserve">new economic </w:t>
      </w:r>
      <w:r w:rsidRPr="00E621CA">
        <w:rPr>
          <w:rStyle w:val="Emphasis"/>
          <w:rFonts w:cs="Calibri"/>
          <w:highlight w:val="green"/>
        </w:rPr>
        <w:t>speed-elites</w:t>
      </w:r>
      <w:r w:rsidRPr="00E621CA">
        <w:rPr>
          <w:rFonts w:cs="Calibri"/>
          <w:highlight w:val="green"/>
          <w:u w:val="single"/>
        </w:rPr>
        <w:t xml:space="preserve">. </w:t>
      </w:r>
      <w:r w:rsidRPr="00E621CA">
        <w:rPr>
          <w:rFonts w:cs="Calibri"/>
          <w:sz w:val="12"/>
          <w:szCs w:val="12"/>
        </w:rPr>
        <w:t xml:space="preserve">This means that e-learning, through its inherent validation of active, vocal, masculine, connected, and cosmopolitan personhood, is implicated in the reproduction and generation of new hierarchies between students inside as well as outside the university classroom, even though its explicit rhetoric is often about the elimination of these very divisions and disconnections, as well as about an inclusion of the </w:t>
      </w:r>
      <w:proofErr w:type="spellStart"/>
      <w:r w:rsidRPr="00E621CA">
        <w:rPr>
          <w:rFonts w:cs="Calibri"/>
          <w:sz w:val="12"/>
          <w:szCs w:val="12"/>
        </w:rPr>
        <w:t>marginalised</w:t>
      </w:r>
      <w:proofErr w:type="spellEnd"/>
      <w:r w:rsidRPr="00E621CA">
        <w:rPr>
          <w:rFonts w:cs="Calibri"/>
          <w:sz w:val="12"/>
          <w:szCs w:val="12"/>
        </w:rPr>
        <w:t xml:space="preserve"> into the </w:t>
      </w:r>
      <w:proofErr w:type="gramStart"/>
      <w:r w:rsidRPr="00E621CA">
        <w:rPr>
          <w:rFonts w:cs="Calibri"/>
          <w:sz w:val="12"/>
          <w:szCs w:val="12"/>
        </w:rPr>
        <w:t>universitas .</w:t>
      </w:r>
      <w:proofErr w:type="gramEnd"/>
      <w:r w:rsidRPr="00E621CA">
        <w:rPr>
          <w:rFonts w:cs="Calibri"/>
          <w:sz w:val="12"/>
          <w:szCs w:val="12"/>
        </w:rPr>
        <w:t xml:space="preserve"> Some good examples of this paradoxical logic of differential student empowerment (and connection) through oppression (and the dissimulation of disconnection) by way of e-learning are the new learning tools called ‘educational games.’ Educators and teachers logically explore using educational games in the classroom because most of today’s young learners often have ample experience with electronic gaming. Also, the argument is often put forward that if studying can be presented as play, students may be more willing to subject themselves to the ‘un-pleasantries’ of learning. Work as play (or the material confusion of production and play through new media) is nonetheless also one of the hallmarks of the aforementioned contemporary creative economy and its quest for knowledge workers, in which the consumption of electronic media has become thoroughly enmeshed with creative production and circulation. Educational games not only seek to present a learning environment that is in many ways an aesthetic and technical microcosm of a larger current socio-economical context, learning and thinking themselves have [[[becomes]]] a direct extension of the perpetual need for capitalist circulation and innovation, which is itself in turn implicated in forms of highly unequal </w:t>
      </w:r>
      <w:proofErr w:type="spellStart"/>
      <w:r w:rsidRPr="00E621CA">
        <w:rPr>
          <w:rFonts w:cs="Calibri"/>
          <w:sz w:val="12"/>
          <w:szCs w:val="12"/>
        </w:rPr>
        <w:t>globalisation</w:t>
      </w:r>
      <w:proofErr w:type="spellEnd"/>
      <w:r w:rsidRPr="00E621CA">
        <w:rPr>
          <w:rFonts w:cs="Calibri"/>
          <w:sz w:val="12"/>
          <w:szCs w:val="12"/>
        </w:rPr>
        <w:t xml:space="preserve"> and distribution. Electronic games therefore relate to this uneven form of </w:t>
      </w:r>
      <w:proofErr w:type="spellStart"/>
      <w:r w:rsidRPr="00E621CA">
        <w:rPr>
          <w:rFonts w:cs="Calibri"/>
          <w:sz w:val="12"/>
          <w:szCs w:val="12"/>
        </w:rPr>
        <w:t>globalisation</w:t>
      </w:r>
      <w:proofErr w:type="spellEnd"/>
      <w:r w:rsidRPr="00E621CA">
        <w:rPr>
          <w:rFonts w:cs="Calibri"/>
          <w:sz w:val="12"/>
          <w:szCs w:val="12"/>
        </w:rPr>
        <w:t xml:space="preserve"> on two levels: in terms of their technique of instantaneity and acceleration, as well as on the level of their inherently militaristic aesthetics or content (see for instance, also Kline et al. 2003). </w:t>
      </w:r>
      <w:r w:rsidRPr="00E621CA">
        <w:rPr>
          <w:rFonts w:cs="Calibri"/>
          <w:u w:val="single"/>
        </w:rPr>
        <w:t xml:space="preserve">Learning through </w:t>
      </w:r>
      <w:r w:rsidRPr="00E621CA">
        <w:rPr>
          <w:rStyle w:val="Emphasis"/>
          <w:rFonts w:cs="Calibri"/>
        </w:rPr>
        <w:t>educational games</w:t>
      </w:r>
      <w:r w:rsidRPr="00E621CA">
        <w:rPr>
          <w:rFonts w:cs="Calibri"/>
          <w:u w:val="single"/>
        </w:rPr>
        <w:t xml:space="preserve"> must then lead to what I would call a ‘double objectification’ by way of the </w:t>
      </w:r>
      <w:r w:rsidRPr="00E621CA">
        <w:rPr>
          <w:rStyle w:val="Emphasis"/>
          <w:rFonts w:cs="Calibri"/>
        </w:rPr>
        <w:t xml:space="preserve">bilateral </w:t>
      </w:r>
      <w:r w:rsidRPr="00E621CA">
        <w:rPr>
          <w:rStyle w:val="Emphasis"/>
          <w:rFonts w:cs="Calibri"/>
          <w:highlight w:val="green"/>
        </w:rPr>
        <w:t>speedy dissimulations</w:t>
      </w:r>
      <w:r w:rsidRPr="00E621CA">
        <w:rPr>
          <w:rFonts w:cs="Calibri"/>
          <w:highlight w:val="green"/>
          <w:u w:val="single"/>
        </w:rPr>
        <w:t xml:space="preserve"> of oppression </w:t>
      </w:r>
      <w:r w:rsidRPr="00E621CA">
        <w:rPr>
          <w:rFonts w:cs="Calibri"/>
          <w:u w:val="single"/>
        </w:rPr>
        <w:t xml:space="preserve">that it engenders, especially when it </w:t>
      </w:r>
      <w:r w:rsidRPr="00E621CA">
        <w:rPr>
          <w:rStyle w:val="Emphasis"/>
          <w:rFonts w:cs="Calibri"/>
          <w:highlight w:val="green"/>
        </w:rPr>
        <w:t xml:space="preserve">claims to empower </w:t>
      </w:r>
      <w:r w:rsidRPr="00E621CA">
        <w:rPr>
          <w:rFonts w:cs="Calibri"/>
          <w:highlight w:val="green"/>
          <w:u w:val="single"/>
        </w:rPr>
        <w:t>the student</w:t>
      </w:r>
      <w:r w:rsidRPr="00E621CA">
        <w:rPr>
          <w:rFonts w:cs="Calibri"/>
          <w:u w:val="single"/>
        </w:rPr>
        <w:t xml:space="preserve"> and seek larger social justice.</w:t>
      </w:r>
      <w:r w:rsidRPr="00E621CA">
        <w:rPr>
          <w:rFonts w:cs="Calibri"/>
          <w:sz w:val="16"/>
        </w:rPr>
        <w:t xml:space="preserve"> </w:t>
      </w:r>
      <w:r w:rsidRPr="00E621CA">
        <w:rPr>
          <w:rFonts w:cs="Calibri"/>
          <w:sz w:val="12"/>
          <w:szCs w:val="12"/>
        </w:rPr>
        <w:t xml:space="preserve">Let me illustrate this claim with the example of an (at fi </w:t>
      </w:r>
      <w:proofErr w:type="spellStart"/>
      <w:r w:rsidRPr="00E621CA">
        <w:rPr>
          <w:rFonts w:cs="Calibri"/>
          <w:sz w:val="12"/>
          <w:szCs w:val="12"/>
        </w:rPr>
        <w:t>rst</w:t>
      </w:r>
      <w:proofErr w:type="spellEnd"/>
      <w:r w:rsidRPr="00E621CA">
        <w:rPr>
          <w:rFonts w:cs="Calibri"/>
          <w:sz w:val="12"/>
          <w:szCs w:val="12"/>
        </w:rPr>
        <w:t xml:space="preserve"> glance) sympathetic American educational game called Real </w:t>
      </w:r>
      <w:proofErr w:type="gramStart"/>
      <w:r w:rsidRPr="00E621CA">
        <w:rPr>
          <w:rFonts w:cs="Calibri"/>
          <w:sz w:val="12"/>
          <w:szCs w:val="12"/>
        </w:rPr>
        <w:t>Lives .</w:t>
      </w:r>
      <w:proofErr w:type="gramEnd"/>
      <w:r w:rsidRPr="00E621CA">
        <w:rPr>
          <w:rFonts w:cs="Calibri"/>
          <w:sz w:val="12"/>
          <w:szCs w:val="12"/>
        </w:rPr>
        <w:t xml:space="preserve"> According to its online manual, the pedagogical aim of Real Lives is for students to “learn how people really live in other countries” (Educational Simulations 2010). The makers of the game argue that Real Lives is an “</w:t>
      </w:r>
      <w:proofErr w:type="spellStart"/>
      <w:r w:rsidRPr="00E621CA">
        <w:rPr>
          <w:rFonts w:cs="Calibri"/>
          <w:sz w:val="12"/>
          <w:szCs w:val="12"/>
        </w:rPr>
        <w:t>empathybuilding</w:t>
      </w:r>
      <w:proofErr w:type="spellEnd"/>
      <w:r w:rsidRPr="00E621CA">
        <w:rPr>
          <w:rFonts w:cs="Calibri"/>
          <w:sz w:val="12"/>
          <w:szCs w:val="12"/>
        </w:rPr>
        <w:t xml:space="preserve"> world,” which will grant students an “appreciation of their own culture and the cultures of other peoples”—a clear indicator of the </w:t>
      </w:r>
      <w:proofErr w:type="spellStart"/>
      <w:r w:rsidRPr="00E621CA">
        <w:rPr>
          <w:rFonts w:cs="Calibri"/>
          <w:sz w:val="12"/>
          <w:szCs w:val="12"/>
        </w:rPr>
        <w:t>speedelitist</w:t>
      </w:r>
      <w:proofErr w:type="spellEnd"/>
      <w:r w:rsidRPr="00E621CA">
        <w:rPr>
          <w:rFonts w:cs="Calibri"/>
          <w:sz w:val="12"/>
          <w:szCs w:val="12"/>
        </w:rPr>
        <w:t xml:space="preserve"> validation of (virtual) mobility and cross-cultural dialogue. The game starts by assigning to each player a randomly selected character of a certain country, class, and gender. Since the ascription of the game character is based on actual statistical possibilities in terms of place of birth and economic status, the likelihood is high that the character gets born poor in countries like India, Mexico, or in other densely populated places. During the game, the player can take virtual actions like deciding to put her or his character in a school or have her staying at home to help her parents. The player can also determine which hobbies the game character will take up, what job she should take, and so forth. The game time takes one-year leaps at which the student-player can see the impact of external events like disease or </w:t>
      </w:r>
      <w:proofErr w:type="spellStart"/>
      <w:r w:rsidRPr="00E621CA">
        <w:rPr>
          <w:rFonts w:cs="Calibri"/>
          <w:sz w:val="12"/>
          <w:szCs w:val="12"/>
        </w:rPr>
        <w:t>fl</w:t>
      </w:r>
      <w:proofErr w:type="spellEnd"/>
      <w:r w:rsidRPr="00E621CA">
        <w:rPr>
          <w:rFonts w:cs="Calibri"/>
          <w:sz w:val="12"/>
          <w:szCs w:val="12"/>
        </w:rPr>
        <w:t xml:space="preserve"> </w:t>
      </w:r>
      <w:proofErr w:type="spellStart"/>
      <w:r w:rsidRPr="00E621CA">
        <w:rPr>
          <w:rFonts w:cs="Calibri"/>
          <w:sz w:val="12"/>
          <w:szCs w:val="12"/>
        </w:rPr>
        <w:t>oods</w:t>
      </w:r>
      <w:proofErr w:type="spellEnd"/>
      <w:r w:rsidRPr="00E621CA">
        <w:rPr>
          <w:rFonts w:cs="Calibri"/>
          <w:sz w:val="12"/>
          <w:szCs w:val="12"/>
        </w:rPr>
        <w:t xml:space="preserve">, and his or her own actions on the character and her family. The game software also shows a map of the character’s birth region and its statistics, like its population density, gross annual income, currency, health standards, and such. The character would also possess traits like happiness, athleticism, musicality, and health. While the player’s actions defi </w:t>
      </w:r>
      <w:proofErr w:type="spellStart"/>
      <w:r w:rsidRPr="00E621CA">
        <w:rPr>
          <w:rFonts w:cs="Calibri"/>
          <w:sz w:val="12"/>
          <w:szCs w:val="12"/>
        </w:rPr>
        <w:t>nitely</w:t>
      </w:r>
      <w:proofErr w:type="spellEnd"/>
      <w:r w:rsidRPr="00E621CA">
        <w:rPr>
          <w:rFonts w:cs="Calibri"/>
          <w:sz w:val="12"/>
          <w:szCs w:val="12"/>
        </w:rPr>
        <w:t xml:space="preserve"> </w:t>
      </w:r>
      <w:proofErr w:type="spellStart"/>
      <w:r w:rsidRPr="00E621CA">
        <w:rPr>
          <w:rFonts w:cs="Calibri"/>
          <w:sz w:val="12"/>
          <w:szCs w:val="12"/>
        </w:rPr>
        <w:t>infl</w:t>
      </w:r>
      <w:proofErr w:type="spellEnd"/>
      <w:r w:rsidRPr="00E621CA">
        <w:rPr>
          <w:rFonts w:cs="Calibri"/>
          <w:sz w:val="12"/>
          <w:szCs w:val="12"/>
        </w:rPr>
        <w:t xml:space="preserve"> </w:t>
      </w:r>
      <w:proofErr w:type="spellStart"/>
      <w:r w:rsidRPr="00E621CA">
        <w:rPr>
          <w:rFonts w:cs="Calibri"/>
          <w:sz w:val="12"/>
          <w:szCs w:val="12"/>
        </w:rPr>
        <w:t>uence</w:t>
      </w:r>
      <w:proofErr w:type="spellEnd"/>
      <w:r w:rsidRPr="00E621CA">
        <w:rPr>
          <w:rFonts w:cs="Calibri"/>
          <w:sz w:val="12"/>
          <w:szCs w:val="12"/>
        </w:rPr>
        <w:t xml:space="preserve"> the character and her family’s health and economic status, the potentially interesting part of the game lies in the fact that it contains events and situations that are beyond the player’s control. Such a game structure potentially endows the student with a sense that wider meritocratic or competitive discourses may be </w:t>
      </w:r>
      <w:proofErr w:type="spellStart"/>
      <w:r w:rsidRPr="00E621CA">
        <w:rPr>
          <w:rFonts w:cs="Calibri"/>
          <w:sz w:val="12"/>
          <w:szCs w:val="12"/>
        </w:rPr>
        <w:t>fl</w:t>
      </w:r>
      <w:proofErr w:type="spellEnd"/>
      <w:r w:rsidRPr="00E621CA">
        <w:rPr>
          <w:rFonts w:cs="Calibri"/>
          <w:sz w:val="12"/>
          <w:szCs w:val="12"/>
        </w:rPr>
        <w:t xml:space="preserve"> awed. It is nonetheless obvious that the attributions in Real </w:t>
      </w:r>
      <w:proofErr w:type="gramStart"/>
      <w:r w:rsidRPr="00E621CA">
        <w:rPr>
          <w:rFonts w:cs="Calibri"/>
          <w:sz w:val="12"/>
          <w:szCs w:val="12"/>
        </w:rPr>
        <w:t>Lives ,</w:t>
      </w:r>
      <w:proofErr w:type="gramEnd"/>
      <w:r w:rsidRPr="00E621CA">
        <w:rPr>
          <w:rFonts w:cs="Calibri"/>
          <w:sz w:val="12"/>
          <w:szCs w:val="12"/>
        </w:rPr>
        <w:t xml:space="preserve"> while based on statistical facts, may be problematic as they may easily lead students to a simplistic view of a country and its inhabitants. While India, for instance, certainly has many poor people, and while the girls in its poorer areas are frequently not allowed or able to go to school, to have the white Western student come across such representations of ‘India’ time and again can lead to the reproduction of stereotypes and a failure to grasp the complexities of Indian society. Moreover, ‘other’ parts of the world are continually framed through lenses that appeal to a Western mind-set, for instance, through suggesting romantic love interests when the game character reaches adolescence.</w:t>
      </w:r>
      <w:r w:rsidRPr="00E621CA">
        <w:rPr>
          <w:rFonts w:cs="Calibri"/>
          <w:sz w:val="16"/>
        </w:rPr>
        <w:t xml:space="preserve"> </w:t>
      </w:r>
      <w:r w:rsidRPr="00E621CA">
        <w:rPr>
          <w:rFonts w:cs="Calibri"/>
          <w:u w:val="single"/>
        </w:rPr>
        <w:t xml:space="preserve">This then is the first level of </w:t>
      </w:r>
      <w:r w:rsidRPr="00E621CA">
        <w:rPr>
          <w:rStyle w:val="Emphasis"/>
          <w:rFonts w:cs="Calibri"/>
        </w:rPr>
        <w:t>objectification</w:t>
      </w:r>
      <w:r w:rsidRPr="00E621CA">
        <w:rPr>
          <w:rFonts w:cs="Calibri"/>
          <w:u w:val="single"/>
        </w:rPr>
        <w:t xml:space="preserve"> that </w:t>
      </w:r>
      <w:r w:rsidRPr="00E621CA">
        <w:rPr>
          <w:rFonts w:cs="Calibri"/>
          <w:highlight w:val="green"/>
          <w:u w:val="single"/>
        </w:rPr>
        <w:t>educational games inhabit</w:t>
      </w:r>
      <w:r w:rsidRPr="00E621CA">
        <w:rPr>
          <w:rFonts w:cs="Calibri"/>
          <w:u w:val="single"/>
        </w:rPr>
        <w:t xml:space="preserve">. But even more serious than such </w:t>
      </w:r>
      <w:r w:rsidRPr="00E621CA">
        <w:rPr>
          <w:rFonts w:cs="Calibri"/>
          <w:highlight w:val="green"/>
          <w:u w:val="single"/>
        </w:rPr>
        <w:t xml:space="preserve">stereotypical </w:t>
      </w:r>
      <w:r w:rsidRPr="00E621CA">
        <w:rPr>
          <w:rStyle w:val="Emphasis"/>
          <w:rFonts w:cs="Calibri"/>
          <w:highlight w:val="green"/>
        </w:rPr>
        <w:t>representation</w:t>
      </w:r>
      <w:r w:rsidRPr="00E621CA">
        <w:rPr>
          <w:rStyle w:val="Emphasis"/>
          <w:rFonts w:cs="Calibri"/>
        </w:rPr>
        <w:t xml:space="preserve"> </w:t>
      </w:r>
      <w:r w:rsidRPr="00E621CA">
        <w:rPr>
          <w:rFonts w:cs="Calibri"/>
          <w:u w:val="single"/>
        </w:rPr>
        <w:t xml:space="preserve">is the </w:t>
      </w:r>
      <w:r w:rsidRPr="00E621CA">
        <w:rPr>
          <w:rStyle w:val="Emphasis"/>
          <w:rFonts w:cs="Calibri"/>
        </w:rPr>
        <w:t>formal mode of objectification</w:t>
      </w:r>
      <w:r w:rsidRPr="00E621CA">
        <w:rPr>
          <w:rFonts w:cs="Calibri"/>
          <w:u w:val="single"/>
        </w:rPr>
        <w:t xml:space="preserve"> and its </w:t>
      </w:r>
      <w:r w:rsidRPr="00E621CA">
        <w:rPr>
          <w:rStyle w:val="Emphasis"/>
          <w:rFonts w:cs="Calibri"/>
        </w:rPr>
        <w:t>distancing effects</w:t>
      </w:r>
      <w:r w:rsidRPr="00E621CA">
        <w:rPr>
          <w:rFonts w:cs="Calibri"/>
          <w:u w:val="single"/>
        </w:rPr>
        <w:t xml:space="preserve"> that the game generates.</w:t>
      </w:r>
      <w:r w:rsidRPr="00E621CA">
        <w:rPr>
          <w:rFonts w:cs="Calibri"/>
          <w:sz w:val="16"/>
        </w:rPr>
        <w:t xml:space="preserve"> This second </w:t>
      </w:r>
      <w:proofErr w:type="spellStart"/>
      <w:r w:rsidRPr="00E621CA">
        <w:rPr>
          <w:rFonts w:cs="Calibri"/>
          <w:sz w:val="16"/>
        </w:rPr>
        <w:t>objectifi</w:t>
      </w:r>
      <w:proofErr w:type="spellEnd"/>
      <w:r w:rsidRPr="00E621CA">
        <w:rPr>
          <w:rFonts w:cs="Calibri"/>
          <w:sz w:val="16"/>
        </w:rPr>
        <w:t xml:space="preserve"> cation resides in how the interface—</w:t>
      </w:r>
      <w:r w:rsidRPr="00E621CA">
        <w:rPr>
          <w:rFonts w:cs="Calibri"/>
          <w:highlight w:val="green"/>
          <w:u w:val="single"/>
        </w:rPr>
        <w:t>the ‘</w:t>
      </w:r>
      <w:r w:rsidRPr="00E621CA">
        <w:rPr>
          <w:rFonts w:cs="Calibri"/>
          <w:u w:val="single"/>
        </w:rPr>
        <w:t xml:space="preserve">flight </w:t>
      </w:r>
      <w:r w:rsidRPr="00E621CA">
        <w:rPr>
          <w:rFonts w:cs="Calibri"/>
          <w:highlight w:val="green"/>
          <w:u w:val="single"/>
        </w:rPr>
        <w:t>simulator’</w:t>
      </w:r>
      <w:r w:rsidRPr="00E621CA">
        <w:rPr>
          <w:rFonts w:cs="Calibri"/>
          <w:u w:val="single"/>
        </w:rPr>
        <w:t>—like visual layout</w:t>
      </w:r>
      <w:r w:rsidRPr="00E621CA">
        <w:rPr>
          <w:rFonts w:cs="Calibri"/>
          <w:sz w:val="16"/>
        </w:rPr>
        <w:t xml:space="preserve"> on the screen which displays an overview of the categories and character attributes, the major actions and events in the character’s life which can be activated at the stroke of a key—</w:t>
      </w:r>
      <w:r w:rsidRPr="00E621CA">
        <w:rPr>
          <w:rFonts w:cs="Calibri"/>
          <w:highlight w:val="green"/>
          <w:u w:val="single"/>
        </w:rPr>
        <w:t xml:space="preserve">grants the player a </w:t>
      </w:r>
      <w:r w:rsidRPr="00E621CA">
        <w:rPr>
          <w:rStyle w:val="Emphasis"/>
          <w:rFonts w:cs="Calibri"/>
          <w:highlight w:val="green"/>
        </w:rPr>
        <w:t>false sense of control</w:t>
      </w:r>
      <w:r w:rsidRPr="00E621CA">
        <w:rPr>
          <w:rFonts w:cs="Calibri"/>
          <w:u w:val="single"/>
        </w:rPr>
        <w:t xml:space="preserve">, as </w:t>
      </w:r>
      <w:r w:rsidRPr="00E621CA">
        <w:rPr>
          <w:rFonts w:cs="Calibri"/>
          <w:highlight w:val="green"/>
          <w:u w:val="single"/>
        </w:rPr>
        <w:t xml:space="preserve">students engage with a machine </w:t>
      </w:r>
      <w:r w:rsidRPr="00E621CA">
        <w:rPr>
          <w:rFonts w:cs="Calibri"/>
          <w:u w:val="single"/>
        </w:rPr>
        <w:t xml:space="preserve">programmed in such a way </w:t>
      </w:r>
      <w:r w:rsidRPr="00E621CA">
        <w:rPr>
          <w:rFonts w:cs="Calibri"/>
          <w:highlight w:val="green"/>
          <w:u w:val="single"/>
        </w:rPr>
        <w:t xml:space="preserve">that </w:t>
      </w:r>
      <w:r w:rsidRPr="00E621CA">
        <w:rPr>
          <w:rFonts w:cs="Calibri"/>
          <w:u w:val="single"/>
        </w:rPr>
        <w:t xml:space="preserve">it </w:t>
      </w:r>
      <w:r w:rsidRPr="00E621CA">
        <w:rPr>
          <w:rFonts w:cs="Calibri"/>
          <w:highlight w:val="green"/>
          <w:u w:val="single"/>
        </w:rPr>
        <w:t>appears to let them identify with</w:t>
      </w:r>
      <w:r w:rsidRPr="00E621CA">
        <w:rPr>
          <w:rFonts w:cs="Calibri"/>
          <w:u w:val="single"/>
        </w:rPr>
        <w:t xml:space="preserve"> and act out his or her empathy vis-à-vis </w:t>
      </w:r>
      <w:r w:rsidRPr="00E621CA">
        <w:rPr>
          <w:rFonts w:cs="Calibri"/>
          <w:highlight w:val="green"/>
          <w:u w:val="single"/>
        </w:rPr>
        <w:t>a ‘real’ child in need</w:t>
      </w:r>
      <w:r w:rsidRPr="00E621CA">
        <w:rPr>
          <w:rFonts w:cs="Calibri"/>
          <w:sz w:val="16"/>
        </w:rPr>
        <w:t xml:space="preserve">. This discursive confusion of reality and simulation is problematic because while students are engrossed in playing this game, the actual children in need disappear from the student-player’s field of vision. Real children in need become a large but distant and vague group of ‘others’ who are effectively beyond the student’s and teacher’s reach of immediate responsibility. As such, time spent engaging in virtual empathy eclipses the real oppressions from the student’s view and experience. In addition, Real Lives eclipses the intricate social and economic relationship between the material production and consumption of such virtual play and the continuous exploitation of people on the brink of social, economic, and environmental disenfranchisement. While relatively affluent young students may indulge in turning other peoples’ distress into an enjoyable and instructive game, such indulgence is precisely based on a speed-elitist neo-liberal structure that exploits the environment, especially that of the poor in countries like India and </w:t>
      </w:r>
      <w:proofErr w:type="gramStart"/>
      <w:r w:rsidRPr="00E621CA">
        <w:rPr>
          <w:rFonts w:cs="Calibri"/>
          <w:sz w:val="16"/>
        </w:rPr>
        <w:t>Mexico, and</w:t>
      </w:r>
      <w:proofErr w:type="gramEnd"/>
      <w:r w:rsidRPr="00E621CA">
        <w:rPr>
          <w:rFonts w:cs="Calibri"/>
          <w:sz w:val="16"/>
        </w:rPr>
        <w:t xml:space="preserve"> allows for the outsourcing and </w:t>
      </w:r>
      <w:proofErr w:type="spellStart"/>
      <w:r w:rsidRPr="00E621CA">
        <w:rPr>
          <w:rFonts w:cs="Calibri"/>
          <w:sz w:val="16"/>
        </w:rPr>
        <w:t>feminisation</w:t>
      </w:r>
      <w:proofErr w:type="spellEnd"/>
      <w:r w:rsidRPr="00E621CA">
        <w:rPr>
          <w:rFonts w:cs="Calibri"/>
          <w:sz w:val="16"/>
        </w:rPr>
        <w:t xml:space="preserve"> of ever cheaper Third World </w:t>
      </w:r>
      <w:proofErr w:type="spellStart"/>
      <w:r w:rsidRPr="00E621CA">
        <w:rPr>
          <w:rFonts w:cs="Calibri"/>
          <w:sz w:val="16"/>
        </w:rPr>
        <w:t>labour</w:t>
      </w:r>
      <w:proofErr w:type="spellEnd"/>
      <w:r w:rsidRPr="00E621CA">
        <w:rPr>
          <w:rFonts w:cs="Calibri"/>
          <w:sz w:val="16"/>
        </w:rPr>
        <w:t xml:space="preserve"> for the computer assembly industry. Long-term attitudinal changes in the student notwithstanding, Real Lives’ disconnecting properties as a technology of acceleration can </w:t>
      </w:r>
      <w:r w:rsidRPr="00E621CA">
        <w:rPr>
          <w:rFonts w:cs="Calibri"/>
          <w:u w:val="single"/>
        </w:rPr>
        <w:t xml:space="preserve">therefore </w:t>
      </w:r>
      <w:r w:rsidRPr="00E621CA">
        <w:rPr>
          <w:rFonts w:cs="Calibri"/>
          <w:highlight w:val="green"/>
          <w:u w:val="single"/>
        </w:rPr>
        <w:t>displacing</w:t>
      </w:r>
      <w:r w:rsidRPr="00E621CA">
        <w:rPr>
          <w:rFonts w:cs="Calibri"/>
          <w:u w:val="single"/>
        </w:rPr>
        <w:t xml:space="preserve"> the effect of the teachers,’ makers,’ and </w:t>
      </w:r>
      <w:r w:rsidRPr="00E621CA">
        <w:rPr>
          <w:rFonts w:cs="Calibri"/>
          <w:highlight w:val="green"/>
          <w:u w:val="single"/>
        </w:rPr>
        <w:t xml:space="preserve">students’ good intentions </w:t>
      </w:r>
      <w:r w:rsidRPr="00E621CA">
        <w:rPr>
          <w:rFonts w:cs="Calibri"/>
          <w:u w:val="single"/>
        </w:rPr>
        <w:t xml:space="preserve">and </w:t>
      </w:r>
      <w:r w:rsidRPr="00E621CA">
        <w:rPr>
          <w:rStyle w:val="Emphasis"/>
          <w:rFonts w:cs="Calibri"/>
        </w:rPr>
        <w:t xml:space="preserve">empathy </w:t>
      </w:r>
      <w:r w:rsidRPr="00E621CA">
        <w:rPr>
          <w:rStyle w:val="Emphasis"/>
          <w:rFonts w:cs="Calibri"/>
          <w:highlight w:val="green"/>
        </w:rPr>
        <w:t>into</w:t>
      </w:r>
      <w:r w:rsidRPr="00E621CA">
        <w:rPr>
          <w:rStyle w:val="Emphasis"/>
          <w:rFonts w:cs="Calibri"/>
        </w:rPr>
        <w:t xml:space="preserve"> an </w:t>
      </w:r>
      <w:r w:rsidRPr="00E621CA">
        <w:rPr>
          <w:rStyle w:val="Emphasis"/>
          <w:rFonts w:cs="Calibri"/>
          <w:highlight w:val="green"/>
        </w:rPr>
        <w:t xml:space="preserve">instantaneous technocratic </w:t>
      </w:r>
      <w:r w:rsidRPr="00E621CA">
        <w:rPr>
          <w:rStyle w:val="Emphasis"/>
          <w:rFonts w:cs="Calibri"/>
        </w:rPr>
        <w:t xml:space="preserve">and symbolic </w:t>
      </w:r>
      <w:r w:rsidRPr="00E621CA">
        <w:rPr>
          <w:rStyle w:val="Emphasis"/>
          <w:rFonts w:cs="Calibri"/>
          <w:highlight w:val="green"/>
        </w:rPr>
        <w:t>violence.</w:t>
      </w:r>
      <w:r w:rsidRPr="00E621CA">
        <w:rPr>
          <w:rFonts w:cs="Calibri"/>
          <w:u w:val="single"/>
        </w:rPr>
        <w:t xml:space="preserve"> </w:t>
      </w:r>
      <w:r w:rsidRPr="00E621CA">
        <w:rPr>
          <w:rFonts w:cs="Calibri"/>
          <w:sz w:val="16"/>
        </w:rPr>
        <w:t xml:space="preserve">We can see here that the game content is indeed symptomatic of the larger global structures of disenfranchisement, and that the speed-elitist quest for social justice always claims empowerment in the future while engendering disempowerment right now. Although one could counter that such e-learning is only entangled with such negative effects on a macro or global scale, I would nonetheless argue that similar forms of </w:t>
      </w:r>
      <w:proofErr w:type="spellStart"/>
      <w:r w:rsidRPr="00E621CA">
        <w:rPr>
          <w:rFonts w:cs="Calibri"/>
          <w:sz w:val="16"/>
        </w:rPr>
        <w:t>objectifi</w:t>
      </w:r>
      <w:proofErr w:type="spellEnd"/>
      <w:r w:rsidRPr="00E621CA">
        <w:rPr>
          <w:rFonts w:cs="Calibri"/>
          <w:sz w:val="16"/>
        </w:rPr>
        <w:t xml:space="preserve"> cation and disenfranchisement also occur within the university classroom as part of e-learning’s </w:t>
      </w:r>
      <w:proofErr w:type="spellStart"/>
      <w:r w:rsidRPr="00E621CA">
        <w:rPr>
          <w:rFonts w:cs="Calibri"/>
          <w:sz w:val="16"/>
        </w:rPr>
        <w:t>justifi</w:t>
      </w:r>
      <w:proofErr w:type="spellEnd"/>
      <w:r w:rsidRPr="00E621CA">
        <w:rPr>
          <w:rFonts w:cs="Calibri"/>
          <w:sz w:val="16"/>
        </w:rPr>
        <w:t xml:space="preserve"> cation for residing in speed-elitist discourses and techniques. Four major pieces of evidence of such </w:t>
      </w:r>
      <w:proofErr w:type="spellStart"/>
      <w:r w:rsidRPr="00E621CA">
        <w:rPr>
          <w:rFonts w:cs="Calibri"/>
          <w:sz w:val="16"/>
        </w:rPr>
        <w:t>stratifi</w:t>
      </w:r>
      <w:proofErr w:type="spellEnd"/>
      <w:r w:rsidRPr="00E621CA">
        <w:rPr>
          <w:rFonts w:cs="Calibri"/>
          <w:sz w:val="16"/>
        </w:rPr>
        <w:t xml:space="preserve"> cation can be found among the university student body itself, namely issues of ubiquitous teaching and learning, new techniques for surveillance, real-time and spatial disconnection, and the displacement of teacher authority and student responsibility into new media technologies that have become oppressive vision machines.</w:t>
      </w:r>
    </w:p>
    <w:p w14:paraId="53081510" w14:textId="77777777" w:rsidR="00105AB9" w:rsidRPr="00105AB9" w:rsidRDefault="00105AB9" w:rsidP="00105AB9">
      <w:pPr>
        <w:spacing w:line="264" w:lineRule="auto"/>
        <w:rPr>
          <w:rFonts w:cs="Calibri"/>
          <w:sz w:val="16"/>
        </w:rPr>
      </w:pPr>
    </w:p>
    <w:p w14:paraId="5EFAE9AF" w14:textId="77777777" w:rsidR="00156532" w:rsidRPr="006F743A" w:rsidRDefault="00156532" w:rsidP="00156532">
      <w:pPr>
        <w:pStyle w:val="Heading4"/>
        <w:rPr>
          <w:rFonts w:cs="Calibri"/>
        </w:rPr>
      </w:pPr>
      <w:r w:rsidRPr="006F743A">
        <w:rPr>
          <w:rFonts w:cs="Calibri"/>
        </w:rPr>
        <w:t xml:space="preserve">Information creates new systems of reality that feel far more intimate than reality itself – a tool used by the </w:t>
      </w:r>
      <w:r>
        <w:rPr>
          <w:rFonts w:cs="Calibri"/>
        </w:rPr>
        <w:t>elite</w:t>
      </w:r>
      <w:r w:rsidRPr="006F743A">
        <w:rPr>
          <w:rFonts w:cs="Calibri"/>
        </w:rPr>
        <w:t xml:space="preserve"> to hide the failures of meaning. A loss of information would lead to total disarray.</w:t>
      </w:r>
    </w:p>
    <w:p w14:paraId="5AE3D7CF" w14:textId="77777777" w:rsidR="00156532" w:rsidRPr="006F743A" w:rsidRDefault="00156532" w:rsidP="00156532">
      <w:pPr>
        <w:rPr>
          <w:rFonts w:cs="Calibri"/>
          <w:color w:val="000000" w:themeColor="text1"/>
        </w:rPr>
      </w:pPr>
      <w:r w:rsidRPr="006F743A">
        <w:rPr>
          <w:rStyle w:val="Style13ptBold"/>
          <w:rFonts w:cs="Calibri"/>
          <w:color w:val="000000" w:themeColor="text1"/>
        </w:rPr>
        <w:t xml:space="preserve">Baudrillard </w:t>
      </w:r>
      <w:r>
        <w:rPr>
          <w:rStyle w:val="Style13ptBold"/>
          <w:rFonts w:cs="Calibri"/>
          <w:color w:val="000000" w:themeColor="text1"/>
        </w:rPr>
        <w:t>2</w:t>
      </w:r>
      <w:r w:rsidRPr="006F743A">
        <w:rPr>
          <w:rStyle w:val="Style13ptBold"/>
          <w:rFonts w:cs="Calibri"/>
          <w:color w:val="000000" w:themeColor="text1"/>
        </w:rPr>
        <w:t xml:space="preserve"> </w:t>
      </w:r>
      <w:r w:rsidRPr="006F743A">
        <w:rPr>
          <w:rFonts w:cs="Calibri"/>
          <w:color w:val="000000" w:themeColor="text1"/>
        </w:rPr>
        <w:t>[Jean; Simulacra and Simulation; Sociologist/Philosopher, cool dude; 1981; University of Michigan Press; LCA-BP]</w:t>
      </w:r>
      <w:r w:rsidRPr="006F743A">
        <w:rPr>
          <w:rStyle w:val="FootnoteReference"/>
          <w:rFonts w:cs="Calibri"/>
          <w:color w:val="000000" w:themeColor="text1"/>
        </w:rPr>
        <w:footnoteReference w:id="1"/>
      </w:r>
      <w:r w:rsidRPr="006F743A">
        <w:rPr>
          <w:rFonts w:cs="Calibri"/>
          <w:color w:val="000000" w:themeColor="text1"/>
        </w:rPr>
        <w:t xml:space="preserve"> *edited for lang</w:t>
      </w:r>
    </w:p>
    <w:p w14:paraId="71DB0CFE" w14:textId="77777777" w:rsidR="00156532" w:rsidRPr="00C25E40" w:rsidRDefault="00156532" w:rsidP="00156532">
      <w:pPr>
        <w:widowControl w:val="0"/>
        <w:autoSpaceDE w:val="0"/>
        <w:autoSpaceDN w:val="0"/>
        <w:adjustRightInd w:val="0"/>
        <w:spacing w:after="240" w:line="360" w:lineRule="atLeast"/>
        <w:rPr>
          <w:rFonts w:cs="Calibri"/>
          <w:color w:val="000000" w:themeColor="text1"/>
          <w:sz w:val="12"/>
          <w:szCs w:val="32"/>
        </w:rPr>
      </w:pPr>
      <w:r w:rsidRPr="006F743A">
        <w:rPr>
          <w:rFonts w:cs="Calibri"/>
          <w:color w:val="000000" w:themeColor="text1"/>
          <w:sz w:val="10"/>
          <w:szCs w:val="32"/>
        </w:rPr>
        <w:t xml:space="preserve">The third hypothesis is the most interesting but flies in the face of every commonly held opinion. Everywhere socialization is measured by the exposure to media messages. Whoever is underexposed to the media is </w:t>
      </w:r>
      <w:proofErr w:type="spellStart"/>
      <w:r w:rsidRPr="006F743A">
        <w:rPr>
          <w:rFonts w:cs="Calibri"/>
          <w:color w:val="000000" w:themeColor="text1"/>
          <w:sz w:val="10"/>
          <w:szCs w:val="32"/>
        </w:rPr>
        <w:t>desocialized</w:t>
      </w:r>
      <w:proofErr w:type="spellEnd"/>
      <w:r w:rsidRPr="006F743A">
        <w:rPr>
          <w:rFonts w:cs="Calibri"/>
          <w:color w:val="000000" w:themeColor="text1"/>
          <w:sz w:val="10"/>
          <w:szCs w:val="32"/>
        </w:rPr>
        <w:t xml:space="preserve"> or virtually asocial. Everywhere information is thought to produce an accelerated circulation of meaning, a plus value of meaning homologous to the economic one that results from the accelerated rotation of capital. Information is thought to create communication, and even if the waste is enormous, a general consensus would have it that nevertheless, as a whole, there be an excess of meaning, which is redistributed in all the interstices of the social - just as consensus would have it that material production, despite its dysfunctions and irrationalities, opens onto an excess of wealth and social purpose. We are all complicitous in this myth. It is the alpha and omega of our modernity, without which the credibility of our social organization would collapse. Well, the fact is that it is collapsing, and for this very reason: because where we think that information produces meaning, the opposite occurs.</w:t>
      </w:r>
      <w:r w:rsidRPr="006F743A">
        <w:rPr>
          <w:rFonts w:cs="Calibri"/>
          <w:color w:val="000000" w:themeColor="text1"/>
          <w:sz w:val="12"/>
          <w:szCs w:val="32"/>
        </w:rPr>
        <w:t xml:space="preserve"> </w:t>
      </w:r>
      <w:r w:rsidRPr="00C114CC">
        <w:rPr>
          <w:rStyle w:val="Heading3Char"/>
          <w:rFonts w:cs="Calibri"/>
          <w:color w:val="000000" w:themeColor="text1"/>
          <w:highlight w:val="green"/>
        </w:rPr>
        <w:t>Information devour</w:t>
      </w:r>
      <w:r w:rsidRPr="006F743A">
        <w:rPr>
          <w:rStyle w:val="Heading3Char"/>
          <w:rFonts w:cs="Calibri"/>
          <w:color w:val="000000" w:themeColor="text1"/>
        </w:rPr>
        <w:t>s</w:t>
      </w:r>
      <w:r w:rsidRPr="006F743A">
        <w:rPr>
          <w:rFonts w:cs="Calibri"/>
          <w:color w:val="000000" w:themeColor="text1"/>
          <w:sz w:val="12"/>
          <w:szCs w:val="32"/>
        </w:rPr>
        <w:t xml:space="preserve"> its own content. It devours </w:t>
      </w:r>
      <w:r w:rsidRPr="00C114CC">
        <w:rPr>
          <w:rStyle w:val="Heading3Char"/>
          <w:rFonts w:cs="Calibri"/>
          <w:color w:val="000000" w:themeColor="text1"/>
          <w:highlight w:val="green"/>
        </w:rPr>
        <w:t>communication and the social</w:t>
      </w:r>
      <w:r w:rsidRPr="006F743A">
        <w:rPr>
          <w:rFonts w:cs="Calibri"/>
          <w:color w:val="000000" w:themeColor="text1"/>
          <w:sz w:val="12"/>
          <w:szCs w:val="32"/>
        </w:rPr>
        <w:t xml:space="preserve">. And for two reasons. </w:t>
      </w:r>
      <w:r w:rsidRPr="006F743A">
        <w:rPr>
          <w:rStyle w:val="Heading3Char"/>
          <w:rFonts w:cs="Calibri"/>
          <w:color w:val="000000" w:themeColor="text1"/>
          <w:sz w:val="10"/>
        </w:rPr>
        <w:t>1</w:t>
      </w:r>
      <w:r w:rsidRPr="006F743A">
        <w:rPr>
          <w:rFonts w:cs="Calibri"/>
          <w:color w:val="000000" w:themeColor="text1"/>
          <w:sz w:val="12"/>
          <w:szCs w:val="32"/>
        </w:rPr>
        <w:t>. Rather than creating communication, it exhausts itself in the act of staging communication. Rather than producing meaning</w:t>
      </w:r>
      <w:r w:rsidRPr="00C114CC">
        <w:rPr>
          <w:rFonts w:cs="Calibri"/>
          <w:color w:val="000000" w:themeColor="text1"/>
          <w:sz w:val="12"/>
          <w:szCs w:val="32"/>
          <w:highlight w:val="green"/>
        </w:rPr>
        <w:t xml:space="preserve">, </w:t>
      </w:r>
      <w:r w:rsidRPr="00C114CC">
        <w:rPr>
          <w:rStyle w:val="Heading3Char"/>
          <w:rFonts w:cs="Calibri"/>
          <w:color w:val="000000" w:themeColor="text1"/>
          <w:highlight w:val="green"/>
        </w:rPr>
        <w:t>it exhausts itself in the staging of meaning</w:t>
      </w:r>
      <w:r w:rsidRPr="006F743A">
        <w:rPr>
          <w:rFonts w:cs="Calibri"/>
          <w:color w:val="000000" w:themeColor="text1"/>
          <w:sz w:val="12"/>
          <w:szCs w:val="32"/>
        </w:rPr>
        <w:t>. A gigant</w:t>
      </w:r>
      <w:r w:rsidRPr="006F743A">
        <w:rPr>
          <w:rFonts w:cs="Calibri"/>
          <w:color w:val="000000" w:themeColor="text1"/>
          <w:sz w:val="12"/>
          <w:szCs w:val="15"/>
        </w:rPr>
        <w:t>ic process of simulation that is very familiar. The nondirective interview, speech, listeners who call in, participation at every level, blackmail through speech: "You are concerned, you are the event</w:t>
      </w:r>
      <w:r w:rsidRPr="006F743A">
        <w:rPr>
          <w:rFonts w:cs="Calibri"/>
          <w:color w:val="000000" w:themeColor="text1"/>
          <w:sz w:val="12"/>
        </w:rPr>
        <w:t xml:space="preserve">, </w:t>
      </w:r>
      <w:r w:rsidRPr="006F743A">
        <w:rPr>
          <w:rFonts w:cs="Calibri"/>
          <w:color w:val="000000" w:themeColor="text1"/>
          <w:sz w:val="12"/>
          <w:szCs w:val="32"/>
        </w:rPr>
        <w:t xml:space="preserve">etc." More and </w:t>
      </w:r>
      <w:r w:rsidRPr="00C114CC">
        <w:rPr>
          <w:rFonts w:cs="Calibri"/>
          <w:color w:val="000000" w:themeColor="text1"/>
          <w:sz w:val="12"/>
          <w:szCs w:val="32"/>
        </w:rPr>
        <w:t xml:space="preserve">more </w:t>
      </w:r>
      <w:r w:rsidRPr="00C114CC">
        <w:rPr>
          <w:rStyle w:val="Heading3Char"/>
          <w:rFonts w:cs="Calibri"/>
          <w:color w:val="000000" w:themeColor="text1"/>
          <w:highlight w:val="green"/>
        </w:rPr>
        <w:t xml:space="preserve">information </w:t>
      </w:r>
      <w:proofErr w:type="gramStart"/>
      <w:r w:rsidRPr="00C114CC">
        <w:rPr>
          <w:rStyle w:val="Heading3Char"/>
          <w:rFonts w:cs="Calibri"/>
          <w:color w:val="000000" w:themeColor="text1"/>
          <w:highlight w:val="green"/>
        </w:rPr>
        <w:t>is</w:t>
      </w:r>
      <w:proofErr w:type="gramEnd"/>
      <w:r w:rsidRPr="00C114CC">
        <w:rPr>
          <w:rStyle w:val="Heading3Char"/>
          <w:rFonts w:cs="Calibri"/>
          <w:color w:val="000000" w:themeColor="text1"/>
          <w:highlight w:val="green"/>
        </w:rPr>
        <w:t xml:space="preserve"> invaded by</w:t>
      </w:r>
      <w:r w:rsidRPr="006F743A">
        <w:rPr>
          <w:rStyle w:val="Heading3Char"/>
          <w:rFonts w:cs="Calibri"/>
          <w:color w:val="000000" w:themeColor="text1"/>
        </w:rPr>
        <w:t xml:space="preserve"> </w:t>
      </w:r>
      <w:r w:rsidRPr="006F743A">
        <w:rPr>
          <w:rFonts w:cs="Calibri"/>
          <w:color w:val="000000" w:themeColor="text1"/>
          <w:sz w:val="12"/>
          <w:szCs w:val="15"/>
        </w:rPr>
        <w:t>this kind of</w:t>
      </w:r>
      <w:r w:rsidRPr="006F743A">
        <w:rPr>
          <w:rStyle w:val="Heading3Char"/>
          <w:rFonts w:cs="Calibri"/>
          <w:color w:val="000000" w:themeColor="text1"/>
        </w:rPr>
        <w:t xml:space="preserve"> </w:t>
      </w:r>
      <w:r w:rsidRPr="00C114CC">
        <w:rPr>
          <w:rStyle w:val="Heading3Char"/>
          <w:rFonts w:cs="Calibri"/>
          <w:color w:val="000000" w:themeColor="text1"/>
          <w:highlight w:val="green"/>
        </w:rPr>
        <w:t>phantom content</w:t>
      </w:r>
      <w:r w:rsidRPr="006F743A">
        <w:rPr>
          <w:rFonts w:cs="Calibri"/>
          <w:color w:val="000000" w:themeColor="text1"/>
          <w:sz w:val="12"/>
          <w:szCs w:val="32"/>
        </w:rPr>
        <w:t xml:space="preserve">, this homeopathic grafting, this awakening dream of communication. </w:t>
      </w:r>
      <w:r w:rsidRPr="00C114CC">
        <w:rPr>
          <w:rStyle w:val="Heading3Char"/>
          <w:rFonts w:cs="Calibri"/>
          <w:color w:val="000000" w:themeColor="text1"/>
          <w:highlight w:val="green"/>
        </w:rPr>
        <w:t>A circular arrangement through which one stages the desire of the audience</w:t>
      </w:r>
      <w:r w:rsidRPr="006F743A">
        <w:rPr>
          <w:rFonts w:cs="Calibri"/>
          <w:color w:val="000000" w:themeColor="text1"/>
          <w:sz w:val="12"/>
          <w:szCs w:val="32"/>
        </w:rPr>
        <w:t xml:space="preserve">, the antitheater of communication, </w:t>
      </w:r>
      <w:r w:rsidRPr="00C114CC">
        <w:rPr>
          <w:rStyle w:val="Heading3Char"/>
          <w:rFonts w:cs="Calibri"/>
          <w:color w:val="000000" w:themeColor="text1"/>
          <w:highlight w:val="green"/>
        </w:rPr>
        <w:t>which</w:t>
      </w:r>
      <w:r w:rsidRPr="006F743A">
        <w:rPr>
          <w:rFonts w:cs="Calibri"/>
          <w:color w:val="000000" w:themeColor="text1"/>
          <w:sz w:val="12"/>
          <w:szCs w:val="32"/>
        </w:rPr>
        <w:t xml:space="preserve">, as one knows, </w:t>
      </w:r>
      <w:r w:rsidRPr="006F743A">
        <w:rPr>
          <w:rStyle w:val="Heading3Char"/>
          <w:rFonts w:cs="Calibri"/>
          <w:color w:val="000000" w:themeColor="text1"/>
        </w:rPr>
        <w:t xml:space="preserve">is never anything but the </w:t>
      </w:r>
      <w:r w:rsidRPr="00C114CC">
        <w:rPr>
          <w:rStyle w:val="Heading3Char"/>
          <w:rFonts w:cs="Calibri"/>
          <w:color w:val="000000" w:themeColor="text1"/>
          <w:highlight w:val="green"/>
        </w:rPr>
        <w:t>recycling in the negative of the traditional</w:t>
      </w:r>
      <w:r w:rsidRPr="006F743A">
        <w:rPr>
          <w:rStyle w:val="Heading3Char"/>
          <w:rFonts w:cs="Calibri"/>
          <w:color w:val="000000" w:themeColor="text1"/>
        </w:rPr>
        <w:t xml:space="preserve"> </w:t>
      </w:r>
      <w:r w:rsidRPr="00C114CC">
        <w:rPr>
          <w:rStyle w:val="Heading3Char"/>
          <w:rFonts w:cs="Calibri"/>
          <w:color w:val="000000" w:themeColor="text1"/>
          <w:highlight w:val="green"/>
        </w:rPr>
        <w:t>institution</w:t>
      </w:r>
      <w:r w:rsidRPr="006F743A">
        <w:rPr>
          <w:rFonts w:cs="Calibri"/>
          <w:color w:val="000000" w:themeColor="text1"/>
          <w:sz w:val="12"/>
          <w:szCs w:val="32"/>
        </w:rPr>
        <w:t xml:space="preserve">, the integrated circuit of the negative. </w:t>
      </w:r>
      <w:r w:rsidRPr="006F743A">
        <w:rPr>
          <w:rStyle w:val="Heading3Char"/>
          <w:rFonts w:cs="Calibri"/>
          <w:color w:val="000000" w:themeColor="text1"/>
        </w:rPr>
        <w:t xml:space="preserve">Immense energies are deployed </w:t>
      </w:r>
      <w:r w:rsidRPr="00C114CC">
        <w:rPr>
          <w:rStyle w:val="Heading3Char"/>
          <w:rFonts w:cs="Calibri"/>
          <w:color w:val="000000" w:themeColor="text1"/>
          <w:highlight w:val="green"/>
        </w:rPr>
        <w:t>to hold this simulacrum</w:t>
      </w:r>
      <w:r w:rsidRPr="006F743A">
        <w:rPr>
          <w:rFonts w:cs="Calibri"/>
          <w:color w:val="000000" w:themeColor="text1"/>
          <w:sz w:val="12"/>
          <w:szCs w:val="32"/>
        </w:rPr>
        <w:t xml:space="preserve"> at bay, </w:t>
      </w:r>
      <w:r w:rsidRPr="006F743A">
        <w:rPr>
          <w:rStyle w:val="Heading3Char"/>
          <w:rFonts w:cs="Calibri"/>
          <w:color w:val="000000" w:themeColor="text1"/>
        </w:rPr>
        <w:t>to avoid the</w:t>
      </w:r>
      <w:r w:rsidRPr="006F743A">
        <w:rPr>
          <w:rFonts w:cs="Calibri"/>
          <w:color w:val="000000" w:themeColor="text1"/>
          <w:sz w:val="12"/>
          <w:szCs w:val="32"/>
        </w:rPr>
        <w:t xml:space="preserve"> brutal </w:t>
      </w:r>
      <w:proofErr w:type="spellStart"/>
      <w:r w:rsidRPr="006F743A">
        <w:rPr>
          <w:rStyle w:val="Heading3Char"/>
          <w:rFonts w:cs="Calibri"/>
          <w:color w:val="000000" w:themeColor="text1"/>
        </w:rPr>
        <w:t>desimulation</w:t>
      </w:r>
      <w:proofErr w:type="spellEnd"/>
      <w:r w:rsidRPr="006F743A">
        <w:rPr>
          <w:rStyle w:val="Heading3Char"/>
          <w:rFonts w:cs="Calibri"/>
          <w:color w:val="000000" w:themeColor="text1"/>
        </w:rPr>
        <w:t xml:space="preserve"> that would confront us in the face of</w:t>
      </w:r>
      <w:r w:rsidRPr="006F743A">
        <w:rPr>
          <w:rFonts w:cs="Calibri"/>
          <w:color w:val="000000" w:themeColor="text1"/>
          <w:sz w:val="12"/>
          <w:szCs w:val="32"/>
        </w:rPr>
        <w:t xml:space="preserve"> the obvious reality of </w:t>
      </w:r>
      <w:r w:rsidRPr="006F743A">
        <w:rPr>
          <w:rStyle w:val="Heading3Char"/>
          <w:rFonts w:cs="Calibri"/>
          <w:color w:val="000000" w:themeColor="text1"/>
        </w:rPr>
        <w:t>a radical loss of meaning</w:t>
      </w:r>
      <w:r w:rsidRPr="006F743A">
        <w:rPr>
          <w:rFonts w:cs="Calibri"/>
          <w:color w:val="000000" w:themeColor="text1"/>
          <w:sz w:val="12"/>
          <w:szCs w:val="32"/>
        </w:rPr>
        <w:t xml:space="preserve">. It is useless to ask if it is the loss of communication that produces this escalation in the simulacrum, or whether it is the simulacrum that is there first for dissuasive ends, to short-circuit in advance any possibility of communication (precession of the model that calls an end to the real). Useless to ask which is the first term, there is none, it is a circular process - that of simulation, that of the hyperreal. The hyperreality of communication and of meaning. More real than the real, that is how the real is abolished. </w:t>
      </w:r>
      <w:proofErr w:type="gramStart"/>
      <w:r w:rsidRPr="006F743A">
        <w:rPr>
          <w:rFonts w:cs="Calibri"/>
          <w:color w:val="000000" w:themeColor="text1"/>
          <w:sz w:val="12"/>
          <w:szCs w:val="32"/>
        </w:rPr>
        <w:t>Thus</w:t>
      </w:r>
      <w:proofErr w:type="gramEnd"/>
      <w:r w:rsidRPr="006F743A">
        <w:rPr>
          <w:rFonts w:cs="Calibri"/>
          <w:color w:val="000000" w:themeColor="text1"/>
          <w:sz w:val="12"/>
          <w:szCs w:val="32"/>
        </w:rPr>
        <w:t xml:space="preserve"> not only communication but the social functions in a closed circuit, as a lure - to which the force of myth is attached. Belief</w:t>
      </w:r>
      <w:r w:rsidRPr="006F743A">
        <w:rPr>
          <w:rStyle w:val="Heading3Char"/>
          <w:rFonts w:cs="Calibri"/>
          <w:color w:val="000000" w:themeColor="text1"/>
          <w:sz w:val="10"/>
        </w:rPr>
        <w:t>,</w:t>
      </w:r>
      <w:r w:rsidRPr="006F743A">
        <w:rPr>
          <w:rStyle w:val="Heading3Char"/>
          <w:rFonts w:cs="Calibri"/>
          <w:color w:val="000000" w:themeColor="text1"/>
        </w:rPr>
        <w:t xml:space="preserve"> </w:t>
      </w:r>
      <w:r w:rsidRPr="00C114CC">
        <w:rPr>
          <w:rStyle w:val="Heading3Char"/>
          <w:rFonts w:cs="Calibri"/>
          <w:color w:val="000000" w:themeColor="text1"/>
          <w:highlight w:val="green"/>
        </w:rPr>
        <w:t>faith in information attach themselves to this tautological proof that the system gives of itself by doubling the signs of an unlocatable reality</w:t>
      </w:r>
      <w:r w:rsidRPr="006F743A">
        <w:rPr>
          <w:rFonts w:cs="Calibri"/>
          <w:color w:val="000000" w:themeColor="text1"/>
          <w:sz w:val="12"/>
          <w:szCs w:val="32"/>
        </w:rPr>
        <w:t xml:space="preserve">. </w:t>
      </w:r>
      <w:r w:rsidRPr="006F743A">
        <w:rPr>
          <w:rFonts w:cs="Calibri"/>
          <w:color w:val="000000" w:themeColor="text1"/>
          <w:sz w:val="10"/>
          <w:szCs w:val="32"/>
        </w:rPr>
        <w:t xml:space="preserve">But one can believe that this belief is as ambiguous as that which was attached to myths in ancient societies. One both believes and doesn't. One does not ask oneself, "I know very well, but still." A sort of inverse simulation in the masses, in each one of us, corresponds to this simulation of meaning and of communication in which this system encloses us. To this tautology of the system the masses respond with ambivalence, to deterrence they respond with disaffection, or with an always enigmatic belief. Myth exists, but one must guard against thinking that people believe in it: this is the trap of critical thinking that can only be exercised if it presupposes the naivete and </w:t>
      </w:r>
      <w:r w:rsidRPr="006F743A">
        <w:rPr>
          <w:rFonts w:cs="Calibri"/>
          <w:strike/>
          <w:color w:val="000000" w:themeColor="text1"/>
          <w:sz w:val="10"/>
          <w:szCs w:val="32"/>
        </w:rPr>
        <w:t>stupidity</w:t>
      </w:r>
      <w:r w:rsidRPr="006F743A">
        <w:rPr>
          <w:rFonts w:cs="Calibri"/>
          <w:color w:val="000000" w:themeColor="text1"/>
          <w:sz w:val="10"/>
          <w:szCs w:val="32"/>
        </w:rPr>
        <w:t xml:space="preserve"> of the masses </w:t>
      </w:r>
      <w:r w:rsidRPr="006F743A">
        <w:rPr>
          <w:rStyle w:val="Heading3Char"/>
          <w:rFonts w:cs="Calibri"/>
          <w:color w:val="000000" w:themeColor="text1"/>
          <w:sz w:val="10"/>
        </w:rPr>
        <w:t>2</w:t>
      </w:r>
      <w:r w:rsidRPr="006F743A">
        <w:rPr>
          <w:rFonts w:cs="Calibri"/>
          <w:color w:val="000000" w:themeColor="text1"/>
          <w:sz w:val="10"/>
          <w:szCs w:val="32"/>
        </w:rPr>
        <w:t>. Behind this exacerbated mise-</w:t>
      </w:r>
      <w:proofErr w:type="spellStart"/>
      <w:r w:rsidRPr="006F743A">
        <w:rPr>
          <w:rFonts w:cs="Calibri"/>
          <w:color w:val="000000" w:themeColor="text1"/>
          <w:sz w:val="10"/>
          <w:szCs w:val="32"/>
        </w:rPr>
        <w:t>en</w:t>
      </w:r>
      <w:proofErr w:type="spellEnd"/>
      <w:r w:rsidRPr="006F743A">
        <w:rPr>
          <w:rFonts w:cs="Calibri"/>
          <w:color w:val="000000" w:themeColor="text1"/>
          <w:sz w:val="10"/>
          <w:szCs w:val="32"/>
        </w:rPr>
        <w:t>-</w:t>
      </w:r>
      <w:proofErr w:type="spellStart"/>
      <w:r w:rsidRPr="006F743A">
        <w:rPr>
          <w:rFonts w:cs="Calibri"/>
          <w:color w:val="000000" w:themeColor="text1"/>
          <w:sz w:val="10"/>
          <w:szCs w:val="32"/>
        </w:rPr>
        <w:t>scène</w:t>
      </w:r>
      <w:proofErr w:type="spellEnd"/>
      <w:r w:rsidRPr="006F743A">
        <w:rPr>
          <w:rFonts w:cs="Calibri"/>
          <w:color w:val="000000" w:themeColor="text1"/>
          <w:sz w:val="10"/>
          <w:szCs w:val="32"/>
        </w:rPr>
        <w:t xml:space="preserve"> of communication, the mass media,</w:t>
      </w:r>
      <w:r w:rsidRPr="006F743A">
        <w:rPr>
          <w:rFonts w:cs="Calibri"/>
          <w:color w:val="000000" w:themeColor="text1"/>
          <w:sz w:val="12"/>
          <w:szCs w:val="32"/>
        </w:rPr>
        <w:t xml:space="preserve"> </w:t>
      </w:r>
      <w:r w:rsidRPr="006F743A">
        <w:rPr>
          <w:rStyle w:val="Heading3Char"/>
          <w:rFonts w:cs="Calibri"/>
          <w:color w:val="000000" w:themeColor="text1"/>
        </w:rPr>
        <w:t>the pressure of information pursues</w:t>
      </w:r>
      <w:r w:rsidRPr="006F743A">
        <w:rPr>
          <w:rFonts w:cs="Calibri"/>
          <w:color w:val="000000" w:themeColor="text1"/>
          <w:sz w:val="12"/>
          <w:szCs w:val="32"/>
        </w:rPr>
        <w:t xml:space="preserve"> an irresistible </w:t>
      </w:r>
      <w:proofErr w:type="spellStart"/>
      <w:r w:rsidRPr="006F743A">
        <w:rPr>
          <w:rStyle w:val="Heading3Char"/>
          <w:rFonts w:cs="Calibri"/>
          <w:color w:val="000000" w:themeColor="text1"/>
        </w:rPr>
        <w:t>destructuration</w:t>
      </w:r>
      <w:proofErr w:type="spellEnd"/>
      <w:r w:rsidRPr="006F743A">
        <w:rPr>
          <w:rStyle w:val="Heading3Char"/>
          <w:rFonts w:cs="Calibri"/>
          <w:color w:val="000000" w:themeColor="text1"/>
        </w:rPr>
        <w:t xml:space="preserve"> of the social</w:t>
      </w:r>
      <w:r w:rsidRPr="006F743A">
        <w:rPr>
          <w:rFonts w:cs="Calibri"/>
          <w:color w:val="000000" w:themeColor="text1"/>
          <w:sz w:val="12"/>
          <w:szCs w:val="32"/>
        </w:rPr>
        <w:t xml:space="preserve">. </w:t>
      </w:r>
      <w:r w:rsidRPr="00942879">
        <w:rPr>
          <w:rStyle w:val="Heading3Char"/>
          <w:rFonts w:cs="Calibri"/>
          <w:color w:val="000000" w:themeColor="text1"/>
          <w:sz w:val="12"/>
        </w:rPr>
        <w:t>Thus</w:t>
      </w:r>
      <w:r w:rsidRPr="006F743A">
        <w:rPr>
          <w:rStyle w:val="Heading3Char"/>
          <w:rFonts w:cs="Calibri"/>
          <w:color w:val="000000" w:themeColor="text1"/>
        </w:rPr>
        <w:t xml:space="preserve"> information dissolves meaning and </w:t>
      </w:r>
      <w:r w:rsidRPr="00942879">
        <w:rPr>
          <w:rStyle w:val="Heading3Char"/>
          <w:rFonts w:cs="Calibri"/>
          <w:color w:val="000000" w:themeColor="text1"/>
          <w:sz w:val="12"/>
        </w:rPr>
        <w:t>dissolves</w:t>
      </w:r>
      <w:r w:rsidRPr="006F743A">
        <w:rPr>
          <w:rStyle w:val="Heading3Char"/>
          <w:rFonts w:cs="Calibri"/>
          <w:color w:val="000000" w:themeColor="text1"/>
        </w:rPr>
        <w:t xml:space="preserve"> the social</w:t>
      </w:r>
      <w:r w:rsidRPr="006F743A">
        <w:rPr>
          <w:rFonts w:cs="Calibri"/>
          <w:color w:val="000000" w:themeColor="text1"/>
          <w:sz w:val="12"/>
          <w:szCs w:val="32"/>
        </w:rPr>
        <w:t xml:space="preserve">, in a sort of nebulous state dedicated not to a surplus of innovation, but, on the contrary, </w:t>
      </w:r>
      <w:r w:rsidRPr="006F743A">
        <w:rPr>
          <w:rStyle w:val="Heading3Char"/>
          <w:rFonts w:cs="Calibri"/>
          <w:color w:val="000000" w:themeColor="text1"/>
        </w:rPr>
        <w:t xml:space="preserve">to total </w:t>
      </w:r>
      <w:proofErr w:type="gramStart"/>
      <w:r w:rsidRPr="006F743A">
        <w:rPr>
          <w:rStyle w:val="Heading3Char"/>
          <w:rFonts w:cs="Calibri"/>
          <w:color w:val="000000" w:themeColor="text1"/>
        </w:rPr>
        <w:t>entropy</w:t>
      </w:r>
      <w:r w:rsidRPr="006F743A">
        <w:rPr>
          <w:rFonts w:cs="Calibri"/>
          <w:color w:val="000000" w:themeColor="text1"/>
          <w:sz w:val="12"/>
          <w:szCs w:val="32"/>
        </w:rPr>
        <w:t>.*</w:t>
      </w:r>
      <w:proofErr w:type="gramEnd"/>
      <w:r w:rsidRPr="006F743A">
        <w:rPr>
          <w:rFonts w:cs="Calibri"/>
          <w:color w:val="000000" w:themeColor="text1"/>
          <w:sz w:val="10"/>
          <w:szCs w:val="32"/>
        </w:rPr>
        <w:t xml:space="preserve">1 Thus the media are producers not of socialization, but of exactly the opposite, of the implosion of the social in the masses. And this is only the macroscopic extension of the implosion of meaning at the microscopic level of the sign. This implosion should be analyzed according to McLuhan's formula, the medium is the message, the consequences of which have yet to be exhausted. </w:t>
      </w:r>
      <w:r w:rsidRPr="006F743A">
        <w:rPr>
          <w:rStyle w:val="Heading3Char"/>
          <w:rFonts w:cs="Calibri"/>
          <w:color w:val="000000" w:themeColor="text1"/>
          <w:sz w:val="10"/>
        </w:rPr>
        <w:t>That means</w:t>
      </w:r>
      <w:r w:rsidRPr="006F743A">
        <w:rPr>
          <w:rFonts w:cs="Calibri"/>
          <w:color w:val="000000" w:themeColor="text1"/>
          <w:sz w:val="10"/>
          <w:szCs w:val="32"/>
        </w:rPr>
        <w:t xml:space="preserve"> that</w:t>
      </w:r>
      <w:r w:rsidRPr="006F743A">
        <w:rPr>
          <w:rFonts w:cs="Calibri"/>
          <w:color w:val="000000" w:themeColor="text1"/>
          <w:sz w:val="12"/>
          <w:szCs w:val="32"/>
        </w:rPr>
        <w:t xml:space="preserve"> </w:t>
      </w:r>
      <w:r w:rsidRPr="00C114CC">
        <w:rPr>
          <w:rStyle w:val="Heading3Char"/>
          <w:rFonts w:cs="Calibri"/>
          <w:color w:val="000000" w:themeColor="text1"/>
        </w:rPr>
        <w:t xml:space="preserve">all contents of meaning are absorbed in the </w:t>
      </w:r>
      <w:r w:rsidRPr="00C114CC">
        <w:rPr>
          <w:rStyle w:val="Heading3Char"/>
          <w:rFonts w:cs="Calibri"/>
          <w:color w:val="000000" w:themeColor="text1"/>
          <w:sz w:val="12"/>
        </w:rPr>
        <w:t>only</w:t>
      </w:r>
      <w:r w:rsidRPr="00C114CC">
        <w:rPr>
          <w:rStyle w:val="Heading3Char"/>
          <w:rFonts w:cs="Calibri"/>
          <w:color w:val="000000" w:themeColor="text1"/>
        </w:rPr>
        <w:t xml:space="preserve"> dominant form of the medium</w:t>
      </w:r>
      <w:r w:rsidRPr="00C114CC">
        <w:rPr>
          <w:rStyle w:val="Heading3Char"/>
          <w:rFonts w:cs="Calibri"/>
          <w:color w:val="000000" w:themeColor="text1"/>
          <w:sz w:val="12"/>
        </w:rPr>
        <w:t>. Only the medium can make an event</w:t>
      </w:r>
      <w:r w:rsidRPr="00942879">
        <w:rPr>
          <w:rFonts w:cs="Calibri"/>
          <w:color w:val="000000" w:themeColor="text1"/>
          <w:sz w:val="12"/>
          <w:szCs w:val="32"/>
        </w:rPr>
        <w:t xml:space="preserve"> - whatever the contents, whether they are </w:t>
      </w:r>
      <w:r w:rsidRPr="00942879">
        <w:rPr>
          <w:rStyle w:val="Heading3Char"/>
          <w:rFonts w:cs="Calibri"/>
          <w:color w:val="000000" w:themeColor="text1"/>
          <w:sz w:val="12"/>
        </w:rPr>
        <w:t xml:space="preserve">conformist or subversive. </w:t>
      </w:r>
      <w:r w:rsidRPr="00942879">
        <w:rPr>
          <w:rFonts w:cs="Calibri"/>
          <w:color w:val="000000" w:themeColor="text1"/>
          <w:sz w:val="12"/>
          <w:szCs w:val="32"/>
        </w:rPr>
        <w:t>A serious problem for all counterinformation, pirate radios, antimedia, etc. But there is something even more serious, which McLuhan himself did not see. Because beyond this neutralization of</w:t>
      </w:r>
      <w:r w:rsidRPr="006F743A">
        <w:rPr>
          <w:rFonts w:cs="Calibri"/>
          <w:color w:val="000000" w:themeColor="text1"/>
          <w:sz w:val="12"/>
          <w:szCs w:val="32"/>
        </w:rPr>
        <w:t xml:space="preserve"> all content, one could still expect to manipulate the medium in its form and to transform the real by using the impact of the medium as form. If all the content is wiped out, there is perhaps still a subversive, revolutionary use value of the medium as such.  </w:t>
      </w:r>
    </w:p>
    <w:p w14:paraId="7B8E6295" w14:textId="77777777" w:rsidR="00156532" w:rsidRDefault="00156532" w:rsidP="00156532"/>
    <w:p w14:paraId="2068E724" w14:textId="77777777" w:rsidR="00156532" w:rsidRPr="00E621CA" w:rsidRDefault="00156532" w:rsidP="00156532">
      <w:pPr>
        <w:pStyle w:val="Heading4"/>
        <w:rPr>
          <w:rFonts w:cs="Calibri"/>
        </w:rPr>
      </w:pPr>
      <w:r w:rsidRPr="00E621CA">
        <w:rPr>
          <w:rFonts w:cs="Calibri"/>
        </w:rPr>
        <w:t>The impact is collective paranoia –we are living in a system of hyper reality, an obscene proliferation of meaning caused by the lack of a reference point for the real events attempting to be described. The system demands that information be found and circulated to replace the actual meaning that has been lost.</w:t>
      </w:r>
    </w:p>
    <w:p w14:paraId="7378110A" w14:textId="77777777" w:rsidR="00156532" w:rsidRPr="00E621CA" w:rsidRDefault="00156532" w:rsidP="00156532">
      <w:pPr>
        <w:rPr>
          <w:rFonts w:cs="Calibri"/>
        </w:rPr>
      </w:pPr>
      <w:proofErr w:type="spellStart"/>
      <w:r w:rsidRPr="00E621CA">
        <w:rPr>
          <w:rStyle w:val="Style13ptBold"/>
          <w:rFonts w:cs="Calibri"/>
        </w:rPr>
        <w:t>Debrix</w:t>
      </w:r>
      <w:proofErr w:type="spellEnd"/>
      <w:r w:rsidRPr="00E621CA">
        <w:rPr>
          <w:rStyle w:val="Style13ptBold"/>
          <w:rFonts w:cs="Calibri"/>
        </w:rPr>
        <w:t xml:space="preserve"> and </w:t>
      </w:r>
      <w:proofErr w:type="spellStart"/>
      <w:r w:rsidRPr="00E621CA">
        <w:rPr>
          <w:rStyle w:val="Style13ptBold"/>
          <w:rFonts w:cs="Calibri"/>
        </w:rPr>
        <w:t>Artrip</w:t>
      </w:r>
      <w:proofErr w:type="spellEnd"/>
      <w:r w:rsidRPr="00E621CA">
        <w:rPr>
          <w:rStyle w:val="Style13ptBold"/>
          <w:rFonts w:cs="Calibri"/>
        </w:rPr>
        <w:t xml:space="preserve"> 14 </w:t>
      </w:r>
      <w:r w:rsidRPr="00E621CA">
        <w:rPr>
          <w:rFonts w:cs="Calibri"/>
        </w:rPr>
        <w:t xml:space="preserve">[François </w:t>
      </w:r>
      <w:proofErr w:type="spellStart"/>
      <w:r w:rsidRPr="00E621CA">
        <w:rPr>
          <w:rFonts w:cs="Calibri"/>
        </w:rPr>
        <w:t>Debrix</w:t>
      </w:r>
      <w:proofErr w:type="spellEnd"/>
      <w:r w:rsidRPr="00E621CA">
        <w:rPr>
          <w:rFonts w:cs="Calibri"/>
        </w:rPr>
        <w:t xml:space="preserve"> and Ryan E. </w:t>
      </w:r>
      <w:proofErr w:type="spellStart"/>
      <w:r w:rsidRPr="00E621CA">
        <w:rPr>
          <w:rFonts w:cs="Calibri"/>
        </w:rPr>
        <w:t>Artrip</w:t>
      </w:r>
      <w:proofErr w:type="spellEnd"/>
      <w:r w:rsidRPr="00E621CA">
        <w:rPr>
          <w:rFonts w:cs="Calibri"/>
        </w:rPr>
        <w:t xml:space="preserve">, (François </w:t>
      </w:r>
      <w:proofErr w:type="spellStart"/>
      <w:r w:rsidRPr="00E621CA">
        <w:rPr>
          <w:rFonts w:cs="Calibri"/>
        </w:rPr>
        <w:t>Debrix</w:t>
      </w:r>
      <w:proofErr w:type="spellEnd"/>
      <w:r w:rsidRPr="00E621CA">
        <w:rPr>
          <w:rFonts w:cs="Calibri"/>
        </w:rPr>
        <w:t xml:space="preserve"> is Director of the Alliance for Social, Political, Ethical, and Cultural Thought (ASPECT) and Professor of Political Science at Virginia Tech. </w:t>
      </w:r>
      <w:proofErr w:type="spellStart"/>
      <w:r w:rsidRPr="00E621CA">
        <w:rPr>
          <w:rFonts w:cs="Calibri"/>
        </w:rPr>
        <w:t>Debrix</w:t>
      </w:r>
      <w:proofErr w:type="spellEnd"/>
      <w:r w:rsidRPr="00E621CA">
        <w:rPr>
          <w:rFonts w:cs="Calibri"/>
        </w:rPr>
        <w:t xml:space="preserve"> researches social and political theory, international relations theory, critical geopolitics, and media and visual studies. He is the author, among other books, of Tabloid Terror: War, Culture, and Geopolitics (2008) and Beyond Biopolitics: Theory, Violence, and Horror in World Politics (2011). He is currently completing a manuscript on the politics and theory of horror and bodily dismemberment. He has also translated several of Jean Baudrillard’s essays for the journal C-Theory. Ryan E. </w:t>
      </w:r>
      <w:proofErr w:type="spellStart"/>
      <w:r w:rsidRPr="00E621CA">
        <w:rPr>
          <w:rFonts w:cs="Calibri"/>
        </w:rPr>
        <w:t>Artrip</w:t>
      </w:r>
      <w:proofErr w:type="spellEnd"/>
      <w:r w:rsidRPr="00E621CA">
        <w:rPr>
          <w:rFonts w:cs="Calibri"/>
        </w:rPr>
        <w:t xml:space="preserve"> is a doctoral candidate in the Alliance for Social, Political, Ethical, and Cultural Thought (ASPECT) at Virginia Tech. His research interests are in political and cultural theory, international relations theory, and media studies. </w:t>
      </w:r>
      <w:proofErr w:type="spellStart"/>
      <w:r w:rsidRPr="00E621CA">
        <w:rPr>
          <w:rFonts w:cs="Calibri"/>
        </w:rPr>
        <w:t>Artrip</w:t>
      </w:r>
      <w:proofErr w:type="spellEnd"/>
      <w:r w:rsidRPr="00E621CA">
        <w:rPr>
          <w:rFonts w:cs="Calibri"/>
        </w:rPr>
        <w:t xml:space="preserve"> is currently engaged in research on viral media and the history of Western representational thought.</w:t>
      </w:r>
      <w:proofErr w:type="gramStart"/>
      <w:r w:rsidRPr="00E621CA">
        <w:rPr>
          <w:rFonts w:cs="Calibri"/>
        </w:rPr>
        <w:t>, )</w:t>
      </w:r>
      <w:proofErr w:type="gramEnd"/>
      <w:r w:rsidRPr="00E621CA">
        <w:rPr>
          <w:rFonts w:cs="Calibri"/>
        </w:rPr>
        <w:t xml:space="preserve"> "The Digital Fog Of War: Baudrillard And The Violence Of Representation" International Journal Of Baudrillard Studies, 5-1-2014, https://www2.ubishops.ca/baudrillardstudies/vol-11_2/v11-2-debrix.html, DOA:3-20-2018]</w:t>
      </w:r>
    </w:p>
    <w:p w14:paraId="603298FA" w14:textId="77777777" w:rsidR="00156532" w:rsidRPr="00E621CA" w:rsidRDefault="00156532" w:rsidP="00156532">
      <w:pPr>
        <w:pStyle w:val="Heading4"/>
        <w:rPr>
          <w:rFonts w:cs="Calibri"/>
          <w:sz w:val="14"/>
        </w:rPr>
      </w:pPr>
      <w:r w:rsidRPr="00E621CA">
        <w:rPr>
          <w:rFonts w:cs="Calibri"/>
          <w:sz w:val="14"/>
        </w:rPr>
        <w:t xml:space="preserve">It is in this always operative tendency of rendered appearances to yield meaning (even if their meaning is to be information-worthy), not in the image or event itself, that we situate the conditions of possibility and reproducibility for the ever-thickening representational fog and for the violence/virulence of images, or better yet, of appearances. </w:t>
      </w:r>
      <w:r w:rsidRPr="00E621CA">
        <w:rPr>
          <w:rFonts w:cs="Calibri"/>
          <w:highlight w:val="green"/>
          <w:u w:val="single"/>
        </w:rPr>
        <w:t>To make</w:t>
      </w:r>
      <w:r w:rsidRPr="00E621CA">
        <w:rPr>
          <w:rFonts w:cs="Calibri"/>
          <w:u w:val="single"/>
        </w:rPr>
        <w:t xml:space="preserve"> war</w:t>
      </w:r>
      <w:r w:rsidRPr="00E621CA">
        <w:rPr>
          <w:rFonts w:cs="Calibri"/>
          <w:sz w:val="14"/>
        </w:rPr>
        <w:t xml:space="preserve"> or, as the case may be</w:t>
      </w:r>
      <w:r w:rsidRPr="00E621CA">
        <w:rPr>
          <w:rFonts w:cs="Calibri"/>
          <w:sz w:val="14"/>
          <w:highlight w:val="green"/>
        </w:rPr>
        <w:t xml:space="preserve">, </w:t>
      </w:r>
      <w:r w:rsidRPr="00E621CA">
        <w:rPr>
          <w:rFonts w:cs="Calibri"/>
          <w:highlight w:val="green"/>
          <w:u w:val="single"/>
        </w:rPr>
        <w:t>the</w:t>
      </w:r>
      <w:r w:rsidRPr="00E621CA">
        <w:rPr>
          <w:rFonts w:cs="Calibri"/>
          <w:sz w:val="14"/>
        </w:rPr>
        <w:t xml:space="preserve"> terror </w:t>
      </w:r>
      <w:r w:rsidRPr="00E621CA">
        <w:rPr>
          <w:rFonts w:cs="Calibri"/>
          <w:highlight w:val="green"/>
          <w:u w:val="single"/>
        </w:rPr>
        <w:t>event</w:t>
      </w:r>
      <w:r w:rsidRPr="00E621CA">
        <w:rPr>
          <w:rFonts w:cs="Calibri"/>
          <w:sz w:val="14"/>
          <w:highlight w:val="green"/>
        </w:rPr>
        <w:t xml:space="preserve"> </w:t>
      </w:r>
      <w:proofErr w:type="gramStart"/>
      <w:r w:rsidRPr="00E621CA">
        <w:rPr>
          <w:rFonts w:cs="Calibri"/>
          <w:highlight w:val="green"/>
          <w:u w:val="single"/>
        </w:rPr>
        <w:t>mean</w:t>
      </w:r>
      <w:proofErr w:type="gramEnd"/>
      <w:r w:rsidRPr="00E621CA">
        <w:rPr>
          <w:rFonts w:cs="Calibri"/>
          <w:highlight w:val="green"/>
          <w:u w:val="single"/>
        </w:rPr>
        <w:t xml:space="preserve"> something</w:t>
      </w:r>
      <w:r w:rsidRPr="00E621CA">
        <w:rPr>
          <w:rFonts w:cs="Calibri"/>
          <w:sz w:val="14"/>
        </w:rPr>
        <w:t>—even in some of the most immediate reactions often designed to evoke injustice or, indeed, incomprehension—</w:t>
      </w:r>
      <w:r w:rsidRPr="00E621CA">
        <w:rPr>
          <w:rFonts w:cs="Calibri"/>
          <w:highlight w:val="green"/>
          <w:u w:val="single"/>
        </w:rPr>
        <w:t>is the generative point of violence, the source of representation as a</w:t>
      </w:r>
      <w:r w:rsidRPr="00E621CA">
        <w:rPr>
          <w:rFonts w:cs="Calibri"/>
          <w:u w:val="single"/>
        </w:rPr>
        <w:t xml:space="preserve"> </w:t>
      </w:r>
      <w:r w:rsidRPr="00E621CA">
        <w:rPr>
          <w:rFonts w:cs="Calibri"/>
          <w:sz w:val="14"/>
        </w:rPr>
        <w:t xml:space="preserve">virulent/virtual </w:t>
      </w:r>
      <w:r w:rsidRPr="00E621CA">
        <w:rPr>
          <w:rFonts w:cs="Calibri"/>
          <w:highlight w:val="green"/>
          <w:u w:val="single"/>
        </w:rPr>
        <w:t>code and mode of signification.</w:t>
      </w:r>
      <w:r w:rsidRPr="00E621CA">
        <w:rPr>
          <w:rFonts w:cs="Calibri"/>
          <w:sz w:val="14"/>
        </w:rPr>
        <w:t xml:space="preserve"> Baudrillard writes, “</w:t>
      </w:r>
      <w:r w:rsidRPr="00E621CA">
        <w:rPr>
          <w:rFonts w:cs="Calibri"/>
          <w:u w:val="single"/>
        </w:rPr>
        <w:t>Everywhere one seeks to produce meaning, to make the world signify, to render it visible.</w:t>
      </w:r>
      <w:r w:rsidRPr="00E621CA">
        <w:rPr>
          <w:rFonts w:cs="Calibri"/>
          <w:sz w:val="14"/>
        </w:rPr>
        <w:t xml:space="preserve">” He adds, “We are not, however, in danger of lacking meaning; […] we are gorged with </w:t>
      </w:r>
      <w:proofErr w:type="gramStart"/>
      <w:r w:rsidRPr="00E621CA">
        <w:rPr>
          <w:rFonts w:cs="Calibri"/>
          <w:sz w:val="14"/>
        </w:rPr>
        <w:t>meaning</w:t>
      </w:r>
      <w:proofErr w:type="gramEnd"/>
      <w:r w:rsidRPr="00E621CA">
        <w:rPr>
          <w:rFonts w:cs="Calibri"/>
          <w:sz w:val="14"/>
        </w:rPr>
        <w:t xml:space="preserve"> and it is killing us” (Baudrillard, 1988: 63). Indeed, </w:t>
      </w:r>
      <w:r w:rsidRPr="00E621CA">
        <w:rPr>
          <w:rFonts w:cs="Calibri"/>
          <w:highlight w:val="green"/>
          <w:u w:val="single"/>
        </w:rPr>
        <w:t>the</w:t>
      </w:r>
      <w:r w:rsidRPr="00E621CA">
        <w:rPr>
          <w:rFonts w:cs="Calibri"/>
          <w:sz w:val="14"/>
        </w:rPr>
        <w:t xml:space="preserve"> Western </w:t>
      </w:r>
      <w:r w:rsidRPr="00E621CA">
        <w:rPr>
          <w:rFonts w:cs="Calibri"/>
          <w:highlight w:val="green"/>
          <w:u w:val="single"/>
        </w:rPr>
        <w:t>world</w:t>
      </w:r>
      <w:r w:rsidRPr="00E621CA">
        <w:rPr>
          <w:rFonts w:cs="Calibri"/>
          <w:sz w:val="14"/>
        </w:rPr>
        <w:t>—increasingly, the global—</w:t>
      </w:r>
      <w:r w:rsidRPr="00E621CA">
        <w:rPr>
          <w:rFonts w:cs="Calibri"/>
          <w:highlight w:val="green"/>
          <w:u w:val="single"/>
        </w:rPr>
        <w:t>has found itself with a proliferation of meanings</w:t>
      </w:r>
      <w:r w:rsidRPr="00E621CA">
        <w:rPr>
          <w:rFonts w:cs="Calibri"/>
          <w:sz w:val="14"/>
        </w:rPr>
        <w:t xml:space="preserve"> and significations in the late 20th and early 21st centuries. It is as if </w:t>
      </w:r>
      <w:r w:rsidRPr="00E621CA">
        <w:rPr>
          <w:rFonts w:cs="Calibri"/>
          <w:u w:val="single"/>
        </w:rPr>
        <w:t>the</w:t>
      </w:r>
      <w:r w:rsidRPr="00E621CA">
        <w:rPr>
          <w:rFonts w:cs="Calibri"/>
          <w:sz w:val="14"/>
        </w:rPr>
        <w:t xml:space="preserve"> so-called </w:t>
      </w:r>
      <w:r w:rsidRPr="00E621CA">
        <w:rPr>
          <w:rFonts w:cs="Calibri"/>
          <w:u w:val="single"/>
        </w:rPr>
        <w:t>crisis of nihilism</w:t>
      </w:r>
      <w:r w:rsidRPr="00E621CA">
        <w:rPr>
          <w:rFonts w:cs="Calibri"/>
          <w:sz w:val="14"/>
        </w:rPr>
        <w:t xml:space="preserve"> (thought to be characteristic of much critique and philosophical suspicion throughout the 20th century) later on </w:t>
      </w:r>
      <w:r w:rsidRPr="00E621CA">
        <w:rPr>
          <w:rFonts w:cs="Calibri"/>
          <w:u w:val="single"/>
        </w:rPr>
        <w:t xml:space="preserve">produced something of the opposite order. The mass violence of the 20th century inaugurated </w:t>
      </w:r>
      <w:r w:rsidRPr="00E621CA">
        <w:rPr>
          <w:rFonts w:cs="Calibri"/>
          <w:sz w:val="14"/>
        </w:rPr>
        <w:t xml:space="preserve">not a complete void of despair or meaninglessness, but instead </w:t>
      </w:r>
      <w:r w:rsidRPr="00E621CA">
        <w:rPr>
          <w:rFonts w:cs="Calibri"/>
          <w:u w:val="single"/>
        </w:rPr>
        <w:t>a flood of meaning</w:t>
      </w:r>
      <w:r w:rsidRPr="00E621CA">
        <w:rPr>
          <w:rFonts w:cs="Calibri"/>
          <w:sz w:val="14"/>
        </w:rPr>
        <w:t xml:space="preserve">, if not an overproduction of it. Baudrillard refers to this frantic explosion of meaning/signification as “a panic-stricken production of the real and the referential, above and parallel to the panic of material production […]” (Baudrillard, 1983: 7). Here, </w:t>
      </w:r>
      <w:r w:rsidRPr="00E621CA">
        <w:rPr>
          <w:rFonts w:cs="Calibri"/>
          <w:highlight w:val="green"/>
          <w:u w:val="single"/>
        </w:rPr>
        <w:t>Baudrillard describes</w:t>
      </w:r>
      <w:r w:rsidRPr="00E621CA">
        <w:rPr>
          <w:rFonts w:cs="Calibri"/>
          <w:sz w:val="14"/>
        </w:rPr>
        <w:t xml:space="preserve"> a mode of </w:t>
      </w:r>
      <w:r w:rsidRPr="00E621CA">
        <w:rPr>
          <w:rFonts w:cs="Calibri"/>
          <w:highlight w:val="green"/>
          <w:u w:val="single"/>
        </w:rPr>
        <w:t>production</w:t>
      </w:r>
      <w:r w:rsidRPr="00E621CA">
        <w:rPr>
          <w:rFonts w:cs="Calibri"/>
          <w:u w:val="single"/>
        </w:rPr>
        <w:t xml:space="preserve"> of a different kind, not </w:t>
      </w:r>
      <w:r w:rsidRPr="00E621CA">
        <w:rPr>
          <w:rFonts w:cs="Calibri"/>
          <w:highlight w:val="green"/>
          <w:u w:val="single"/>
        </w:rPr>
        <w:t>motivated by</w:t>
      </w:r>
      <w:r w:rsidRPr="00E621CA">
        <w:rPr>
          <w:rFonts w:cs="Calibri"/>
          <w:sz w:val="14"/>
        </w:rPr>
        <w:t xml:space="preserve"> class interests or </w:t>
      </w:r>
      <w:r w:rsidRPr="00E621CA">
        <w:rPr>
          <w:rFonts w:cs="Calibri"/>
          <w:u w:val="single"/>
        </w:rPr>
        <w:t>exploitation</w:t>
      </w:r>
      <w:r w:rsidRPr="00E621CA">
        <w:rPr>
          <w:rFonts w:cs="Calibri"/>
          <w:sz w:val="14"/>
        </w:rPr>
        <w:t xml:space="preserve"> of value, </w:t>
      </w:r>
      <w:r w:rsidRPr="00E621CA">
        <w:rPr>
          <w:rFonts w:cs="Calibri"/>
          <w:u w:val="single"/>
        </w:rPr>
        <w:t>but</w:t>
      </w:r>
      <w:r w:rsidRPr="00E621CA">
        <w:rPr>
          <w:rFonts w:cs="Calibri"/>
          <w:sz w:val="14"/>
        </w:rPr>
        <w:t xml:space="preserve"> by an automated, perhaps </w:t>
      </w:r>
      <w:r w:rsidRPr="00E621CA">
        <w:rPr>
          <w:rFonts w:cs="Calibri"/>
          <w:highlight w:val="green"/>
          <w:u w:val="single"/>
        </w:rPr>
        <w:t>viral, abreaction to the empty core</w:t>
      </w:r>
      <w:r w:rsidRPr="00E621CA">
        <w:rPr>
          <w:rFonts w:cs="Calibri"/>
          <w:sz w:val="14"/>
        </w:rPr>
        <w:t xml:space="preserve"> or disenchantment </w:t>
      </w:r>
      <w:r w:rsidRPr="00E621CA">
        <w:rPr>
          <w:rFonts w:cs="Calibri"/>
          <w:highlight w:val="green"/>
          <w:u w:val="single"/>
        </w:rPr>
        <w:t>of things</w:t>
      </w:r>
      <w:r w:rsidRPr="00E621CA">
        <w:rPr>
          <w:rFonts w:cs="Calibri"/>
          <w:u w:val="single"/>
        </w:rPr>
        <w:t xml:space="preserve"> and the world</w:t>
      </w:r>
      <w:r w:rsidRPr="00E621CA">
        <w:rPr>
          <w:rFonts w:cs="Calibri"/>
          <w:sz w:val="14"/>
        </w:rPr>
        <w:t xml:space="preserve">: that is to say, </w:t>
      </w:r>
      <w:r w:rsidRPr="00E621CA">
        <w:rPr>
          <w:rFonts w:cs="Calibri"/>
          <w:u w:val="single"/>
        </w:rPr>
        <w:t>the degree to which things seem to lack a singular center of gravity</w:t>
      </w:r>
      <w:r w:rsidRPr="00E621CA">
        <w:rPr>
          <w:rFonts w:cs="Calibri"/>
          <w:sz w:val="14"/>
        </w:rPr>
        <w:t xml:space="preserve"> or have lost a justifiable reference to the real world, and yet </w:t>
      </w:r>
      <w:r w:rsidRPr="00E621CA">
        <w:rPr>
          <w:rFonts w:cs="Calibri"/>
          <w:u w:val="single"/>
        </w:rPr>
        <w:t>each thing that “matters” is</w:t>
      </w:r>
      <w:r w:rsidRPr="00E621CA">
        <w:rPr>
          <w:rFonts w:cs="Calibri"/>
          <w:sz w:val="14"/>
        </w:rPr>
        <w:t xml:space="preserve"> also </w:t>
      </w:r>
      <w:r w:rsidRPr="00E621CA">
        <w:rPr>
          <w:rFonts w:cs="Calibri"/>
          <w:u w:val="single"/>
        </w:rPr>
        <w:t>an attempt to get at reality as a question of accumulation (of meaning)</w:t>
      </w:r>
      <w:r w:rsidRPr="00E621CA">
        <w:rPr>
          <w:rFonts w:cs="Calibri"/>
          <w:sz w:val="14"/>
        </w:rPr>
        <w:t xml:space="preserve">, circulation (of signs), and filling up of all interstitial spaces of communication and value. </w:t>
      </w:r>
      <w:r w:rsidRPr="00E621CA">
        <w:rPr>
          <w:rFonts w:cs="Calibri"/>
          <w:highlight w:val="green"/>
          <w:u w:val="single"/>
        </w:rPr>
        <w:t>The end result is an over-abundance of signs</w:t>
      </w:r>
      <w:r w:rsidRPr="00E621CA">
        <w:rPr>
          <w:rFonts w:cs="Calibri"/>
          <w:u w:val="single"/>
        </w:rPr>
        <w:t xml:space="preserve"> and images </w:t>
      </w:r>
      <w:r w:rsidRPr="00E621CA">
        <w:rPr>
          <w:rFonts w:cs="Calibri"/>
          <w:highlight w:val="green"/>
          <w:u w:val="single"/>
        </w:rPr>
        <w:t>of reality</w:t>
      </w:r>
      <w:r w:rsidRPr="00E621CA">
        <w:rPr>
          <w:rFonts w:cs="Calibri"/>
          <w:sz w:val="14"/>
        </w:rPr>
        <w:t xml:space="preserve">, something </w:t>
      </w:r>
      <w:r w:rsidRPr="00E621CA">
        <w:rPr>
          <w:rFonts w:cs="Calibri"/>
          <w:highlight w:val="green"/>
          <w:u w:val="single"/>
        </w:rPr>
        <w:t>that culminates in</w:t>
      </w:r>
      <w:r w:rsidRPr="00E621CA">
        <w:rPr>
          <w:rFonts w:cs="Calibri"/>
          <w:sz w:val="14"/>
        </w:rPr>
        <w:t xml:space="preserve"> what Baudrillard calls </w:t>
      </w:r>
      <w:r w:rsidRPr="00E621CA">
        <w:rPr>
          <w:rFonts w:cs="Calibri"/>
          <w:highlight w:val="green"/>
          <w:u w:val="single"/>
        </w:rPr>
        <w:t>hyperreality—things appear more real than reality itself.</w:t>
      </w:r>
      <w:r w:rsidRPr="00E621CA">
        <w:rPr>
          <w:rFonts w:cs="Calibri"/>
          <w:sz w:val="14"/>
        </w:rPr>
        <w:t xml:space="preserve"> The story that needs to be told is thus not about the undoubtedly deplorable “truth” or fact of explosive and warlike violence, but about a violence of another sort. In the radical digital transparency of the global scene, we (members of the </w:t>
      </w:r>
      <w:r w:rsidRPr="00E621CA">
        <w:rPr>
          <w:rFonts w:cs="Calibri"/>
          <w:i/>
          <w:sz w:val="14"/>
        </w:rPr>
        <w:t>demos</w:t>
      </w:r>
      <w:r w:rsidRPr="00E621CA">
        <w:rPr>
          <w:rFonts w:cs="Calibri"/>
          <w:sz w:val="14"/>
        </w:rPr>
        <w:t xml:space="preserve">) often have full or direct exposure to explosivity, as we saw above with the image of terror. But what still needs to be thought and problematized is </w:t>
      </w:r>
      <w:proofErr w:type="spellStart"/>
      <w:r w:rsidRPr="00E621CA">
        <w:rPr>
          <w:rFonts w:cs="Calibri"/>
          <w:i/>
          <w:sz w:val="14"/>
        </w:rPr>
        <w:t>implosivity</w:t>
      </w:r>
      <w:r w:rsidRPr="00E621CA">
        <w:rPr>
          <w:rFonts w:cs="Calibri"/>
          <w:sz w:val="14"/>
        </w:rPr>
        <w:t>or</w:t>
      </w:r>
      <w:proofErr w:type="spellEnd"/>
      <w:r w:rsidRPr="00E621CA">
        <w:rPr>
          <w:rFonts w:cs="Calibri"/>
          <w:sz w:val="14"/>
        </w:rPr>
        <w:t xml:space="preserve"> what may be called </w:t>
      </w:r>
      <w:r w:rsidRPr="00E621CA">
        <w:rPr>
          <w:rFonts w:cs="Calibri"/>
          <w:i/>
          <w:sz w:val="14"/>
        </w:rPr>
        <w:t>implosive violence</w:t>
      </w:r>
      <w:r w:rsidRPr="00E621CA">
        <w:rPr>
          <w:rFonts w:cs="Calibri"/>
          <w:sz w:val="14"/>
        </w:rPr>
        <w:t>. Implosive violence is a violence for which we do not, and perhaps will never, have much of a language (</w:t>
      </w:r>
      <w:proofErr w:type="spellStart"/>
      <w:r w:rsidRPr="00E621CA">
        <w:rPr>
          <w:rFonts w:cs="Calibri"/>
          <w:sz w:val="14"/>
        </w:rPr>
        <w:t>Rancière</w:t>
      </w:r>
      <w:proofErr w:type="spellEnd"/>
      <w:r w:rsidRPr="00E621CA">
        <w:rPr>
          <w:rFonts w:cs="Calibri"/>
          <w:sz w:val="14"/>
        </w:rPr>
        <w:t xml:space="preserve">, 2007: 123). Although, not having a language for it or, rather, as we saw above, seeking to find a language to talk about it and, perhaps, to make sense of it is still sought after. This is, perhaps, what digital pictures of war/terror violence seek to capture or want to force through. </w:t>
      </w:r>
      <w:r w:rsidRPr="00E621CA">
        <w:rPr>
          <w:rFonts w:cs="Calibri"/>
          <w:u w:val="single"/>
        </w:rPr>
        <w:t>Implosive violence</w:t>
      </w:r>
      <w:r w:rsidRPr="00E621CA">
        <w:rPr>
          <w:rFonts w:cs="Calibri"/>
          <w:sz w:val="14"/>
        </w:rPr>
        <w:t xml:space="preserve">, often digitally rendered these days, </w:t>
      </w:r>
      <w:r w:rsidRPr="00E621CA">
        <w:rPr>
          <w:rFonts w:cs="Calibri"/>
          <w:u w:val="single"/>
        </w:rPr>
        <w:t>is in close contact with media technologies and representational devices and techniques because it seeks representation and meaning. This is why implosive violence insists on calling in wars</w:t>
      </w:r>
      <w:r w:rsidRPr="00E621CA">
        <w:rPr>
          <w:rFonts w:cs="Calibri"/>
          <w:sz w:val="14"/>
        </w:rPr>
        <w:t xml:space="preserve"> (against terror, for example) and on mobilizing war machines (against terrorist others, against vague enemy figures), </w:t>
      </w:r>
      <w:r w:rsidRPr="00E621CA">
        <w:rPr>
          <w:rFonts w:cs="Calibri"/>
          <w:u w:val="single"/>
        </w:rPr>
        <w:t>but wars</w:t>
      </w:r>
      <w:r w:rsidRPr="00E621CA">
        <w:rPr>
          <w:rFonts w:cs="Calibri"/>
          <w:sz w:val="14"/>
        </w:rPr>
        <w:t xml:space="preserve"> and war machines </w:t>
      </w:r>
      <w:r w:rsidRPr="00E621CA">
        <w:rPr>
          <w:rFonts w:cs="Calibri"/>
          <w:u w:val="single"/>
        </w:rPr>
        <w:t>that no longer have</w:t>
      </w:r>
      <w:r w:rsidRPr="00E621CA">
        <w:rPr>
          <w:rFonts w:cs="Calibri"/>
          <w:sz w:val="14"/>
        </w:rPr>
        <w:t xml:space="preserve">—to the extent that they ever had—a clearly identifiable object and subject, or </w:t>
      </w:r>
      <w:r w:rsidRPr="00E621CA">
        <w:rPr>
          <w:rFonts w:cs="Calibri"/>
          <w:u w:val="single"/>
        </w:rPr>
        <w:t>a clear mission</w:t>
      </w:r>
      <w:r w:rsidRPr="00E621CA">
        <w:rPr>
          <w:rFonts w:cs="Calibri"/>
          <w:sz w:val="14"/>
        </w:rPr>
        <w:t xml:space="preserve">/purpose. As such, </w:t>
      </w:r>
      <w:r w:rsidRPr="00E621CA">
        <w:rPr>
          <w:rFonts w:cs="Calibri"/>
          <w:u w:val="single"/>
        </w:rPr>
        <w:t>this implosive violence</w:t>
      </w:r>
      <w:r w:rsidRPr="00E621CA">
        <w:rPr>
          <w:rFonts w:cs="Calibri"/>
          <w:sz w:val="14"/>
        </w:rPr>
        <w:t xml:space="preserve"> and its wars (the new Western/global way of war, perhaps</w:t>
      </w:r>
      <w:r w:rsidRPr="00E621CA">
        <w:rPr>
          <w:rFonts w:cs="Calibri"/>
          <w:u w:val="single"/>
        </w:rPr>
        <w:t>) must remain uncertain, unclear, foggy</w:t>
      </w:r>
      <w:r w:rsidRPr="00E621CA">
        <w:rPr>
          <w:rFonts w:cs="Calibri"/>
          <w:sz w:val="14"/>
        </w:rPr>
        <w:t xml:space="preserve">, inwardly driven, representational, and indeed virulent. </w:t>
      </w:r>
      <w:r w:rsidRPr="00E621CA">
        <w:rPr>
          <w:rFonts w:cs="Calibri"/>
          <w:u w:val="single"/>
        </w:rPr>
        <w:t>They must remain uncertain and confused even as they are digitally operative and desperately capture</w:t>
      </w:r>
      <w:r w:rsidRPr="00E621CA">
        <w:rPr>
          <w:rFonts w:cs="Calibri"/>
          <w:sz w:val="14"/>
        </w:rPr>
        <w:t xml:space="preserve"> events/images </w:t>
      </w:r>
      <w:r w:rsidRPr="00E621CA">
        <w:rPr>
          <w:rFonts w:cs="Calibri"/>
          <w:u w:val="single"/>
        </w:rPr>
        <w:t xml:space="preserve">to give the impression that meanings/significations can and will be found. </w:t>
      </w:r>
      <w:r w:rsidRPr="00E621CA">
        <w:rPr>
          <w:rFonts w:cs="Calibri"/>
          <w:sz w:val="14"/>
        </w:rPr>
        <w:t xml:space="preserve">Yet, as we saw above, </w:t>
      </w:r>
      <w:r w:rsidRPr="00E621CA">
        <w:rPr>
          <w:rFonts w:cs="Calibri"/>
          <w:u w:val="single"/>
        </w:rPr>
        <w:t xml:space="preserve">it is not meanings exactly that must be found, but information and the endless guarantee of its immediate circulation. </w:t>
      </w:r>
      <w:r w:rsidRPr="00E621CA">
        <w:rPr>
          <w:rFonts w:cs="Calibri"/>
          <w:highlight w:val="green"/>
          <w:u w:val="single"/>
        </w:rPr>
        <w:t>As information occupies the empty place of meaning</w:t>
      </w:r>
      <w:r w:rsidRPr="00E621CA">
        <w:rPr>
          <w:rFonts w:cs="Calibri"/>
          <w:sz w:val="14"/>
        </w:rPr>
        <w:t xml:space="preserve">, certainty, or truth, </w:t>
      </w:r>
      <w:r w:rsidRPr="00E621CA">
        <w:rPr>
          <w:rFonts w:cs="Calibri"/>
          <w:highlight w:val="green"/>
          <w:u w:val="single"/>
        </w:rPr>
        <w:t>images must be instantaneously turned into appearances that search for meanings that will never be discovered because,</w:t>
      </w:r>
      <w:r w:rsidRPr="00E621CA">
        <w:rPr>
          <w:rFonts w:cs="Calibri"/>
          <w:u w:val="single"/>
        </w:rPr>
        <w:t xml:space="preserve"> instead, </w:t>
      </w:r>
      <w:r w:rsidRPr="00E621CA">
        <w:rPr>
          <w:rFonts w:cs="Calibri"/>
          <w:highlight w:val="green"/>
          <w:u w:val="single"/>
        </w:rPr>
        <w:t>a proliferation of</w:t>
      </w:r>
      <w:r w:rsidRPr="00E621CA">
        <w:rPr>
          <w:rFonts w:cs="Calibri"/>
          <w:u w:val="single"/>
        </w:rPr>
        <w:t xml:space="preserve"> information-worthy </w:t>
      </w:r>
      <w:r w:rsidRPr="00E621CA">
        <w:rPr>
          <w:rFonts w:cs="Calibri"/>
          <w:highlight w:val="green"/>
          <w:u w:val="single"/>
        </w:rPr>
        <w:t>facts</w:t>
      </w:r>
      <w:r w:rsidRPr="00E621CA">
        <w:rPr>
          <w:rFonts w:cs="Calibri"/>
          <w:sz w:val="14"/>
        </w:rPr>
        <w:t xml:space="preserve"> and beliefs </w:t>
      </w:r>
      <w:r w:rsidRPr="00E621CA">
        <w:rPr>
          <w:rFonts w:cs="Calibri"/>
          <w:u w:val="single"/>
        </w:rPr>
        <w:t xml:space="preserve">will </w:t>
      </w:r>
      <w:r w:rsidRPr="00E621CA">
        <w:rPr>
          <w:rFonts w:cs="Calibri"/>
          <w:highlight w:val="green"/>
          <w:u w:val="single"/>
        </w:rPr>
        <w:t>take over</w:t>
      </w:r>
      <w:r w:rsidRPr="00E621CA">
        <w:rPr>
          <w:rFonts w:cs="Calibri"/>
          <w:sz w:val="14"/>
        </w:rPr>
        <w:t xml:space="preserve"> (perhaps this is what US fake pundit and comedian Stephen Colbert famously referred to as “truthiness”). Or, as Baudrillard puts it, “free from its former enemies, humanity now has to create enemies from within, which in fact produces a wide variety of inhuman metastases” (Baudrillard, 2003). Thus, this implosive violence is destined to be a global violence since it "is the product of a system that tracks down any form of negativity and singularity, including of course death as the ultimate form of singularity. […] </w:t>
      </w:r>
      <w:r w:rsidRPr="00E621CA">
        <w:rPr>
          <w:rFonts w:cs="Calibri"/>
          <w:highlight w:val="green"/>
          <w:u w:val="single"/>
        </w:rPr>
        <w:t>It is a violence that</w:t>
      </w:r>
      <w:r w:rsidRPr="00E621CA">
        <w:rPr>
          <w:rFonts w:cs="Calibri"/>
          <w:u w:val="single"/>
        </w:rPr>
        <w:t xml:space="preserve">, in a sense, </w:t>
      </w:r>
      <w:r w:rsidRPr="00E621CA">
        <w:rPr>
          <w:rFonts w:cs="Calibri"/>
          <w:highlight w:val="green"/>
          <w:u w:val="single"/>
        </w:rPr>
        <w:t>puts an end to violence itself and strives to establish a world where anything related to the natural must disappear</w:t>
      </w:r>
      <w:r w:rsidRPr="00E621CA">
        <w:rPr>
          <w:rFonts w:cs="Calibri"/>
          <w:sz w:val="14"/>
        </w:rPr>
        <w:t xml:space="preserve"> […]</w:t>
      </w:r>
      <w:r w:rsidRPr="00E621CA">
        <w:rPr>
          <w:rFonts w:cs="Calibri"/>
          <w:i/>
          <w:sz w:val="14"/>
        </w:rPr>
        <w:t xml:space="preserve"> Better than a global violence, we should call it a global virulence.</w:t>
      </w:r>
      <w:r w:rsidRPr="00E621CA">
        <w:rPr>
          <w:rFonts w:cs="Calibri"/>
          <w:sz w:val="14"/>
        </w:rPr>
        <w:t xml:space="preserve"> </w:t>
      </w:r>
      <w:r w:rsidRPr="00E621CA">
        <w:rPr>
          <w:rFonts w:cs="Calibri"/>
          <w:u w:val="single"/>
        </w:rPr>
        <w:t>This form of violence is indeed viral.</w:t>
      </w:r>
      <w:r w:rsidRPr="00E621CA">
        <w:rPr>
          <w:rFonts w:cs="Calibri"/>
          <w:sz w:val="14"/>
        </w:rPr>
        <w:t xml:space="preserve"> It moves by contagion, produces by chain reaction, and little by little it destroys our immune systems and our capacities to resist" (2003; our italics). In a way, this global virulence is all-out and everyday war itself. </w:t>
      </w:r>
      <w:r w:rsidRPr="00E621CA">
        <w:rPr>
          <w:rFonts w:cs="Calibri"/>
          <w:u w:val="single"/>
        </w:rPr>
        <w:t xml:space="preserve">It is also </w:t>
      </w:r>
      <w:r w:rsidRPr="00E621CA">
        <w:rPr>
          <w:rFonts w:cs="Calibri"/>
          <w:highlight w:val="green"/>
          <w:u w:val="single"/>
        </w:rPr>
        <w:t>the</w:t>
      </w:r>
      <w:r w:rsidRPr="00E621CA">
        <w:rPr>
          <w:rFonts w:cs="Calibri"/>
          <w:u w:val="single"/>
        </w:rPr>
        <w:t xml:space="preserve"> Global </w:t>
      </w:r>
      <w:r w:rsidRPr="00E621CA">
        <w:rPr>
          <w:rFonts w:cs="Calibri"/>
          <w:highlight w:val="green"/>
          <w:u w:val="single"/>
        </w:rPr>
        <w:t>War on Terror</w:t>
      </w:r>
      <w:r w:rsidRPr="00E621CA">
        <w:rPr>
          <w:rFonts w:cs="Calibri"/>
          <w:u w:val="single"/>
        </w:rPr>
        <w:t>, a war whose</w:t>
      </w:r>
      <w:r w:rsidRPr="00E621CA">
        <w:rPr>
          <w:rFonts w:cs="Calibri"/>
          <w:sz w:val="14"/>
        </w:rPr>
        <w:t xml:space="preserve"> virulence and ever present (virtual, potential) </w:t>
      </w:r>
      <w:r w:rsidRPr="00E621CA">
        <w:rPr>
          <w:rFonts w:cs="Calibri"/>
          <w:u w:val="single"/>
        </w:rPr>
        <w:t xml:space="preserve">violence mediatizes and </w:t>
      </w:r>
      <w:r w:rsidRPr="00E621CA">
        <w:rPr>
          <w:rFonts w:cs="Calibri"/>
          <w:highlight w:val="green"/>
          <w:u w:val="single"/>
        </w:rPr>
        <w:t>hyper-realizes everyday life</w:t>
      </w:r>
      <w:r w:rsidRPr="00E621CA">
        <w:rPr>
          <w:rFonts w:cs="Calibri"/>
          <w:u w:val="single"/>
        </w:rPr>
        <w:t xml:space="preserve"> for a lot of human bodies</w:t>
      </w:r>
      <w:r w:rsidRPr="00E621CA">
        <w:rPr>
          <w:rFonts w:cs="Calibri"/>
          <w:sz w:val="14"/>
        </w:rPr>
        <w:t xml:space="preserve"> in the West and beyond (is that not also something that the Boston Marathon bombing smart phone representations struggled to tell us?). For Baudrillard, this is how we should apprehend the mythos of globalization (since globalization is all about virulence). </w:t>
      </w:r>
      <w:r w:rsidRPr="00E621CA">
        <w:rPr>
          <w:rFonts w:cs="Calibri"/>
          <w:u w:val="single"/>
        </w:rPr>
        <w:t>To suggest</w:t>
      </w:r>
      <w:r w:rsidRPr="00E621CA">
        <w:rPr>
          <w:rFonts w:cs="Calibri"/>
          <w:sz w:val="14"/>
        </w:rPr>
        <w:t xml:space="preserve">, as many still do, that </w:t>
      </w:r>
      <w:r w:rsidRPr="00E621CA">
        <w:rPr>
          <w:rFonts w:cs="Calibri"/>
          <w:u w:val="single"/>
        </w:rPr>
        <w:t>there is any sort of remaining hegemony in the production of</w:t>
      </w:r>
      <w:r w:rsidRPr="00E621CA">
        <w:rPr>
          <w:rFonts w:cs="Calibri"/>
          <w:sz w:val="14"/>
        </w:rPr>
        <w:t xml:space="preserve"> cultural and political </w:t>
      </w:r>
      <w:r w:rsidRPr="00E621CA">
        <w:rPr>
          <w:rFonts w:cs="Calibri"/>
          <w:u w:val="single"/>
        </w:rPr>
        <w:t>meanings</w:t>
      </w:r>
      <w:r w:rsidRPr="00E621CA">
        <w:rPr>
          <w:rFonts w:cs="Calibri"/>
          <w:sz w:val="14"/>
        </w:rPr>
        <w:t xml:space="preserve"> (as, for example, Horkheimer and Adorno once told us; see Horkheimer and Adorno, 2002) is anachronistic. But it </w:t>
      </w:r>
      <w:r w:rsidRPr="00E621CA">
        <w:rPr>
          <w:rFonts w:cs="Calibri"/>
          <w:u w:val="single"/>
        </w:rPr>
        <w:t>is also a convenient claim</w:t>
      </w:r>
      <w:r w:rsidRPr="00E621CA">
        <w:rPr>
          <w:rFonts w:cs="Calibri"/>
          <w:sz w:val="14"/>
        </w:rPr>
        <w:t xml:space="preserve"> to make. As we mentioned above, </w:t>
      </w:r>
      <w:r w:rsidRPr="00E621CA">
        <w:rPr>
          <w:rFonts w:cs="Calibri"/>
          <w:u w:val="single"/>
        </w:rPr>
        <w:t>such a posture implies that hope can be around the corner, that things can be changed</w:t>
      </w:r>
      <w:r w:rsidRPr="00E621CA">
        <w:rPr>
          <w:rFonts w:cs="Calibri"/>
          <w:sz w:val="14"/>
        </w:rPr>
        <w:t xml:space="preserve">, that the </w:t>
      </w:r>
      <w:proofErr w:type="spellStart"/>
      <w:r w:rsidRPr="00E621CA">
        <w:rPr>
          <w:rFonts w:cs="Calibri"/>
          <w:i/>
          <w:sz w:val="14"/>
        </w:rPr>
        <w:t>demos</w:t>
      </w:r>
      <w:r w:rsidRPr="00E621CA">
        <w:rPr>
          <w:rFonts w:cs="Calibri"/>
          <w:sz w:val="14"/>
        </w:rPr>
        <w:t>can</w:t>
      </w:r>
      <w:proofErr w:type="spellEnd"/>
      <w:r w:rsidRPr="00E621CA">
        <w:rPr>
          <w:rFonts w:cs="Calibri"/>
          <w:sz w:val="14"/>
        </w:rPr>
        <w:t xml:space="preserve"> be rescued and liberated, that it can trust the immediacy offered by today’s digitalized media, and that such an immediacy is the guarantee that not all meanings are lost (again, it is about proving meaning by way of information, the real by way of appearances). Viral, virtual, and virulent media representations have assumed the empty throne abandoned by the modern sovereign/core of power in the implosive West/global. </w:t>
      </w:r>
      <w:r w:rsidRPr="00E621CA">
        <w:rPr>
          <w:rFonts w:cs="Calibri"/>
          <w:u w:val="single"/>
        </w:rPr>
        <w:t>The implosive immediacy of proliferating videos, images, memes, articles</w:t>
      </w:r>
      <w:r w:rsidRPr="00E621CA">
        <w:rPr>
          <w:rFonts w:cs="Calibri"/>
          <w:sz w:val="14"/>
        </w:rPr>
        <w:t xml:space="preserve">, utterances, leaks, wikis, blogs, clips, blips, flips, or flops </w:t>
      </w:r>
      <w:r w:rsidRPr="00E621CA">
        <w:rPr>
          <w:rFonts w:cs="Calibri"/>
          <w:u w:val="single"/>
        </w:rPr>
        <w:t>reigns supreme</w:t>
      </w:r>
      <w:r w:rsidRPr="00E621CA">
        <w:rPr>
          <w:rFonts w:cs="Calibri"/>
          <w:sz w:val="14"/>
        </w:rPr>
        <w:t xml:space="preserve"> and sovereign. And it is </w:t>
      </w:r>
      <w:r w:rsidRPr="00E621CA">
        <w:rPr>
          <w:rFonts w:cs="Calibri"/>
          <w:u w:val="single"/>
        </w:rPr>
        <w:t>this proliferating sovereignty of digitalized mediation</w:t>
      </w:r>
      <w:r w:rsidRPr="00E621CA">
        <w:rPr>
          <w:rFonts w:cs="Calibri"/>
          <w:sz w:val="14"/>
        </w:rPr>
        <w:t xml:space="preserve">/representation that </w:t>
      </w:r>
      <w:r w:rsidRPr="00E621CA">
        <w:rPr>
          <w:rFonts w:cs="Calibri"/>
          <w:u w:val="single"/>
        </w:rPr>
        <w:t>ensures the circulation of war’s violence</w:t>
      </w:r>
      <w:r w:rsidRPr="00E621CA">
        <w:rPr>
          <w:rFonts w:cs="Calibri"/>
          <w:sz w:val="14"/>
        </w:rPr>
        <w:t xml:space="preserve">/virulence too (it is, in this way, war’s platform and generator). As Baudrillard intimates, </w:t>
      </w:r>
      <w:r w:rsidRPr="00E621CA">
        <w:rPr>
          <w:rFonts w:cs="Calibri"/>
          <w:highlight w:val="green"/>
          <w:u w:val="single"/>
        </w:rPr>
        <w:t>this representational</w:t>
      </w:r>
      <w:r w:rsidRPr="00E621CA">
        <w:rPr>
          <w:rFonts w:cs="Calibri"/>
          <w:sz w:val="14"/>
        </w:rPr>
        <w:t xml:space="preserve">, mediatized, and informational virality or </w:t>
      </w:r>
      <w:r w:rsidRPr="00E621CA">
        <w:rPr>
          <w:rFonts w:cs="Calibri"/>
          <w:highlight w:val="green"/>
          <w:u w:val="single"/>
        </w:rPr>
        <w:t>virulence is</w:t>
      </w:r>
      <w:r w:rsidRPr="00E621CA">
        <w:rPr>
          <w:rFonts w:cs="Calibri"/>
          <w:u w:val="single"/>
        </w:rPr>
        <w:t xml:space="preserve"> simply </w:t>
      </w:r>
      <w:r w:rsidRPr="00E621CA">
        <w:rPr>
          <w:rFonts w:cs="Calibri"/>
          <w:highlight w:val="green"/>
          <w:u w:val="single"/>
        </w:rPr>
        <w:t>the historical logic of the West</w:t>
      </w:r>
      <w:r w:rsidRPr="00E621CA">
        <w:rPr>
          <w:rFonts w:cs="Calibri"/>
          <w:sz w:val="14"/>
        </w:rPr>
        <w:t xml:space="preserve">/modernity </w:t>
      </w:r>
      <w:r w:rsidRPr="00E621CA">
        <w:rPr>
          <w:rFonts w:cs="Calibri"/>
          <w:highlight w:val="green"/>
          <w:u w:val="single"/>
        </w:rPr>
        <w:t>brought to its fatal</w:t>
      </w:r>
      <w:r w:rsidRPr="00E621CA">
        <w:rPr>
          <w:rFonts w:cs="Calibri"/>
          <w:u w:val="single"/>
        </w:rPr>
        <w:t xml:space="preserve"> </w:t>
      </w:r>
      <w:r w:rsidRPr="00E621CA">
        <w:rPr>
          <w:rFonts w:cs="Calibri"/>
          <w:sz w:val="14"/>
        </w:rPr>
        <w:t xml:space="preserve">and perhaps absurd </w:t>
      </w:r>
      <w:r w:rsidRPr="00E621CA">
        <w:rPr>
          <w:rFonts w:cs="Calibri"/>
          <w:highlight w:val="green"/>
          <w:u w:val="single"/>
        </w:rPr>
        <w:t>end, a tautology of Western modernity</w:t>
      </w:r>
      <w:r w:rsidRPr="00E621CA">
        <w:rPr>
          <w:rFonts w:cs="Calibri"/>
          <w:u w:val="single"/>
        </w:rPr>
        <w:t xml:space="preserve"> and globality </w:t>
      </w:r>
      <w:r w:rsidRPr="00E621CA">
        <w:rPr>
          <w:rFonts w:cs="Calibri"/>
          <w:highlight w:val="green"/>
          <w:u w:val="single"/>
        </w:rPr>
        <w:t>inwardly</w:t>
      </w:r>
      <w:r w:rsidRPr="00E621CA">
        <w:rPr>
          <w:rFonts w:cs="Calibri"/>
          <w:u w:val="single"/>
        </w:rPr>
        <w:t xml:space="preserve"> and </w:t>
      </w:r>
      <w:proofErr w:type="spellStart"/>
      <w:r w:rsidRPr="00E621CA">
        <w:rPr>
          <w:rFonts w:cs="Calibri"/>
          <w:u w:val="single"/>
        </w:rPr>
        <w:t>mediatically</w:t>
      </w:r>
      <w:proofErr w:type="spellEnd"/>
      <w:r w:rsidRPr="00E621CA">
        <w:rPr>
          <w:rFonts w:cs="Calibri"/>
          <w:u w:val="single"/>
        </w:rPr>
        <w:t xml:space="preserve"> </w:t>
      </w:r>
      <w:r w:rsidRPr="00E621CA">
        <w:rPr>
          <w:rFonts w:cs="Calibri"/>
          <w:highlight w:val="green"/>
          <w:u w:val="single"/>
        </w:rPr>
        <w:t>hyper</w:t>
      </w:r>
      <w:r w:rsidRPr="00E621CA">
        <w:rPr>
          <w:rFonts w:cs="Calibri"/>
          <w:u w:val="single"/>
        </w:rPr>
        <w:t>-</w:t>
      </w:r>
      <w:r w:rsidRPr="00E621CA">
        <w:rPr>
          <w:rFonts w:cs="Calibri"/>
          <w:highlight w:val="green"/>
          <w:u w:val="single"/>
        </w:rPr>
        <w:t>realized</w:t>
      </w:r>
      <w:r w:rsidRPr="00E621CA">
        <w:rPr>
          <w:rFonts w:cs="Calibri"/>
          <w:sz w:val="14"/>
        </w:rPr>
        <w:t xml:space="preserve"> (truth, being, and language all operating as one and the same, indifferently, in a circulatory movement of immediately available appearances). </w:t>
      </w:r>
      <w:r w:rsidRPr="00E621CA">
        <w:rPr>
          <w:rFonts w:cs="Calibri"/>
          <w:u w:val="single"/>
        </w:rPr>
        <w:t>It is the eternal recurrence of the same</w:t>
      </w:r>
      <w:r w:rsidRPr="00E621CA">
        <w:rPr>
          <w:rFonts w:cs="Calibri"/>
          <w:sz w:val="14"/>
        </w:rPr>
        <w:t xml:space="preserve">, or perhaps the eternal recurrence of the always already replayed. Of course, we (digital modern subjects) could ignore all this. We could go on to celebrate representational, real-time digital technologies and their visual/viral/virulent practices in the belief that, somehow, they will continue to give us the truth of war, the truth of violence, the truth of senseless terror/horror. Perhaps, they may even give us a new hope/meaning about the </w:t>
      </w:r>
      <w:r w:rsidRPr="00E621CA">
        <w:rPr>
          <w:rFonts w:cs="Calibri"/>
          <w:i/>
          <w:sz w:val="14"/>
        </w:rPr>
        <w:t>demos</w:t>
      </w:r>
      <w:r w:rsidRPr="00E621CA">
        <w:rPr>
          <w:rFonts w:cs="Calibri"/>
          <w:sz w:val="14"/>
        </w:rPr>
        <w:t xml:space="preserve">, about “our” ontological positioning in, </w:t>
      </w:r>
      <w:proofErr w:type="spellStart"/>
      <w:r w:rsidRPr="00E621CA">
        <w:rPr>
          <w:rFonts w:cs="Calibri"/>
          <w:sz w:val="14"/>
        </w:rPr>
        <w:t>through</w:t>
      </w:r>
      <w:proofErr w:type="spellEnd"/>
      <w:r w:rsidRPr="00E621CA">
        <w:rPr>
          <w:rFonts w:cs="Calibri"/>
          <w:sz w:val="14"/>
        </w:rPr>
        <w:t xml:space="preserve">, and with digital media. And maybe the ethical impulse is indeed to ignore or, at least, selectively use this Baudrillardian critique of </w:t>
      </w:r>
      <w:proofErr w:type="gramStart"/>
      <w:r w:rsidRPr="00E621CA">
        <w:rPr>
          <w:rFonts w:cs="Calibri"/>
          <w:sz w:val="14"/>
        </w:rPr>
        <w:t>war’s</w:t>
      </w:r>
      <w:proofErr w:type="gramEnd"/>
      <w:r w:rsidRPr="00E621CA">
        <w:rPr>
          <w:rFonts w:cs="Calibri"/>
          <w:sz w:val="14"/>
        </w:rPr>
        <w:t xml:space="preserve"> and representation’s violence and virulence. But another posture, one we advocate, is to </w:t>
      </w:r>
      <w:r w:rsidRPr="00E621CA">
        <w:rPr>
          <w:rFonts w:cs="Calibri"/>
          <w:u w:val="single"/>
        </w:rPr>
        <w:t>take another look at the violence of representation itself, at the virulence of the West and the global, and at modernity’s own implosive history</w:t>
      </w:r>
      <w:r w:rsidRPr="00E621CA">
        <w:rPr>
          <w:rFonts w:cs="Calibri"/>
          <w:sz w:val="14"/>
        </w:rPr>
        <w:t>—which, of course, is the history of representation, too—to which today’s digitalized technologies and media owe their significance and, at times, urgency.</w:t>
      </w:r>
    </w:p>
    <w:p w14:paraId="1023A1D7" w14:textId="77777777" w:rsidR="00156532" w:rsidRPr="00E621CA" w:rsidRDefault="00156532" w:rsidP="00156532"/>
    <w:p w14:paraId="4204619D" w14:textId="77777777" w:rsidR="00156532" w:rsidRPr="00E621CA" w:rsidRDefault="00156532" w:rsidP="00156532">
      <w:pPr>
        <w:pStyle w:val="Heading4"/>
        <w:rPr>
          <w:rFonts w:cs="Calibri"/>
        </w:rPr>
      </w:pPr>
      <w:r w:rsidRPr="00E621CA">
        <w:rPr>
          <w:rFonts w:cs="Calibri"/>
        </w:rPr>
        <w:t>The alternative is complete negation – a refusal to feed the system that destroys our psyche. The political has lost the will for positive action and now all that is left in the power of the masses is negation. Baudrillard 93</w:t>
      </w:r>
    </w:p>
    <w:p w14:paraId="3D2199D4" w14:textId="77777777" w:rsidR="00156532" w:rsidRPr="00E621CA" w:rsidRDefault="00156532" w:rsidP="00156532">
      <w:pPr>
        <w:rPr>
          <w:rFonts w:cs="Calibri"/>
          <w:sz w:val="24"/>
        </w:rPr>
      </w:pPr>
      <w:r w:rsidRPr="00E621CA">
        <w:rPr>
          <w:rFonts w:cs="Calibri"/>
          <w:sz w:val="24"/>
        </w:rPr>
        <w:t xml:space="preserve"> (Baudrillard, Jean), The Transparency of Evil: Essays on Extreme Phenomena, 1993)//</w:t>
      </w:r>
      <w:proofErr w:type="spellStart"/>
      <w:r w:rsidRPr="00E621CA">
        <w:rPr>
          <w:rFonts w:cs="Calibri"/>
          <w:sz w:val="24"/>
        </w:rPr>
        <w:t>faizaan</w:t>
      </w:r>
      <w:proofErr w:type="spellEnd"/>
    </w:p>
    <w:p w14:paraId="4D173308" w14:textId="77777777" w:rsidR="00156532" w:rsidRDefault="00156532" w:rsidP="00156532">
      <w:pPr>
        <w:rPr>
          <w:rFonts w:cs="Calibri"/>
          <w:sz w:val="16"/>
          <w:szCs w:val="16"/>
        </w:rPr>
      </w:pPr>
      <w:r w:rsidRPr="00E621CA">
        <w:rPr>
          <w:rFonts w:cs="Calibri"/>
          <w:sz w:val="16"/>
          <w:szCs w:val="16"/>
        </w:rPr>
        <w:t>In Simmel's words</w:t>
      </w:r>
      <w:r w:rsidRPr="00E621CA">
        <w:rPr>
          <w:rFonts w:cs="Calibri"/>
          <w:sz w:val="28"/>
          <w:szCs w:val="28"/>
        </w:rPr>
        <w:t xml:space="preserve">, </w:t>
      </w:r>
      <w:r w:rsidRPr="00E621CA">
        <w:rPr>
          <w:rStyle w:val="Heading4Char"/>
          <w:rFonts w:cs="Calibri"/>
          <w:sz w:val="24"/>
          <w:szCs w:val="24"/>
          <w:highlight w:val="green"/>
          <w:u w:val="single"/>
        </w:rPr>
        <w:t>'Negation is</w:t>
      </w:r>
      <w:r w:rsidRPr="00E621CA">
        <w:rPr>
          <w:rFonts w:cs="Calibri"/>
          <w:sz w:val="15"/>
          <w:szCs w:val="15"/>
        </w:rPr>
        <w:t xml:space="preserve"> </w:t>
      </w:r>
      <w:r w:rsidRPr="00E621CA">
        <w:rPr>
          <w:rFonts w:cs="Calibri"/>
          <w:sz w:val="16"/>
          <w:szCs w:val="16"/>
        </w:rPr>
        <w:t xml:space="preserve">the simplest thing imaginable. That is why the broad masses, whose component elements cannot achieve agreement as to goals, come together here.' </w:t>
      </w:r>
      <w:r w:rsidRPr="00E621CA">
        <w:rPr>
          <w:rFonts w:cs="Calibri"/>
          <w:b/>
          <w:bCs/>
          <w:sz w:val="24"/>
          <w:highlight w:val="green"/>
          <w:u w:val="single"/>
        </w:rPr>
        <w:t>It is useless to expect a positive opinion or a critical will from the masses</w:t>
      </w:r>
      <w:r w:rsidRPr="00E621CA">
        <w:rPr>
          <w:rFonts w:cs="Calibri"/>
          <w:sz w:val="16"/>
          <w:szCs w:val="16"/>
        </w:rPr>
        <w:t xml:space="preserve">, for they have none: </w:t>
      </w:r>
      <w:r w:rsidRPr="00E621CA">
        <w:rPr>
          <w:rFonts w:cs="Calibri"/>
          <w:b/>
          <w:bCs/>
          <w:sz w:val="21"/>
          <w:szCs w:val="21"/>
          <w:highlight w:val="green"/>
          <w:u w:val="single"/>
        </w:rPr>
        <w:t>all they have is</w:t>
      </w:r>
      <w:r w:rsidRPr="00E621CA">
        <w:rPr>
          <w:rFonts w:cs="Calibri"/>
          <w:sz w:val="21"/>
          <w:szCs w:val="21"/>
        </w:rPr>
        <w:t xml:space="preserve"> </w:t>
      </w:r>
      <w:r w:rsidRPr="00E621CA">
        <w:rPr>
          <w:rFonts w:cs="Calibri"/>
          <w:sz w:val="16"/>
          <w:szCs w:val="16"/>
        </w:rPr>
        <w:t xml:space="preserve">an undifferentiated power, </w:t>
      </w:r>
      <w:r w:rsidRPr="00E621CA">
        <w:rPr>
          <w:rFonts w:cs="Calibri"/>
          <w:b/>
          <w:bCs/>
          <w:sz w:val="21"/>
          <w:szCs w:val="21"/>
          <w:highlight w:val="green"/>
          <w:u w:val="single"/>
        </w:rPr>
        <w:t>the power to reject</w:t>
      </w:r>
      <w:r w:rsidRPr="00E621CA">
        <w:rPr>
          <w:rFonts w:cs="Calibri"/>
          <w:sz w:val="16"/>
          <w:szCs w:val="16"/>
          <w:highlight w:val="green"/>
        </w:rPr>
        <w:t xml:space="preserve">. </w:t>
      </w:r>
      <w:r w:rsidRPr="00E621CA">
        <w:rPr>
          <w:rFonts w:cs="Calibri"/>
          <w:b/>
          <w:bCs/>
          <w:sz w:val="21"/>
          <w:szCs w:val="21"/>
          <w:highlight w:val="green"/>
          <w:u w:val="single"/>
        </w:rPr>
        <w:t>Their strength flows solely from what they are able to expel, to negate</w:t>
      </w:r>
      <w:r w:rsidRPr="00E621CA">
        <w:rPr>
          <w:rFonts w:cs="Calibri"/>
          <w:sz w:val="21"/>
          <w:szCs w:val="21"/>
        </w:rPr>
        <w:t xml:space="preserve"> </w:t>
      </w:r>
      <w:r w:rsidRPr="00E621CA">
        <w:rPr>
          <w:rFonts w:cs="Calibri"/>
          <w:sz w:val="16"/>
          <w:szCs w:val="16"/>
        </w:rPr>
        <w:t xml:space="preserve">- and that is, first and foremost, any project that goes beyond them, any class or understanding that transcends them. There is something here of a philosophy of cunning born of the most brutal experience - the experience of animals, or of peasants: 'They won't put that over on us again, we won't fall for their calls to sacrifice, or listen to their pie in the sky.' </w:t>
      </w:r>
      <w:r w:rsidRPr="00E621CA">
        <w:rPr>
          <w:rFonts w:cs="Calibri"/>
          <w:b/>
          <w:bCs/>
          <w:sz w:val="21"/>
          <w:szCs w:val="21"/>
          <w:highlight w:val="green"/>
          <w:u w:val="single"/>
        </w:rPr>
        <w:t>Profound disgust for the political order</w:t>
      </w:r>
      <w:r w:rsidRPr="00E621CA">
        <w:rPr>
          <w:rFonts w:cs="Calibri"/>
          <w:sz w:val="16"/>
          <w:szCs w:val="16"/>
        </w:rPr>
        <w:t xml:space="preserve"> - though one that may well coexist with specific political </w:t>
      </w:r>
      <w:proofErr w:type="gramStart"/>
      <w:r w:rsidRPr="00E621CA">
        <w:rPr>
          <w:rFonts w:cs="Calibri"/>
          <w:sz w:val="16"/>
          <w:szCs w:val="16"/>
        </w:rPr>
        <w:t>opinions .</w:t>
      </w:r>
      <w:proofErr w:type="gramEnd"/>
      <w:r w:rsidRPr="00E621CA">
        <w:rPr>
          <w:rFonts w:cs="Calibri"/>
          <w:sz w:val="16"/>
          <w:szCs w:val="16"/>
        </w:rPr>
        <w:t xml:space="preserve"> Disgust for the pretension and transcendence of power, </w:t>
      </w:r>
      <w:r w:rsidRPr="00E621CA">
        <w:rPr>
          <w:rFonts w:cs="Calibri"/>
          <w:b/>
          <w:bCs/>
          <w:sz w:val="21"/>
          <w:szCs w:val="21"/>
          <w:highlight w:val="green"/>
          <w:u w:val="single"/>
        </w:rPr>
        <w:t>for the inevitability and abomination of the political sphere. Where once there were political passions, we now find only the violence peculiar to a fundamental disgust with everything political</w:t>
      </w:r>
      <w:r w:rsidRPr="00E621CA">
        <w:rPr>
          <w:rFonts w:cs="Calibri"/>
          <w:sz w:val="16"/>
          <w:szCs w:val="16"/>
        </w:rPr>
        <w:t>. Power itself is founded largely on disgust. The whole of advertising, the whole of political discourse, is a public insult to the intelligence, to reason - but an insult in which we collaborate, abjectly subscribing to a silent interaction. The day of hidden persuasion is over: those who govern us now resort unapologetically to arm-twisting pure and simple. The prototype here was a banker got up like a vampire, saying, 'I am after you for your money</w:t>
      </w:r>
      <w:proofErr w:type="gramStart"/>
      <w:r w:rsidRPr="00E621CA">
        <w:rPr>
          <w:rFonts w:cs="Calibri"/>
          <w:sz w:val="16"/>
          <w:szCs w:val="16"/>
        </w:rPr>
        <w:t>' .</w:t>
      </w:r>
      <w:proofErr w:type="gramEnd"/>
      <w:r w:rsidRPr="00E621CA">
        <w:rPr>
          <w:rFonts w:cs="Calibri"/>
          <w:sz w:val="16"/>
          <w:szCs w:val="16"/>
        </w:rPr>
        <w:t xml:space="preserve"> A decade has already gone by since this kind of obscenity was introduced, with the government's blessing, into our social mores. At the time we thought the ad feeble because of its aggressive </w:t>
      </w:r>
      <w:proofErr w:type="gramStart"/>
      <w:r w:rsidRPr="00E621CA">
        <w:rPr>
          <w:rFonts w:cs="Calibri"/>
          <w:sz w:val="16"/>
          <w:szCs w:val="16"/>
        </w:rPr>
        <w:t>vulgarity .</w:t>
      </w:r>
      <w:proofErr w:type="gramEnd"/>
      <w:r w:rsidRPr="00E621CA">
        <w:rPr>
          <w:rFonts w:cs="Calibri"/>
          <w:sz w:val="16"/>
          <w:szCs w:val="16"/>
        </w:rPr>
        <w:t xml:space="preserve"> In point of </w:t>
      </w:r>
      <w:proofErr w:type="gramStart"/>
      <w:r w:rsidRPr="00E621CA">
        <w:rPr>
          <w:rFonts w:cs="Calibri"/>
          <w:sz w:val="16"/>
          <w:szCs w:val="16"/>
        </w:rPr>
        <w:t>fact</w:t>
      </w:r>
      <w:proofErr w:type="gramEnd"/>
      <w:r w:rsidRPr="00E621CA">
        <w:rPr>
          <w:rFonts w:cs="Calibri"/>
          <w:sz w:val="16"/>
          <w:szCs w:val="16"/>
        </w:rPr>
        <w:t xml:space="preserve"> it was a prophetic commercial, full of intimations of the future shape of social relationships, because it operated, precisely, in terms of disgust, avidity and rape. The same goes for pornographic and food advertising, which are also powered by shamelessness and lust, by a strategic logic of violation and anxiety.</w:t>
      </w:r>
    </w:p>
    <w:p w14:paraId="0E0D8BA8" w14:textId="77777777" w:rsidR="00156532" w:rsidRPr="00C25E40" w:rsidRDefault="00156532" w:rsidP="00156532">
      <w:pPr>
        <w:rPr>
          <w:rFonts w:cs="Calibri"/>
          <w:sz w:val="16"/>
          <w:szCs w:val="16"/>
        </w:rPr>
      </w:pPr>
    </w:p>
    <w:p w14:paraId="38B36607" w14:textId="77777777" w:rsidR="00156532" w:rsidRPr="00E621CA" w:rsidRDefault="00156532" w:rsidP="00156532">
      <w:pPr>
        <w:pStyle w:val="Heading4"/>
        <w:rPr>
          <w:rFonts w:cs="Calibri"/>
        </w:rPr>
      </w:pPr>
      <w:r w:rsidRPr="00E621CA">
        <w:rPr>
          <w:rFonts w:cs="Calibri"/>
        </w:rPr>
        <w:t>The role of the ballot is to vote for the debater that best disrupts the simulacrum. Role playing contributes to inauthenticity and dead attachment to images of suffering, Antonio 95</w:t>
      </w:r>
    </w:p>
    <w:p w14:paraId="555DE4A5" w14:textId="77777777" w:rsidR="00156532" w:rsidRPr="00E621CA" w:rsidRDefault="00156532" w:rsidP="00156532">
      <w:pPr>
        <w:rPr>
          <w:rFonts w:cs="Calibri"/>
          <w:sz w:val="18"/>
          <w:szCs w:val="18"/>
        </w:rPr>
      </w:pPr>
      <w:r w:rsidRPr="00E621CA">
        <w:rPr>
          <w:rFonts w:cs="Calibri"/>
          <w:sz w:val="18"/>
          <w:szCs w:val="18"/>
        </w:rPr>
        <w:t xml:space="preserve">Nietzsche's </w:t>
      </w:r>
      <w:proofErr w:type="spellStart"/>
      <w:r w:rsidRPr="00E621CA">
        <w:rPr>
          <w:rFonts w:cs="Calibri"/>
          <w:sz w:val="18"/>
          <w:szCs w:val="18"/>
        </w:rPr>
        <w:t>Antisociology</w:t>
      </w:r>
      <w:proofErr w:type="spellEnd"/>
      <w:r w:rsidRPr="00E621CA">
        <w:rPr>
          <w:rFonts w:cs="Calibri"/>
          <w:sz w:val="18"/>
          <w:szCs w:val="18"/>
        </w:rPr>
        <w:t xml:space="preserve">: </w:t>
      </w:r>
      <w:proofErr w:type="spellStart"/>
      <w:r w:rsidRPr="00E621CA">
        <w:rPr>
          <w:rFonts w:cs="Calibri"/>
          <w:sz w:val="18"/>
          <w:szCs w:val="18"/>
        </w:rPr>
        <w:t>Subjectified</w:t>
      </w:r>
      <w:proofErr w:type="spellEnd"/>
      <w:r w:rsidRPr="00E621CA">
        <w:rPr>
          <w:rFonts w:cs="Calibri"/>
          <w:sz w:val="18"/>
          <w:szCs w:val="18"/>
        </w:rPr>
        <w:t xml:space="preserve"> Culture and the End of History Author(s): Robert J. Antonio Source: American Journal of </w:t>
      </w:r>
      <w:proofErr w:type="gramStart"/>
      <w:r w:rsidRPr="00E621CA">
        <w:rPr>
          <w:rFonts w:cs="Calibri"/>
          <w:sz w:val="18"/>
          <w:szCs w:val="18"/>
        </w:rPr>
        <w:t>Sociology ,</w:t>
      </w:r>
      <w:proofErr w:type="gramEnd"/>
      <w:r w:rsidRPr="00E621CA">
        <w:rPr>
          <w:rFonts w:cs="Calibri"/>
          <w:sz w:val="18"/>
          <w:szCs w:val="18"/>
        </w:rPr>
        <w:t xml:space="preserve"> Jul., 1995, Vol. 101, No. 1 (Jul., 1995), pp. 1-43 Published by: The University of Chicago Press Stable URL: http://www.jstor.com/stable/2782505 //WHS-AK</w:t>
      </w:r>
    </w:p>
    <w:p w14:paraId="0E19806F" w14:textId="77777777" w:rsidR="00156532" w:rsidRDefault="00156532" w:rsidP="00156532">
      <w:pPr>
        <w:pStyle w:val="NormalWeb"/>
        <w:shd w:val="clear" w:color="auto" w:fill="FFFFFF"/>
        <w:rPr>
          <w:rFonts w:ascii="Calibri" w:hAnsi="Calibri" w:cs="Calibri"/>
          <w:b/>
          <w:bCs/>
          <w:color w:val="000000" w:themeColor="text1"/>
          <w:sz w:val="28"/>
          <w:szCs w:val="28"/>
          <w:u w:val="single"/>
        </w:rPr>
      </w:pPr>
      <w:r w:rsidRPr="00E621CA">
        <w:rPr>
          <w:rFonts w:ascii="Calibri" w:hAnsi="Calibri" w:cs="Calibri"/>
          <w:color w:val="000000" w:themeColor="text1"/>
          <w:sz w:val="28"/>
          <w:szCs w:val="28"/>
          <w:u w:val="single"/>
        </w:rPr>
        <w:t>The "problem of the actor," Nietzsche said, "troubled me for the longest time."'12 He considered "</w:t>
      </w:r>
      <w:r w:rsidRPr="00E621CA">
        <w:rPr>
          <w:rFonts w:ascii="Calibri" w:hAnsi="Calibri" w:cs="Calibri"/>
          <w:b/>
          <w:bCs/>
          <w:color w:val="000000" w:themeColor="text1"/>
          <w:sz w:val="28"/>
          <w:szCs w:val="28"/>
          <w:highlight w:val="green"/>
          <w:u w:val="single"/>
        </w:rPr>
        <w:t>roles" as "external," "surface," or "foreground" phenomena</w:t>
      </w:r>
      <w:r w:rsidRPr="00E621CA">
        <w:rPr>
          <w:rFonts w:ascii="Calibri" w:hAnsi="Calibri" w:cs="Calibri"/>
          <w:color w:val="000000" w:themeColor="text1"/>
          <w:sz w:val="28"/>
          <w:szCs w:val="28"/>
          <w:u w:val="single"/>
        </w:rPr>
        <w:t xml:space="preserve"> and viewed close personal identification with them as symptomatic of estrangement. While modern theorists saw </w:t>
      </w:r>
      <w:proofErr w:type="spellStart"/>
      <w:r w:rsidRPr="00E621CA">
        <w:rPr>
          <w:rFonts w:ascii="Calibri" w:hAnsi="Calibri" w:cs="Calibri"/>
          <w:color w:val="000000" w:themeColor="text1"/>
          <w:sz w:val="28"/>
          <w:szCs w:val="28"/>
          <w:u w:val="single"/>
        </w:rPr>
        <w:t>dif</w:t>
      </w:r>
      <w:proofErr w:type="spellEnd"/>
      <w:r w:rsidRPr="00E621CA">
        <w:rPr>
          <w:rFonts w:ascii="Calibri" w:hAnsi="Calibri" w:cs="Calibri"/>
          <w:color w:val="000000" w:themeColor="text1"/>
          <w:sz w:val="28"/>
          <w:szCs w:val="28"/>
          <w:u w:val="single"/>
        </w:rPr>
        <w:t xml:space="preserve">- </w:t>
      </w:r>
      <w:proofErr w:type="spellStart"/>
      <w:r w:rsidRPr="00E621CA">
        <w:rPr>
          <w:rFonts w:ascii="Calibri" w:hAnsi="Calibri" w:cs="Calibri"/>
          <w:color w:val="000000" w:themeColor="text1"/>
          <w:sz w:val="28"/>
          <w:szCs w:val="28"/>
          <w:u w:val="single"/>
        </w:rPr>
        <w:t>ferentiated</w:t>
      </w:r>
      <w:proofErr w:type="spellEnd"/>
      <w:r w:rsidRPr="00E621CA">
        <w:rPr>
          <w:rFonts w:ascii="Calibri" w:hAnsi="Calibri" w:cs="Calibri"/>
          <w:color w:val="000000" w:themeColor="text1"/>
          <w:sz w:val="28"/>
          <w:szCs w:val="28"/>
          <w:u w:val="single"/>
        </w:rPr>
        <w:t xml:space="preserve"> roles and professions as a matrix of autonomy and reflexivity, Nietzsche held that </w:t>
      </w:r>
      <w:r w:rsidRPr="00E621CA">
        <w:rPr>
          <w:rFonts w:ascii="Calibri" w:hAnsi="Calibri" w:cs="Calibri"/>
          <w:b/>
          <w:bCs/>
          <w:color w:val="000000" w:themeColor="text1"/>
          <w:sz w:val="28"/>
          <w:szCs w:val="28"/>
          <w:highlight w:val="green"/>
          <w:u w:val="single"/>
        </w:rPr>
        <w:t>persons</w:t>
      </w:r>
      <w:r w:rsidRPr="00E621CA">
        <w:rPr>
          <w:rFonts w:ascii="Calibri" w:hAnsi="Calibri" w:cs="Calibri"/>
          <w:color w:val="000000" w:themeColor="text1"/>
          <w:sz w:val="28"/>
          <w:szCs w:val="28"/>
          <w:u w:val="single"/>
        </w:rPr>
        <w:t xml:space="preserve"> (especially male professionals</w:t>
      </w:r>
      <w:r w:rsidRPr="00E621CA">
        <w:rPr>
          <w:rFonts w:ascii="Calibri" w:hAnsi="Calibri" w:cs="Calibri"/>
          <w:b/>
          <w:bCs/>
          <w:color w:val="000000" w:themeColor="text1"/>
          <w:sz w:val="28"/>
          <w:szCs w:val="28"/>
          <w:highlight w:val="green"/>
          <w:u w:val="single"/>
        </w:rPr>
        <w:t>) in specialized occupations</w:t>
      </w:r>
      <w:r w:rsidRPr="00E621CA">
        <w:rPr>
          <w:rFonts w:ascii="Calibri" w:hAnsi="Calibri" w:cs="Calibri"/>
          <w:color w:val="000000" w:themeColor="text1"/>
          <w:sz w:val="28"/>
          <w:szCs w:val="28"/>
          <w:u w:val="single"/>
        </w:rPr>
        <w:t xml:space="preserve"> </w:t>
      </w:r>
      <w:r w:rsidRPr="00E621CA">
        <w:rPr>
          <w:rFonts w:ascii="Calibri" w:hAnsi="Calibri" w:cs="Calibri"/>
          <w:b/>
          <w:bCs/>
          <w:color w:val="000000" w:themeColor="text1"/>
          <w:sz w:val="28"/>
          <w:szCs w:val="28"/>
          <w:highlight w:val="green"/>
          <w:u w:val="single"/>
        </w:rPr>
        <w:t xml:space="preserve">overidentify with their positions and engage in gross </w:t>
      </w:r>
      <w:proofErr w:type="spellStart"/>
      <w:r w:rsidRPr="00E621CA">
        <w:rPr>
          <w:rFonts w:ascii="Calibri" w:hAnsi="Calibri" w:cs="Calibri"/>
          <w:b/>
          <w:bCs/>
          <w:color w:val="000000" w:themeColor="text1"/>
          <w:sz w:val="28"/>
          <w:szCs w:val="28"/>
          <w:highlight w:val="green"/>
          <w:u w:val="single"/>
        </w:rPr>
        <w:t>fabrica</w:t>
      </w:r>
      <w:proofErr w:type="spellEnd"/>
      <w:r w:rsidRPr="00E621CA">
        <w:rPr>
          <w:rFonts w:ascii="Calibri" w:hAnsi="Calibri" w:cs="Calibri"/>
          <w:b/>
          <w:bCs/>
          <w:color w:val="000000" w:themeColor="text1"/>
          <w:sz w:val="28"/>
          <w:szCs w:val="28"/>
          <w:highlight w:val="green"/>
          <w:u w:val="single"/>
        </w:rPr>
        <w:t xml:space="preserve">- </w:t>
      </w:r>
      <w:proofErr w:type="spellStart"/>
      <w:r w:rsidRPr="00E621CA">
        <w:rPr>
          <w:rFonts w:ascii="Calibri" w:hAnsi="Calibri" w:cs="Calibri"/>
          <w:b/>
          <w:bCs/>
          <w:color w:val="000000" w:themeColor="text1"/>
          <w:sz w:val="28"/>
          <w:szCs w:val="28"/>
          <w:highlight w:val="green"/>
          <w:u w:val="single"/>
        </w:rPr>
        <w:t>tions</w:t>
      </w:r>
      <w:proofErr w:type="spellEnd"/>
      <w:r w:rsidRPr="00E621CA">
        <w:rPr>
          <w:rFonts w:ascii="Calibri" w:hAnsi="Calibri" w:cs="Calibri"/>
          <w:color w:val="000000" w:themeColor="text1"/>
          <w:sz w:val="28"/>
          <w:szCs w:val="28"/>
          <w:u w:val="single"/>
        </w:rPr>
        <w:t xml:space="preserve"> to obtain advancement.</w:t>
      </w:r>
      <w:r w:rsidRPr="00E621CA">
        <w:rPr>
          <w:rFonts w:ascii="Calibri" w:hAnsi="Calibri" w:cs="Calibri"/>
          <w:color w:val="000000" w:themeColor="text1"/>
          <w:sz w:val="16"/>
          <w:szCs w:val="28"/>
        </w:rPr>
        <w:t xml:space="preserve"> They look hesitantly to the opinion of </w:t>
      </w:r>
      <w:proofErr w:type="spellStart"/>
      <w:r w:rsidRPr="00E621CA">
        <w:rPr>
          <w:rFonts w:ascii="Calibri" w:hAnsi="Calibri" w:cs="Calibri"/>
          <w:color w:val="000000" w:themeColor="text1"/>
          <w:sz w:val="16"/>
          <w:szCs w:val="28"/>
        </w:rPr>
        <w:t>oth</w:t>
      </w:r>
      <w:proofErr w:type="spellEnd"/>
      <w:r w:rsidRPr="00E621CA">
        <w:rPr>
          <w:rFonts w:ascii="Calibri" w:hAnsi="Calibri" w:cs="Calibri"/>
          <w:color w:val="000000" w:themeColor="text1"/>
          <w:sz w:val="16"/>
          <w:szCs w:val="28"/>
        </w:rPr>
        <w:t xml:space="preserve">- </w:t>
      </w:r>
      <w:proofErr w:type="spellStart"/>
      <w:r w:rsidRPr="00E621CA">
        <w:rPr>
          <w:rFonts w:ascii="Calibri" w:hAnsi="Calibri" w:cs="Calibri"/>
          <w:color w:val="000000" w:themeColor="text1"/>
          <w:sz w:val="16"/>
          <w:szCs w:val="28"/>
        </w:rPr>
        <w:t>ers</w:t>
      </w:r>
      <w:proofErr w:type="spellEnd"/>
      <w:r w:rsidRPr="00E621CA">
        <w:rPr>
          <w:rFonts w:ascii="Calibri" w:hAnsi="Calibri" w:cs="Calibri"/>
          <w:color w:val="000000" w:themeColor="text1"/>
          <w:sz w:val="16"/>
          <w:szCs w:val="28"/>
        </w:rPr>
        <w:t xml:space="preserve">, asking themselves, "How ought I feel about this?" </w:t>
      </w:r>
      <w:r w:rsidRPr="00E621CA">
        <w:rPr>
          <w:rFonts w:ascii="Calibri" w:hAnsi="Calibri" w:cs="Calibri"/>
          <w:b/>
          <w:bCs/>
          <w:color w:val="000000" w:themeColor="text1"/>
          <w:sz w:val="28"/>
          <w:szCs w:val="28"/>
          <w:highlight w:val="green"/>
          <w:u w:val="single"/>
        </w:rPr>
        <w:t>They are so</w:t>
      </w:r>
      <w:r w:rsidRPr="00E621CA">
        <w:rPr>
          <w:rFonts w:ascii="Calibri" w:hAnsi="Calibri" w:cs="Calibri"/>
          <w:color w:val="000000" w:themeColor="text1"/>
          <w:sz w:val="28"/>
          <w:szCs w:val="28"/>
          <w:u w:val="single"/>
        </w:rPr>
        <w:t xml:space="preserve"> thoroughly </w:t>
      </w:r>
      <w:r w:rsidRPr="00E621CA">
        <w:rPr>
          <w:rFonts w:ascii="Calibri" w:hAnsi="Calibri" w:cs="Calibri"/>
          <w:b/>
          <w:bCs/>
          <w:color w:val="000000" w:themeColor="text1"/>
          <w:sz w:val="28"/>
          <w:szCs w:val="28"/>
          <w:highlight w:val="green"/>
          <w:u w:val="single"/>
        </w:rPr>
        <w:t>absorbed in simulating</w:t>
      </w:r>
      <w:r w:rsidRPr="00E621CA">
        <w:rPr>
          <w:rFonts w:ascii="Calibri" w:hAnsi="Calibri" w:cs="Calibri"/>
          <w:color w:val="000000" w:themeColor="text1"/>
          <w:sz w:val="28"/>
          <w:szCs w:val="28"/>
          <w:u w:val="single"/>
        </w:rPr>
        <w:t xml:space="preserve"> effective </w:t>
      </w:r>
      <w:r w:rsidRPr="00E621CA">
        <w:rPr>
          <w:rFonts w:ascii="Calibri" w:hAnsi="Calibri" w:cs="Calibri"/>
          <w:b/>
          <w:bCs/>
          <w:color w:val="000000" w:themeColor="text1"/>
          <w:sz w:val="28"/>
          <w:szCs w:val="28"/>
          <w:highlight w:val="green"/>
          <w:u w:val="single"/>
        </w:rPr>
        <w:t>role players</w:t>
      </w:r>
      <w:r w:rsidRPr="00E621CA">
        <w:rPr>
          <w:rFonts w:ascii="Calibri" w:hAnsi="Calibri" w:cs="Calibri"/>
          <w:color w:val="000000" w:themeColor="text1"/>
          <w:sz w:val="28"/>
          <w:szCs w:val="28"/>
          <w:u w:val="single"/>
        </w:rPr>
        <w:t xml:space="preserve"> that they have trouble being anything but actors-"The role </w:t>
      </w:r>
      <w:r w:rsidRPr="00E621CA">
        <w:rPr>
          <w:rFonts w:ascii="Calibri" w:hAnsi="Calibri" w:cs="Calibri"/>
          <w:b/>
          <w:bCs/>
          <w:color w:val="000000" w:themeColor="text1"/>
          <w:sz w:val="28"/>
          <w:szCs w:val="28"/>
          <w:highlight w:val="green"/>
          <w:u w:val="single"/>
        </w:rPr>
        <w:t>has actually become the character</w:t>
      </w:r>
      <w:r w:rsidRPr="00E621CA">
        <w:rPr>
          <w:rFonts w:ascii="Calibri" w:hAnsi="Calibri" w:cs="Calibri"/>
          <w:color w:val="000000" w:themeColor="text1"/>
          <w:sz w:val="28"/>
          <w:szCs w:val="28"/>
          <w:u w:val="single"/>
        </w:rPr>
        <w:t xml:space="preserve">." This highly </w:t>
      </w:r>
      <w:proofErr w:type="spellStart"/>
      <w:r w:rsidRPr="00E621CA">
        <w:rPr>
          <w:rFonts w:ascii="Calibri" w:hAnsi="Calibri" w:cs="Calibri"/>
          <w:color w:val="000000" w:themeColor="text1"/>
          <w:sz w:val="28"/>
          <w:szCs w:val="28"/>
          <w:u w:val="single"/>
        </w:rPr>
        <w:t>subjectified</w:t>
      </w:r>
      <w:proofErr w:type="spellEnd"/>
      <w:r w:rsidRPr="00E621CA">
        <w:rPr>
          <w:rFonts w:ascii="Calibri" w:hAnsi="Calibri" w:cs="Calibri"/>
          <w:color w:val="000000" w:themeColor="text1"/>
          <w:sz w:val="28"/>
          <w:szCs w:val="28"/>
          <w:u w:val="single"/>
        </w:rPr>
        <w:t xml:space="preserve"> social self or simulator </w:t>
      </w:r>
      <w:r w:rsidRPr="00E621CA">
        <w:rPr>
          <w:rFonts w:ascii="Calibri" w:hAnsi="Calibri" w:cs="Calibri"/>
          <w:b/>
          <w:bCs/>
          <w:color w:val="000000" w:themeColor="text1"/>
          <w:sz w:val="28"/>
          <w:szCs w:val="28"/>
          <w:highlight w:val="green"/>
          <w:u w:val="single"/>
        </w:rPr>
        <w:t xml:space="preserve">suffers devas- </w:t>
      </w:r>
      <w:proofErr w:type="spellStart"/>
      <w:r w:rsidRPr="00E621CA">
        <w:rPr>
          <w:rFonts w:ascii="Calibri" w:hAnsi="Calibri" w:cs="Calibri"/>
          <w:b/>
          <w:bCs/>
          <w:color w:val="000000" w:themeColor="text1"/>
          <w:sz w:val="28"/>
          <w:szCs w:val="28"/>
          <w:highlight w:val="green"/>
          <w:u w:val="single"/>
        </w:rPr>
        <w:t>tating</w:t>
      </w:r>
      <w:proofErr w:type="spellEnd"/>
      <w:r w:rsidRPr="00E621CA">
        <w:rPr>
          <w:rFonts w:ascii="Calibri" w:hAnsi="Calibri" w:cs="Calibri"/>
          <w:b/>
          <w:bCs/>
          <w:color w:val="000000" w:themeColor="text1"/>
          <w:sz w:val="28"/>
          <w:szCs w:val="28"/>
          <w:highlight w:val="green"/>
          <w:u w:val="single"/>
        </w:rPr>
        <w:t xml:space="preserve"> inauthenticity</w:t>
      </w:r>
      <w:r w:rsidRPr="00E621CA">
        <w:rPr>
          <w:rFonts w:ascii="Calibri" w:hAnsi="Calibri" w:cs="Calibri"/>
          <w:color w:val="000000" w:themeColor="text1"/>
          <w:sz w:val="28"/>
          <w:szCs w:val="28"/>
          <w:u w:val="single"/>
        </w:rPr>
        <w:t xml:space="preserve">. The powerful authority given the social greatly amplifies Socratic culture's already self-indulgent "inwardness." </w:t>
      </w:r>
      <w:proofErr w:type="spellStart"/>
      <w:r w:rsidRPr="00E621CA">
        <w:rPr>
          <w:rFonts w:ascii="Calibri" w:hAnsi="Calibri" w:cs="Calibri"/>
          <w:color w:val="000000" w:themeColor="text1"/>
          <w:sz w:val="28"/>
          <w:szCs w:val="28"/>
          <w:u w:val="single"/>
        </w:rPr>
        <w:t>Integ</w:t>
      </w:r>
      <w:proofErr w:type="spellEnd"/>
      <w:r w:rsidRPr="00E621CA">
        <w:rPr>
          <w:rFonts w:ascii="Calibri" w:hAnsi="Calibri" w:cs="Calibri"/>
          <w:color w:val="000000" w:themeColor="text1"/>
          <w:sz w:val="28"/>
          <w:szCs w:val="28"/>
          <w:u w:val="single"/>
        </w:rPr>
        <w:t xml:space="preserve">- </w:t>
      </w:r>
      <w:proofErr w:type="spellStart"/>
      <w:r w:rsidRPr="00E621CA">
        <w:rPr>
          <w:rFonts w:ascii="Calibri" w:hAnsi="Calibri" w:cs="Calibri"/>
          <w:color w:val="000000" w:themeColor="text1"/>
          <w:sz w:val="28"/>
          <w:szCs w:val="28"/>
          <w:u w:val="single"/>
        </w:rPr>
        <w:t>rity</w:t>
      </w:r>
      <w:proofErr w:type="spellEnd"/>
      <w:r w:rsidRPr="00E621CA">
        <w:rPr>
          <w:rFonts w:ascii="Calibri" w:hAnsi="Calibri" w:cs="Calibri"/>
          <w:color w:val="000000" w:themeColor="text1"/>
          <w:sz w:val="28"/>
          <w:szCs w:val="28"/>
          <w:u w:val="single"/>
        </w:rPr>
        <w:t xml:space="preserve">, decisiveness, spontaneity, and </w:t>
      </w:r>
      <w:r w:rsidRPr="00E621CA">
        <w:rPr>
          <w:rFonts w:ascii="Calibri" w:hAnsi="Calibri" w:cs="Calibri"/>
          <w:b/>
          <w:bCs/>
          <w:color w:val="000000" w:themeColor="text1"/>
          <w:sz w:val="28"/>
          <w:szCs w:val="28"/>
          <w:highlight w:val="green"/>
          <w:u w:val="single"/>
        </w:rPr>
        <w:t>pleasure are undone by paralyzing overconcern about</w:t>
      </w:r>
      <w:r w:rsidRPr="00E621CA">
        <w:rPr>
          <w:rFonts w:ascii="Calibri" w:hAnsi="Calibri" w:cs="Calibri"/>
          <w:color w:val="000000" w:themeColor="text1"/>
          <w:sz w:val="28"/>
          <w:szCs w:val="28"/>
          <w:u w:val="single"/>
        </w:rPr>
        <w:t xml:space="preserve"> possible </w:t>
      </w:r>
      <w:r w:rsidRPr="00E621CA">
        <w:rPr>
          <w:rFonts w:ascii="Calibri" w:hAnsi="Calibri" w:cs="Calibri"/>
          <w:b/>
          <w:bCs/>
          <w:color w:val="000000" w:themeColor="text1"/>
          <w:sz w:val="28"/>
          <w:szCs w:val="28"/>
          <w:highlight w:val="green"/>
          <w:u w:val="single"/>
        </w:rPr>
        <w:t>causes, meanings, and consequences of acts</w:t>
      </w:r>
      <w:r w:rsidRPr="00E621CA">
        <w:rPr>
          <w:rFonts w:ascii="Calibri" w:hAnsi="Calibri" w:cs="Calibri"/>
          <w:color w:val="000000" w:themeColor="text1"/>
          <w:sz w:val="28"/>
          <w:szCs w:val="28"/>
          <w:u w:val="single"/>
        </w:rPr>
        <w:t xml:space="preserve"> and unending internal dialogue about what others might think, expect, say, or do</w:t>
      </w:r>
      <w:r w:rsidRPr="00E621CA">
        <w:rPr>
          <w:rFonts w:ascii="Calibri" w:hAnsi="Calibri" w:cs="Calibri"/>
          <w:color w:val="000000" w:themeColor="text1"/>
          <w:sz w:val="16"/>
          <w:szCs w:val="28"/>
        </w:rPr>
        <w:t xml:space="preserve"> (Nietzsche 1983, pp. 83-86; 1986, pp. 39-40; 1974, pp. 302-4, 316-17). Nervous rotation of socially appropriate "masks" reduces persons to hypostatized "shadows," "abstracts," or simulacra. </w:t>
      </w:r>
      <w:r w:rsidRPr="00E621CA">
        <w:rPr>
          <w:rFonts w:ascii="Calibri" w:hAnsi="Calibri" w:cs="Calibri"/>
          <w:b/>
          <w:bCs/>
          <w:color w:val="000000" w:themeColor="text1"/>
          <w:sz w:val="28"/>
          <w:szCs w:val="28"/>
          <w:highlight w:val="green"/>
          <w:u w:val="single"/>
        </w:rPr>
        <w:t>One adopts "many roles," playing them</w:t>
      </w:r>
      <w:r w:rsidRPr="00E621CA">
        <w:rPr>
          <w:rFonts w:ascii="Calibri" w:hAnsi="Calibri" w:cs="Calibri"/>
          <w:color w:val="000000" w:themeColor="text1"/>
          <w:sz w:val="28"/>
          <w:szCs w:val="28"/>
          <w:u w:val="single"/>
        </w:rPr>
        <w:t xml:space="preserve"> "badly and </w:t>
      </w:r>
      <w:r w:rsidRPr="00E621CA">
        <w:rPr>
          <w:rFonts w:ascii="Calibri" w:hAnsi="Calibri" w:cs="Calibri"/>
          <w:b/>
          <w:bCs/>
          <w:color w:val="000000" w:themeColor="text1"/>
          <w:sz w:val="28"/>
          <w:szCs w:val="28"/>
          <w:highlight w:val="green"/>
          <w:u w:val="single"/>
        </w:rPr>
        <w:t>superficially</w:t>
      </w:r>
      <w:r w:rsidRPr="00E621CA">
        <w:rPr>
          <w:rFonts w:ascii="Calibri" w:hAnsi="Calibri" w:cs="Calibri"/>
          <w:color w:val="000000" w:themeColor="text1"/>
          <w:sz w:val="28"/>
          <w:szCs w:val="28"/>
          <w:u w:val="single"/>
        </w:rPr>
        <w:t>" in the fashion of a stiff "puppet play." Nietzsche asked, "</w:t>
      </w:r>
      <w:r w:rsidRPr="00E621CA">
        <w:rPr>
          <w:rFonts w:ascii="Calibri" w:hAnsi="Calibri" w:cs="Calibri"/>
          <w:b/>
          <w:bCs/>
          <w:color w:val="000000" w:themeColor="text1"/>
          <w:sz w:val="28"/>
          <w:szCs w:val="28"/>
          <w:highlight w:val="green"/>
          <w:u w:val="single"/>
        </w:rPr>
        <w:t>Are you genuine</w:t>
      </w:r>
      <w:r w:rsidRPr="00E621CA">
        <w:rPr>
          <w:rFonts w:ascii="Calibri" w:hAnsi="Calibri" w:cs="Calibri"/>
          <w:b/>
          <w:bCs/>
          <w:color w:val="000000" w:themeColor="text1"/>
          <w:sz w:val="28"/>
          <w:szCs w:val="28"/>
          <w:u w:val="single"/>
        </w:rPr>
        <w:t xml:space="preserve">? </w:t>
      </w:r>
      <w:r w:rsidRPr="00E621CA">
        <w:rPr>
          <w:rFonts w:ascii="Calibri" w:hAnsi="Calibri" w:cs="Calibri"/>
          <w:b/>
          <w:bCs/>
          <w:color w:val="000000" w:themeColor="text1"/>
          <w:sz w:val="28"/>
          <w:szCs w:val="28"/>
          <w:highlight w:val="green"/>
          <w:u w:val="single"/>
        </w:rPr>
        <w:t>Or only an actor</w:t>
      </w:r>
      <w:r w:rsidRPr="00E621CA">
        <w:rPr>
          <w:rFonts w:ascii="Calibri" w:hAnsi="Calibri" w:cs="Calibri"/>
          <w:color w:val="000000" w:themeColor="text1"/>
          <w:sz w:val="28"/>
          <w:szCs w:val="28"/>
          <w:u w:val="single"/>
        </w:rPr>
        <w:t>? A representative or that which is represented?</w:t>
      </w:r>
      <w:r w:rsidRPr="00E621CA">
        <w:rPr>
          <w:rFonts w:ascii="Calibri" w:hAnsi="Calibri" w:cs="Calibri"/>
          <w:color w:val="000000" w:themeColor="text1"/>
          <w:sz w:val="16"/>
          <w:szCs w:val="28"/>
        </w:rPr>
        <w:t xml:space="preserve"> . . . [Or] no more than an imitation of an actor?" Simulation is so pervasive that it is hard to tell the copy from the genuine article; social selves "prefer the copies to the originals" (Nietzsche 1983, pp. 84-86; 1986, p. 136; 1974, pp. 232- 33, 259; 1969b, pp. 268, 300, 302; 1968a, pp. 26-27). </w:t>
      </w:r>
      <w:r w:rsidRPr="00E621CA">
        <w:rPr>
          <w:rFonts w:ascii="Calibri" w:hAnsi="Calibri" w:cs="Calibri"/>
          <w:color w:val="000000" w:themeColor="text1"/>
          <w:sz w:val="28"/>
          <w:szCs w:val="28"/>
          <w:u w:val="single"/>
        </w:rPr>
        <w:t xml:space="preserve">Their inwardness and aleatory </w:t>
      </w:r>
      <w:r w:rsidRPr="00E621CA">
        <w:rPr>
          <w:rFonts w:ascii="Calibri" w:hAnsi="Calibri" w:cs="Calibri"/>
          <w:b/>
          <w:bCs/>
          <w:color w:val="000000" w:themeColor="text1"/>
          <w:sz w:val="28"/>
          <w:szCs w:val="28"/>
          <w:highlight w:val="green"/>
          <w:u w:val="single"/>
        </w:rPr>
        <w:t>scripts foreclose genuine attachment to others</w:t>
      </w:r>
      <w:r w:rsidRPr="00E621CA">
        <w:rPr>
          <w:rFonts w:ascii="Calibri" w:hAnsi="Calibri" w:cs="Calibri"/>
          <w:color w:val="000000" w:themeColor="text1"/>
          <w:sz w:val="28"/>
          <w:szCs w:val="28"/>
          <w:u w:val="single"/>
        </w:rPr>
        <w:t xml:space="preserve">. This type of </w:t>
      </w:r>
      <w:r w:rsidRPr="00E621CA">
        <w:rPr>
          <w:rFonts w:ascii="Calibri" w:hAnsi="Calibri" w:cs="Calibri"/>
          <w:b/>
          <w:bCs/>
          <w:color w:val="000000" w:themeColor="text1"/>
          <w:sz w:val="28"/>
          <w:szCs w:val="28"/>
          <w:highlight w:val="green"/>
          <w:u w:val="single"/>
        </w:rPr>
        <w:t>actor cannot plan for the long term</w:t>
      </w:r>
      <w:r w:rsidRPr="00E621CA">
        <w:rPr>
          <w:rFonts w:ascii="Calibri" w:hAnsi="Calibri" w:cs="Calibri"/>
          <w:b/>
          <w:bCs/>
          <w:color w:val="000000" w:themeColor="text1"/>
          <w:sz w:val="28"/>
          <w:szCs w:val="28"/>
          <w:u w:val="single"/>
        </w:rPr>
        <w:t xml:space="preserve"> </w:t>
      </w:r>
      <w:r w:rsidRPr="00E621CA">
        <w:rPr>
          <w:rFonts w:ascii="Calibri" w:hAnsi="Calibri" w:cs="Calibri"/>
          <w:color w:val="000000" w:themeColor="text1"/>
          <w:sz w:val="28"/>
          <w:szCs w:val="28"/>
          <w:u w:val="single"/>
        </w:rPr>
        <w:t>or participate in enduring net- works of interdependence; such a person is neither willing nor able to be a "stone" in the societal "edifice"</w:t>
      </w:r>
      <w:r w:rsidRPr="00E621CA">
        <w:rPr>
          <w:rFonts w:ascii="Calibri" w:hAnsi="Calibri" w:cs="Calibri"/>
          <w:color w:val="000000" w:themeColor="text1"/>
          <w:sz w:val="16"/>
          <w:szCs w:val="28"/>
        </w:rPr>
        <w:t xml:space="preserve"> (Nietzsche 1974, pp. 302-4; 1986a, pp. 93-94). Superficiality rules in the arid subjectivized landscape. </w:t>
      </w:r>
      <w:proofErr w:type="spellStart"/>
      <w:r w:rsidRPr="00E621CA">
        <w:rPr>
          <w:rFonts w:ascii="Calibri" w:hAnsi="Calibri" w:cs="Calibri"/>
          <w:color w:val="000000" w:themeColor="text1"/>
          <w:sz w:val="16"/>
          <w:szCs w:val="28"/>
        </w:rPr>
        <w:t>Neitzsche</w:t>
      </w:r>
      <w:proofErr w:type="spellEnd"/>
      <w:r w:rsidRPr="00E621CA">
        <w:rPr>
          <w:rFonts w:ascii="Calibri" w:hAnsi="Calibri" w:cs="Calibri"/>
          <w:color w:val="000000" w:themeColor="text1"/>
          <w:sz w:val="16"/>
          <w:szCs w:val="28"/>
        </w:rPr>
        <w:t xml:space="preserve"> (1974, p. 259) stated, "One thinks with a watch in one's hand, even as one eats one's midday meal while reading the latest news of the stock market; one lives as if one always 'might miss out on something. ''Rather do anything than nothing': this principle, too, is merely a string to throttle all culture</w:t>
      </w:r>
      <w:proofErr w:type="gramStart"/>
      <w:r w:rsidRPr="00E621CA">
        <w:rPr>
          <w:rFonts w:ascii="Calibri" w:hAnsi="Calibri" w:cs="Calibri"/>
          <w:color w:val="000000" w:themeColor="text1"/>
          <w:sz w:val="16"/>
          <w:szCs w:val="28"/>
        </w:rPr>
        <w:t>. . . .</w:t>
      </w:r>
      <w:proofErr w:type="gramEnd"/>
      <w:r w:rsidRPr="00E621CA">
        <w:rPr>
          <w:rFonts w:ascii="Calibri" w:hAnsi="Calibri" w:cs="Calibri"/>
          <w:color w:val="000000" w:themeColor="text1"/>
          <w:sz w:val="16"/>
          <w:szCs w:val="28"/>
        </w:rPr>
        <w:t xml:space="preserve"> </w:t>
      </w:r>
      <w:r w:rsidRPr="00E621CA">
        <w:rPr>
          <w:rFonts w:ascii="Calibri" w:hAnsi="Calibri" w:cs="Calibri"/>
          <w:b/>
          <w:bCs/>
          <w:color w:val="000000" w:themeColor="text1"/>
          <w:sz w:val="28"/>
          <w:szCs w:val="28"/>
          <w:highlight w:val="green"/>
          <w:u w:val="single"/>
        </w:rPr>
        <w:t>Living in</w:t>
      </w:r>
      <w:r w:rsidRPr="00E621CA">
        <w:rPr>
          <w:rFonts w:ascii="Calibri" w:hAnsi="Calibri" w:cs="Calibri"/>
          <w:color w:val="000000" w:themeColor="text1"/>
          <w:sz w:val="28"/>
          <w:szCs w:val="28"/>
          <w:u w:val="single"/>
        </w:rPr>
        <w:t xml:space="preserve"> a constant </w:t>
      </w:r>
      <w:r w:rsidRPr="00E621CA">
        <w:rPr>
          <w:rFonts w:ascii="Calibri" w:hAnsi="Calibri" w:cs="Calibri"/>
          <w:b/>
          <w:bCs/>
          <w:color w:val="000000" w:themeColor="text1"/>
          <w:sz w:val="28"/>
          <w:szCs w:val="28"/>
          <w:highlight w:val="green"/>
          <w:u w:val="single"/>
        </w:rPr>
        <w:t>chase after gain compels people to expend</w:t>
      </w:r>
      <w:r w:rsidRPr="00E621CA">
        <w:rPr>
          <w:rFonts w:ascii="Calibri" w:hAnsi="Calibri" w:cs="Calibri"/>
          <w:color w:val="000000" w:themeColor="text1"/>
          <w:sz w:val="28"/>
          <w:szCs w:val="28"/>
          <w:u w:val="single"/>
        </w:rPr>
        <w:t xml:space="preserve"> their </w:t>
      </w:r>
      <w:r w:rsidRPr="00E621CA">
        <w:rPr>
          <w:rFonts w:ascii="Calibri" w:hAnsi="Calibri" w:cs="Calibri"/>
          <w:b/>
          <w:bCs/>
          <w:color w:val="000000" w:themeColor="text1"/>
          <w:sz w:val="28"/>
          <w:szCs w:val="28"/>
          <w:highlight w:val="green"/>
          <w:u w:val="single"/>
        </w:rPr>
        <w:t>spirit to the point of exhaustion</w:t>
      </w:r>
      <w:r w:rsidRPr="00E621CA">
        <w:rPr>
          <w:rFonts w:ascii="Calibri" w:hAnsi="Calibri" w:cs="Calibri"/>
          <w:color w:val="000000" w:themeColor="text1"/>
          <w:sz w:val="28"/>
          <w:szCs w:val="28"/>
          <w:u w:val="single"/>
        </w:rPr>
        <w:t xml:space="preserve"> in continual pretense and overreaching and anticipating others." Pervasive leveling, improvising, and faking foster an inflated sense of ability and an oblivious attitude about the fortuitous circumstances that contribute to role attainment (e.g., class or ethnicity).</w:t>
      </w:r>
      <w:r w:rsidRPr="00E621CA">
        <w:rPr>
          <w:rFonts w:ascii="Calibri" w:hAnsi="Calibri" w:cs="Calibri"/>
          <w:color w:val="000000" w:themeColor="text1"/>
          <w:sz w:val="16"/>
          <w:szCs w:val="28"/>
        </w:rPr>
        <w:t xml:space="preserve"> The most medio- </w:t>
      </w:r>
      <w:proofErr w:type="spellStart"/>
      <w:r w:rsidRPr="00E621CA">
        <w:rPr>
          <w:rFonts w:ascii="Calibri" w:hAnsi="Calibri" w:cs="Calibri"/>
          <w:color w:val="000000" w:themeColor="text1"/>
          <w:sz w:val="16"/>
          <w:szCs w:val="28"/>
        </w:rPr>
        <w:t>cre</w:t>
      </w:r>
      <w:proofErr w:type="spellEnd"/>
      <w:r w:rsidRPr="00E621CA">
        <w:rPr>
          <w:rFonts w:ascii="Calibri" w:hAnsi="Calibri" w:cs="Calibri"/>
          <w:color w:val="000000" w:themeColor="text1"/>
          <w:sz w:val="16"/>
          <w:szCs w:val="28"/>
        </w:rPr>
        <w:t xml:space="preserve"> people believe they can fill any position, even cultural leadership. Nietzsche respected the self-mastery of genuine ascetic priests, like </w:t>
      </w:r>
      <w:proofErr w:type="spellStart"/>
      <w:r w:rsidRPr="00E621CA">
        <w:rPr>
          <w:rFonts w:ascii="Calibri" w:hAnsi="Calibri" w:cs="Calibri"/>
          <w:color w:val="000000" w:themeColor="text1"/>
          <w:sz w:val="16"/>
          <w:szCs w:val="28"/>
        </w:rPr>
        <w:t>Socra</w:t>
      </w:r>
      <w:proofErr w:type="spellEnd"/>
      <w:r w:rsidRPr="00E621CA">
        <w:rPr>
          <w:rFonts w:ascii="Calibri" w:hAnsi="Calibri" w:cs="Calibri"/>
          <w:color w:val="000000" w:themeColor="text1"/>
          <w:sz w:val="16"/>
          <w:szCs w:val="28"/>
        </w:rPr>
        <w:t xml:space="preserve">- </w:t>
      </w:r>
      <w:proofErr w:type="spellStart"/>
      <w:r w:rsidRPr="00E621CA">
        <w:rPr>
          <w:rFonts w:ascii="Calibri" w:hAnsi="Calibri" w:cs="Calibri"/>
          <w:color w:val="000000" w:themeColor="text1"/>
          <w:sz w:val="16"/>
          <w:szCs w:val="28"/>
        </w:rPr>
        <w:t>tes</w:t>
      </w:r>
      <w:proofErr w:type="spellEnd"/>
      <w:r w:rsidRPr="00E621CA">
        <w:rPr>
          <w:rFonts w:ascii="Calibri" w:hAnsi="Calibri" w:cs="Calibri"/>
          <w:color w:val="000000" w:themeColor="text1"/>
          <w:sz w:val="16"/>
          <w:szCs w:val="28"/>
        </w:rPr>
        <w:t xml:space="preserve">, and praised their ability to redirect ressentiment creatively and to render the "sick" harmless. But he deeply feared the new simulated versions. Lacking the "born physician's" capacities, these impostors am- </w:t>
      </w:r>
      <w:proofErr w:type="spellStart"/>
      <w:r w:rsidRPr="00E621CA">
        <w:rPr>
          <w:rFonts w:ascii="Calibri" w:hAnsi="Calibri" w:cs="Calibri"/>
          <w:color w:val="000000" w:themeColor="text1"/>
          <w:sz w:val="16"/>
          <w:szCs w:val="28"/>
        </w:rPr>
        <w:t>plify</w:t>
      </w:r>
      <w:proofErr w:type="spellEnd"/>
      <w:r w:rsidRPr="00E621CA">
        <w:rPr>
          <w:rFonts w:ascii="Calibri" w:hAnsi="Calibri" w:cs="Calibri"/>
          <w:color w:val="000000" w:themeColor="text1"/>
          <w:sz w:val="16"/>
          <w:szCs w:val="28"/>
        </w:rPr>
        <w:t xml:space="preserve"> the worst inclinations of the herd; they are "violent, envious, ex- </w:t>
      </w:r>
      <w:proofErr w:type="spellStart"/>
      <w:r w:rsidRPr="00E621CA">
        <w:rPr>
          <w:rFonts w:ascii="Calibri" w:hAnsi="Calibri" w:cs="Calibri"/>
          <w:color w:val="000000" w:themeColor="text1"/>
          <w:sz w:val="16"/>
          <w:szCs w:val="28"/>
        </w:rPr>
        <w:t>ploitative</w:t>
      </w:r>
      <w:proofErr w:type="spellEnd"/>
      <w:r w:rsidRPr="00E621CA">
        <w:rPr>
          <w:rFonts w:ascii="Calibri" w:hAnsi="Calibri" w:cs="Calibri"/>
          <w:color w:val="000000" w:themeColor="text1"/>
          <w:sz w:val="16"/>
          <w:szCs w:val="28"/>
        </w:rPr>
        <w:t xml:space="preserve">, scheming, fawning, cringing, arrogant, all according to </w:t>
      </w:r>
      <w:proofErr w:type="spellStart"/>
      <w:r w:rsidRPr="00E621CA">
        <w:rPr>
          <w:rFonts w:ascii="Calibri" w:hAnsi="Calibri" w:cs="Calibri"/>
          <w:color w:val="000000" w:themeColor="text1"/>
          <w:sz w:val="16"/>
          <w:szCs w:val="28"/>
        </w:rPr>
        <w:t>cir</w:t>
      </w:r>
      <w:proofErr w:type="spellEnd"/>
      <w:r w:rsidRPr="00E621CA">
        <w:rPr>
          <w:rFonts w:ascii="Calibri" w:hAnsi="Calibri" w:cs="Calibri"/>
          <w:color w:val="000000" w:themeColor="text1"/>
          <w:sz w:val="16"/>
          <w:szCs w:val="28"/>
        </w:rPr>
        <w:t xml:space="preserve">- </w:t>
      </w:r>
      <w:proofErr w:type="spellStart"/>
      <w:r w:rsidRPr="00E621CA">
        <w:rPr>
          <w:rFonts w:ascii="Calibri" w:hAnsi="Calibri" w:cs="Calibri"/>
          <w:color w:val="000000" w:themeColor="text1"/>
          <w:sz w:val="16"/>
          <w:szCs w:val="28"/>
        </w:rPr>
        <w:t>cumstances</w:t>
      </w:r>
      <w:proofErr w:type="spellEnd"/>
      <w:r w:rsidRPr="00E621CA">
        <w:rPr>
          <w:rFonts w:ascii="Calibri" w:hAnsi="Calibri" w:cs="Calibri"/>
          <w:color w:val="000000" w:themeColor="text1"/>
          <w:sz w:val="16"/>
          <w:szCs w:val="28"/>
        </w:rPr>
        <w:t xml:space="preserve">. " </w:t>
      </w:r>
      <w:r w:rsidRPr="00E621CA">
        <w:rPr>
          <w:rFonts w:ascii="Calibri" w:hAnsi="Calibri" w:cs="Calibri"/>
          <w:b/>
          <w:bCs/>
          <w:color w:val="000000" w:themeColor="text1"/>
          <w:sz w:val="28"/>
          <w:szCs w:val="28"/>
          <w:highlight w:val="green"/>
          <w:u w:val="single"/>
        </w:rPr>
        <w:t>Social selves are fodder for the</w:t>
      </w:r>
      <w:r w:rsidRPr="00E621CA">
        <w:rPr>
          <w:rFonts w:ascii="Calibri" w:hAnsi="Calibri" w:cs="Calibri"/>
          <w:color w:val="000000" w:themeColor="text1"/>
          <w:sz w:val="28"/>
          <w:szCs w:val="28"/>
          <w:u w:val="single"/>
        </w:rPr>
        <w:t xml:space="preserve"> "great man of the </w:t>
      </w:r>
      <w:r w:rsidRPr="00E621CA">
        <w:rPr>
          <w:rFonts w:ascii="Calibri" w:hAnsi="Calibri" w:cs="Calibri"/>
          <w:b/>
          <w:bCs/>
          <w:color w:val="000000" w:themeColor="text1"/>
          <w:sz w:val="28"/>
          <w:szCs w:val="28"/>
          <w:highlight w:val="green"/>
          <w:u w:val="single"/>
        </w:rPr>
        <w:t>masses</w:t>
      </w:r>
      <w:r w:rsidRPr="00E621CA">
        <w:rPr>
          <w:rFonts w:ascii="Calibri" w:hAnsi="Calibri" w:cs="Calibri"/>
          <w:color w:val="000000" w:themeColor="text1"/>
          <w:sz w:val="28"/>
          <w:szCs w:val="28"/>
          <w:u w:val="single"/>
        </w:rPr>
        <w:t xml:space="preserve">." Nietzsche held that "the less one knows how to command, the more </w:t>
      </w:r>
      <w:proofErr w:type="spellStart"/>
      <w:r w:rsidRPr="00E621CA">
        <w:rPr>
          <w:rFonts w:ascii="Calibri" w:hAnsi="Calibri" w:cs="Calibri"/>
          <w:color w:val="000000" w:themeColor="text1"/>
          <w:sz w:val="28"/>
          <w:szCs w:val="28"/>
          <w:u w:val="single"/>
        </w:rPr>
        <w:t>ur</w:t>
      </w:r>
      <w:proofErr w:type="spellEnd"/>
      <w:r w:rsidRPr="00E621CA">
        <w:rPr>
          <w:rFonts w:ascii="Calibri" w:hAnsi="Calibri" w:cs="Calibri"/>
          <w:color w:val="000000" w:themeColor="text1"/>
          <w:sz w:val="28"/>
          <w:szCs w:val="28"/>
          <w:u w:val="single"/>
        </w:rPr>
        <w:t xml:space="preserve">- gently one covets someone who commands, who commands severely- a god, prince, class, physician, father confessor, dogma, or party conscience. </w:t>
      </w:r>
      <w:r w:rsidRPr="00E621CA">
        <w:rPr>
          <w:rFonts w:ascii="Calibri" w:hAnsi="Calibri" w:cs="Calibri"/>
          <w:b/>
          <w:bCs/>
          <w:color w:val="000000" w:themeColor="text1"/>
          <w:sz w:val="28"/>
          <w:szCs w:val="28"/>
          <w:highlight w:val="green"/>
          <w:u w:val="single"/>
        </w:rPr>
        <w:t>The</w:t>
      </w:r>
      <w:r w:rsidRPr="00E621CA">
        <w:rPr>
          <w:rFonts w:ascii="Calibri" w:hAnsi="Calibri" w:cs="Calibri"/>
          <w:color w:val="000000" w:themeColor="text1"/>
          <w:sz w:val="28"/>
          <w:szCs w:val="28"/>
          <w:u w:val="single"/>
        </w:rPr>
        <w:t xml:space="preserve"> deadly </w:t>
      </w:r>
      <w:r w:rsidRPr="00E621CA">
        <w:rPr>
          <w:rFonts w:ascii="Calibri" w:hAnsi="Calibri" w:cs="Calibri"/>
          <w:b/>
          <w:bCs/>
          <w:color w:val="000000" w:themeColor="text1"/>
          <w:sz w:val="28"/>
          <w:szCs w:val="28"/>
          <w:highlight w:val="green"/>
          <w:u w:val="single"/>
        </w:rPr>
        <w:t>combination of desperate conforming and overreaching</w:t>
      </w:r>
      <w:r w:rsidRPr="00E621CA">
        <w:rPr>
          <w:rFonts w:ascii="Calibri" w:hAnsi="Calibri" w:cs="Calibri"/>
          <w:color w:val="000000" w:themeColor="text1"/>
          <w:sz w:val="28"/>
          <w:szCs w:val="28"/>
          <w:u w:val="single"/>
        </w:rPr>
        <w:t xml:space="preserve"> and untrammeled ressentiment </w:t>
      </w:r>
      <w:r w:rsidRPr="00E621CA">
        <w:rPr>
          <w:rFonts w:ascii="Calibri" w:hAnsi="Calibri" w:cs="Calibri"/>
          <w:b/>
          <w:bCs/>
          <w:color w:val="000000" w:themeColor="text1"/>
          <w:sz w:val="28"/>
          <w:szCs w:val="28"/>
          <w:highlight w:val="green"/>
          <w:u w:val="single"/>
        </w:rPr>
        <w:t>paves the way for a new type of tyrant.</w:t>
      </w:r>
      <w:r w:rsidRPr="00E621CA">
        <w:rPr>
          <w:rFonts w:ascii="Calibri" w:hAnsi="Calibri" w:cs="Calibri"/>
          <w:b/>
          <w:bCs/>
          <w:color w:val="000000" w:themeColor="text1"/>
          <w:sz w:val="28"/>
          <w:szCs w:val="28"/>
          <w:u w:val="single"/>
        </w:rPr>
        <w:t xml:space="preserve"> </w:t>
      </w:r>
    </w:p>
    <w:p w14:paraId="6FF5B1BD" w14:textId="46F4943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C2C001" w14:textId="77777777" w:rsidR="001526F6" w:rsidRDefault="001526F6" w:rsidP="00156532">
      <w:pPr>
        <w:spacing w:after="0" w:line="240" w:lineRule="auto"/>
      </w:pPr>
      <w:r>
        <w:separator/>
      </w:r>
    </w:p>
  </w:endnote>
  <w:endnote w:type="continuationSeparator" w:id="0">
    <w:p w14:paraId="4FC31F85" w14:textId="77777777" w:rsidR="001526F6" w:rsidRDefault="001526F6" w:rsidP="001565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ppleSystemUIFont">
    <w:altName w:val="Calibri"/>
    <w:panose1 w:val="020B0604020202020204"/>
    <w:charset w:val="00"/>
    <w:family w:val="auto"/>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B41F9D" w14:textId="77777777" w:rsidR="001526F6" w:rsidRDefault="001526F6" w:rsidP="00156532">
      <w:pPr>
        <w:spacing w:after="0" w:line="240" w:lineRule="auto"/>
      </w:pPr>
      <w:r>
        <w:separator/>
      </w:r>
    </w:p>
  </w:footnote>
  <w:footnote w:type="continuationSeparator" w:id="0">
    <w:p w14:paraId="32E60F2F" w14:textId="77777777" w:rsidR="001526F6" w:rsidRDefault="001526F6" w:rsidP="00156532">
      <w:pPr>
        <w:spacing w:after="0" w:line="240" w:lineRule="auto"/>
      </w:pPr>
      <w:r>
        <w:continuationSeparator/>
      </w:r>
    </w:p>
  </w:footnote>
  <w:footnote w:id="1">
    <w:p w14:paraId="4AF4941D" w14:textId="77777777" w:rsidR="00156532" w:rsidRDefault="00156532" w:rsidP="00156532">
      <w:pPr>
        <w:pStyle w:val="FootnoteText"/>
      </w:pPr>
      <w:r>
        <w:rPr>
          <w:rStyle w:val="FootnoteReference"/>
        </w:rPr>
        <w:footnoteRef/>
      </w:r>
      <w:r>
        <w:t xml:space="preserve"> </w:t>
      </w:r>
      <w:r w:rsidRPr="003A0C64">
        <w:rPr>
          <w:sz w:val="10"/>
        </w:rPr>
        <w:t xml:space="preserve">[Jean; Simulacra and Simulation; French Sociologist/Philosopher; 1981; University of Michigan Press;  </w:t>
      </w:r>
      <w:r>
        <w:rPr>
          <w:sz w:val="10"/>
        </w:rPr>
        <w:t>LCA-BP</w:t>
      </w:r>
      <w:r w:rsidRPr="003A0C64">
        <w:rPr>
          <w:sz w:val="10"/>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5653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05AB9"/>
    <w:rsid w:val="00117316"/>
    <w:rsid w:val="001209B4"/>
    <w:rsid w:val="001526F6"/>
    <w:rsid w:val="00156532"/>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574"/>
    <w:rsid w:val="00274EDB"/>
    <w:rsid w:val="0027729E"/>
    <w:rsid w:val="002843B2"/>
    <w:rsid w:val="00284ED6"/>
    <w:rsid w:val="00290C5A"/>
    <w:rsid w:val="00290C92"/>
    <w:rsid w:val="0029647A"/>
    <w:rsid w:val="00296504"/>
    <w:rsid w:val="002B5511"/>
    <w:rsid w:val="002B7ACF"/>
    <w:rsid w:val="002D732E"/>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4B34"/>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5693"/>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0BAF"/>
    <w:rsid w:val="008266F9"/>
    <w:rsid w:val="008267E2"/>
    <w:rsid w:val="00826A9B"/>
    <w:rsid w:val="00834842"/>
    <w:rsid w:val="00840E7B"/>
    <w:rsid w:val="008536AF"/>
    <w:rsid w:val="00853D40"/>
    <w:rsid w:val="008564FC"/>
    <w:rsid w:val="00864E76"/>
    <w:rsid w:val="00872581"/>
    <w:rsid w:val="0087459D"/>
    <w:rsid w:val="0087680F"/>
    <w:rsid w:val="00876D81"/>
    <w:rsid w:val="0087766F"/>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055BA"/>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72F0"/>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675"/>
    <w:rsid w:val="00BC0ABE"/>
    <w:rsid w:val="00BC30DB"/>
    <w:rsid w:val="00BC64FF"/>
    <w:rsid w:val="00BC6752"/>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476E9"/>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1E46"/>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4E36"/>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046E"/>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4EC1EB9"/>
  <w14:defaultImageDpi w14:val="300"/>
  <w15:docId w15:val="{6983797A-B497-0246-8924-A23E7490A4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56532"/>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15653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5653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no"/>
    <w:basedOn w:val="Normal"/>
    <w:next w:val="Normal"/>
    <w:link w:val="Heading3Char"/>
    <w:uiPriority w:val="9"/>
    <w:unhideWhenUsed/>
    <w:qFormat/>
    <w:rsid w:val="0015653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 Ch,Ch,no read,No Spacing211,No Spacing12,No Spacing2111,No Spacing4,No Spacing11111,No Spacing5,ta,small space,T,nonunderlined,Clear,t,Ta,Heading 2 Char2 Char,Heading 2 Char1 Char Char,TAG,Cle"/>
    <w:basedOn w:val="Normal"/>
    <w:next w:val="Normal"/>
    <w:link w:val="Heading4Char"/>
    <w:uiPriority w:val="9"/>
    <w:unhideWhenUsed/>
    <w:qFormat/>
    <w:rsid w:val="0015653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5653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56532"/>
  </w:style>
  <w:style w:type="character" w:customStyle="1" w:styleId="Heading1Char">
    <w:name w:val="Heading 1 Char"/>
    <w:aliases w:val="Pocket Char"/>
    <w:basedOn w:val="DefaultParagraphFont"/>
    <w:link w:val="Heading1"/>
    <w:uiPriority w:val="9"/>
    <w:rsid w:val="0015653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56532"/>
    <w:rPr>
      <w:rFonts w:ascii="Calibri" w:eastAsiaTheme="majorEastAsia" w:hAnsi="Calibri" w:cstheme="majorBidi"/>
      <w:b/>
      <w:bCs/>
      <w:sz w:val="44"/>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156532"/>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 Ch Char,Ch Char,no read Char,No Spacing211 Char,No Spacing12 Char,No Spacing2111 Char,No Spacing4 Char,No Spacing11111 Char,No Spacing5 Char,ta Char,T Char"/>
    <w:basedOn w:val="DefaultParagraphFont"/>
    <w:link w:val="Heading4"/>
    <w:uiPriority w:val="9"/>
    <w:rsid w:val="00156532"/>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156532"/>
    <w:rPr>
      <w:b/>
      <w:sz w:val="26"/>
      <w:u w:val="non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
    <w:basedOn w:val="DefaultParagraphFont"/>
    <w:uiPriority w:val="1"/>
    <w:qFormat/>
    <w:rsid w:val="00156532"/>
    <w:rPr>
      <w:b w:val="0"/>
      <w:sz w:val="22"/>
      <w:u w:val="single"/>
    </w:rPr>
  </w:style>
  <w:style w:type="character" w:styleId="Emphasis">
    <w:name w:val="Emphasis"/>
    <w:aliases w:val="Evidence,tag2,Size 10,emphasis in card,Minimized,minimized,Highlighted,Underlined,CD Card,ED - Tag,emphasis,Emphasis!!,small,Qualifications,normal card text,Shrunk,bold underline,qualifications in card,qualifications,Box,Style1,B,Debate,Text 8"/>
    <w:basedOn w:val="DefaultParagraphFont"/>
    <w:link w:val="textbold"/>
    <w:uiPriority w:val="20"/>
    <w:qFormat/>
    <w:rsid w:val="00156532"/>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156532"/>
    <w:rPr>
      <w:color w:val="auto"/>
      <w:u w:val="none"/>
    </w:rPr>
  </w:style>
  <w:style w:type="character" w:styleId="Hyperlink">
    <w:name w:val="Hyperlink"/>
    <w:aliases w:val="heading 1 (block title),Card Text,Read,Important,Internet Link,Analytic Text,Internet link,Char Char1,Block Char1,No Underline Char1,Text 7 Char1,Heading 3 Char Char Char1,Tags v 2 Char1,Heading 1 Char2,Pocket Char1,ALEX Char1,AHeading 1 Char1"/>
    <w:basedOn w:val="DefaultParagraphFont"/>
    <w:uiPriority w:val="99"/>
    <w:unhideWhenUsed/>
    <w:rsid w:val="00156532"/>
    <w:rPr>
      <w:color w:val="auto"/>
      <w:u w:val="none"/>
    </w:rPr>
  </w:style>
  <w:style w:type="paragraph" w:styleId="DocumentMap">
    <w:name w:val="Document Map"/>
    <w:basedOn w:val="Normal"/>
    <w:link w:val="DocumentMapChar"/>
    <w:uiPriority w:val="99"/>
    <w:semiHidden/>
    <w:unhideWhenUsed/>
    <w:rsid w:val="0015653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56532"/>
    <w:rPr>
      <w:rFonts w:ascii="Lucida Grande" w:hAnsi="Lucida Grande" w:cs="Lucida Grande"/>
    </w:rPr>
  </w:style>
  <w:style w:type="paragraph" w:styleId="FootnoteText">
    <w:name w:val="footnote text"/>
    <w:basedOn w:val="Normal"/>
    <w:link w:val="FootnoteTextChar"/>
    <w:uiPriority w:val="99"/>
    <w:unhideWhenUsed/>
    <w:rsid w:val="00156532"/>
  </w:style>
  <w:style w:type="character" w:customStyle="1" w:styleId="FootnoteTextChar">
    <w:name w:val="Footnote Text Char"/>
    <w:basedOn w:val="DefaultParagraphFont"/>
    <w:link w:val="FootnoteText"/>
    <w:uiPriority w:val="99"/>
    <w:rsid w:val="00156532"/>
    <w:rPr>
      <w:rFonts w:ascii="Calibri" w:hAnsi="Calibri"/>
      <w:sz w:val="22"/>
    </w:rPr>
  </w:style>
  <w:style w:type="character" w:styleId="FootnoteReference">
    <w:name w:val="footnote reference"/>
    <w:basedOn w:val="DefaultParagraphFont"/>
    <w:uiPriority w:val="99"/>
    <w:unhideWhenUsed/>
    <w:rsid w:val="00156532"/>
    <w:rPr>
      <w:vertAlign w:val="superscript"/>
    </w:rPr>
  </w:style>
  <w:style w:type="paragraph" w:styleId="NormalWeb">
    <w:name w:val="Normal (Web)"/>
    <w:basedOn w:val="Normal"/>
    <w:uiPriority w:val="99"/>
    <w:semiHidden/>
    <w:unhideWhenUsed/>
    <w:rsid w:val="00156532"/>
    <w:pPr>
      <w:spacing w:before="100" w:beforeAutospacing="1" w:after="100" w:afterAutospacing="1" w:line="240" w:lineRule="auto"/>
    </w:pPr>
    <w:rPr>
      <w:rFonts w:ascii="Times New Roman" w:eastAsia="Times New Roman" w:hAnsi="Times New Roman" w:cs="Times New Roman"/>
      <w:sz w:val="24"/>
    </w:rPr>
  </w:style>
  <w:style w:type="paragraph" w:customStyle="1" w:styleId="textbold">
    <w:name w:val="text bold"/>
    <w:basedOn w:val="Normal"/>
    <w:link w:val="Emphasis"/>
    <w:uiPriority w:val="20"/>
    <w:qFormat/>
    <w:rsid w:val="00156532"/>
    <w:pPr>
      <w:pBdr>
        <w:top w:val="single" w:sz="4" w:space="0" w:color="auto"/>
        <w:left w:val="single" w:sz="4" w:space="0" w:color="auto"/>
        <w:bottom w:val="single" w:sz="4" w:space="0" w:color="auto"/>
        <w:right w:val="single" w:sz="4" w:space="0" w:color="auto"/>
      </w:pBdr>
      <w:spacing w:after="0" w:line="254"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palgrave.com/it/book/9781137517517"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law.upenn.edu/live/files/7892-havercroft-and-duvallcritical-astropoliticspdf"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excoult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11</TotalTime>
  <Pages>1</Pages>
  <Words>10606</Words>
  <Characters>60460</Characters>
  <Application>Microsoft Office Word</Application>
  <DocSecurity>0</DocSecurity>
  <Lines>503</Lines>
  <Paragraphs>141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70925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ALEXANDRA COULTER</cp:lastModifiedBy>
  <cp:revision>14</cp:revision>
  <dcterms:created xsi:type="dcterms:W3CDTF">2022-01-08T16:58:00Z</dcterms:created>
  <dcterms:modified xsi:type="dcterms:W3CDTF">2022-01-08T17:33:00Z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