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0B48AA" w14:textId="77777777" w:rsidR="008C6E7E" w:rsidRDefault="008C6E7E" w:rsidP="008C6E7E">
      <w:pPr>
        <w:pStyle w:val="Heading2"/>
      </w:pPr>
      <w:r>
        <w:t>Generics DA</w:t>
      </w:r>
    </w:p>
    <w:p w14:paraId="33EF67F7" w14:textId="77777777" w:rsidR="008C6E7E" w:rsidRPr="0082697B" w:rsidRDefault="008C6E7E" w:rsidP="008C6E7E">
      <w:pPr>
        <w:pStyle w:val="Heading4"/>
      </w:pPr>
      <w:r>
        <w:t>Patents keep generic drugs off the market.</w:t>
      </w:r>
    </w:p>
    <w:p w14:paraId="02745024" w14:textId="77777777" w:rsidR="008C6E7E" w:rsidRPr="0082697B" w:rsidRDefault="008C6E7E" w:rsidP="008C6E7E">
      <w:pPr>
        <w:rPr>
          <w:sz w:val="16"/>
        </w:rPr>
      </w:pPr>
      <w:r w:rsidRPr="0082697B">
        <w:rPr>
          <w:rStyle w:val="Style13ptBold"/>
        </w:rPr>
        <w:t>Gupta et. Al 10</w:t>
      </w:r>
      <w:r w:rsidRPr="0082697B">
        <w:rPr>
          <w:sz w:val="16"/>
        </w:rPr>
        <w:t xml:space="preserve">, Gupta, Himanshu et al. (Faculty of Pharmacy, Jamia Hamdard (Hamdard University), New Delhi-110 062, India1School of Pharmacy and Technology Management, SVKM's NMIMS University, Mumbai-56, </w:t>
      </w:r>
      <w:proofErr w:type="gramStart"/>
      <w:r w:rsidRPr="0082697B">
        <w:rPr>
          <w:sz w:val="16"/>
        </w:rPr>
        <w:t>India )</w:t>
      </w:r>
      <w:proofErr w:type="gramEnd"/>
      <w:r w:rsidRPr="0082697B">
        <w:rPr>
          <w:sz w:val="16"/>
        </w:rPr>
        <w:t xml:space="preserve">“Patent protection strategies.” Jan-March 2010, Journal of pharmacy &amp; </w:t>
      </w:r>
      <w:proofErr w:type="spellStart"/>
      <w:r w:rsidRPr="0082697B">
        <w:rPr>
          <w:sz w:val="16"/>
        </w:rPr>
        <w:t>bioallied</w:t>
      </w:r>
      <w:proofErr w:type="spellEnd"/>
      <w:r w:rsidRPr="0082697B">
        <w:rPr>
          <w:sz w:val="16"/>
        </w:rPr>
        <w:t xml:space="preserve"> sciences vol. 2,1 (2010): 2-7. doi:10.4103/0975-7406.62694</w:t>
      </w:r>
    </w:p>
    <w:p w14:paraId="43332DA6" w14:textId="77777777" w:rsidR="008C6E7E" w:rsidRPr="0082697B" w:rsidRDefault="008C6E7E" w:rsidP="008C6E7E">
      <w:pPr>
        <w:rPr>
          <w:sz w:val="16"/>
        </w:rPr>
      </w:pPr>
      <w:r w:rsidRPr="0082697B">
        <w:rPr>
          <w:sz w:val="16"/>
        </w:rPr>
        <w:t xml:space="preserve">A patent is a legal device that grants an inventor market exclusivity over </w:t>
      </w:r>
      <w:proofErr w:type="gramStart"/>
      <w:r w:rsidRPr="0082697B">
        <w:rPr>
          <w:sz w:val="16"/>
        </w:rPr>
        <w:t>a new invention</w:t>
      </w:r>
      <w:proofErr w:type="gramEnd"/>
      <w:r w:rsidRPr="0082697B">
        <w:rPr>
          <w:sz w:val="16"/>
        </w:rPr>
        <w:t xml:space="preserve"> or medication. Market exclusivity can mean tremendous economic rewards for the patent holder because it provides the inventor with a monopoly over the invention for the 20-year patent term. Obtaining a patent and retaining market exclusivity can be a treacherous process, especially in the arena of pharmaceutical patents. Pharmaceutical companies today are facing increased costs for drug discovery and development and aggressive competition from generic drug companies [Table 1]. As research costs skyrocket, </w:t>
      </w:r>
      <w:r w:rsidRPr="0082697B">
        <w:rPr>
          <w:rStyle w:val="StyleUnderline"/>
          <w:highlight w:val="yellow"/>
        </w:rPr>
        <w:t>generic drug companies</w:t>
      </w:r>
      <w:r w:rsidRPr="0082697B">
        <w:rPr>
          <w:sz w:val="16"/>
        </w:rPr>
        <w:t xml:space="preserve"> sit poised and </w:t>
      </w:r>
      <w:r w:rsidRPr="0082697B">
        <w:rPr>
          <w:rStyle w:val="StyleUnderline"/>
          <w:highlight w:val="yellow"/>
        </w:rPr>
        <w:t>are ready to compete as soon as a patent expires</w:t>
      </w:r>
      <w:r w:rsidRPr="0082697B">
        <w:rPr>
          <w:sz w:val="16"/>
        </w:rPr>
        <w:t xml:space="preserve"> [Table 2]. </w:t>
      </w:r>
      <w:r w:rsidRPr="00E62025">
        <w:rPr>
          <w:rStyle w:val="StyleUnderline"/>
          <w:highlight w:val="yellow"/>
        </w:rPr>
        <w:t>Maximizing patent term</w:t>
      </w:r>
      <w:r w:rsidRPr="0082697B">
        <w:rPr>
          <w:sz w:val="16"/>
        </w:rPr>
        <w:t xml:space="preserve"> for successful products </w:t>
      </w:r>
      <w:r w:rsidRPr="00E62025">
        <w:rPr>
          <w:rStyle w:val="StyleUnderline"/>
          <w:highlight w:val="yellow"/>
        </w:rPr>
        <w:t>is</w:t>
      </w:r>
      <w:r w:rsidRPr="0082697B">
        <w:rPr>
          <w:sz w:val="16"/>
        </w:rPr>
        <w:t xml:space="preserve"> an </w:t>
      </w:r>
      <w:r w:rsidRPr="00E62025">
        <w:rPr>
          <w:rStyle w:val="StyleUnderline"/>
          <w:highlight w:val="yellow"/>
        </w:rPr>
        <w:t>effective</w:t>
      </w:r>
      <w:r w:rsidRPr="0082697B">
        <w:rPr>
          <w:sz w:val="16"/>
        </w:rPr>
        <w:t xml:space="preserve"> strategy </w:t>
      </w:r>
      <w:r w:rsidRPr="00E62025">
        <w:rPr>
          <w:rStyle w:val="StyleUnderline"/>
          <w:highlight w:val="yellow"/>
        </w:rPr>
        <w:t>for</w:t>
      </w:r>
      <w:r w:rsidRPr="0082697B">
        <w:rPr>
          <w:sz w:val="16"/>
        </w:rPr>
        <w:t xml:space="preserve"> </w:t>
      </w:r>
      <w:r w:rsidRPr="00E62025">
        <w:rPr>
          <w:rStyle w:val="StyleUnderline"/>
          <w:highlight w:val="yellow"/>
        </w:rPr>
        <w:t xml:space="preserve">fending off generic </w:t>
      </w:r>
      <w:r w:rsidRPr="0082697B">
        <w:rPr>
          <w:rStyle w:val="StyleUnderline"/>
          <w:highlight w:val="yellow"/>
        </w:rPr>
        <w:t>competition and extending product</w:t>
      </w:r>
      <w:r w:rsidRPr="0082697B">
        <w:rPr>
          <w:sz w:val="16"/>
        </w:rPr>
        <w:t xml:space="preserve"> lifecycle. Patents grant the creators of new inventions exclusive control and possession over these inventions. This allows the inventor to prevent others from commercially using ideas or inventions without the creator's permission during the life of the patent.[1] Scientific, legal, and practical considerations must be carefully weighed to best protect an inventor's rights. Creating and protecting or attacking pharmaceutical patents requires close interaction between pharmaceutical scientists and lawyers. It also requires a good understanding of key concepts of each other's discipline. Therefore, there should be collaboration between scientists and </w:t>
      </w:r>
      <w:proofErr w:type="gramStart"/>
      <w:r w:rsidRPr="0082697B">
        <w:rPr>
          <w:sz w:val="16"/>
        </w:rPr>
        <w:t>attorneys.[</w:t>
      </w:r>
      <w:proofErr w:type="gramEnd"/>
      <w:r w:rsidRPr="0082697B">
        <w:rPr>
          <w:sz w:val="16"/>
        </w:rPr>
        <w:t>2,3]</w:t>
      </w:r>
    </w:p>
    <w:p w14:paraId="1D6B1878" w14:textId="77777777" w:rsidR="008C6E7E" w:rsidRPr="00E62025" w:rsidRDefault="008C6E7E" w:rsidP="008C6E7E"/>
    <w:p w14:paraId="309671EF" w14:textId="77777777" w:rsidR="008C6E7E" w:rsidRDefault="008C6E7E" w:rsidP="008C6E7E">
      <w:pPr>
        <w:pStyle w:val="Heading4"/>
        <w:rPr>
          <w:rFonts w:ascii="Times New Roman" w:hAnsi="Times New Roman" w:cs="Times New Roman"/>
          <w:sz w:val="24"/>
        </w:rPr>
      </w:pPr>
      <w:r>
        <w:rPr>
          <w:color w:val="000000"/>
        </w:rPr>
        <w:t>Generic drugs do more harm than good – don’t cure illnesses and cause superbugs.  </w:t>
      </w:r>
    </w:p>
    <w:p w14:paraId="169DBC76" w14:textId="77777777" w:rsidR="008C6E7E" w:rsidRDefault="008C6E7E" w:rsidP="008C6E7E">
      <w:pPr>
        <w:pStyle w:val="NormalWeb"/>
        <w:spacing w:before="0" w:beforeAutospacing="0" w:after="160" w:afterAutospacing="0"/>
      </w:pPr>
      <w:proofErr w:type="spellStart"/>
      <w:r>
        <w:rPr>
          <w:rFonts w:ascii="Calibri" w:hAnsi="Calibri"/>
          <w:b/>
          <w:bCs/>
          <w:color w:val="000000"/>
          <w:sz w:val="26"/>
          <w:szCs w:val="26"/>
          <w:u w:val="single"/>
        </w:rPr>
        <w:t>Eban</w:t>
      </w:r>
      <w:proofErr w:type="spellEnd"/>
      <w:r>
        <w:rPr>
          <w:rFonts w:ascii="Calibri" w:hAnsi="Calibri"/>
          <w:b/>
          <w:bCs/>
          <w:color w:val="000000"/>
          <w:sz w:val="26"/>
          <w:szCs w:val="26"/>
          <w:u w:val="single"/>
        </w:rPr>
        <w:t xml:space="preserve"> 19</w:t>
      </w:r>
      <w:r>
        <w:rPr>
          <w:rFonts w:ascii="Calibri" w:hAnsi="Calibri"/>
          <w:color w:val="000000"/>
          <w:sz w:val="16"/>
          <w:szCs w:val="16"/>
        </w:rPr>
        <w:t xml:space="preserve">, </w:t>
      </w:r>
      <w:proofErr w:type="spellStart"/>
      <w:r>
        <w:rPr>
          <w:rFonts w:ascii="Calibri" w:hAnsi="Calibri"/>
          <w:color w:val="000000"/>
          <w:sz w:val="16"/>
          <w:szCs w:val="16"/>
        </w:rPr>
        <w:t>Eban</w:t>
      </w:r>
      <w:proofErr w:type="spellEnd"/>
      <w:r>
        <w:rPr>
          <w:rFonts w:ascii="Calibri" w:hAnsi="Calibri"/>
          <w:color w:val="000000"/>
          <w:sz w:val="16"/>
          <w:szCs w:val="16"/>
        </w:rPr>
        <w:t>, Katherine. (an investigative journalist and the author of the New York Times bestseller Bottle of Lies: The Inside Story of the Generic Drug Boom</w:t>
      </w:r>
      <w:proofErr w:type="gramStart"/>
      <w:r>
        <w:rPr>
          <w:rFonts w:ascii="Calibri" w:hAnsi="Calibri"/>
          <w:color w:val="000000"/>
          <w:sz w:val="16"/>
          <w:szCs w:val="16"/>
        </w:rPr>
        <w:t>. )</w:t>
      </w:r>
      <w:proofErr w:type="gramEnd"/>
      <w:r>
        <w:rPr>
          <w:rFonts w:ascii="Calibri" w:hAnsi="Calibri"/>
          <w:color w:val="000000"/>
          <w:sz w:val="16"/>
          <w:szCs w:val="16"/>
        </w:rPr>
        <w:t xml:space="preserve"> “How Some Generic Drugs Could Do More Harm than Good.” How Some Generic Drugs Could Do More Harm Than Good, Time, 17 May 2019, time.com/5590602/generic-drugs-quality-risk/.</w:t>
      </w:r>
    </w:p>
    <w:p w14:paraId="3C53BE27" w14:textId="287277C5" w:rsidR="008C6E7E" w:rsidRDefault="008C6E7E" w:rsidP="008C6E7E">
      <w:pPr>
        <w:pStyle w:val="NormalWeb"/>
        <w:spacing w:before="0" w:beforeAutospacing="0" w:after="160" w:afterAutospacing="0"/>
        <w:rPr>
          <w:rFonts w:ascii="Calibri" w:hAnsi="Calibri"/>
          <w:color w:val="000000"/>
          <w:sz w:val="16"/>
          <w:szCs w:val="16"/>
        </w:rPr>
      </w:pPr>
      <w:r>
        <w:rPr>
          <w:rFonts w:ascii="Calibri" w:hAnsi="Calibri"/>
          <w:color w:val="000000"/>
          <w:sz w:val="16"/>
          <w:szCs w:val="16"/>
        </w:rPr>
        <w:t xml:space="preserve">But </w:t>
      </w:r>
      <w:r>
        <w:rPr>
          <w:rFonts w:ascii="Calibri" w:hAnsi="Calibri"/>
          <w:b/>
          <w:bCs/>
          <w:color w:val="000000"/>
          <w:sz w:val="26"/>
          <w:szCs w:val="26"/>
          <w:u w:val="single"/>
          <w:shd w:val="clear" w:color="auto" w:fill="FFFF00"/>
        </w:rPr>
        <w:t>many</w:t>
      </w:r>
      <w:r>
        <w:rPr>
          <w:rFonts w:ascii="Calibri" w:hAnsi="Calibri"/>
          <w:color w:val="000000"/>
          <w:sz w:val="16"/>
          <w:szCs w:val="16"/>
        </w:rPr>
        <w:t xml:space="preserve"> of the </w:t>
      </w:r>
      <w:r>
        <w:rPr>
          <w:rFonts w:ascii="Calibri" w:hAnsi="Calibri"/>
          <w:b/>
          <w:bCs/>
          <w:color w:val="000000"/>
          <w:sz w:val="26"/>
          <w:szCs w:val="26"/>
          <w:u w:val="single"/>
          <w:shd w:val="clear" w:color="auto" w:fill="FFFF00"/>
        </w:rPr>
        <w:t>generic drug companies</w:t>
      </w:r>
      <w:r>
        <w:rPr>
          <w:rFonts w:ascii="Calibri" w:hAnsi="Calibri"/>
          <w:color w:val="000000"/>
          <w:sz w:val="16"/>
          <w:szCs w:val="16"/>
        </w:rPr>
        <w:t xml:space="preserve"> that Americans and Africans alike depend on, which I spent a decade investigating, hold a dark secret: they routinely </w:t>
      </w:r>
      <w:r>
        <w:rPr>
          <w:rFonts w:ascii="Calibri" w:hAnsi="Calibri"/>
          <w:b/>
          <w:bCs/>
          <w:color w:val="000000"/>
          <w:sz w:val="26"/>
          <w:szCs w:val="26"/>
          <w:u w:val="single"/>
          <w:shd w:val="clear" w:color="auto" w:fill="FFFF00"/>
        </w:rPr>
        <w:t>adjust their manufacturing standards</w:t>
      </w:r>
      <w:r>
        <w:rPr>
          <w:rFonts w:ascii="Calibri" w:hAnsi="Calibri"/>
          <w:color w:val="000000"/>
          <w:sz w:val="16"/>
          <w:szCs w:val="16"/>
        </w:rPr>
        <w:t xml:space="preserve"> depending </w:t>
      </w:r>
      <w:r>
        <w:rPr>
          <w:rFonts w:ascii="Calibri" w:hAnsi="Calibri"/>
          <w:b/>
          <w:bCs/>
          <w:color w:val="000000"/>
          <w:sz w:val="26"/>
          <w:szCs w:val="26"/>
          <w:u w:val="single"/>
          <w:shd w:val="clear" w:color="auto" w:fill="FFFF00"/>
        </w:rPr>
        <w:t>on the country buying their drugs</w:t>
      </w:r>
      <w:r>
        <w:rPr>
          <w:rFonts w:ascii="Calibri" w:hAnsi="Calibri"/>
          <w:color w:val="000000"/>
          <w:sz w:val="16"/>
          <w:szCs w:val="16"/>
        </w:rPr>
        <w:t xml:space="preserve">, a practice </w:t>
      </w:r>
      <w:r>
        <w:rPr>
          <w:rFonts w:ascii="Calibri" w:hAnsi="Calibri"/>
          <w:b/>
          <w:bCs/>
          <w:color w:val="000000"/>
          <w:sz w:val="26"/>
          <w:szCs w:val="26"/>
          <w:u w:val="single"/>
          <w:shd w:val="clear" w:color="auto" w:fill="FFFF00"/>
        </w:rPr>
        <w:t>that could endanger</w:t>
      </w:r>
      <w:r>
        <w:rPr>
          <w:rFonts w:ascii="Calibri" w:hAnsi="Calibri"/>
          <w:color w:val="000000"/>
          <w:sz w:val="16"/>
          <w:szCs w:val="16"/>
        </w:rPr>
        <w:t xml:space="preserve"> not just those who take the lower-quality medicine but </w:t>
      </w:r>
      <w:r>
        <w:rPr>
          <w:rFonts w:ascii="Calibri" w:hAnsi="Calibri"/>
          <w:b/>
          <w:bCs/>
          <w:color w:val="000000"/>
          <w:sz w:val="26"/>
          <w:szCs w:val="26"/>
          <w:u w:val="single"/>
          <w:shd w:val="clear" w:color="auto" w:fill="FFFF00"/>
        </w:rPr>
        <w:t>the population at large</w:t>
      </w:r>
      <w:r>
        <w:rPr>
          <w:rFonts w:ascii="Calibri" w:hAnsi="Calibri"/>
          <w:color w:val="000000"/>
          <w:sz w:val="16"/>
          <w:szCs w:val="16"/>
        </w:rPr>
        <w:t xml:space="preserve">. </w:t>
      </w:r>
      <w:r>
        <w:rPr>
          <w:rFonts w:ascii="Calibri" w:hAnsi="Calibri"/>
          <w:b/>
          <w:bCs/>
          <w:color w:val="000000"/>
          <w:sz w:val="26"/>
          <w:szCs w:val="26"/>
          <w:u w:val="single"/>
          <w:shd w:val="clear" w:color="auto" w:fill="FFFF00"/>
        </w:rPr>
        <w:t>These companies send</w:t>
      </w:r>
      <w:r>
        <w:rPr>
          <w:rFonts w:ascii="Calibri" w:hAnsi="Calibri"/>
          <w:color w:val="000000"/>
          <w:sz w:val="16"/>
          <w:szCs w:val="16"/>
        </w:rPr>
        <w:t xml:space="preserve"> their </w:t>
      </w:r>
      <w:r>
        <w:rPr>
          <w:rFonts w:ascii="Calibri" w:hAnsi="Calibri"/>
          <w:b/>
          <w:bCs/>
          <w:color w:val="000000"/>
          <w:sz w:val="26"/>
          <w:szCs w:val="26"/>
          <w:u w:val="single"/>
          <w:shd w:val="clear" w:color="auto" w:fill="FFFF00"/>
        </w:rPr>
        <w:t>highest-quality drugs to</w:t>
      </w:r>
      <w:r>
        <w:rPr>
          <w:rFonts w:ascii="Calibri" w:hAnsi="Calibri"/>
          <w:color w:val="000000"/>
          <w:sz w:val="16"/>
          <w:szCs w:val="16"/>
        </w:rPr>
        <w:t xml:space="preserve"> markets with the most </w:t>
      </w:r>
      <w:r>
        <w:rPr>
          <w:rFonts w:ascii="Calibri" w:hAnsi="Calibri"/>
          <w:b/>
          <w:bCs/>
          <w:color w:val="000000"/>
          <w:sz w:val="26"/>
          <w:szCs w:val="26"/>
          <w:u w:val="single"/>
          <w:shd w:val="clear" w:color="auto" w:fill="FFFF00"/>
        </w:rPr>
        <w:t>vigilant regulators</w:t>
      </w:r>
      <w:r>
        <w:rPr>
          <w:rFonts w:ascii="Calibri" w:hAnsi="Calibri"/>
          <w:color w:val="000000"/>
          <w:sz w:val="16"/>
          <w:szCs w:val="16"/>
        </w:rPr>
        <w:t xml:space="preserve">, such as </w:t>
      </w:r>
      <w:r>
        <w:rPr>
          <w:rFonts w:ascii="Calibri" w:hAnsi="Calibri"/>
          <w:b/>
          <w:bCs/>
          <w:color w:val="000000"/>
          <w:sz w:val="26"/>
          <w:szCs w:val="26"/>
          <w:u w:val="single"/>
          <w:shd w:val="clear" w:color="auto" w:fill="FFFF00"/>
        </w:rPr>
        <w:t>the U.S. and</w:t>
      </w:r>
      <w:r>
        <w:rPr>
          <w:rFonts w:ascii="Calibri" w:hAnsi="Calibri"/>
          <w:color w:val="000000"/>
          <w:sz w:val="16"/>
          <w:szCs w:val="16"/>
        </w:rPr>
        <w:t xml:space="preserve"> the </w:t>
      </w:r>
      <w:r>
        <w:rPr>
          <w:rFonts w:ascii="Calibri" w:hAnsi="Calibri"/>
          <w:b/>
          <w:bCs/>
          <w:color w:val="000000"/>
          <w:sz w:val="26"/>
          <w:szCs w:val="26"/>
          <w:u w:val="single"/>
          <w:shd w:val="clear" w:color="auto" w:fill="FFFF00"/>
        </w:rPr>
        <w:t>E</w:t>
      </w:r>
      <w:r>
        <w:rPr>
          <w:rFonts w:ascii="Calibri" w:hAnsi="Calibri"/>
          <w:color w:val="000000"/>
          <w:sz w:val="16"/>
          <w:szCs w:val="16"/>
        </w:rPr>
        <w:t xml:space="preserve">uropean </w:t>
      </w:r>
      <w:r>
        <w:rPr>
          <w:rFonts w:ascii="Calibri" w:hAnsi="Calibri"/>
          <w:b/>
          <w:bCs/>
          <w:color w:val="000000"/>
          <w:sz w:val="26"/>
          <w:szCs w:val="26"/>
          <w:u w:val="single"/>
          <w:shd w:val="clear" w:color="auto" w:fill="FFFF00"/>
        </w:rPr>
        <w:t>U</w:t>
      </w:r>
      <w:r>
        <w:rPr>
          <w:rFonts w:ascii="Calibri" w:hAnsi="Calibri"/>
          <w:color w:val="000000"/>
          <w:sz w:val="16"/>
          <w:szCs w:val="16"/>
        </w:rPr>
        <w:t xml:space="preserve">nion. </w:t>
      </w:r>
      <w:r>
        <w:rPr>
          <w:rFonts w:ascii="Calibri" w:hAnsi="Calibri"/>
          <w:b/>
          <w:bCs/>
          <w:color w:val="000000"/>
          <w:sz w:val="26"/>
          <w:szCs w:val="26"/>
          <w:u w:val="single"/>
          <w:shd w:val="clear" w:color="auto" w:fill="FFFF00"/>
        </w:rPr>
        <w:t>They send</w:t>
      </w:r>
      <w:r>
        <w:rPr>
          <w:rFonts w:ascii="Calibri" w:hAnsi="Calibri"/>
          <w:color w:val="000000"/>
          <w:sz w:val="16"/>
          <w:szCs w:val="16"/>
        </w:rPr>
        <w:t xml:space="preserve"> their </w:t>
      </w:r>
      <w:r>
        <w:rPr>
          <w:rFonts w:ascii="Calibri" w:hAnsi="Calibri"/>
          <w:b/>
          <w:bCs/>
          <w:color w:val="000000"/>
          <w:sz w:val="26"/>
          <w:szCs w:val="26"/>
          <w:u w:val="single"/>
          <w:shd w:val="clear" w:color="auto" w:fill="FFFF00"/>
        </w:rPr>
        <w:t>worst drugs</w:t>
      </w:r>
      <w:r>
        <w:rPr>
          <w:rFonts w:ascii="Calibri" w:hAnsi="Calibri"/>
          <w:color w:val="000000"/>
          <w:sz w:val="16"/>
          <w:szCs w:val="16"/>
        </w:rPr>
        <w:t xml:space="preserve"> — made </w:t>
      </w:r>
      <w:r>
        <w:rPr>
          <w:rFonts w:ascii="Calibri" w:hAnsi="Calibri"/>
          <w:b/>
          <w:bCs/>
          <w:color w:val="000000"/>
          <w:sz w:val="26"/>
          <w:szCs w:val="26"/>
          <w:u w:val="single"/>
          <w:shd w:val="clear" w:color="auto" w:fill="FFFF00"/>
        </w:rPr>
        <w:t>with lower-quality ingredients and less</w:t>
      </w:r>
      <w:r>
        <w:rPr>
          <w:rFonts w:ascii="Calibri" w:hAnsi="Calibri"/>
          <w:color w:val="000000"/>
          <w:sz w:val="16"/>
          <w:szCs w:val="16"/>
        </w:rPr>
        <w:t xml:space="preserve"> scrupulous </w:t>
      </w:r>
      <w:r>
        <w:rPr>
          <w:rFonts w:ascii="Calibri" w:hAnsi="Calibri"/>
          <w:b/>
          <w:bCs/>
          <w:color w:val="000000"/>
          <w:sz w:val="26"/>
          <w:szCs w:val="26"/>
          <w:u w:val="single"/>
          <w:shd w:val="clear" w:color="auto" w:fill="FFFF00"/>
        </w:rPr>
        <w:t>testing — to countries</w:t>
      </w:r>
      <w:r>
        <w:rPr>
          <w:rFonts w:ascii="Calibri" w:hAnsi="Calibri"/>
          <w:color w:val="000000"/>
          <w:sz w:val="16"/>
          <w:szCs w:val="16"/>
        </w:rPr>
        <w:t xml:space="preserve"> with the </w:t>
      </w:r>
      <w:r>
        <w:rPr>
          <w:rFonts w:ascii="Calibri" w:hAnsi="Calibri"/>
          <w:b/>
          <w:bCs/>
          <w:color w:val="000000"/>
          <w:sz w:val="26"/>
          <w:szCs w:val="26"/>
          <w:u w:val="single"/>
          <w:shd w:val="clear" w:color="auto" w:fill="FFFF00"/>
        </w:rPr>
        <w:t>weak</w:t>
      </w:r>
      <w:r>
        <w:rPr>
          <w:rFonts w:ascii="Calibri" w:hAnsi="Calibri"/>
          <w:color w:val="000000"/>
          <w:sz w:val="16"/>
          <w:szCs w:val="16"/>
        </w:rPr>
        <w:t xml:space="preserve">est review. </w:t>
      </w:r>
      <w:r>
        <w:rPr>
          <w:rFonts w:ascii="Calibri" w:hAnsi="Calibri"/>
          <w:b/>
          <w:bCs/>
          <w:color w:val="000000"/>
          <w:sz w:val="26"/>
          <w:szCs w:val="26"/>
          <w:u w:val="single"/>
          <w:shd w:val="clear" w:color="auto" w:fill="FFFF00"/>
        </w:rPr>
        <w:t>The U.S. drug supply is not immune to quality crises</w:t>
      </w:r>
      <w:r>
        <w:rPr>
          <w:rFonts w:ascii="Calibri" w:hAnsi="Calibri"/>
          <w:color w:val="000000"/>
          <w:sz w:val="16"/>
          <w:szCs w:val="16"/>
        </w:rPr>
        <w:t xml:space="preserve"> — over the last ten months, dozens of </w:t>
      </w:r>
      <w:r>
        <w:rPr>
          <w:rFonts w:ascii="Calibri" w:hAnsi="Calibri"/>
          <w:b/>
          <w:bCs/>
          <w:color w:val="000000"/>
          <w:sz w:val="26"/>
          <w:szCs w:val="26"/>
          <w:u w:val="single"/>
          <w:shd w:val="clear" w:color="auto" w:fill="FFFF00"/>
        </w:rPr>
        <w:t>versions of</w:t>
      </w:r>
      <w:r>
        <w:rPr>
          <w:rFonts w:ascii="Calibri" w:hAnsi="Calibri"/>
          <w:color w:val="000000"/>
          <w:sz w:val="16"/>
          <w:szCs w:val="16"/>
        </w:rPr>
        <w:t xml:space="preserve"> the </w:t>
      </w:r>
      <w:r>
        <w:rPr>
          <w:rFonts w:ascii="Calibri" w:hAnsi="Calibri"/>
          <w:b/>
          <w:bCs/>
          <w:color w:val="000000"/>
          <w:sz w:val="26"/>
          <w:szCs w:val="26"/>
          <w:u w:val="single"/>
          <w:shd w:val="clear" w:color="auto" w:fill="FFFF00"/>
        </w:rPr>
        <w:t>generic blood pressure drugs</w:t>
      </w:r>
      <w:r>
        <w:rPr>
          <w:rFonts w:ascii="Calibri" w:hAnsi="Calibri"/>
          <w:color w:val="000000"/>
          <w:sz w:val="16"/>
          <w:szCs w:val="16"/>
        </w:rPr>
        <w:t xml:space="preserve"> valsartan, losartan and irbesartan </w:t>
      </w:r>
      <w:r>
        <w:rPr>
          <w:rFonts w:ascii="Calibri" w:hAnsi="Calibri"/>
          <w:b/>
          <w:bCs/>
          <w:color w:val="000000"/>
          <w:sz w:val="26"/>
          <w:szCs w:val="26"/>
          <w:u w:val="single"/>
          <w:shd w:val="clear" w:color="auto" w:fill="FFFF00"/>
        </w:rPr>
        <w:t>have</w:t>
      </w:r>
      <w:r>
        <w:rPr>
          <w:rFonts w:ascii="Calibri" w:hAnsi="Calibri"/>
          <w:color w:val="000000"/>
          <w:sz w:val="16"/>
          <w:szCs w:val="16"/>
        </w:rPr>
        <w:t xml:space="preserve"> been subject to sweeping recalls. The active ingredients in some, manufactured in China, contained </w:t>
      </w:r>
      <w:r>
        <w:rPr>
          <w:rFonts w:ascii="Calibri" w:hAnsi="Calibri"/>
          <w:b/>
          <w:bCs/>
          <w:color w:val="000000"/>
          <w:sz w:val="26"/>
          <w:szCs w:val="26"/>
          <w:u w:val="single"/>
          <w:shd w:val="clear" w:color="auto" w:fill="FFFF00"/>
        </w:rPr>
        <w:t xml:space="preserve">a probable </w:t>
      </w:r>
      <w:commentRangeStart w:id="0"/>
      <w:r>
        <w:rPr>
          <w:rFonts w:ascii="Calibri" w:hAnsi="Calibri"/>
          <w:b/>
          <w:bCs/>
          <w:color w:val="000000"/>
          <w:sz w:val="26"/>
          <w:szCs w:val="26"/>
          <w:u w:val="single"/>
          <w:shd w:val="clear" w:color="auto" w:fill="FFFF00"/>
        </w:rPr>
        <w:t>carcinogen</w:t>
      </w:r>
      <w:commentRangeEnd w:id="0"/>
      <w:r>
        <w:rPr>
          <w:rStyle w:val="CommentReference"/>
        </w:rPr>
        <w:commentReference w:id="0"/>
      </w:r>
      <w:r>
        <w:rPr>
          <w:rFonts w:ascii="Calibri" w:hAnsi="Calibri"/>
          <w:color w:val="000000"/>
          <w:sz w:val="16"/>
          <w:szCs w:val="16"/>
        </w:rPr>
        <w:t xml:space="preserve"> once </w:t>
      </w:r>
      <w:r>
        <w:rPr>
          <w:rFonts w:ascii="Calibri" w:hAnsi="Calibri"/>
          <w:b/>
          <w:bCs/>
          <w:color w:val="000000"/>
          <w:sz w:val="26"/>
          <w:szCs w:val="26"/>
          <w:u w:val="single"/>
          <w:shd w:val="clear" w:color="auto" w:fill="FFFF00"/>
        </w:rPr>
        <w:t>used in</w:t>
      </w:r>
      <w:r>
        <w:rPr>
          <w:rFonts w:ascii="Calibri" w:hAnsi="Calibri"/>
          <w:color w:val="000000"/>
          <w:sz w:val="16"/>
          <w:szCs w:val="16"/>
        </w:rPr>
        <w:t xml:space="preserve"> the production of liquid </w:t>
      </w:r>
      <w:r>
        <w:rPr>
          <w:rFonts w:ascii="Calibri" w:hAnsi="Calibri"/>
          <w:b/>
          <w:bCs/>
          <w:color w:val="000000"/>
          <w:sz w:val="26"/>
          <w:szCs w:val="26"/>
          <w:u w:val="single"/>
          <w:shd w:val="clear" w:color="auto" w:fill="FFFF00"/>
        </w:rPr>
        <w:t>rocket fuel</w:t>
      </w:r>
      <w:r>
        <w:rPr>
          <w:rFonts w:ascii="Calibri" w:hAnsi="Calibri"/>
          <w:color w:val="000000"/>
          <w:sz w:val="16"/>
          <w:szCs w:val="16"/>
        </w:rPr>
        <w:t xml:space="preserve">. But the patients who suffer most are those in so-called “R.O.W. markets” — the generic-drug industry’s shorthand for “Rest of World.” </w:t>
      </w:r>
      <w:r>
        <w:rPr>
          <w:rFonts w:ascii="Calibri" w:hAnsi="Calibri"/>
          <w:b/>
          <w:bCs/>
          <w:color w:val="000000"/>
          <w:sz w:val="26"/>
          <w:szCs w:val="26"/>
          <w:u w:val="single"/>
          <w:shd w:val="clear" w:color="auto" w:fill="FFFF00"/>
        </w:rPr>
        <w:t>In</w:t>
      </w:r>
      <w:r>
        <w:rPr>
          <w:rFonts w:ascii="Calibri" w:hAnsi="Calibri"/>
          <w:color w:val="000000"/>
          <w:sz w:val="16"/>
          <w:szCs w:val="16"/>
        </w:rPr>
        <w:t xml:space="preserve"> swaths of Africa, Southeast Asia and other </w:t>
      </w:r>
      <w:r>
        <w:rPr>
          <w:rFonts w:ascii="Calibri" w:hAnsi="Calibri"/>
          <w:b/>
          <w:bCs/>
          <w:color w:val="000000"/>
          <w:sz w:val="26"/>
          <w:szCs w:val="26"/>
          <w:u w:val="single"/>
          <w:shd w:val="clear" w:color="auto" w:fill="FFFF00"/>
        </w:rPr>
        <w:t>areas with developing markets</w:t>
      </w:r>
      <w:r>
        <w:rPr>
          <w:rFonts w:ascii="Calibri" w:hAnsi="Calibri"/>
          <w:color w:val="000000"/>
          <w:sz w:val="16"/>
          <w:szCs w:val="16"/>
        </w:rPr>
        <w:t xml:space="preserve">, some </w:t>
      </w:r>
      <w:r>
        <w:rPr>
          <w:rFonts w:ascii="Calibri" w:hAnsi="Calibri"/>
          <w:b/>
          <w:bCs/>
          <w:color w:val="000000"/>
          <w:sz w:val="26"/>
          <w:szCs w:val="26"/>
          <w:u w:val="single"/>
          <w:shd w:val="clear" w:color="auto" w:fill="FFFF00"/>
        </w:rPr>
        <w:t>generic drug companies</w:t>
      </w:r>
      <w:r>
        <w:rPr>
          <w:rFonts w:ascii="Calibri" w:hAnsi="Calibri"/>
          <w:color w:val="000000"/>
          <w:sz w:val="16"/>
          <w:szCs w:val="16"/>
        </w:rPr>
        <w:t xml:space="preserve"> have made a cold calculation: they can </w:t>
      </w:r>
      <w:r>
        <w:rPr>
          <w:rFonts w:ascii="Calibri" w:hAnsi="Calibri"/>
          <w:b/>
          <w:bCs/>
          <w:color w:val="000000"/>
          <w:sz w:val="26"/>
          <w:szCs w:val="26"/>
          <w:u w:val="single"/>
          <w:shd w:val="clear" w:color="auto" w:fill="FFFF00"/>
        </w:rPr>
        <w:t>sell their cheapest drugs</w:t>
      </w:r>
      <w:r>
        <w:rPr>
          <w:rFonts w:ascii="Calibri" w:hAnsi="Calibri"/>
          <w:color w:val="000000"/>
          <w:sz w:val="16"/>
          <w:szCs w:val="16"/>
        </w:rPr>
        <w:t xml:space="preserve"> where they will be </w:t>
      </w:r>
      <w:r>
        <w:rPr>
          <w:rFonts w:ascii="Calibri" w:hAnsi="Calibri"/>
          <w:b/>
          <w:bCs/>
          <w:color w:val="000000"/>
          <w:sz w:val="26"/>
          <w:szCs w:val="26"/>
          <w:u w:val="single"/>
          <w:shd w:val="clear" w:color="auto" w:fill="FFFF00"/>
        </w:rPr>
        <w:t>least likely to get caught</w:t>
      </w:r>
      <w:r>
        <w:rPr>
          <w:rFonts w:ascii="Calibri" w:hAnsi="Calibri"/>
          <w:color w:val="000000"/>
          <w:sz w:val="16"/>
          <w:szCs w:val="16"/>
        </w:rPr>
        <w:t xml:space="preserve">. </w:t>
      </w:r>
      <w:r>
        <w:rPr>
          <w:rFonts w:ascii="Calibri" w:hAnsi="Calibri"/>
          <w:b/>
          <w:bCs/>
          <w:color w:val="000000"/>
          <w:sz w:val="26"/>
          <w:szCs w:val="26"/>
          <w:u w:val="single"/>
          <w:shd w:val="clear" w:color="auto" w:fill="FFFF00"/>
        </w:rPr>
        <w:t>In Africa</w:t>
      </w:r>
      <w:r>
        <w:rPr>
          <w:rFonts w:ascii="Calibri" w:hAnsi="Calibri"/>
          <w:color w:val="000000"/>
          <w:sz w:val="16"/>
          <w:szCs w:val="16"/>
        </w:rPr>
        <w:t xml:space="preserve">, for instance, pharmaceuticals used to come from more developed countries, through donations and small purchases. </w:t>
      </w:r>
      <w:proofErr w:type="gramStart"/>
      <w:r>
        <w:rPr>
          <w:rFonts w:ascii="Calibri" w:hAnsi="Calibri"/>
          <w:color w:val="000000"/>
          <w:sz w:val="16"/>
          <w:szCs w:val="16"/>
        </w:rPr>
        <w:t>So</w:t>
      </w:r>
      <w:proofErr w:type="gramEnd"/>
      <w:r>
        <w:rPr>
          <w:rFonts w:ascii="Calibri" w:hAnsi="Calibri"/>
          <w:color w:val="000000"/>
          <w:sz w:val="16"/>
          <w:szCs w:val="16"/>
        </w:rPr>
        <w:t xml:space="preserve"> when Indian drug reps offering cheap generics started arriving, the initial feeling was positive. But Africa soon became an avenue “to send anything at all,” said Kwabena Ofori-Kwakye, associate professor in the pharmaceutics department at the Kwame Nkrumah University of Science and Technology in Kumasi, Ghana. The poor quality has </w:t>
      </w:r>
      <w:r w:rsidRPr="00E81443">
        <w:rPr>
          <w:rFonts w:ascii="Calibri" w:hAnsi="Calibri"/>
          <w:color w:val="000000"/>
          <w:sz w:val="14"/>
          <w:szCs w:val="16"/>
        </w:rPr>
        <w:t xml:space="preserve">affected </w:t>
      </w:r>
      <w:r w:rsidRPr="00E81443">
        <w:rPr>
          <w:rFonts w:ascii="Calibri" w:hAnsi="Calibri"/>
          <w:color w:val="000000"/>
          <w:sz w:val="12"/>
          <w:szCs w:val="16"/>
        </w:rPr>
        <w:t xml:space="preserve">every type of medication, and the adverse impact on health has been “astronomical,” he told me. Multiple </w:t>
      </w:r>
      <w:r>
        <w:rPr>
          <w:rFonts w:ascii="Calibri" w:hAnsi="Calibri"/>
          <w:b/>
          <w:bCs/>
          <w:color w:val="000000"/>
          <w:sz w:val="26"/>
          <w:szCs w:val="26"/>
          <w:u w:val="single"/>
          <w:shd w:val="clear" w:color="auto" w:fill="FFFF00"/>
        </w:rPr>
        <w:t>doctors</w:t>
      </w:r>
      <w:r w:rsidRPr="00E81443">
        <w:rPr>
          <w:rFonts w:ascii="Calibri" w:hAnsi="Calibri"/>
          <w:color w:val="000000"/>
          <w:sz w:val="12"/>
          <w:szCs w:val="16"/>
        </w:rPr>
        <w:t xml:space="preserve"> I spoke to throughout the </w:t>
      </w:r>
      <w:r w:rsidRPr="00E81443">
        <w:rPr>
          <w:sz w:val="12"/>
        </w:rPr>
        <w:t xml:space="preserve">continent said they have adjusted their medical treatment in response, sometimes tripling recommended doses to produce a therapeutic effect. Dr. Gordon </w:t>
      </w:r>
      <w:proofErr w:type="spellStart"/>
      <w:r w:rsidRPr="00E81443">
        <w:rPr>
          <w:sz w:val="12"/>
        </w:rPr>
        <w:t>Donnir</w:t>
      </w:r>
      <w:proofErr w:type="spellEnd"/>
      <w:r w:rsidRPr="00E81443">
        <w:rPr>
          <w:sz w:val="12"/>
        </w:rPr>
        <w:t xml:space="preserve">, former head of the psychiatry department at the </w:t>
      </w:r>
      <w:proofErr w:type="spellStart"/>
      <w:r w:rsidRPr="00E81443">
        <w:rPr>
          <w:sz w:val="12"/>
        </w:rPr>
        <w:t>Komfo</w:t>
      </w:r>
      <w:proofErr w:type="spellEnd"/>
      <w:r w:rsidRPr="00E81443">
        <w:rPr>
          <w:sz w:val="12"/>
        </w:rPr>
        <w:t xml:space="preserve"> </w:t>
      </w:r>
      <w:proofErr w:type="spellStart"/>
      <w:r w:rsidRPr="00E81443">
        <w:rPr>
          <w:sz w:val="12"/>
        </w:rPr>
        <w:t>Anokye</w:t>
      </w:r>
      <w:proofErr w:type="spellEnd"/>
      <w:r w:rsidRPr="00E81443">
        <w:rPr>
          <w:sz w:val="12"/>
        </w:rPr>
        <w:t xml:space="preserve"> teaching hospital in Kumasi, treats </w:t>
      </w:r>
      <w:r w:rsidRPr="00E81443">
        <w:rPr>
          <w:sz w:val="12"/>
        </w:rPr>
        <w:lastRenderedPageBreak/>
        <w:t>middle-class Ghanaians in his private p</w:t>
      </w:r>
      <w:r w:rsidRPr="00E81443">
        <w:rPr>
          <w:rFonts w:ascii="Calibri" w:hAnsi="Calibri"/>
          <w:color w:val="000000"/>
          <w:sz w:val="12"/>
          <w:szCs w:val="16"/>
        </w:rPr>
        <w:t xml:space="preserve">ractice and </w:t>
      </w:r>
      <w:r>
        <w:rPr>
          <w:rFonts w:ascii="Calibri" w:hAnsi="Calibri"/>
          <w:b/>
          <w:bCs/>
          <w:color w:val="000000"/>
          <w:sz w:val="26"/>
          <w:szCs w:val="26"/>
          <w:u w:val="single"/>
          <w:shd w:val="clear" w:color="auto" w:fill="FFFF00"/>
        </w:rPr>
        <w:t>says</w:t>
      </w:r>
      <w:r w:rsidRPr="00E81443">
        <w:rPr>
          <w:rFonts w:ascii="Calibri" w:hAnsi="Calibri"/>
          <w:color w:val="000000"/>
          <w:sz w:val="12"/>
          <w:szCs w:val="16"/>
        </w:rPr>
        <w:t xml:space="preserve"> that </w:t>
      </w:r>
      <w:r>
        <w:rPr>
          <w:rFonts w:ascii="Calibri" w:hAnsi="Calibri"/>
          <w:b/>
          <w:bCs/>
          <w:color w:val="000000"/>
          <w:sz w:val="26"/>
          <w:szCs w:val="26"/>
          <w:u w:val="single"/>
          <w:shd w:val="clear" w:color="auto" w:fill="FFFF00"/>
        </w:rPr>
        <w:t>almost all</w:t>
      </w:r>
      <w:r w:rsidRPr="00E81443">
        <w:rPr>
          <w:rFonts w:ascii="Calibri" w:hAnsi="Calibri"/>
          <w:color w:val="000000"/>
          <w:sz w:val="12"/>
          <w:szCs w:val="16"/>
        </w:rPr>
        <w:t xml:space="preserve"> the </w:t>
      </w:r>
      <w:r>
        <w:rPr>
          <w:rFonts w:ascii="Calibri" w:hAnsi="Calibri"/>
          <w:b/>
          <w:bCs/>
          <w:color w:val="000000"/>
          <w:sz w:val="26"/>
          <w:szCs w:val="26"/>
          <w:u w:val="single"/>
          <w:shd w:val="clear" w:color="auto" w:fill="FFFF00"/>
        </w:rPr>
        <w:t xml:space="preserve">drugs </w:t>
      </w:r>
      <w:r w:rsidRPr="00E81443">
        <w:rPr>
          <w:sz w:val="16"/>
        </w:rPr>
        <w:t>his</w:t>
      </w:r>
      <w:r>
        <w:rPr>
          <w:rFonts w:ascii="Calibri" w:hAnsi="Calibri"/>
          <w:b/>
          <w:bCs/>
          <w:color w:val="000000"/>
          <w:sz w:val="26"/>
          <w:szCs w:val="26"/>
          <w:u w:val="single"/>
          <w:shd w:val="clear" w:color="auto" w:fill="FFFF00"/>
        </w:rPr>
        <w:t xml:space="preserve"> patients take are substandard</w:t>
      </w:r>
      <w:r w:rsidRPr="00E81443">
        <w:rPr>
          <w:rFonts w:ascii="Calibri" w:hAnsi="Calibri"/>
          <w:color w:val="000000"/>
          <w:sz w:val="16"/>
          <w:szCs w:val="16"/>
        </w:rPr>
        <w:t xml:space="preserve">, leading him to increase his patients’ doses </w:t>
      </w:r>
      <w:r w:rsidRPr="00E81443">
        <w:rPr>
          <w:sz w:val="16"/>
        </w:rPr>
        <w:t xml:space="preserve">significantly. While his European colleagues typically prescribe 2.5 milligrams of haloperidol (a generic form of Haldol) several times a day to treat psychosis, he’ll prescribe 10 milligrams, also several times a day, because he knows the 2.5 milligrams “won’t do anything.” </w:t>
      </w:r>
      <w:proofErr w:type="spellStart"/>
      <w:r w:rsidRPr="00E81443">
        <w:rPr>
          <w:sz w:val="16"/>
        </w:rPr>
        <w:t>Donnir</w:t>
      </w:r>
      <w:proofErr w:type="spellEnd"/>
      <w:r w:rsidRPr="00E81443">
        <w:rPr>
          <w:sz w:val="16"/>
        </w:rPr>
        <w:t xml:space="preserve"> once gave ten times the typical dose of generic Diazepam, an anti-anxiety drug, to a 15-year-old boy, an amount that should have knocked him out. The patient was “still smiling,” </w:t>
      </w:r>
      <w:proofErr w:type="spellStart"/>
      <w:r w:rsidRPr="00E81443">
        <w:rPr>
          <w:sz w:val="16"/>
        </w:rPr>
        <w:t>Donnir</w:t>
      </w:r>
      <w:proofErr w:type="spellEnd"/>
      <w:r w:rsidRPr="00E81443">
        <w:rPr>
          <w:sz w:val="16"/>
        </w:rPr>
        <w:t xml:space="preserve"> said. Many hospitals also keep a stash of what they call “fancy” drugs — either brand-name drugs or higher-quality generics — to treat patients who should have recovered after a round of treatment but didn’t. Confronted with the ailing boy at the Mulago hospital, Westerberg’s colleagues swapped in the more expensive version of ceftriaxone and added more drugs to the treatment plan. B</w:t>
      </w:r>
      <w:r w:rsidRPr="00E81443">
        <w:rPr>
          <w:rFonts w:ascii="Calibri" w:hAnsi="Calibri"/>
          <w:color w:val="000000"/>
          <w:sz w:val="16"/>
          <w:szCs w:val="16"/>
        </w:rPr>
        <w:t xml:space="preserve">ut it was too late. In the second week of his treatment, the boy was declared brain dead. Westerberg’s Ugandan colleagues were not surprised. Their patients frequently died when treated with drugs that should have saved them. And there were not enough “fancy” drugs to go around, making every day an exercise in pharmaceutical triage. </w:t>
      </w:r>
      <w:r>
        <w:rPr>
          <w:rFonts w:ascii="Calibri" w:hAnsi="Calibri"/>
          <w:b/>
          <w:bCs/>
          <w:color w:val="000000"/>
          <w:sz w:val="26"/>
          <w:szCs w:val="26"/>
          <w:u w:val="single"/>
          <w:shd w:val="clear" w:color="auto" w:fill="FFFF00"/>
        </w:rPr>
        <w:t xml:space="preserve">It </w:t>
      </w:r>
      <w:r w:rsidRPr="00E81443">
        <w:rPr>
          <w:rFonts w:ascii="Calibri" w:hAnsi="Calibri"/>
          <w:color w:val="000000"/>
          <w:sz w:val="16"/>
          <w:szCs w:val="16"/>
        </w:rPr>
        <w:t>wa</w:t>
      </w:r>
      <w:r>
        <w:rPr>
          <w:rFonts w:ascii="Calibri" w:hAnsi="Calibri"/>
          <w:b/>
          <w:bCs/>
          <w:color w:val="000000"/>
          <w:sz w:val="26"/>
          <w:szCs w:val="26"/>
          <w:u w:val="single"/>
          <w:shd w:val="clear" w:color="auto" w:fill="FFFF00"/>
        </w:rPr>
        <w:t>s</w:t>
      </w:r>
      <w:r w:rsidRPr="00E81443">
        <w:rPr>
          <w:rFonts w:ascii="Calibri" w:hAnsi="Calibri"/>
          <w:color w:val="000000"/>
          <w:sz w:val="16"/>
          <w:szCs w:val="16"/>
        </w:rPr>
        <w:t xml:space="preserve"> also </w:t>
      </w:r>
      <w:r>
        <w:rPr>
          <w:rFonts w:ascii="Calibri" w:hAnsi="Calibri"/>
          <w:b/>
          <w:bCs/>
          <w:color w:val="000000"/>
          <w:sz w:val="26"/>
          <w:szCs w:val="26"/>
          <w:u w:val="single"/>
          <w:shd w:val="clear" w:color="auto" w:fill="FFFF00"/>
        </w:rPr>
        <w:t>hard to</w:t>
      </w:r>
      <w:r w:rsidRPr="00E81443">
        <w:rPr>
          <w:rFonts w:ascii="Calibri" w:hAnsi="Calibri"/>
          <w:color w:val="000000"/>
          <w:sz w:val="16"/>
          <w:szCs w:val="16"/>
        </w:rPr>
        <w:t xml:space="preserve"> keep </w:t>
      </w:r>
      <w:r>
        <w:rPr>
          <w:rFonts w:ascii="Calibri" w:hAnsi="Calibri"/>
          <w:b/>
          <w:bCs/>
          <w:color w:val="000000"/>
          <w:sz w:val="26"/>
          <w:szCs w:val="26"/>
          <w:u w:val="single"/>
          <w:shd w:val="clear" w:color="auto" w:fill="FFFF00"/>
        </w:rPr>
        <w:t>track</w:t>
      </w:r>
      <w:r w:rsidRPr="00E81443">
        <w:rPr>
          <w:rFonts w:ascii="Calibri" w:hAnsi="Calibri"/>
          <w:color w:val="000000"/>
          <w:sz w:val="16"/>
          <w:szCs w:val="16"/>
        </w:rPr>
        <w:t xml:space="preserve"> of </w:t>
      </w:r>
      <w:r>
        <w:rPr>
          <w:rFonts w:ascii="Calibri" w:hAnsi="Calibri"/>
          <w:b/>
          <w:bCs/>
          <w:color w:val="000000"/>
          <w:sz w:val="26"/>
          <w:szCs w:val="26"/>
          <w:u w:val="single"/>
          <w:shd w:val="clear" w:color="auto" w:fill="FFFF00"/>
        </w:rPr>
        <w:t>which generics were safe and which were not</w:t>
      </w:r>
      <w:r>
        <w:rPr>
          <w:rFonts w:ascii="Calibri" w:hAnsi="Calibri"/>
          <w:color w:val="000000"/>
          <w:sz w:val="16"/>
          <w:szCs w:val="16"/>
        </w:rPr>
        <w:t xml:space="preserve"> to be trusted, said one doctor in Western Uganda: “It’s anesthesia today, ceftriaxone tomorrow, amoxicillin the next day.” </w:t>
      </w:r>
      <w:r>
        <w:rPr>
          <w:rFonts w:ascii="Calibri" w:hAnsi="Calibri"/>
          <w:b/>
          <w:bCs/>
          <w:color w:val="000000"/>
          <w:sz w:val="26"/>
          <w:szCs w:val="26"/>
          <w:u w:val="single"/>
          <w:shd w:val="clear" w:color="auto" w:fill="FFFF00"/>
        </w:rPr>
        <w:t>Westerberg</w:t>
      </w:r>
      <w:r>
        <w:rPr>
          <w:rFonts w:ascii="Calibri" w:hAnsi="Calibri"/>
          <w:color w:val="000000"/>
          <w:sz w:val="16"/>
          <w:szCs w:val="16"/>
        </w:rPr>
        <w:t xml:space="preserve">, shaken by his newfound knowledge, flew back to Canada </w:t>
      </w:r>
      <w:r>
        <w:rPr>
          <w:rFonts w:ascii="Calibri" w:hAnsi="Calibri"/>
          <w:b/>
          <w:bCs/>
          <w:color w:val="000000"/>
          <w:sz w:val="26"/>
          <w:szCs w:val="26"/>
          <w:u w:val="single"/>
          <w:shd w:val="clear" w:color="auto" w:fill="FFFF00"/>
        </w:rPr>
        <w:t>and</w:t>
      </w:r>
      <w:r>
        <w:rPr>
          <w:rFonts w:ascii="Calibri" w:hAnsi="Calibri"/>
          <w:b/>
          <w:bCs/>
          <w:color w:val="000000"/>
          <w:sz w:val="26"/>
          <w:szCs w:val="26"/>
          <w:u w:val="single"/>
        </w:rPr>
        <w:t xml:space="preserve"> </w:t>
      </w:r>
      <w:r>
        <w:rPr>
          <w:rFonts w:ascii="Calibri" w:hAnsi="Calibri"/>
          <w:color w:val="000000"/>
          <w:sz w:val="16"/>
          <w:szCs w:val="16"/>
        </w:rPr>
        <w:t xml:space="preserve">teamed up with a Canadian respiratory therapist, Jason </w:t>
      </w:r>
      <w:r>
        <w:rPr>
          <w:rFonts w:ascii="Calibri" w:hAnsi="Calibri"/>
          <w:b/>
          <w:bCs/>
          <w:color w:val="000000"/>
          <w:sz w:val="26"/>
          <w:szCs w:val="26"/>
          <w:u w:val="single"/>
          <w:shd w:val="clear" w:color="auto" w:fill="FFFF00"/>
        </w:rPr>
        <w:t>Nickerson</w:t>
      </w:r>
      <w:r>
        <w:rPr>
          <w:rFonts w:ascii="Calibri" w:hAnsi="Calibri"/>
          <w:color w:val="000000"/>
          <w:sz w:val="16"/>
          <w:szCs w:val="16"/>
        </w:rPr>
        <w:t xml:space="preserve">, who’d had similar experiences with bad medicine in Ghana. They </w:t>
      </w:r>
      <w:r>
        <w:rPr>
          <w:rFonts w:ascii="Calibri" w:hAnsi="Calibri"/>
          <w:b/>
          <w:bCs/>
          <w:color w:val="000000"/>
          <w:sz w:val="26"/>
          <w:szCs w:val="26"/>
          <w:u w:val="single"/>
          <w:shd w:val="clear" w:color="auto" w:fill="FFFF00"/>
        </w:rPr>
        <w:t>decided to test the</w:t>
      </w:r>
      <w:r>
        <w:rPr>
          <w:rFonts w:ascii="Calibri" w:hAnsi="Calibri"/>
          <w:color w:val="000000"/>
          <w:sz w:val="16"/>
          <w:szCs w:val="16"/>
        </w:rPr>
        <w:t xml:space="preserve"> chemical properties of the </w:t>
      </w:r>
      <w:r>
        <w:rPr>
          <w:rFonts w:ascii="Calibri" w:hAnsi="Calibri"/>
          <w:b/>
          <w:bCs/>
          <w:color w:val="000000"/>
          <w:sz w:val="26"/>
          <w:szCs w:val="26"/>
          <w:u w:val="single"/>
          <w:shd w:val="clear" w:color="auto" w:fill="FFFF00"/>
        </w:rPr>
        <w:t xml:space="preserve">generic </w:t>
      </w:r>
      <w:commentRangeStart w:id="1"/>
      <w:r>
        <w:rPr>
          <w:rFonts w:ascii="Calibri" w:hAnsi="Calibri"/>
          <w:b/>
          <w:bCs/>
          <w:color w:val="000000"/>
          <w:sz w:val="26"/>
          <w:szCs w:val="26"/>
          <w:u w:val="single"/>
          <w:shd w:val="clear" w:color="auto" w:fill="FFFF00"/>
        </w:rPr>
        <w:t>ceftriaxone</w:t>
      </w:r>
      <w:r>
        <w:rPr>
          <w:rFonts w:ascii="Calibri" w:hAnsi="Calibri"/>
          <w:color w:val="000000"/>
          <w:sz w:val="16"/>
          <w:szCs w:val="16"/>
        </w:rPr>
        <w:t xml:space="preserve"> </w:t>
      </w:r>
      <w:commentRangeEnd w:id="1"/>
      <w:r>
        <w:rPr>
          <w:rStyle w:val="CommentReference"/>
        </w:rPr>
        <w:commentReference w:id="1"/>
      </w:r>
      <w:r>
        <w:rPr>
          <w:rFonts w:ascii="Calibri" w:hAnsi="Calibri"/>
          <w:color w:val="000000"/>
          <w:sz w:val="16"/>
          <w:szCs w:val="16"/>
        </w:rPr>
        <w:t xml:space="preserve">that had been implicated in </w:t>
      </w:r>
      <w:r w:rsidRPr="00E62025">
        <w:rPr>
          <w:rFonts w:ascii="Calibri" w:hAnsi="Calibri"/>
          <w:color w:val="000000"/>
          <w:sz w:val="16"/>
          <w:szCs w:val="16"/>
        </w:rPr>
        <w:t xml:space="preserve">the Ugandan boy’s death. Another of Westerberg’s colleagues brought him a vial from the Mulago hospital pharmacy. The drug had been made by a manufacturer in northern China, which also exported to the U.S. and other developed markets. But when they tested the ceftriaxone at Nickerson’s lab, </w:t>
      </w:r>
      <w:r w:rsidRPr="00E62025">
        <w:rPr>
          <w:rFonts w:ascii="Calibri" w:hAnsi="Calibri"/>
          <w:b/>
          <w:bCs/>
          <w:color w:val="000000"/>
          <w:sz w:val="26"/>
          <w:szCs w:val="26"/>
          <w:u w:val="single"/>
          <w:shd w:val="clear" w:color="auto" w:fill="FFFF00"/>
        </w:rPr>
        <w:t>it contained less than half the</w:t>
      </w:r>
      <w:r w:rsidRPr="00E62025">
        <w:rPr>
          <w:rFonts w:ascii="Calibri" w:hAnsi="Calibri"/>
          <w:color w:val="000000"/>
          <w:sz w:val="16"/>
          <w:szCs w:val="16"/>
        </w:rPr>
        <w:t xml:space="preserve"> active drug </w:t>
      </w:r>
      <w:r w:rsidRPr="00E62025">
        <w:rPr>
          <w:rFonts w:ascii="Calibri" w:hAnsi="Calibri"/>
          <w:b/>
          <w:bCs/>
          <w:color w:val="000000"/>
          <w:sz w:val="26"/>
          <w:szCs w:val="26"/>
          <w:u w:val="single"/>
          <w:shd w:val="clear" w:color="auto" w:fill="FFFF00"/>
        </w:rPr>
        <w:t>ingredient stated on the label</w:t>
      </w:r>
      <w:r w:rsidRPr="00E62025">
        <w:rPr>
          <w:rFonts w:ascii="Calibri" w:hAnsi="Calibri"/>
          <w:color w:val="000000"/>
          <w:sz w:val="16"/>
          <w:szCs w:val="16"/>
        </w:rPr>
        <w:t>. At such low concentration</w:t>
      </w:r>
      <w:r w:rsidRPr="00E62025">
        <w:rPr>
          <w:rFonts w:ascii="Calibri" w:hAnsi="Calibri"/>
          <w:b/>
          <w:bCs/>
          <w:color w:val="000000"/>
          <w:sz w:val="26"/>
          <w:szCs w:val="26"/>
          <w:u w:val="single"/>
          <w:shd w:val="clear" w:color="auto" w:fill="FFFF00"/>
        </w:rPr>
        <w:t>, the drug was basically useless</w:t>
      </w:r>
      <w:r w:rsidRPr="00E62025">
        <w:rPr>
          <w:rFonts w:ascii="Calibri" w:hAnsi="Calibri"/>
          <w:color w:val="000000"/>
          <w:sz w:val="16"/>
          <w:szCs w:val="16"/>
        </w:rPr>
        <w:t xml:space="preserve">, Nickerson said. He and Westerberg published a case report in the CDC’s Morbidity and Mortality Weekly Report. Although they couldn’t say with certainty that the boy had died due to substandard ceftriaxone, their report offered compelling evidence that he had. Some companies claim that, while their drugs are all high-quality, there may be some variance in how they are produced because regulations differ from market to market. But Patrick H. </w:t>
      </w:r>
      <w:proofErr w:type="spellStart"/>
      <w:r w:rsidRPr="00E62025">
        <w:rPr>
          <w:rFonts w:ascii="Calibri" w:hAnsi="Calibri"/>
          <w:color w:val="000000"/>
          <w:sz w:val="16"/>
          <w:szCs w:val="16"/>
        </w:rPr>
        <w:t>Lukulay</w:t>
      </w:r>
      <w:proofErr w:type="spellEnd"/>
      <w:r w:rsidRPr="00E62025">
        <w:rPr>
          <w:rFonts w:ascii="Calibri" w:hAnsi="Calibri"/>
          <w:color w:val="000000"/>
          <w:sz w:val="16"/>
          <w:szCs w:val="16"/>
        </w:rPr>
        <w:t xml:space="preserve">, former vice president of global health impact programs for USP (formerly U.S. Pharmacopeia), one of the world’s top pharmaceutical standard-setting organizations, calls that argument “totally garbage.” </w:t>
      </w:r>
      <w:r w:rsidRPr="00E62025">
        <w:rPr>
          <w:rFonts w:ascii="Calibri" w:hAnsi="Calibri"/>
          <w:b/>
          <w:bCs/>
          <w:color w:val="000000"/>
          <w:sz w:val="26"/>
          <w:szCs w:val="26"/>
          <w:u w:val="single"/>
          <w:shd w:val="clear" w:color="auto" w:fill="FFFF00"/>
        </w:rPr>
        <w:t>For any</w:t>
      </w:r>
      <w:r w:rsidRPr="00E62025">
        <w:rPr>
          <w:rFonts w:ascii="Calibri" w:hAnsi="Calibri"/>
          <w:color w:val="000000"/>
          <w:sz w:val="16"/>
          <w:szCs w:val="16"/>
        </w:rPr>
        <w:t xml:space="preserve"> given </w:t>
      </w:r>
      <w:r w:rsidRPr="00E62025">
        <w:rPr>
          <w:rFonts w:ascii="Calibri" w:hAnsi="Calibri"/>
          <w:b/>
          <w:bCs/>
          <w:color w:val="000000"/>
          <w:sz w:val="26"/>
          <w:szCs w:val="26"/>
          <w:u w:val="single"/>
          <w:shd w:val="clear" w:color="auto" w:fill="FFFF00"/>
        </w:rPr>
        <w:t>drug</w:t>
      </w:r>
      <w:r w:rsidRPr="00E62025">
        <w:rPr>
          <w:rFonts w:ascii="Calibri" w:hAnsi="Calibri"/>
          <w:color w:val="000000"/>
          <w:sz w:val="16"/>
          <w:szCs w:val="16"/>
        </w:rPr>
        <w:t>, he says, “</w:t>
      </w:r>
      <w:r w:rsidRPr="00E62025">
        <w:rPr>
          <w:rFonts w:ascii="Calibri" w:hAnsi="Calibri"/>
          <w:b/>
          <w:bCs/>
          <w:color w:val="000000"/>
          <w:sz w:val="26"/>
          <w:szCs w:val="26"/>
          <w:u w:val="single"/>
          <w:shd w:val="clear" w:color="auto" w:fill="FFFF00"/>
        </w:rPr>
        <w:t>There’s only one standard, and that</w:t>
      </w:r>
      <w:r w:rsidRPr="00E62025">
        <w:rPr>
          <w:rFonts w:ascii="Calibri" w:hAnsi="Calibri"/>
          <w:color w:val="000000"/>
          <w:sz w:val="16"/>
          <w:szCs w:val="16"/>
        </w:rPr>
        <w:t xml:space="preserve"> standard </w:t>
      </w:r>
      <w:r w:rsidRPr="00E62025">
        <w:rPr>
          <w:rFonts w:ascii="Calibri" w:hAnsi="Calibri"/>
          <w:b/>
          <w:bCs/>
          <w:color w:val="000000"/>
          <w:sz w:val="26"/>
          <w:szCs w:val="26"/>
          <w:u w:val="single"/>
          <w:shd w:val="clear" w:color="auto" w:fill="FFFF00"/>
        </w:rPr>
        <w:t>was set by the originator</w:t>
      </w:r>
      <w:r w:rsidRPr="00E62025">
        <w:rPr>
          <w:rFonts w:ascii="Calibri" w:hAnsi="Calibri"/>
          <w:color w:val="000000"/>
          <w:sz w:val="16"/>
          <w:szCs w:val="16"/>
        </w:rPr>
        <w:t xml:space="preserve">,” meaning the brand-name company that developed the product. It’s not just those in developing markets who should be alarmed. </w:t>
      </w:r>
      <w:r w:rsidRPr="00E62025">
        <w:rPr>
          <w:rFonts w:ascii="Calibri" w:hAnsi="Calibri"/>
          <w:b/>
          <w:bCs/>
          <w:color w:val="000000"/>
          <w:sz w:val="26"/>
          <w:szCs w:val="26"/>
          <w:u w:val="single"/>
          <w:shd w:val="clear" w:color="auto" w:fill="FFFF00"/>
        </w:rPr>
        <w:t>Often, substandard drugs do not contain enough</w:t>
      </w:r>
      <w:r w:rsidRPr="00E62025">
        <w:rPr>
          <w:rFonts w:ascii="Calibri" w:hAnsi="Calibri"/>
          <w:color w:val="000000"/>
          <w:sz w:val="16"/>
          <w:szCs w:val="16"/>
        </w:rPr>
        <w:t xml:space="preserve"> active </w:t>
      </w:r>
      <w:r w:rsidRPr="00E62025">
        <w:rPr>
          <w:rFonts w:ascii="Calibri" w:hAnsi="Calibri"/>
          <w:b/>
          <w:bCs/>
          <w:color w:val="000000"/>
          <w:sz w:val="26"/>
          <w:szCs w:val="26"/>
          <w:u w:val="single"/>
          <w:shd w:val="clear" w:color="auto" w:fill="FFFF00"/>
        </w:rPr>
        <w:t>ingredient to</w:t>
      </w:r>
      <w:r w:rsidRPr="00E62025">
        <w:rPr>
          <w:rFonts w:ascii="Calibri" w:hAnsi="Calibri"/>
          <w:color w:val="000000"/>
          <w:sz w:val="16"/>
          <w:szCs w:val="16"/>
        </w:rPr>
        <w:t xml:space="preserve"> effectively </w:t>
      </w:r>
      <w:r w:rsidRPr="00E62025">
        <w:rPr>
          <w:rFonts w:ascii="Calibri" w:hAnsi="Calibri"/>
          <w:b/>
          <w:bCs/>
          <w:color w:val="000000"/>
          <w:sz w:val="26"/>
          <w:szCs w:val="26"/>
          <w:u w:val="single"/>
          <w:shd w:val="clear" w:color="auto" w:fill="FFFF00"/>
        </w:rPr>
        <w:t>cure</w:t>
      </w:r>
      <w:r w:rsidRPr="00E62025">
        <w:rPr>
          <w:rFonts w:ascii="Calibri" w:hAnsi="Calibri"/>
          <w:color w:val="000000"/>
          <w:sz w:val="16"/>
          <w:szCs w:val="16"/>
        </w:rPr>
        <w:t xml:space="preserve"> sick </w:t>
      </w:r>
      <w:r w:rsidRPr="00E62025">
        <w:rPr>
          <w:rFonts w:ascii="Calibri" w:hAnsi="Calibri"/>
          <w:b/>
          <w:bCs/>
          <w:color w:val="000000"/>
          <w:sz w:val="26"/>
          <w:szCs w:val="26"/>
          <w:u w:val="single"/>
          <w:shd w:val="clear" w:color="auto" w:fill="FFFF00"/>
        </w:rPr>
        <w:t>patients. But</w:t>
      </w:r>
      <w:r w:rsidRPr="00E62025">
        <w:rPr>
          <w:rFonts w:ascii="Calibri" w:hAnsi="Calibri"/>
          <w:color w:val="000000"/>
          <w:sz w:val="16"/>
          <w:szCs w:val="16"/>
        </w:rPr>
        <w:t xml:space="preserve"> they do contain </w:t>
      </w:r>
      <w:r w:rsidRPr="00E62025">
        <w:rPr>
          <w:rFonts w:ascii="Calibri" w:hAnsi="Calibri"/>
          <w:b/>
          <w:bCs/>
          <w:color w:val="000000"/>
          <w:sz w:val="26"/>
          <w:szCs w:val="26"/>
          <w:u w:val="single"/>
          <w:shd w:val="clear" w:color="auto" w:fill="FFFF00"/>
        </w:rPr>
        <w:t>enough to kill</w:t>
      </w:r>
      <w:r w:rsidRPr="00E62025">
        <w:rPr>
          <w:rFonts w:ascii="Calibri" w:hAnsi="Calibri"/>
          <w:color w:val="000000"/>
          <w:sz w:val="16"/>
          <w:szCs w:val="16"/>
        </w:rPr>
        <w:t xml:space="preserve"> off the </w:t>
      </w:r>
      <w:r w:rsidRPr="00E62025">
        <w:rPr>
          <w:rFonts w:ascii="Calibri" w:hAnsi="Calibri"/>
          <w:b/>
          <w:bCs/>
          <w:color w:val="000000"/>
          <w:sz w:val="26"/>
          <w:szCs w:val="26"/>
          <w:u w:val="single"/>
          <w:shd w:val="clear" w:color="auto" w:fill="FFFF00"/>
        </w:rPr>
        <w:t>weakest microbes while leaving the strongest intact.</w:t>
      </w:r>
      <w:r w:rsidRPr="00E62025">
        <w:rPr>
          <w:rFonts w:ascii="Calibri" w:hAnsi="Calibri"/>
          <w:color w:val="000000"/>
          <w:sz w:val="16"/>
          <w:szCs w:val="16"/>
        </w:rPr>
        <w:t xml:space="preserve"> These </w:t>
      </w:r>
      <w:r w:rsidRPr="00E62025">
        <w:rPr>
          <w:rFonts w:ascii="Calibri" w:hAnsi="Calibri"/>
          <w:b/>
          <w:bCs/>
          <w:color w:val="000000"/>
          <w:sz w:val="26"/>
          <w:szCs w:val="26"/>
          <w:u w:val="single"/>
          <w:shd w:val="clear" w:color="auto" w:fill="FFFF00"/>
        </w:rPr>
        <w:t>surviving microbes</w:t>
      </w:r>
      <w:r w:rsidRPr="00E62025">
        <w:rPr>
          <w:rFonts w:ascii="Calibri" w:hAnsi="Calibri"/>
          <w:color w:val="000000"/>
          <w:sz w:val="16"/>
          <w:szCs w:val="16"/>
        </w:rPr>
        <w:t xml:space="preserve"> go on to </w:t>
      </w:r>
      <w:r w:rsidRPr="00E62025">
        <w:rPr>
          <w:rFonts w:ascii="Calibri" w:hAnsi="Calibri"/>
          <w:b/>
          <w:bCs/>
          <w:color w:val="000000"/>
          <w:sz w:val="26"/>
          <w:szCs w:val="26"/>
          <w:u w:val="single"/>
          <w:shd w:val="clear" w:color="auto" w:fill="FFFF00"/>
        </w:rPr>
        <w:t>reproduce</w:t>
      </w:r>
      <w:r w:rsidRPr="00E62025">
        <w:rPr>
          <w:rFonts w:ascii="Calibri" w:hAnsi="Calibri"/>
          <w:color w:val="000000"/>
          <w:sz w:val="16"/>
          <w:szCs w:val="16"/>
        </w:rPr>
        <w:t xml:space="preserve">, </w:t>
      </w:r>
      <w:r w:rsidRPr="00E62025">
        <w:rPr>
          <w:rFonts w:ascii="Calibri" w:hAnsi="Calibri"/>
          <w:b/>
          <w:bCs/>
          <w:color w:val="000000"/>
          <w:sz w:val="26"/>
          <w:szCs w:val="26"/>
          <w:u w:val="single"/>
          <w:shd w:val="clear" w:color="auto" w:fill="FFFF00"/>
        </w:rPr>
        <w:t>creating</w:t>
      </w:r>
      <w:r w:rsidRPr="00E62025">
        <w:rPr>
          <w:rFonts w:ascii="Calibri" w:hAnsi="Calibri"/>
          <w:color w:val="000000"/>
          <w:sz w:val="16"/>
          <w:szCs w:val="16"/>
        </w:rPr>
        <w:t xml:space="preserve"> a new generation of </w:t>
      </w:r>
      <w:r w:rsidRPr="00E62025">
        <w:rPr>
          <w:rFonts w:ascii="Calibri" w:hAnsi="Calibri"/>
          <w:b/>
          <w:bCs/>
          <w:color w:val="000000"/>
          <w:sz w:val="26"/>
          <w:szCs w:val="26"/>
          <w:u w:val="single"/>
          <w:shd w:val="clear" w:color="auto" w:fill="FFFF00"/>
        </w:rPr>
        <w:t>pathogens capable of resisting even</w:t>
      </w:r>
      <w:r w:rsidRPr="00E62025">
        <w:rPr>
          <w:rFonts w:ascii="Calibri" w:hAnsi="Calibri"/>
          <w:color w:val="000000"/>
          <w:sz w:val="16"/>
          <w:szCs w:val="16"/>
        </w:rPr>
        <w:t xml:space="preserve"> fully potent, </w:t>
      </w:r>
      <w:r w:rsidRPr="00E62025">
        <w:rPr>
          <w:rFonts w:ascii="Calibri" w:hAnsi="Calibri"/>
          <w:b/>
          <w:bCs/>
          <w:color w:val="000000"/>
          <w:sz w:val="26"/>
          <w:szCs w:val="26"/>
          <w:u w:val="single"/>
          <w:shd w:val="clear" w:color="auto" w:fill="FFFF00"/>
        </w:rPr>
        <w:t>properly made medicine</w:t>
      </w:r>
      <w:r w:rsidRPr="00E62025">
        <w:rPr>
          <w:rFonts w:ascii="Calibri" w:hAnsi="Calibri"/>
          <w:color w:val="000000"/>
          <w:sz w:val="16"/>
          <w:szCs w:val="16"/>
        </w:rPr>
        <w:t xml:space="preserve">. </w:t>
      </w:r>
      <w:r w:rsidRPr="00E62025">
        <w:rPr>
          <w:rFonts w:ascii="Calibri" w:hAnsi="Calibri"/>
          <w:b/>
          <w:bCs/>
          <w:color w:val="000000"/>
          <w:sz w:val="26"/>
          <w:szCs w:val="26"/>
          <w:u w:val="single"/>
          <w:shd w:val="clear" w:color="auto" w:fill="FFFF00"/>
        </w:rPr>
        <w:t>In 2011</w:t>
      </w:r>
      <w:r w:rsidRPr="00E62025">
        <w:rPr>
          <w:rFonts w:ascii="Calibri" w:hAnsi="Calibri"/>
          <w:color w:val="000000"/>
          <w:sz w:val="16"/>
          <w:szCs w:val="16"/>
        </w:rPr>
        <w:t xml:space="preserve">, during </w:t>
      </w:r>
      <w:r w:rsidRPr="00E62025">
        <w:rPr>
          <w:rFonts w:ascii="Calibri" w:hAnsi="Calibri"/>
          <w:b/>
          <w:bCs/>
          <w:color w:val="000000"/>
          <w:sz w:val="26"/>
          <w:szCs w:val="26"/>
          <w:u w:val="single"/>
          <w:shd w:val="clear" w:color="auto" w:fill="FFFF00"/>
        </w:rPr>
        <w:t>an outbreak of drug-resistant malaria</w:t>
      </w:r>
      <w:r w:rsidRPr="00E62025">
        <w:rPr>
          <w:rFonts w:ascii="Calibri" w:hAnsi="Calibri"/>
          <w:color w:val="000000"/>
          <w:sz w:val="16"/>
          <w:szCs w:val="16"/>
        </w:rPr>
        <w:t xml:space="preserve"> on the Thailand-Cambodia border, USP’s chief of party in Indonesia Christopher Raymond strongly </w:t>
      </w:r>
      <w:r w:rsidRPr="00E62025">
        <w:rPr>
          <w:rFonts w:ascii="Calibri" w:hAnsi="Calibri"/>
          <w:b/>
          <w:bCs/>
          <w:color w:val="000000"/>
          <w:sz w:val="26"/>
          <w:szCs w:val="26"/>
          <w:u w:val="single"/>
          <w:shd w:val="clear" w:color="auto" w:fill="FFFF00"/>
        </w:rPr>
        <w:t>suspected substandard drugs as a culprit</w:t>
      </w:r>
      <w:r w:rsidRPr="00E62025">
        <w:rPr>
          <w:rFonts w:ascii="Calibri" w:hAnsi="Calibri"/>
          <w:color w:val="000000"/>
          <w:sz w:val="16"/>
          <w:szCs w:val="16"/>
        </w:rPr>
        <w:t xml:space="preserve">. Treating patients with drugs that contain a little bit of active ingredient, as he put it, is like “putting out fire with gasoline.” USP is so concerned about this issue that in 2017 it launched a center called the Quality Institute, which funds research into the link between drug quality and resistance. In late 2018, Boston University biomedical engineering professor Muhammad Zaman studied a commonly used antibiotic called rifampicin that, if not manufactured properly, yields a chemical substance called rifampicin quinone when it degrades. When Zaman subjected bacteria to this substance, it developed mutations that helped it resist rifampicin and other similar drugs. Zaman concluded from his work that substandard drugs are an “independent pillar” in the global menace of drug resistance. </w:t>
      </w:r>
      <w:r w:rsidRPr="00E62025">
        <w:rPr>
          <w:rFonts w:ascii="Calibri" w:hAnsi="Calibri"/>
          <w:b/>
          <w:bCs/>
          <w:color w:val="000000"/>
          <w:sz w:val="26"/>
          <w:szCs w:val="26"/>
          <w:u w:val="single"/>
          <w:shd w:val="clear" w:color="auto" w:fill="FFFF00"/>
        </w:rPr>
        <w:t>The low cost of generic drugs makes them essential to global public health. But</w:t>
      </w:r>
      <w:r w:rsidRPr="00E62025">
        <w:rPr>
          <w:rFonts w:ascii="Calibri" w:hAnsi="Calibri"/>
          <w:color w:val="000000"/>
          <w:sz w:val="16"/>
          <w:szCs w:val="16"/>
        </w:rPr>
        <w:t xml:space="preserve"> if those bargain drugs are of low quality, </w:t>
      </w:r>
      <w:r w:rsidRPr="00E62025">
        <w:rPr>
          <w:rFonts w:ascii="Calibri" w:hAnsi="Calibri"/>
          <w:b/>
          <w:bCs/>
          <w:color w:val="000000"/>
          <w:sz w:val="26"/>
          <w:szCs w:val="26"/>
          <w:u w:val="single"/>
          <w:shd w:val="clear" w:color="auto" w:fill="FFFF00"/>
        </w:rPr>
        <w:t>they do more harm than good</w:t>
      </w:r>
      <w:r w:rsidRPr="00E62025">
        <w:rPr>
          <w:rFonts w:ascii="Calibri" w:hAnsi="Calibri"/>
          <w:color w:val="000000"/>
          <w:sz w:val="16"/>
          <w:szCs w:val="16"/>
        </w:rPr>
        <w:t>. For years, politicians, regulators and aid workers have focused on ensuring access to these drugs. Going forward, they must place equal value on quality, through an exacting program of unannounced inspections, routine testing of drugs already on the market and strict legal enforcement against companies manufacturing subpar medicine. One model is the airline industry, which through international laws and treaties, has established clear global standards for aviation safety. Without something similar for safe and effective drugs, the twin forces of subpar medicine and growing drug resistance will be so destructive that developed countries won’t be able to ignore them. As Elizabeth Pisani, an epidemiologist who has studied drug quality in Indonesia, put it, “The fact is, pathogens know no borders.”</w:t>
      </w:r>
    </w:p>
    <w:p w14:paraId="058599E6" w14:textId="01DA0CC3" w:rsidR="0080633F" w:rsidRPr="00E62025" w:rsidRDefault="0080633F" w:rsidP="0080633F">
      <w:pPr>
        <w:pStyle w:val="Heading4"/>
      </w:pPr>
      <w:r>
        <w:t xml:space="preserve">This turns their generic advantage – generics uniquely harm the public, especially the LMIC. None of their cards explicitly say how generics are good, just affordable. </w:t>
      </w:r>
    </w:p>
    <w:p w14:paraId="73B2BC5A" w14:textId="77777777" w:rsidR="008C6E7E" w:rsidRDefault="008C6E7E" w:rsidP="008C6E7E">
      <w:pPr>
        <w:pStyle w:val="Heading2"/>
      </w:pPr>
      <w:r>
        <w:lastRenderedPageBreak/>
        <w:t>Innovation DA</w:t>
      </w:r>
    </w:p>
    <w:p w14:paraId="2AF0AEE6" w14:textId="77777777" w:rsidR="008C6E7E" w:rsidRDefault="008C6E7E" w:rsidP="008C6E7E">
      <w:pPr>
        <w:pStyle w:val="Heading4"/>
      </w:pPr>
      <w:r>
        <w:t xml:space="preserve">Pharma innovation is </w:t>
      </w:r>
      <w:r w:rsidRPr="004B406B">
        <w:rPr>
          <w:u w:val="single"/>
        </w:rPr>
        <w:t>high now</w:t>
      </w:r>
      <w:r>
        <w:t xml:space="preserve"> – profit incentive is the </w:t>
      </w:r>
      <w:r w:rsidRPr="004B406B">
        <w:rPr>
          <w:u w:val="single"/>
        </w:rPr>
        <w:t>biggest factor</w:t>
      </w:r>
      <w:r>
        <w:t>.</w:t>
      </w:r>
    </w:p>
    <w:p w14:paraId="6E727E1A" w14:textId="77777777" w:rsidR="008C6E7E" w:rsidRPr="004B406B" w:rsidRDefault="008C6E7E" w:rsidP="008C6E7E">
      <w:proofErr w:type="spellStart"/>
      <w:r w:rsidRPr="00920081">
        <w:rPr>
          <w:rFonts w:eastAsiaTheme="majorEastAsia" w:cstheme="majorBidi"/>
          <w:b/>
          <w:bCs/>
          <w:szCs w:val="26"/>
        </w:rPr>
        <w:t>Swagel</w:t>
      </w:r>
      <w:proofErr w:type="spellEnd"/>
      <w:r w:rsidRPr="00920081">
        <w:rPr>
          <w:rFonts w:eastAsiaTheme="majorEastAsia" w:cstheme="majorBidi"/>
          <w:b/>
          <w:bCs/>
          <w:szCs w:val="26"/>
        </w:rPr>
        <w:t xml:space="preserve"> 21</w:t>
      </w:r>
      <w:r>
        <w:t xml:space="preserve"> </w:t>
      </w:r>
      <w:r w:rsidRPr="00920081">
        <w:t xml:space="preserve">Phillip L. </w:t>
      </w:r>
      <w:proofErr w:type="spellStart"/>
      <w:r w:rsidRPr="00920081">
        <w:t>Swagel</w:t>
      </w:r>
      <w:proofErr w:type="spellEnd"/>
      <w:r>
        <w:t xml:space="preserve">, Director of the Congressional budget office 4-xx-2021, "Research and Development in the Pharmaceutical Industry," Congressional Budget Office, </w:t>
      </w:r>
      <w:hyperlink r:id="rId13" w:anchor="_idTextAnchor020" w:history="1">
        <w:r w:rsidRPr="004B406B">
          <w:rPr>
            <w:rStyle w:val="Hyperlink"/>
          </w:rPr>
          <w:t>https://www.cbo.goc/publication/57126#_idTextAnchor020</w:t>
        </w:r>
      </w:hyperlink>
      <w:r w:rsidRPr="004B406B">
        <w:t xml:space="preserve"> </w:t>
      </w:r>
      <w:r>
        <w:t>SJ//DA</w:t>
      </w:r>
    </w:p>
    <w:p w14:paraId="395C8F67" w14:textId="77777777" w:rsidR="008C6E7E" w:rsidRPr="00334F58" w:rsidRDefault="008C6E7E" w:rsidP="008C6E7E">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w:t>
      </w:r>
      <w:r w:rsidRPr="005627BE">
        <w:t>, and clinical testing for</w:t>
      </w:r>
      <w:r w:rsidRPr="004B406B">
        <w:rPr>
          <w:b/>
          <w:bCs/>
          <w:u w:val="single"/>
        </w:rPr>
        <w:t xml:space="preserve">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334F58">
        <w:rPr>
          <w:sz w:val="16"/>
        </w:rPr>
        <w:t>averace</w:t>
      </w:r>
      <w:proofErr w:type="spellEnd"/>
      <w:r w:rsidRPr="00334F58">
        <w:rPr>
          <w:sz w:val="16"/>
        </w:rPr>
        <w:t xml:space="preserv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proofErr w:type="gramStart"/>
      <w:r w:rsidRPr="00334F58">
        <w:rPr>
          <w:b/>
          <w:bCs/>
          <w:u w:val="single"/>
        </w:rPr>
        <w:t>Expected</w:t>
      </w:r>
      <w:proofErr w:type="gramEnd"/>
      <w:r w:rsidRPr="00334F58">
        <w:rPr>
          <w:b/>
          <w:bCs/>
          <w:u w:val="single"/>
        </w:rPr>
        <w:t xml:space="preserve">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t>
      </w:r>
      <w:r w:rsidRPr="00334F58">
        <w:rPr>
          <w:sz w:val="16"/>
        </w:rPr>
        <w:lastRenderedPageBreak/>
        <w:t xml:space="preserve">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w:t>
      </w:r>
      <w:proofErr w:type="spellStart"/>
      <w:r w:rsidRPr="00334F58">
        <w:rPr>
          <w:sz w:val="16"/>
        </w:rPr>
        <w:t>drugmaker</w:t>
      </w:r>
      <w:proofErr w:type="spellEnd"/>
      <w:r w:rsidRPr="00334F58">
        <w:rPr>
          <w:sz w:val="16"/>
        </w:rPr>
        <w:t xml:space="preserve">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334F58">
        <w:rPr>
          <w:sz w:val="16"/>
        </w:rPr>
        <w:t>treatmentscof</w:t>
      </w:r>
      <w:proofErr w:type="spellEnd"/>
      <w:r w:rsidRPr="00334F58">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w:t>
      </w:r>
      <w:proofErr w:type="gramStart"/>
      <w:r w:rsidRPr="00334F58">
        <w:rPr>
          <w:sz w:val="16"/>
        </w:rPr>
        <w:t>exclusivity, when</w:t>
      </w:r>
      <w:proofErr w:type="gramEnd"/>
      <w:r w:rsidRPr="00334F58">
        <w:rPr>
          <w:sz w:val="16"/>
        </w:rPr>
        <w:t xml:space="preserve">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w:t>
      </w:r>
      <w:r w:rsidRPr="00E81443">
        <w:rPr>
          <w:sz w:val="14"/>
        </w:rPr>
        <w:t xml:space="preserve">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proofErr w:type="gramStart"/>
      <w:r w:rsidRPr="00334F58">
        <w:rPr>
          <w:b/>
          <w:bCs/>
          <w:u w:val="single"/>
        </w:rPr>
        <w:t xml:space="preserve">In particular, </w:t>
      </w:r>
      <w:r w:rsidRPr="004B406B">
        <w:rPr>
          <w:b/>
          <w:bCs/>
          <w:highlight w:val="green"/>
          <w:u w:val="single"/>
        </w:rPr>
        <w:t>spending</w:t>
      </w:r>
      <w:proofErr w:type="gramEnd"/>
      <w:r w:rsidRPr="004B406B">
        <w:rPr>
          <w:b/>
          <w:bCs/>
          <w:highlight w:val="green"/>
          <w:u w:val="single"/>
        </w:rPr>
        <w:t xml:space="preserve">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E81443">
        <w:rPr>
          <w:sz w:val="14"/>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 private investment in drug R&amp;D among member firms of the Pharmaceutical Research and Manufacturers of America (PhRMA), an industry trade association, was about $83 billion in 2019, up from about $5 billion in 1980 and $38 billion in 2000.1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334F58">
        <w:rPr>
          <w:sz w:val="16"/>
        </w:rPr>
        <w:t>postapproval</w:t>
      </w:r>
      <w:proofErr w:type="spellEnd"/>
      <w:r w:rsidRPr="00334F58">
        <w:rPr>
          <w:sz w:val="16"/>
        </w:rPr>
        <w:t xml:space="preserve"> testing for safety-monitoring or marketing purposes.</w:t>
      </w:r>
    </w:p>
    <w:p w14:paraId="2EF621E2" w14:textId="77777777" w:rsidR="008C6E7E" w:rsidRPr="00867226" w:rsidRDefault="008C6E7E" w:rsidP="008C6E7E"/>
    <w:p w14:paraId="337EAF2C" w14:textId="77777777" w:rsidR="008C6E7E" w:rsidRDefault="008C6E7E" w:rsidP="008C6E7E">
      <w:pPr>
        <w:pStyle w:val="Heading4"/>
      </w:pPr>
      <w:r>
        <w:t xml:space="preserve">The </w:t>
      </w:r>
      <w:proofErr w:type="spellStart"/>
      <w:r>
        <w:t>aff</w:t>
      </w:r>
      <w:proofErr w:type="spellEnd"/>
      <w:r>
        <w:t xml:space="preserve"> </w:t>
      </w:r>
      <w:r w:rsidRPr="00AB7043">
        <w:rPr>
          <w:u w:val="single"/>
        </w:rPr>
        <w:t xml:space="preserve">crushes </w:t>
      </w:r>
      <w:r>
        <w:rPr>
          <w:u w:val="single"/>
        </w:rPr>
        <w:t>drug innovation</w:t>
      </w:r>
      <w:r>
        <w:t>.</w:t>
      </w:r>
    </w:p>
    <w:p w14:paraId="1E12FD2F" w14:textId="77777777" w:rsidR="008C6E7E" w:rsidRPr="00AB7043" w:rsidRDefault="008C6E7E" w:rsidP="008C6E7E">
      <w:r w:rsidRPr="00AB7043">
        <w:rPr>
          <w:rStyle w:val="Style13ptBold"/>
        </w:rPr>
        <w:t>Glassman 21</w:t>
      </w:r>
      <w:r>
        <w:t xml:space="preserve"> [Amanda; 5/6/21; Executive</w:t>
      </w:r>
      <w:r w:rsidRPr="00AB7043">
        <w:t xml:space="preserve"> vice president and a senior fellow at the Center for Global Development, a nonpartisan, nonprofit think tank in </w:t>
      </w:r>
      <w:r w:rsidRPr="00AB7043">
        <w:lastRenderedPageBreak/>
        <w:t>Washington and London</w:t>
      </w:r>
      <w:r>
        <w:t>; “</w:t>
      </w:r>
      <w:r w:rsidRPr="00AB7043">
        <w:rPr>
          <w:i/>
          <w:iCs/>
        </w:rPr>
        <w:t>Big Pharma Is Not the Tobacco Industry</w:t>
      </w:r>
      <w:r>
        <w:t xml:space="preserve">,” Barron, </w:t>
      </w:r>
      <w:hyperlink r:id="rId14" w:history="1">
        <w:r w:rsidRPr="00FE7871">
          <w:rPr>
            <w:rStyle w:val="Hyperlink"/>
          </w:rPr>
          <w:t>https://www.barrons.com/articles/big-pharma-is-not-the-tobacco-industry-51620315693</w:t>
        </w:r>
      </w:hyperlink>
      <w:r>
        <w:t>] Justin</w:t>
      </w:r>
    </w:p>
    <w:p w14:paraId="5987B184" w14:textId="77777777" w:rsidR="008C6E7E" w:rsidRDefault="008C6E7E" w:rsidP="008C6E7E">
      <w:pPr>
        <w:rPr>
          <w:sz w:val="16"/>
        </w:rPr>
      </w:pPr>
      <w:r w:rsidRPr="00AB7043">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AB7043">
        <w:rPr>
          <w:u w:val="single"/>
        </w:rPr>
        <w:t xml:space="preserve">the </w:t>
      </w:r>
      <w:r w:rsidRPr="00AB7043">
        <w:rPr>
          <w:highlight w:val="green"/>
          <w:u w:val="single"/>
        </w:rPr>
        <w:t>companies</w:t>
      </w:r>
      <w:r w:rsidRPr="00AB7043">
        <w:rPr>
          <w:u w:val="single"/>
        </w:rPr>
        <w:t xml:space="preserve"> also </w:t>
      </w:r>
      <w:r w:rsidRPr="00AB7043">
        <w:rPr>
          <w:highlight w:val="green"/>
          <w:u w:val="single"/>
        </w:rPr>
        <w:t xml:space="preserve">put their </w:t>
      </w:r>
      <w:r w:rsidRPr="00AB7043">
        <w:rPr>
          <w:rStyle w:val="Emphasis"/>
        </w:rPr>
        <w:t xml:space="preserve">own </w:t>
      </w:r>
      <w:r w:rsidRPr="00AB7043">
        <w:rPr>
          <w:rStyle w:val="Emphasis"/>
          <w:highlight w:val="green"/>
        </w:rPr>
        <w:t>capital at risk</w:t>
      </w:r>
      <w:r w:rsidRPr="00AB7043">
        <w:rPr>
          <w:rStyle w:val="Emphasis"/>
        </w:rPr>
        <w:t xml:space="preserve"> to develop new products</w:t>
      </w:r>
      <w:r w:rsidRPr="00AB7043">
        <w:rPr>
          <w:u w:val="single"/>
        </w:rPr>
        <w:t xml:space="preserve">, some of which offer </w:t>
      </w:r>
      <w:r w:rsidRPr="00AB7043">
        <w:rPr>
          <w:rStyle w:val="Emphasis"/>
        </w:rPr>
        <w:t>enormous public benefits</w:t>
      </w:r>
      <w:r w:rsidRPr="00AB7043">
        <w:rPr>
          <w:sz w:val="16"/>
        </w:rPr>
        <w:t xml:space="preserve">. In fact, </w:t>
      </w:r>
      <w:r w:rsidRPr="00AB7043">
        <w:rPr>
          <w:u w:val="single"/>
        </w:rPr>
        <w:t xml:space="preserve">several of them did just that in the pandemic: </w:t>
      </w:r>
      <w:r w:rsidRPr="00604CF2">
        <w:t>invested their own money</w:t>
      </w:r>
      <w:r w:rsidRPr="00AB7043">
        <w:rPr>
          <w:rStyle w:val="Emphasis"/>
          <w:highlight w:val="green"/>
        </w:rPr>
        <w:t xml:space="preserve"> to develop</w:t>
      </w:r>
      <w:r w:rsidRPr="00AB7043">
        <w:rPr>
          <w:rStyle w:val="Emphasis"/>
        </w:rPr>
        <w:t xml:space="preserve"> patented manufacturing</w:t>
      </w:r>
      <w:r w:rsidRPr="00AB7043">
        <w:rPr>
          <w:u w:val="single"/>
        </w:rPr>
        <w:t xml:space="preserve"> </w:t>
      </w:r>
      <w:r w:rsidRPr="00AB7043">
        <w:rPr>
          <w:highlight w:val="green"/>
          <w:u w:val="single"/>
        </w:rPr>
        <w:t>technologies in record time</w:t>
      </w:r>
      <w:r w:rsidRPr="00AB7043">
        <w:rPr>
          <w:u w:val="single"/>
        </w:rPr>
        <w:t xml:space="preserve">. Those technologies are </w:t>
      </w:r>
      <w:r w:rsidRPr="00AB7043">
        <w:rPr>
          <w:rStyle w:val="Emphasis"/>
        </w:rPr>
        <w:t>literally saving the</w:t>
      </w:r>
      <w:r w:rsidRPr="00AB7043">
        <w:rPr>
          <w:u w:val="single"/>
        </w:rPr>
        <w:t xml:space="preserve"> </w:t>
      </w:r>
      <w:r w:rsidRPr="00AB7043">
        <w:rPr>
          <w:rStyle w:val="Emphasis"/>
        </w:rPr>
        <w:t>world</w:t>
      </w:r>
      <w:r w:rsidRPr="00AB7043">
        <w:rPr>
          <w:sz w:val="16"/>
        </w:rPr>
        <w:t xml:space="preserve"> right now. </w:t>
      </w:r>
      <w:r w:rsidRPr="00AB7043">
        <w:rPr>
          <w:u w:val="single"/>
        </w:rPr>
        <w:t xml:space="preserve">Public </w:t>
      </w:r>
      <w:r w:rsidRPr="00604CF2">
        <w:t>funding supported research and development, but companies also brought their own proprietary ingenuity and private investments to bear toward solving the world’s singular, collective challenge</w:t>
      </w:r>
      <w:r w:rsidRPr="00AB7043">
        <w:rPr>
          <w:u w:val="single"/>
        </w:rPr>
        <w:t xml:space="preserve">. Their reward should be </w:t>
      </w:r>
      <w:r w:rsidRPr="00AB7043">
        <w:rPr>
          <w:rStyle w:val="Emphasis"/>
        </w:rPr>
        <w:t>astronomical</w:t>
      </w:r>
      <w:r w:rsidRPr="00AB7043">
        <w:rPr>
          <w:sz w:val="16"/>
        </w:rPr>
        <w:t xml:space="preserve"> given the insane scale of the health and economic benefits these highly efficacious vaccines produce every day. </w:t>
      </w:r>
      <w:r w:rsidRPr="00AB7043">
        <w:rPr>
          <w:u w:val="single"/>
        </w:rPr>
        <w:t xml:space="preserve">Market </w:t>
      </w:r>
      <w:r w:rsidRPr="00AB7043">
        <w:rPr>
          <w:highlight w:val="green"/>
          <w:u w:val="single"/>
        </w:rPr>
        <w:t xml:space="preserve">incentives sent a clear signal that </w:t>
      </w:r>
      <w:r w:rsidRPr="00AB7043">
        <w:rPr>
          <w:rStyle w:val="Emphasis"/>
          <w:highlight w:val="green"/>
        </w:rPr>
        <w:t>further</w:t>
      </w:r>
      <w:r w:rsidRPr="00AB7043">
        <w:rPr>
          <w:rStyle w:val="Emphasis"/>
        </w:rPr>
        <w:t xml:space="preserve"> needed </w:t>
      </w:r>
      <w:r w:rsidRPr="00AB7043">
        <w:rPr>
          <w:rStyle w:val="Emphasis"/>
          <w:highlight w:val="green"/>
        </w:rPr>
        <w:t>innovation</w:t>
      </w:r>
      <w:r w:rsidRPr="00AB7043">
        <w:rPr>
          <w:u w:val="single"/>
        </w:rPr>
        <w:t xml:space="preserve">—greater efficacy, </w:t>
      </w:r>
      <w:r w:rsidRPr="00AB7043">
        <w:rPr>
          <w:rStyle w:val="Emphasis"/>
        </w:rPr>
        <w:t>single doses, more-rapid manufacturing, updated formulations, fast boosters, and others</w:t>
      </w:r>
      <w:r w:rsidRPr="00AB7043">
        <w:rPr>
          <w:u w:val="single"/>
        </w:rPr>
        <w:t>—would be richly rewarded</w:t>
      </w:r>
      <w:r w:rsidRPr="00AB7043">
        <w:rPr>
          <w:sz w:val="16"/>
        </w:rPr>
        <w:t xml:space="preserve">. Market incentives could also have been used to lubricate supply lines and buy vaccines on behalf of the entire world; with enough money, incredible things can happen. But activist </w:t>
      </w:r>
      <w:r w:rsidRPr="00AB7043">
        <w:rPr>
          <w:u w:val="single"/>
        </w:rPr>
        <w:t xml:space="preserve">lobbying </w:t>
      </w:r>
      <w:r w:rsidRPr="00604CF2">
        <w:rPr>
          <w:highlight w:val="green"/>
          <w:u w:val="single"/>
        </w:rPr>
        <w:t>to</w:t>
      </w:r>
      <w:r w:rsidRPr="00AB7043">
        <w:rPr>
          <w:u w:val="single"/>
        </w:rPr>
        <w:t xml:space="preserve"> </w:t>
      </w:r>
      <w:r w:rsidRPr="00AB7043">
        <w:rPr>
          <w:rStyle w:val="Emphasis"/>
          <w:highlight w:val="green"/>
        </w:rPr>
        <w:t>waive patents</w:t>
      </w:r>
      <w:r w:rsidRPr="00AB7043">
        <w:rPr>
          <w:u w:val="single"/>
        </w:rPr>
        <w:t>—a move the Biden administration endorsed yesterday—</w:t>
      </w:r>
      <w:r w:rsidRPr="00604CF2">
        <w:t>sends exactly the opposite signal. It</w:t>
      </w:r>
      <w:r w:rsidRPr="00604CF2">
        <w:rPr>
          <w:u w:val="single"/>
        </w:rPr>
        <w:t xml:space="preserve"> </w:t>
      </w:r>
      <w:r w:rsidRPr="00AB7043">
        <w:rPr>
          <w:highlight w:val="green"/>
          <w:u w:val="single"/>
        </w:rPr>
        <w:t>says</w:t>
      </w:r>
      <w:r w:rsidRPr="00AB7043">
        <w:rPr>
          <w:u w:val="single"/>
        </w:rPr>
        <w:t xml:space="preserve"> that the most </w:t>
      </w:r>
      <w:r w:rsidRPr="00AB7043">
        <w:rPr>
          <w:rStyle w:val="Emphasis"/>
        </w:rPr>
        <w:t xml:space="preserve">important, valuable </w:t>
      </w:r>
      <w:r w:rsidRPr="00AB7043">
        <w:rPr>
          <w:rStyle w:val="Emphasis"/>
          <w:highlight w:val="green"/>
        </w:rPr>
        <w:t>innovations will be penalized</w:t>
      </w:r>
      <w:r w:rsidRPr="00AB7043">
        <w:rPr>
          <w:rStyle w:val="Emphasis"/>
        </w:rPr>
        <w:t>, not rewarded</w:t>
      </w:r>
      <w:r w:rsidRPr="00AB7043">
        <w:rPr>
          <w:u w:val="single"/>
        </w:rPr>
        <w:t xml:space="preserve">. </w:t>
      </w:r>
      <w:r w:rsidRPr="00604CF2">
        <w:rPr>
          <w:rStyle w:val="StyleUnderline"/>
          <w:highlight w:val="green"/>
        </w:rPr>
        <w:t>It tells</w:t>
      </w:r>
      <w:r w:rsidRPr="00AB7043">
        <w:rPr>
          <w:u w:val="single"/>
        </w:rPr>
        <w:t xml:space="preserve"> innovators, </w:t>
      </w:r>
      <w:r w:rsidRPr="00604CF2">
        <w:rPr>
          <w:rStyle w:val="StyleUnderline"/>
          <w:highlight w:val="green"/>
        </w:rPr>
        <w:t>don’t bother attacking</w:t>
      </w:r>
      <w:r w:rsidRPr="00604CF2">
        <w:rPr>
          <w:rStyle w:val="StyleUnderline"/>
        </w:rPr>
        <w:t xml:space="preserve"> </w:t>
      </w:r>
      <w:r w:rsidRPr="00AB7043">
        <w:rPr>
          <w:u w:val="single"/>
        </w:rPr>
        <w:t xml:space="preserve">the most important </w:t>
      </w:r>
      <w:r w:rsidRPr="00604CF2">
        <w:rPr>
          <w:rStyle w:val="StyleUnderline"/>
          <w:highlight w:val="green"/>
        </w:rPr>
        <w:t>global problems</w:t>
      </w:r>
      <w:r w:rsidRPr="00AB7043">
        <w:rPr>
          <w:u w:val="single"/>
        </w:rPr>
        <w:t xml:space="preserve">; </w:t>
      </w:r>
      <w:r w:rsidRPr="00604CF2">
        <w:t xml:space="preserve">instead, throw your investment dollars at the next treatment for erectile disfunction, </w:t>
      </w:r>
      <w:r w:rsidRPr="00AB7043">
        <w:rPr>
          <w:sz w:val="16"/>
        </w:rPr>
        <w:t xml:space="preserve">which will surely earn you a steady return with far less agita. It is worth going back to first principles. What problem are we trying to solve? </w:t>
      </w:r>
      <w:r w:rsidRPr="00AB7043">
        <w:rPr>
          <w:u w:val="single"/>
        </w:rPr>
        <w:t xml:space="preserve">We have </w:t>
      </w:r>
      <w:r w:rsidRPr="00AB7043">
        <w:rPr>
          <w:rStyle w:val="Emphasis"/>
        </w:rPr>
        <w:t>highly efficacious vaccines</w:t>
      </w:r>
      <w:r w:rsidRPr="00AB7043">
        <w:rPr>
          <w:u w:val="single"/>
        </w:rPr>
        <w:t xml:space="preserve"> that we would like to get out to the entire world as quickly as possible to minimize, </w:t>
      </w:r>
      <w:r w:rsidRPr="00AB7043">
        <w:rPr>
          <w:rStyle w:val="Emphasis"/>
        </w:rPr>
        <w:t>preventable disease and deaths</w:t>
      </w:r>
      <w:r w:rsidRPr="00AB7043">
        <w:rPr>
          <w:u w:val="single"/>
        </w:rPr>
        <w:t xml:space="preserve"> address atrocious inequities, and </w:t>
      </w:r>
      <w:r w:rsidRPr="00AB7043">
        <w:rPr>
          <w:rStyle w:val="Emphasis"/>
        </w:rPr>
        <w:t>enable the reopening of society</w:t>
      </w:r>
      <w:r w:rsidRPr="00AB7043">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45B1ECB2" w14:textId="77777777" w:rsidR="008C6E7E" w:rsidRPr="00604CF2" w:rsidRDefault="008C6E7E" w:rsidP="008C6E7E"/>
    <w:p w14:paraId="55D2370A" w14:textId="77777777" w:rsidR="008C6E7E" w:rsidRDefault="008C6E7E" w:rsidP="008C6E7E">
      <w:pPr>
        <w:pStyle w:val="Heading4"/>
      </w:pPr>
      <w:r>
        <w:lastRenderedPageBreak/>
        <w:t xml:space="preserve">Pharma Innovation </w:t>
      </w:r>
      <w:r>
        <w:rPr>
          <w:u w:val="single"/>
        </w:rPr>
        <w:t>prevents Extinction</w:t>
      </w:r>
      <w:r>
        <w:t xml:space="preserve"> – checks </w:t>
      </w:r>
      <w:r>
        <w:rPr>
          <w:u w:val="single"/>
        </w:rPr>
        <w:t>new diseases</w:t>
      </w:r>
      <w:r>
        <w:t>.</w:t>
      </w:r>
    </w:p>
    <w:p w14:paraId="7C965452" w14:textId="77777777" w:rsidR="008C6E7E" w:rsidRPr="00343733" w:rsidRDefault="008C6E7E" w:rsidP="008C6E7E">
      <w:r w:rsidRPr="00343733">
        <w:rPr>
          <w:rStyle w:val="Style13ptBold"/>
        </w:rPr>
        <w:t>Engelhardt 8</w:t>
      </w:r>
      <w:r w:rsidRPr="00343733">
        <w:t>, H. Tristram. Innovation and the pharmaceutical industry: critical reflections on the virtues of profit. M &amp; M Scrivener Press, 20</w:t>
      </w:r>
      <w:r>
        <w:t xml:space="preserve">08 (doctorate in philosophy (University of Texas at Austin), M.D. (Tulane University), professor of philosophy (Rice University), and professor emeritus at Baylor College of Medicine) </w:t>
      </w:r>
    </w:p>
    <w:p w14:paraId="44C458F0" w14:textId="14839F0D" w:rsidR="005E1F43" w:rsidRPr="007F160A" w:rsidRDefault="008C6E7E" w:rsidP="005E1F43">
      <w:pPr>
        <w:rPr>
          <w:u w:val="single"/>
        </w:rPr>
      </w:pPr>
      <w:r w:rsidRPr="00343733">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w:t>
      </w:r>
      <w:proofErr w:type="gramStart"/>
      <w:r w:rsidRPr="00343733">
        <w:rPr>
          <w:rFonts w:eastAsia="Calibri"/>
          <w:sz w:val="16"/>
        </w:rPr>
        <w:t>in particular morally</w:t>
      </w:r>
      <w:proofErr w:type="gramEnd"/>
      <w:r w:rsidRPr="00343733">
        <w:rPr>
          <w:rFonts w:eastAsia="Calibri"/>
          <w:sz w:val="16"/>
        </w:rPr>
        <w:t xml:space="preserve"> dubious because it is acquired from those who have the bad fortune to be diseased or disabled. Although the suspicion of profit is not well-founded, this suspicion is a major moral and public-policy challenge. </w:t>
      </w:r>
      <w:r w:rsidRPr="00F106F9">
        <w:rPr>
          <w:rStyle w:val="StyleThickunderline1"/>
          <w:highlight w:val="green"/>
        </w:rPr>
        <w:t>Profit in</w:t>
      </w:r>
      <w:r w:rsidRPr="00343733">
        <w:rPr>
          <w:rStyle w:val="StyleThickunderline1"/>
        </w:rPr>
        <w:t xml:space="preserve"> the market for the </w:t>
      </w:r>
      <w:r w:rsidRPr="00F106F9">
        <w:rPr>
          <w:rStyle w:val="StyleThickunderline1"/>
          <w:highlight w:val="green"/>
        </w:rPr>
        <w:t>pharma</w:t>
      </w:r>
      <w:r w:rsidRPr="00343733">
        <w:rPr>
          <w:rStyle w:val="StyleThickunderline1"/>
        </w:rPr>
        <w:t>ceutical</w:t>
      </w:r>
      <w:r w:rsidRPr="00343733">
        <w:rPr>
          <w:rFonts w:eastAsia="Calibri"/>
          <w:u w:val="single"/>
        </w:rPr>
        <w:t xml:space="preserve"> and medical-device </w:t>
      </w:r>
      <w:r w:rsidRPr="00343733">
        <w:rPr>
          <w:rStyle w:val="StyleThickunderline1"/>
        </w:rPr>
        <w:t xml:space="preserve">industries </w:t>
      </w:r>
      <w:r w:rsidRPr="00F106F9">
        <w:rPr>
          <w:rStyle w:val="StyleThickunderline1"/>
          <w:highlight w:val="green"/>
        </w:rPr>
        <w:t>is</w:t>
      </w:r>
      <w:r w:rsidRPr="00343733">
        <w:rPr>
          <w:rStyle w:val="StyleThickunderline1"/>
        </w:rPr>
        <w:t xml:space="preserve"> to be </w:t>
      </w:r>
      <w:r w:rsidRPr="00F106F9">
        <w:rPr>
          <w:rStyle w:val="StyleThickunderline1"/>
          <w:highlight w:val="green"/>
        </w:rPr>
        <w:t>celebrated</w:t>
      </w:r>
      <w:r w:rsidRPr="00343733">
        <w:rPr>
          <w:rFonts w:eastAsia="Calibri"/>
          <w:sz w:val="16"/>
        </w:rPr>
        <w:t xml:space="preserve">. This is the case, in that if one is of the view (1) that </w:t>
      </w:r>
      <w:r w:rsidRPr="00343733">
        <w:rPr>
          <w:rStyle w:val="StyleThickunderline1"/>
        </w:rPr>
        <w:t xml:space="preserve">the presence of additional resources for </w:t>
      </w:r>
      <w:r w:rsidRPr="00F106F9">
        <w:rPr>
          <w:rStyle w:val="Emphasis"/>
          <w:sz w:val="24"/>
          <w:highlight w:val="green"/>
        </w:rPr>
        <w:t>r</w:t>
      </w:r>
      <w:r w:rsidRPr="00343733">
        <w:rPr>
          <w:rStyle w:val="StyleThickunderline1"/>
        </w:rPr>
        <w:t xml:space="preserve">esearch </w:t>
      </w:r>
      <w:r w:rsidRPr="00F106F9">
        <w:rPr>
          <w:rStyle w:val="StyleThickunderline1"/>
          <w:highlight w:val="green"/>
        </w:rPr>
        <w:t xml:space="preserve">and </w:t>
      </w:r>
      <w:r w:rsidRPr="00F106F9">
        <w:rPr>
          <w:rStyle w:val="Emphasis"/>
          <w:sz w:val="24"/>
          <w:highlight w:val="green"/>
        </w:rPr>
        <w:t>d</w:t>
      </w:r>
      <w:r w:rsidRPr="00343733">
        <w:rPr>
          <w:rStyle w:val="StyleThickunderline1"/>
        </w:rPr>
        <w:t xml:space="preserve">evelopment </w:t>
      </w:r>
      <w:r w:rsidRPr="00F106F9">
        <w:rPr>
          <w:rStyle w:val="Emphasis"/>
          <w:sz w:val="24"/>
          <w:highlight w:val="green"/>
        </w:rPr>
        <w:t>spurs innovation</w:t>
      </w:r>
      <w:r w:rsidRPr="00343733">
        <w:rPr>
          <w:rFonts w:eastAsia="Calibri"/>
          <w:sz w:val="16"/>
        </w:rPr>
        <w:t xml:space="preserve"> </w:t>
      </w:r>
      <w:r w:rsidRPr="00343733">
        <w:rPr>
          <w:rStyle w:val="StyleThickunderline1"/>
        </w:rPr>
        <w:t>in the development of pharmaceuticals</w:t>
      </w:r>
      <w:r w:rsidRPr="00343733">
        <w:rPr>
          <w:rFonts w:eastAsia="Calibri"/>
          <w:sz w:val="16"/>
        </w:rPr>
        <w:t xml:space="preserve"> and med-</w:t>
      </w:r>
      <w:proofErr w:type="spellStart"/>
      <w:r w:rsidRPr="00343733">
        <w:rPr>
          <w:rFonts w:eastAsia="Calibri"/>
          <w:sz w:val="16"/>
        </w:rPr>
        <w:t>ical</w:t>
      </w:r>
      <w:proofErr w:type="spellEnd"/>
      <w:r w:rsidRPr="00343733">
        <w:rPr>
          <w:rFonts w:eastAsia="Calibri"/>
          <w:sz w:val="16"/>
        </w:rPr>
        <w:t xml:space="preserve"> devices (i.e., if one is of the view that the allure of </w:t>
      </w:r>
      <w:r w:rsidRPr="00F106F9">
        <w:rPr>
          <w:rStyle w:val="StyleThickunderline1"/>
          <w:b/>
          <w:bCs/>
          <w:highlight w:val="green"/>
        </w:rPr>
        <w:t>profit is</w:t>
      </w:r>
      <w:r w:rsidRPr="00343733">
        <w:rPr>
          <w:rStyle w:val="StyleThickunderline1"/>
          <w:b/>
          <w:bCs/>
        </w:rPr>
        <w:t xml:space="preserve"> one of </w:t>
      </w:r>
      <w:r w:rsidRPr="00F106F9">
        <w:rPr>
          <w:rStyle w:val="StyleThickunderline1"/>
          <w:b/>
          <w:bCs/>
          <w:highlight w:val="green"/>
        </w:rPr>
        <w:t>the most effective way</w:t>
      </w:r>
      <w:r w:rsidRPr="00343733">
        <w:rPr>
          <w:rStyle w:val="StyleThickunderline1"/>
          <w:b/>
          <w:bCs/>
        </w:rPr>
        <w:t xml:space="preserve">s not only to acquire resources but productively </w:t>
      </w:r>
      <w:r w:rsidRPr="00F106F9">
        <w:rPr>
          <w:rStyle w:val="StyleThickunderline1"/>
          <w:b/>
          <w:bCs/>
          <w:highlight w:val="green"/>
        </w:rPr>
        <w:t>to direct human energies</w:t>
      </w:r>
      <w:r w:rsidRPr="00343733">
        <w:rPr>
          <w:rFonts w:eastAsia="Calibri"/>
          <w:sz w:val="16"/>
        </w:rPr>
        <w:t xml:space="preserve"> in their use), (2) that given the limits of altruism and of the willingness of persons to be taxed, the possibility of profits is necessary to secure such resources, (3) that the allure of </w:t>
      </w:r>
      <w:r w:rsidRPr="00343733">
        <w:rPr>
          <w:rStyle w:val="StyleThickunderline1"/>
        </w:rPr>
        <w:t>profits</w:t>
      </w:r>
      <w:r w:rsidRPr="00343733">
        <w:rPr>
          <w:rFonts w:eastAsia="Calibri"/>
          <w:sz w:val="16"/>
        </w:rPr>
        <w:t xml:space="preserve"> also tends to </w:t>
      </w:r>
      <w:r w:rsidRPr="00343733">
        <w:rPr>
          <w:rStyle w:val="StyleThickunderline1"/>
        </w:rPr>
        <w:t xml:space="preserve">enhance the creative use of available resources in the pursuit of </w:t>
      </w:r>
      <w:proofErr w:type="spellStart"/>
      <w:r w:rsidRPr="00343733">
        <w:rPr>
          <w:rStyle w:val="StyleThickunderline1"/>
        </w:rPr>
        <w:t>phar-maceutical</w:t>
      </w:r>
      <w:proofErr w:type="spellEnd"/>
      <w:r w:rsidRPr="00343733">
        <w:rPr>
          <w:rFonts w:eastAsia="Calibri"/>
          <w:sz w:val="16"/>
        </w:rPr>
        <w:t xml:space="preserve"> and medical-device </w:t>
      </w:r>
      <w:r w:rsidRPr="00343733">
        <w:rPr>
          <w:rStyle w:val="StyleThickunderline1"/>
        </w:rPr>
        <w:t>innovation</w:t>
      </w:r>
      <w:r w:rsidRPr="00343733">
        <w:rPr>
          <w:rFonts w:eastAsia="Calibri"/>
          <w:sz w:val="16"/>
        </w:rPr>
        <w:t xml:space="preserve">, and (4) if one judges it to be the case that such </w:t>
      </w:r>
      <w:r w:rsidRPr="00F106F9">
        <w:rPr>
          <w:rStyle w:val="Emphasis"/>
          <w:sz w:val="24"/>
          <w:highlight w:val="green"/>
        </w:rPr>
        <w:t>innovation is</w:t>
      </w:r>
      <w:r w:rsidRPr="00343733">
        <w:rPr>
          <w:rFonts w:eastAsia="Calibri"/>
          <w:sz w:val="16"/>
        </w:rPr>
        <w:t xml:space="preserve"> both </w:t>
      </w:r>
      <w:r w:rsidRPr="00F106F9">
        <w:rPr>
          <w:rStyle w:val="Emphasis"/>
          <w:sz w:val="24"/>
          <w:highlight w:val="green"/>
          <w:bdr w:val="single" w:sz="4" w:space="0" w:color="auto"/>
        </w:rPr>
        <w:t>necessary to maintain the human species</w:t>
      </w:r>
      <w:r w:rsidRPr="00F106F9">
        <w:rPr>
          <w:rFonts w:eastAsia="Calibri"/>
          <w:sz w:val="16"/>
          <w:highlight w:val="green"/>
        </w:rPr>
        <w:t xml:space="preserve"> </w:t>
      </w:r>
      <w:r w:rsidRPr="00F106F9">
        <w:rPr>
          <w:rStyle w:val="StyleThickunderline1"/>
          <w:highlight w:val="green"/>
        </w:rPr>
        <w:t>in a</w:t>
      </w:r>
      <w:r w:rsidRPr="00343733">
        <w:rPr>
          <w:rStyle w:val="StyleThickunderline1"/>
        </w:rPr>
        <w:t>n ever-</w:t>
      </w:r>
      <w:r w:rsidRPr="00F106F9">
        <w:rPr>
          <w:rStyle w:val="StyleThickunderline1"/>
          <w:highlight w:val="green"/>
        </w:rPr>
        <w:t>changing and</w:t>
      </w:r>
      <w:r w:rsidRPr="00343733">
        <w:rPr>
          <w:rStyle w:val="StyleThickunderline1"/>
        </w:rPr>
        <w:t xml:space="preserve"> always </w:t>
      </w:r>
      <w:r w:rsidRPr="00F106F9">
        <w:rPr>
          <w:rStyle w:val="StyleThickunderline1"/>
          <w:highlight w:val="green"/>
        </w:rPr>
        <w:t xml:space="preserve">dangerous environment in which </w:t>
      </w:r>
      <w:r w:rsidRPr="00F106F9">
        <w:rPr>
          <w:rStyle w:val="Emphasis"/>
          <w:sz w:val="24"/>
          <w:highlight w:val="green"/>
        </w:rPr>
        <w:t>new microbial</w:t>
      </w:r>
      <w:r w:rsidRPr="00F106F9">
        <w:rPr>
          <w:rStyle w:val="StyleThickunderline1"/>
          <w:highlight w:val="green"/>
        </w:rPr>
        <w:t xml:space="preserve"> and other threats</w:t>
      </w:r>
      <w:r w:rsidRPr="00343733">
        <w:rPr>
          <w:rStyle w:val="StyleThickunderline1"/>
        </w:rPr>
        <w:t xml:space="preserve"> may </w:t>
      </w:r>
      <w:r w:rsidRPr="00F106F9">
        <w:rPr>
          <w:rStyle w:val="StyleThickunderline1"/>
          <w:highlight w:val="green"/>
        </w:rPr>
        <w:t xml:space="preserve">at any time emerge to threaten </w:t>
      </w:r>
      <w:r w:rsidRPr="00F106F9">
        <w:rPr>
          <w:rStyle w:val="Emphasis"/>
          <w:sz w:val="24"/>
          <w:highlight w:val="green"/>
        </w:rPr>
        <w:t>human</w:t>
      </w:r>
      <w:r w:rsidRPr="00343733">
        <w:rPr>
          <w:rStyle w:val="Emphasis"/>
          <w:sz w:val="24"/>
        </w:rPr>
        <w:t xml:space="preserve"> well-being, if not </w:t>
      </w:r>
      <w:r w:rsidRPr="00F106F9">
        <w:rPr>
          <w:rStyle w:val="Emphasis"/>
          <w:sz w:val="24"/>
          <w:highlight w:val="green"/>
        </w:rPr>
        <w:t>survival</w:t>
      </w:r>
      <w:r w:rsidRPr="00343733">
        <w:rPr>
          <w:rFonts w:eastAsia="Calibri"/>
          <w:u w:val="single"/>
        </w:rPr>
        <w:t xml:space="preserve"> (i.e., that such </w:t>
      </w:r>
      <w:r w:rsidRPr="00F106F9">
        <w:rPr>
          <w:rStyle w:val="StyleThickunderline1"/>
          <w:highlight w:val="green"/>
        </w:rPr>
        <w:t>innovation is necessary to prevent</w:t>
      </w:r>
      <w:r w:rsidRPr="00343733">
        <w:rPr>
          <w:rStyle w:val="StyleThickunderline1"/>
        </w:rPr>
        <w:t xml:space="preserve"> increases in morbidity and </w:t>
      </w:r>
      <w:r w:rsidRPr="00F106F9">
        <w:rPr>
          <w:rStyle w:val="StyleThickunderline1"/>
          <w:highlight w:val="green"/>
        </w:rPr>
        <w:t>mortality</w:t>
      </w:r>
      <w:r w:rsidRPr="00343733">
        <w:rPr>
          <w:rStyle w:val="StyleThickunderline1"/>
        </w:rPr>
        <w:t xml:space="preserve"> risks</w:t>
      </w:r>
      <w:r w:rsidRPr="00343733">
        <w:rPr>
          <w:rFonts w:eastAsia="Calibri"/>
          <w:u w:val="single"/>
        </w:rPr>
        <w:t>),</w:t>
      </w:r>
      <w:r w:rsidRPr="00343733">
        <w:rPr>
          <w:rFonts w:eastAsia="Calibri"/>
          <w:sz w:val="16"/>
        </w:rPr>
        <w:t xml:space="preserve"> </w:t>
      </w:r>
      <w:r w:rsidRPr="00343733">
        <w:rPr>
          <w:rStyle w:val="StyleThickunderline1"/>
        </w:rPr>
        <w:t>as well as</w:t>
      </w:r>
      <w:r w:rsidRPr="00343733">
        <w:rPr>
          <w:rFonts w:eastAsia="Calibri"/>
          <w:sz w:val="16"/>
        </w:rPr>
        <w:t xml:space="preserve"> (5) in order generally to </w:t>
      </w:r>
      <w:r w:rsidRPr="00343733">
        <w:rPr>
          <w:rStyle w:val="StyleThickunderline1"/>
        </w:rPr>
        <w:t>decrease morbidity</w:t>
      </w:r>
      <w:r w:rsidRPr="00343733">
        <w:rPr>
          <w:rFonts w:eastAsia="Calibri"/>
          <w:sz w:val="16"/>
        </w:rPr>
        <w:t xml:space="preserve"> and </w:t>
      </w:r>
      <w:r w:rsidRPr="00343733">
        <w:rPr>
          <w:rStyle w:val="StyleThickunderline1"/>
        </w:rPr>
        <w:t>mortality risks in the</w:t>
      </w:r>
      <w:r w:rsidRPr="00343733">
        <w:rPr>
          <w:rFonts w:eastAsia="Calibri"/>
          <w:sz w:val="16"/>
        </w:rPr>
        <w:t xml:space="preserve"> future, it then follows (6) that </w:t>
      </w:r>
      <w:r w:rsidRPr="00343733">
        <w:rPr>
          <w:rStyle w:val="StyleThickunderline1"/>
        </w:rPr>
        <w:t>one should be concerned regarding any policies that decrease the amount of resources and energies available to encourage such innovation</w:t>
      </w:r>
      <w:r w:rsidRPr="00343733">
        <w:rPr>
          <w:rFonts w:eastAsia="Calibri"/>
          <w:sz w:val="16"/>
        </w:rPr>
        <w:t xml:space="preserve">. One should indeed be of the view </w:t>
      </w:r>
      <w:r w:rsidRPr="00343733">
        <w:rPr>
          <w:rFonts w:eastAsia="Calibri"/>
          <w:u w:val="single"/>
        </w:rPr>
        <w:t xml:space="preserve">that the possibilities for profit, all things being equal, should be highest in the pharmaceutical and medical-device industries. Yet, there is a suspicion regarding the pursuit of profit in medicine and especially in the </w:t>
      </w:r>
      <w:r>
        <w:rPr>
          <w:rFonts w:eastAsia="Calibri"/>
          <w:u w:val="single"/>
        </w:rPr>
        <w:t xml:space="preserve">pharmaceutical and medical-device industry. </w:t>
      </w:r>
    </w:p>
    <w:p w14:paraId="2AF46119" w14:textId="77777777" w:rsidR="008C6E7E" w:rsidRDefault="008C6E7E" w:rsidP="008C6E7E">
      <w:pPr>
        <w:pStyle w:val="Heading4"/>
        <w:rPr>
          <w:rFonts w:ascii="Times New Roman" w:hAnsi="Times New Roman" w:cs="Times New Roman"/>
          <w:sz w:val="24"/>
        </w:rPr>
      </w:pPr>
      <w:r>
        <w:rPr>
          <w:rFonts w:cs="Calibri"/>
          <w:color w:val="000000"/>
        </w:rPr>
        <w:t>Innovation is key to stopping bioterror </w:t>
      </w:r>
    </w:p>
    <w:p w14:paraId="7C3DC98E" w14:textId="77777777" w:rsidR="008C6E7E" w:rsidRDefault="008C6E7E" w:rsidP="008C6E7E">
      <w:pPr>
        <w:pStyle w:val="NormalWeb"/>
        <w:spacing w:before="0" w:beforeAutospacing="0" w:after="160" w:afterAutospacing="0"/>
      </w:pPr>
      <w:r>
        <w:rPr>
          <w:rFonts w:ascii="Calibri" w:hAnsi="Calibri" w:cs="Calibri"/>
          <w:b/>
          <w:bCs/>
          <w:color w:val="000000"/>
          <w:sz w:val="26"/>
          <w:szCs w:val="26"/>
        </w:rPr>
        <w:t xml:space="preserve">Marjanovic and </w:t>
      </w:r>
      <w:proofErr w:type="spellStart"/>
      <w:r>
        <w:rPr>
          <w:rFonts w:ascii="Calibri" w:hAnsi="Calibri" w:cs="Calibri"/>
          <w:b/>
          <w:bCs/>
          <w:color w:val="000000"/>
          <w:sz w:val="26"/>
          <w:szCs w:val="26"/>
        </w:rPr>
        <w:t>Fejiao</w:t>
      </w:r>
      <w:proofErr w:type="spellEnd"/>
      <w:r>
        <w:rPr>
          <w:rFonts w:ascii="Calibri" w:hAnsi="Calibri" w:cs="Calibri"/>
          <w:b/>
          <w:bCs/>
          <w:color w:val="000000"/>
          <w:sz w:val="26"/>
          <w:szCs w:val="26"/>
        </w:rPr>
        <w:t xml:space="preserve"> ‘20</w:t>
      </w:r>
      <w:r>
        <w:rPr>
          <w:rFonts w:ascii="Calibri" w:hAnsi="Calibri" w:cs="Calibri"/>
          <w:color w:val="000000"/>
          <w:sz w:val="16"/>
          <w:szCs w:val="16"/>
        </w:rPr>
        <w:t xml:space="preserve"> Marjanovic, Sonja, and Carolina </w:t>
      </w:r>
      <w:proofErr w:type="spellStart"/>
      <w:r>
        <w:rPr>
          <w:rFonts w:ascii="Calibri" w:hAnsi="Calibri" w:cs="Calibri"/>
          <w:color w:val="000000"/>
          <w:sz w:val="16"/>
          <w:szCs w:val="16"/>
        </w:rPr>
        <w:t>Feijao</w:t>
      </w:r>
      <w:proofErr w:type="spellEnd"/>
      <w:r>
        <w:rPr>
          <w:rFonts w:ascii="Calibri" w:hAnsi="Calibri" w:cs="Calibri"/>
          <w:color w:val="000000"/>
          <w:sz w:val="16"/>
          <w:szCs w:val="16"/>
        </w:rPr>
        <w:t xml:space="preserve">. Sonja Marjanovic, Ph.D., Judge Business School, University of Cambridge. Carolina </w:t>
      </w:r>
      <w:proofErr w:type="spellStart"/>
      <w:r>
        <w:rPr>
          <w:rFonts w:ascii="Calibri" w:hAnsi="Calibri" w:cs="Calibri"/>
          <w:color w:val="000000"/>
          <w:sz w:val="16"/>
          <w:szCs w:val="16"/>
        </w:rPr>
        <w:t>Feijao</w:t>
      </w:r>
      <w:proofErr w:type="spellEnd"/>
      <w:r>
        <w:rPr>
          <w:rFonts w:ascii="Calibri" w:hAnsi="Calibri" w:cs="Calibri"/>
          <w:color w:val="000000"/>
          <w:sz w:val="16"/>
          <w:szCs w:val="16"/>
        </w:rPr>
        <w:t xml:space="preserve">, Ph.D. in biochemistry, University of Cambridge; M.Sc. in </w:t>
      </w:r>
      <w:proofErr w:type="spellStart"/>
      <w:r>
        <w:rPr>
          <w:rFonts w:ascii="Calibri" w:hAnsi="Calibri" w:cs="Calibri"/>
          <w:color w:val="000000"/>
          <w:sz w:val="16"/>
          <w:szCs w:val="16"/>
        </w:rPr>
        <w:t>quantitive</w:t>
      </w:r>
      <w:proofErr w:type="spellEnd"/>
      <w:r>
        <w:rPr>
          <w:rFonts w:ascii="Calibri" w:hAnsi="Calibri" w:cs="Calibri"/>
          <w:color w:val="000000"/>
          <w:sz w:val="16"/>
          <w:szCs w:val="16"/>
        </w:rPr>
        <w:t xml:space="preserve"> biology, Imperial College London; B.Sc. in biology, University of Lisbon. "Pharmaceutical Innovation for Infectious Disease Management: From Troubleshooting to Sustainable Models of Engagement."</w:t>
      </w:r>
      <w:r>
        <w:rPr>
          <w:rFonts w:ascii="Calibri" w:hAnsi="Calibri" w:cs="Calibri"/>
          <w:color w:val="000000"/>
          <w:sz w:val="22"/>
          <w:szCs w:val="22"/>
        </w:rPr>
        <w:t xml:space="preserve"> </w:t>
      </w:r>
      <w:r>
        <w:rPr>
          <w:rFonts w:ascii="Calibri" w:hAnsi="Calibri" w:cs="Calibri"/>
          <w:color w:val="000000"/>
          <w:sz w:val="16"/>
          <w:szCs w:val="16"/>
        </w:rPr>
        <w:t>https://www.rand.org/pubs/perspectives/PEA407-1.html (2020). [Quality Control]</w:t>
      </w:r>
    </w:p>
    <w:p w14:paraId="696A45BE" w14:textId="77777777" w:rsidR="008C6E7E" w:rsidRDefault="008C6E7E" w:rsidP="008C6E7E">
      <w:pPr>
        <w:pStyle w:val="NormalWeb"/>
        <w:spacing w:before="0" w:beforeAutospacing="0" w:after="160" w:afterAutospacing="0"/>
      </w:pPr>
      <w:r>
        <w:rPr>
          <w:rFonts w:ascii="Calibri" w:hAnsi="Calibri" w:cs="Calibri"/>
          <w:color w:val="000000"/>
          <w:sz w:val="16"/>
          <w:szCs w:val="16"/>
        </w:rPr>
        <w:t>As key actors in the healthcare innovation landscape, pharmaceutical and life sci-</w:t>
      </w:r>
      <w:proofErr w:type="spellStart"/>
      <w:r>
        <w:rPr>
          <w:rFonts w:ascii="Calibri" w:hAnsi="Calibri" w:cs="Calibri"/>
          <w:color w:val="000000"/>
          <w:sz w:val="16"/>
          <w:szCs w:val="16"/>
        </w:rPr>
        <w:t>ences</w:t>
      </w:r>
      <w:proofErr w:type="spellEnd"/>
      <w:r>
        <w:rPr>
          <w:rFonts w:ascii="Calibri" w:hAnsi="Calibri" w:cs="Calibri"/>
          <w:color w:val="000000"/>
          <w:sz w:val="16"/>
          <w:szCs w:val="16"/>
        </w:rPr>
        <w:t xml:space="preserve"> companies have been called on to develop medicines, </w:t>
      </w:r>
      <w:proofErr w:type="gramStart"/>
      <w:r>
        <w:rPr>
          <w:rFonts w:ascii="Calibri" w:hAnsi="Calibri" w:cs="Calibri"/>
          <w:color w:val="000000"/>
          <w:sz w:val="16"/>
          <w:szCs w:val="16"/>
        </w:rPr>
        <w:t>vaccines</w:t>
      </w:r>
      <w:proofErr w:type="gramEnd"/>
      <w:r>
        <w:rPr>
          <w:rFonts w:ascii="Calibri" w:hAnsi="Calibri" w:cs="Calibri"/>
          <w:color w:val="000000"/>
          <w:sz w:val="16"/>
          <w:szCs w:val="16"/>
        </w:rPr>
        <w:t xml:space="preserve"> and diagnostics for pressing public health challenges. The COVID-19 crisis is one such challenge, but there are many others. For example, MERS, SARS, Ebola, Zika and avian and swine flu are also infectious diseases that represent public health </w:t>
      </w:r>
      <w:r>
        <w:rPr>
          <w:rFonts w:ascii="Calibri" w:hAnsi="Calibri" w:cs="Calibri"/>
          <w:color w:val="000000"/>
          <w:sz w:val="16"/>
          <w:szCs w:val="16"/>
        </w:rPr>
        <w:lastRenderedPageBreak/>
        <w:t xml:space="preserve">threats. </w:t>
      </w:r>
      <w:r>
        <w:rPr>
          <w:rFonts w:ascii="Calibri" w:hAnsi="Calibri" w:cs="Calibri"/>
          <w:color w:val="000000"/>
          <w:u w:val="single"/>
        </w:rPr>
        <w:t xml:space="preserve">Infectious agents such as </w:t>
      </w:r>
      <w:r>
        <w:rPr>
          <w:rFonts w:ascii="Calibri" w:hAnsi="Calibri" w:cs="Calibri"/>
          <w:color w:val="000000"/>
          <w:u w:val="single"/>
          <w:shd w:val="clear" w:color="auto" w:fill="00FFFF"/>
        </w:rPr>
        <w:t>anthrax, smallpox and tularemia</w:t>
      </w:r>
      <w:r>
        <w:rPr>
          <w:rFonts w:ascii="Calibri" w:hAnsi="Calibri" w:cs="Calibri"/>
          <w:color w:val="000000"/>
          <w:u w:val="single"/>
        </w:rPr>
        <w:t xml:space="preserve"> could </w:t>
      </w:r>
      <w:r>
        <w:rPr>
          <w:rFonts w:ascii="Calibri" w:hAnsi="Calibri" w:cs="Calibri"/>
          <w:color w:val="000000"/>
          <w:u w:val="single"/>
          <w:shd w:val="clear" w:color="auto" w:fill="00FFFF"/>
        </w:rPr>
        <w:t>present threats in a</w:t>
      </w:r>
      <w:r>
        <w:rPr>
          <w:rFonts w:ascii="Calibri" w:hAnsi="Calibri" w:cs="Calibri"/>
          <w:color w:val="000000"/>
          <w:u w:val="single"/>
        </w:rPr>
        <w:t xml:space="preserve"> </w:t>
      </w:r>
      <w:r>
        <w:rPr>
          <w:rFonts w:ascii="Calibri" w:hAnsi="Calibri" w:cs="Calibri"/>
          <w:color w:val="000000"/>
          <w:u w:val="single"/>
          <w:shd w:val="clear" w:color="auto" w:fill="00FFFF"/>
        </w:rPr>
        <w:t>bioterrorism context</w:t>
      </w:r>
      <w:r>
        <w:rPr>
          <w:rFonts w:ascii="Calibri" w:hAnsi="Calibri" w:cs="Calibri"/>
          <w:color w:val="000000"/>
          <w:sz w:val="16"/>
          <w:szCs w:val="16"/>
        </w:rPr>
        <w:t xml:space="preserve">.1 </w:t>
      </w:r>
      <w:r>
        <w:rPr>
          <w:rFonts w:ascii="Calibri" w:hAnsi="Calibri" w:cs="Calibri"/>
          <w:color w:val="000000"/>
          <w:u w:val="single"/>
          <w:shd w:val="clear" w:color="auto" w:fill="00FFFF"/>
        </w:rPr>
        <w:t>The</w:t>
      </w:r>
      <w:r>
        <w:rPr>
          <w:rFonts w:ascii="Calibri" w:hAnsi="Calibri" w:cs="Calibri"/>
          <w:color w:val="000000"/>
          <w:u w:val="single"/>
        </w:rPr>
        <w:t xml:space="preserve"> general </w:t>
      </w:r>
      <w:r>
        <w:rPr>
          <w:rFonts w:ascii="Calibri" w:hAnsi="Calibri" w:cs="Calibri"/>
          <w:color w:val="000000"/>
          <w:u w:val="single"/>
          <w:shd w:val="clear" w:color="auto" w:fill="00FFFF"/>
        </w:rPr>
        <w:t>threat</w:t>
      </w:r>
      <w:r>
        <w:rPr>
          <w:rFonts w:ascii="Calibri" w:hAnsi="Calibri" w:cs="Calibri"/>
          <w:color w:val="000000"/>
          <w:u w:val="single"/>
        </w:rPr>
        <w:t xml:space="preserve"> to public health that is </w:t>
      </w:r>
      <w:r>
        <w:rPr>
          <w:rFonts w:ascii="Calibri" w:hAnsi="Calibri" w:cs="Calibri"/>
          <w:color w:val="000000"/>
          <w:u w:val="single"/>
          <w:shd w:val="clear" w:color="auto" w:fill="00FFFF"/>
        </w:rPr>
        <w:t>posed by antimicrobial resistance is</w:t>
      </w:r>
      <w:r>
        <w:rPr>
          <w:rFonts w:ascii="Calibri" w:hAnsi="Calibri" w:cs="Calibri"/>
          <w:color w:val="000000"/>
          <w:u w:val="single"/>
        </w:rPr>
        <w:t xml:space="preserve"> also well recognized as an area </w:t>
      </w:r>
      <w:r>
        <w:rPr>
          <w:rFonts w:ascii="Calibri" w:hAnsi="Calibri" w:cs="Calibri"/>
          <w:color w:val="000000"/>
          <w:u w:val="single"/>
          <w:shd w:val="clear" w:color="auto" w:fill="00FFFF"/>
        </w:rPr>
        <w:t>in need of</w:t>
      </w:r>
      <w:r>
        <w:rPr>
          <w:rFonts w:ascii="Calibri" w:hAnsi="Calibri" w:cs="Calibri"/>
          <w:color w:val="000000"/>
          <w:u w:val="single"/>
        </w:rPr>
        <w:t xml:space="preserve"> pharmaceutica</w:t>
      </w:r>
      <w:r>
        <w:rPr>
          <w:rFonts w:ascii="Calibri" w:hAnsi="Calibri" w:cs="Calibri"/>
          <w:color w:val="000000"/>
          <w:u w:val="single"/>
          <w:shd w:val="clear" w:color="auto" w:fill="00FFFF"/>
        </w:rPr>
        <w:t>l innovation</w:t>
      </w:r>
      <w:r>
        <w:rPr>
          <w:rFonts w:ascii="Calibri" w:hAnsi="Calibri" w:cs="Calibri"/>
          <w:color w:val="000000"/>
          <w:u w:val="single"/>
        </w:rPr>
        <w:t xml:space="preserve">. </w:t>
      </w:r>
      <w:r>
        <w:rPr>
          <w:rFonts w:ascii="Calibri" w:hAnsi="Calibri" w:cs="Calibri"/>
          <w:color w:val="000000"/>
          <w:sz w:val="16"/>
          <w:szCs w:val="16"/>
        </w:rPr>
        <w:t xml:space="preserve">Innovating in response to these challenges does not always align well with pharmaceutical industry commercial models, shareholder expectations and </w:t>
      </w:r>
      <w:proofErr w:type="spellStart"/>
      <w:r>
        <w:rPr>
          <w:rFonts w:ascii="Calibri" w:hAnsi="Calibri" w:cs="Calibri"/>
          <w:color w:val="000000"/>
          <w:sz w:val="16"/>
          <w:szCs w:val="16"/>
        </w:rPr>
        <w:t>compe-tition</w:t>
      </w:r>
      <w:proofErr w:type="spellEnd"/>
      <w:r>
        <w:rPr>
          <w:rFonts w:ascii="Calibri" w:hAnsi="Calibri" w:cs="Calibri"/>
          <w:color w:val="000000"/>
          <w:sz w:val="16"/>
          <w:szCs w:val="16"/>
        </w:rPr>
        <w:t xml:space="preserve"> within the industry. However, </w:t>
      </w:r>
      <w:r>
        <w:rPr>
          <w:rFonts w:ascii="Calibri" w:hAnsi="Calibri" w:cs="Calibri"/>
          <w:color w:val="000000"/>
          <w:u w:val="single"/>
        </w:rPr>
        <w:t xml:space="preserve">the expertise, </w:t>
      </w:r>
      <w:proofErr w:type="gramStart"/>
      <w:r>
        <w:rPr>
          <w:rFonts w:ascii="Calibri" w:hAnsi="Calibri" w:cs="Calibri"/>
          <w:color w:val="000000"/>
          <w:u w:val="single"/>
        </w:rPr>
        <w:t>networks</w:t>
      </w:r>
      <w:proofErr w:type="gramEnd"/>
      <w:r>
        <w:rPr>
          <w:rFonts w:ascii="Calibri" w:hAnsi="Calibri" w:cs="Calibri"/>
          <w:color w:val="000000"/>
          <w:u w:val="single"/>
        </w:rPr>
        <w:t xml:space="preserve"> and infrastructure that industry has within its reach</w:t>
      </w:r>
      <w:r>
        <w:rPr>
          <w:rFonts w:ascii="Calibri" w:hAnsi="Calibri" w:cs="Calibri"/>
          <w:color w:val="000000"/>
          <w:sz w:val="16"/>
          <w:szCs w:val="16"/>
        </w:rPr>
        <w:t xml:space="preserve">, as well as public expectations and the moral imperative, </w:t>
      </w:r>
      <w:r>
        <w:rPr>
          <w:rFonts w:ascii="Calibri" w:hAnsi="Calibri" w:cs="Calibri"/>
          <w:color w:val="000000"/>
          <w:u w:val="single"/>
        </w:rPr>
        <w:t>make</w:t>
      </w:r>
      <w:r>
        <w:rPr>
          <w:rFonts w:ascii="Calibri" w:hAnsi="Calibri" w:cs="Calibri"/>
          <w:color w:val="000000"/>
          <w:u w:val="single"/>
          <w:shd w:val="clear" w:color="auto" w:fill="00FFFF"/>
        </w:rPr>
        <w:t xml:space="preserve"> pharmaceutical companies</w:t>
      </w:r>
      <w:r>
        <w:rPr>
          <w:rFonts w:ascii="Calibri" w:hAnsi="Calibri" w:cs="Calibri"/>
          <w:color w:val="000000"/>
          <w:u w:val="single"/>
        </w:rPr>
        <w:t xml:space="preserve"> and the wider life sciences sector an </w:t>
      </w:r>
      <w:r>
        <w:rPr>
          <w:rFonts w:ascii="Calibri" w:hAnsi="Calibri" w:cs="Calibri"/>
          <w:color w:val="000000"/>
          <w:u w:val="single"/>
          <w:shd w:val="clear" w:color="auto" w:fill="00FFFF"/>
        </w:rPr>
        <w:t>indispensable</w:t>
      </w:r>
      <w:r>
        <w:rPr>
          <w:rFonts w:ascii="Calibri" w:hAnsi="Calibri" w:cs="Calibri"/>
          <w:color w:val="000000"/>
          <w:u w:val="single"/>
        </w:rPr>
        <w:t xml:space="preserve"> partner </w:t>
      </w:r>
      <w:r>
        <w:rPr>
          <w:rFonts w:ascii="Calibri" w:hAnsi="Calibri" w:cs="Calibri"/>
          <w:color w:val="000000"/>
          <w:u w:val="single"/>
          <w:shd w:val="clear" w:color="auto" w:fill="00FFFF"/>
        </w:rPr>
        <w:t>in</w:t>
      </w:r>
      <w:r>
        <w:rPr>
          <w:rFonts w:ascii="Calibri" w:hAnsi="Calibri" w:cs="Calibri"/>
          <w:color w:val="000000"/>
          <w:u w:val="single"/>
        </w:rPr>
        <w:t xml:space="preserve"> the </w:t>
      </w:r>
      <w:r>
        <w:rPr>
          <w:rFonts w:ascii="Calibri" w:hAnsi="Calibri" w:cs="Calibri"/>
          <w:color w:val="000000"/>
          <w:u w:val="single"/>
          <w:shd w:val="clear" w:color="auto" w:fill="00FFFF"/>
        </w:rPr>
        <w:t>search for solutions</w:t>
      </w:r>
      <w:r>
        <w:rPr>
          <w:rFonts w:ascii="Calibri" w:hAnsi="Calibri" w:cs="Calibri"/>
          <w:color w:val="000000"/>
          <w:u w:val="single"/>
        </w:rPr>
        <w:t xml:space="preserve"> that save lives</w:t>
      </w:r>
      <w:r>
        <w:rPr>
          <w:rFonts w:ascii="Calibri" w:hAnsi="Calibri" w:cs="Calibri"/>
          <w:color w:val="000000"/>
          <w:sz w:val="16"/>
          <w:szCs w:val="16"/>
        </w:rPr>
        <w:t xml:space="preserve">. </w:t>
      </w:r>
      <w:r>
        <w:rPr>
          <w:rFonts w:ascii="Calibri" w:hAnsi="Calibri" w:cs="Calibri"/>
          <w:color w:val="000000"/>
          <w:u w:val="single"/>
        </w:rPr>
        <w:t xml:space="preserve">This perspective argues for the need to establish more sustainable and scalable ways of </w:t>
      </w:r>
      <w:proofErr w:type="spellStart"/>
      <w:r>
        <w:rPr>
          <w:rFonts w:ascii="Calibri" w:hAnsi="Calibri" w:cs="Calibri"/>
          <w:color w:val="000000"/>
          <w:u w:val="single"/>
        </w:rPr>
        <w:t>incentivising</w:t>
      </w:r>
      <w:proofErr w:type="spellEnd"/>
      <w:r>
        <w:rPr>
          <w:rFonts w:ascii="Calibri" w:hAnsi="Calibri" w:cs="Calibri"/>
          <w:color w:val="000000"/>
          <w:u w:val="single"/>
        </w:rPr>
        <w:t xml:space="preserve"> </w:t>
      </w:r>
      <w:proofErr w:type="spellStart"/>
      <w:r>
        <w:rPr>
          <w:rFonts w:ascii="Calibri" w:hAnsi="Calibri" w:cs="Calibri"/>
          <w:color w:val="000000"/>
          <w:u w:val="single"/>
        </w:rPr>
        <w:t>pharmaceu</w:t>
      </w:r>
      <w:proofErr w:type="spellEnd"/>
      <w:r>
        <w:rPr>
          <w:rFonts w:ascii="Calibri" w:hAnsi="Calibri" w:cs="Calibri"/>
          <w:color w:val="000000"/>
          <w:u w:val="single"/>
        </w:rPr>
        <w:t xml:space="preserve">-tical innovation in response to infectious disease threats to public health. It considers both past and current examples of efforts to </w:t>
      </w:r>
      <w:proofErr w:type="spellStart"/>
      <w:r>
        <w:rPr>
          <w:rFonts w:ascii="Calibri" w:hAnsi="Calibri" w:cs="Calibri"/>
          <w:color w:val="000000"/>
          <w:u w:val="single"/>
        </w:rPr>
        <w:t>mobilise</w:t>
      </w:r>
      <w:proofErr w:type="spellEnd"/>
      <w:r>
        <w:rPr>
          <w:rFonts w:ascii="Calibri" w:hAnsi="Calibri" w:cs="Calibri"/>
          <w:color w:val="000000"/>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Pr>
          <w:rFonts w:ascii="Calibri" w:hAnsi="Calibri" w:cs="Calibri"/>
          <w:color w:val="000000"/>
          <w:u w:val="single"/>
          <w:shd w:val="clear" w:color="auto" w:fill="00FFFF"/>
        </w:rPr>
        <w:t>contributing to the search for effective medicines</w:t>
      </w:r>
      <w:r>
        <w:rPr>
          <w:rFonts w:ascii="Calibri" w:hAnsi="Calibri" w:cs="Calibri"/>
          <w:color w:val="000000"/>
          <w:u w:val="single"/>
        </w:rPr>
        <w:t xml:space="preserve">, vaccines or diagnostics </w:t>
      </w:r>
      <w:r>
        <w:rPr>
          <w:rFonts w:ascii="Calibri" w:hAnsi="Calibri" w:cs="Calibri"/>
          <w:color w:val="000000"/>
          <w:u w:val="single"/>
          <w:shd w:val="clear" w:color="auto" w:fill="00FFFF"/>
        </w:rPr>
        <w:t>is essential for</w:t>
      </w:r>
      <w:r>
        <w:rPr>
          <w:rFonts w:ascii="Calibri" w:hAnsi="Calibri" w:cs="Calibri"/>
          <w:color w:val="000000"/>
          <w:u w:val="single"/>
        </w:rPr>
        <w:t xml:space="preserve"> socially responsible</w:t>
      </w:r>
      <w:r>
        <w:rPr>
          <w:rFonts w:ascii="Calibri" w:hAnsi="Calibri" w:cs="Calibri"/>
          <w:color w:val="000000"/>
          <w:u w:val="single"/>
          <w:shd w:val="clear" w:color="auto" w:fill="00FFFF"/>
        </w:rPr>
        <w:t xml:space="preserve"> companies</w:t>
      </w:r>
      <w:r>
        <w:rPr>
          <w:rFonts w:ascii="Calibri" w:hAnsi="Calibri" w:cs="Calibri"/>
          <w:color w:val="000000"/>
          <w:u w:val="single"/>
        </w:rPr>
        <w:t xml:space="preserve"> in the </w:t>
      </w:r>
      <w:proofErr w:type="gramStart"/>
      <w:r>
        <w:rPr>
          <w:rFonts w:ascii="Calibri" w:hAnsi="Calibri" w:cs="Calibri"/>
          <w:color w:val="000000"/>
          <w:u w:val="single"/>
        </w:rPr>
        <w:t>sec-tor</w:t>
      </w:r>
      <w:proofErr w:type="gramEnd"/>
      <w:r>
        <w:rPr>
          <w:rFonts w:ascii="Calibri" w:hAnsi="Calibri" w:cs="Calibri"/>
          <w:color w:val="000000"/>
          <w:sz w:val="16"/>
          <w:szCs w:val="16"/>
        </w:rPr>
        <w:t xml:space="preserve">.2 It is therefore unsurprising that we are seeing </w:t>
      </w:r>
      <w:proofErr w:type="spellStart"/>
      <w:r>
        <w:rPr>
          <w:rFonts w:ascii="Calibri" w:hAnsi="Calibri" w:cs="Calibri"/>
          <w:color w:val="000000"/>
          <w:sz w:val="16"/>
          <w:szCs w:val="16"/>
        </w:rPr>
        <w:t>indus</w:t>
      </w:r>
      <w:proofErr w:type="spellEnd"/>
      <w:r>
        <w:rPr>
          <w:rFonts w:ascii="Calibri" w:hAnsi="Calibri" w:cs="Calibri"/>
          <w:color w:val="000000"/>
          <w:sz w:val="16"/>
          <w:szCs w:val="16"/>
        </w:rPr>
        <w:t xml:space="preserve">-try-wide efforts unfold at unprecedented scale and pace. Whereas there is always scope for more activity, industry is currently contributing </w:t>
      </w:r>
      <w:proofErr w:type="gramStart"/>
      <w:r>
        <w:rPr>
          <w:rFonts w:ascii="Calibri" w:hAnsi="Calibri" w:cs="Calibri"/>
          <w:color w:val="000000"/>
          <w:sz w:val="16"/>
          <w:szCs w:val="16"/>
        </w:rPr>
        <w:t>in</w:t>
      </w:r>
      <w:proofErr w:type="gramEnd"/>
      <w:r>
        <w:rPr>
          <w:rFonts w:ascii="Calibri" w:hAnsi="Calibri" w:cs="Calibri"/>
          <w:color w:val="000000"/>
          <w:sz w:val="16"/>
          <w:szCs w:val="16"/>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Pr>
          <w:rFonts w:ascii="Calibri" w:hAnsi="Calibri" w:cs="Calibri"/>
          <w:color w:val="000000"/>
          <w:sz w:val="16"/>
          <w:szCs w:val="16"/>
        </w:rPr>
        <w:t>als</w:t>
      </w:r>
      <w:proofErr w:type="spellEnd"/>
      <w:r>
        <w:rPr>
          <w:rFonts w:ascii="Calibri" w:hAnsi="Calibri" w:cs="Calibri"/>
          <w:color w:val="000000"/>
          <w:sz w:val="16"/>
          <w:szCs w:val="16"/>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Pr>
          <w:rFonts w:ascii="Calibri" w:hAnsi="Calibri" w:cs="Calibri"/>
          <w:color w:val="000000"/>
          <w:sz w:val="16"/>
          <w:szCs w:val="16"/>
        </w:rPr>
        <w:t>erate</w:t>
      </w:r>
      <w:proofErr w:type="spellEnd"/>
      <w:r>
        <w:rPr>
          <w:rFonts w:ascii="Calibri" w:hAnsi="Calibri" w:cs="Calibri"/>
          <w:color w:val="000000"/>
          <w:sz w:val="16"/>
          <w:szCs w:val="16"/>
        </w:rPr>
        <w:t xml:space="preserve"> the development of potential therapies for COVID-19) and supporting national efforts to expand diagnosis and testing capacity and ensure affordable and ready access to potential solutions.3,5,6 </w:t>
      </w:r>
      <w:r>
        <w:rPr>
          <w:rFonts w:ascii="Calibri" w:hAnsi="Calibri" w:cs="Calibri"/>
          <w:color w:val="000000"/>
          <w:u w:val="single"/>
        </w:rPr>
        <w:t xml:space="preserve">The primary purpose of such innovation is to benefit patients and wider population health. </w:t>
      </w:r>
      <w:r>
        <w:rPr>
          <w:rFonts w:ascii="Calibri" w:hAnsi="Calibri" w:cs="Calibri"/>
          <w:color w:val="000000"/>
          <w:sz w:val="16"/>
          <w:szCs w:val="16"/>
        </w:rPr>
        <w:t xml:space="preserve">Although there are also reputational benefits from involvement that can be </w:t>
      </w:r>
      <w:proofErr w:type="spellStart"/>
      <w:r>
        <w:rPr>
          <w:rFonts w:ascii="Calibri" w:hAnsi="Calibri" w:cs="Calibri"/>
          <w:color w:val="000000"/>
          <w:sz w:val="16"/>
          <w:szCs w:val="16"/>
        </w:rPr>
        <w:t>realised</w:t>
      </w:r>
      <w:proofErr w:type="spellEnd"/>
      <w:r>
        <w:rPr>
          <w:rFonts w:ascii="Calibri" w:hAnsi="Calibri" w:cs="Calibri"/>
          <w:color w:val="000000"/>
          <w:sz w:val="16"/>
          <w:szCs w:val="16"/>
        </w:rPr>
        <w:t xml:space="preserve"> across the industry, there are likely to be </w:t>
      </w:r>
      <w:proofErr w:type="spellStart"/>
      <w:r>
        <w:rPr>
          <w:rFonts w:ascii="Calibri" w:hAnsi="Calibri" w:cs="Calibri"/>
          <w:color w:val="000000"/>
          <w:sz w:val="16"/>
          <w:szCs w:val="16"/>
        </w:rPr>
        <w:t>rela-tively</w:t>
      </w:r>
      <w:proofErr w:type="spellEnd"/>
      <w:r>
        <w:rPr>
          <w:rFonts w:ascii="Calibri" w:hAnsi="Calibri" w:cs="Calibri"/>
          <w:color w:val="000000"/>
          <w:sz w:val="16"/>
          <w:szCs w:val="16"/>
        </w:rPr>
        <w:t xml:space="preserve"> few companies that are ‘commercial’ winners. Those who might gain substantial revenues will be under </w:t>
      </w:r>
      <w:proofErr w:type="spellStart"/>
      <w:r>
        <w:rPr>
          <w:rFonts w:ascii="Calibri" w:hAnsi="Calibri" w:cs="Calibri"/>
          <w:color w:val="000000"/>
          <w:sz w:val="16"/>
          <w:szCs w:val="16"/>
        </w:rPr>
        <w:t>pres</w:t>
      </w:r>
      <w:proofErr w:type="spellEnd"/>
      <w:r>
        <w:rPr>
          <w:rFonts w:ascii="Calibri" w:hAnsi="Calibri" w:cs="Calibri"/>
          <w:color w:val="000000"/>
          <w:sz w:val="16"/>
          <w:szCs w:val="16"/>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Pr>
          <w:rFonts w:ascii="Calibri" w:hAnsi="Calibri" w:cs="Calibri"/>
          <w:color w:val="000000"/>
          <w:sz w:val="16"/>
          <w:szCs w:val="16"/>
        </w:rPr>
        <w:t>poten-tial</w:t>
      </w:r>
      <w:proofErr w:type="spellEnd"/>
      <w:r>
        <w:rPr>
          <w:rFonts w:ascii="Calibri" w:hAnsi="Calibri" w:cs="Calibri"/>
          <w:color w:val="000000"/>
          <w:sz w:val="16"/>
          <w:szCs w:val="16"/>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Pr>
          <w:rFonts w:ascii="Calibri" w:hAnsi="Calibri" w:cs="Calibri"/>
          <w:color w:val="000000"/>
          <w:sz w:val="16"/>
          <w:szCs w:val="16"/>
        </w:rPr>
        <w:t>mobilising</w:t>
      </w:r>
      <w:proofErr w:type="spellEnd"/>
      <w:r>
        <w:rPr>
          <w:rFonts w:ascii="Calibri" w:hAnsi="Calibri" w:cs="Calibri"/>
          <w:color w:val="000000"/>
          <w:sz w:val="16"/>
          <w:szCs w:val="16"/>
        </w:rPr>
        <w:t xml:space="preserve"> substantial efforts to rise to the COVID-19 challenge at hand. However, </w:t>
      </w:r>
      <w:r>
        <w:rPr>
          <w:rFonts w:ascii="Calibri" w:hAnsi="Calibri" w:cs="Calibri"/>
          <w:color w:val="000000"/>
          <w:u w:val="single"/>
        </w:rPr>
        <w:t xml:space="preserve">we need to consider how pharmaceutical innovation for responding to emerging infectious diseases can best be enabled beyond the current crisis. Many public health threats (including those associated with other infectious diseases, </w:t>
      </w:r>
      <w:r>
        <w:rPr>
          <w:rFonts w:ascii="Calibri" w:hAnsi="Calibri" w:cs="Calibri"/>
          <w:color w:val="000000"/>
          <w:u w:val="single"/>
          <w:shd w:val="clear" w:color="auto" w:fill="00FFFF"/>
        </w:rPr>
        <w:t>bioterror-ism</w:t>
      </w:r>
      <w:r>
        <w:rPr>
          <w:rFonts w:ascii="Calibri" w:hAnsi="Calibri" w:cs="Calibri"/>
          <w:color w:val="000000"/>
          <w:u w:val="single"/>
        </w:rPr>
        <w:t xml:space="preserve"> </w:t>
      </w:r>
      <w:proofErr w:type="gramStart"/>
      <w:r>
        <w:rPr>
          <w:rFonts w:ascii="Calibri" w:hAnsi="Calibri" w:cs="Calibri"/>
          <w:color w:val="000000"/>
          <w:u w:val="single"/>
        </w:rPr>
        <w:t>agents</w:t>
      </w:r>
      <w:proofErr w:type="gramEnd"/>
      <w:r>
        <w:rPr>
          <w:rFonts w:ascii="Calibri" w:hAnsi="Calibri" w:cs="Calibri"/>
          <w:color w:val="000000"/>
          <w:u w:val="single"/>
        </w:rPr>
        <w:t xml:space="preserve"> </w:t>
      </w:r>
      <w:r>
        <w:rPr>
          <w:rFonts w:ascii="Calibri" w:hAnsi="Calibri" w:cs="Calibri"/>
          <w:color w:val="000000"/>
          <w:u w:val="single"/>
          <w:shd w:val="clear" w:color="auto" w:fill="00FFFF"/>
        </w:rPr>
        <w:t>and antimicrobial resistance</w:t>
      </w:r>
      <w:r>
        <w:rPr>
          <w:rFonts w:ascii="Calibri" w:hAnsi="Calibri" w:cs="Calibri"/>
          <w:color w:val="000000"/>
          <w:u w:val="single"/>
        </w:rPr>
        <w:t xml:space="preserve">) </w:t>
      </w:r>
      <w:r>
        <w:rPr>
          <w:rFonts w:ascii="Calibri" w:hAnsi="Calibri" w:cs="Calibri"/>
          <w:color w:val="000000"/>
          <w:u w:val="single"/>
          <w:shd w:val="clear" w:color="auto" w:fill="00FFFF"/>
        </w:rPr>
        <w:t xml:space="preserve">are </w:t>
      </w:r>
      <w:r>
        <w:rPr>
          <w:rFonts w:ascii="Calibri" w:hAnsi="Calibri" w:cs="Calibri"/>
          <w:color w:val="000000"/>
          <w:u w:val="single"/>
        </w:rPr>
        <w:t xml:space="preserve">urgently </w:t>
      </w:r>
      <w:r>
        <w:rPr>
          <w:rFonts w:ascii="Calibri" w:hAnsi="Calibri" w:cs="Calibri"/>
          <w:color w:val="000000"/>
          <w:u w:val="single"/>
          <w:shd w:val="clear" w:color="auto" w:fill="00FFFF"/>
        </w:rPr>
        <w:t>in need of pharmaceutical innovation</w:t>
      </w:r>
      <w:r>
        <w:rPr>
          <w:rFonts w:ascii="Calibri" w:hAnsi="Calibri" w:cs="Calibri"/>
          <w:color w:val="000000"/>
          <w:u w:val="single"/>
        </w:rPr>
        <w:t xml:space="preserve">, </w:t>
      </w:r>
      <w:r>
        <w:rPr>
          <w:rFonts w:ascii="Calibri" w:hAnsi="Calibri" w:cs="Calibri"/>
          <w:color w:val="000000"/>
          <w:u w:val="single"/>
          <w:shd w:val="clear" w:color="auto" w:fill="00FFFF"/>
        </w:rPr>
        <w:t>even if their impacts are not as visible</w:t>
      </w:r>
      <w:r>
        <w:rPr>
          <w:rFonts w:ascii="Calibri" w:hAnsi="Calibri" w:cs="Calibri"/>
          <w:color w:val="000000"/>
          <w:u w:val="single"/>
        </w:rPr>
        <w:t xml:space="preserve"> to society as COVID-19 is in the </w:t>
      </w:r>
      <w:proofErr w:type="spellStart"/>
      <w:r>
        <w:rPr>
          <w:rFonts w:ascii="Calibri" w:hAnsi="Calibri" w:cs="Calibri"/>
          <w:color w:val="000000"/>
          <w:u w:val="single"/>
        </w:rPr>
        <w:t>imme-diate</w:t>
      </w:r>
      <w:proofErr w:type="spellEnd"/>
      <w:r>
        <w:rPr>
          <w:rFonts w:ascii="Calibri" w:hAnsi="Calibri" w:cs="Calibri"/>
          <w:color w:val="000000"/>
          <w:u w:val="single"/>
        </w:rPr>
        <w:t xml:space="preserve"> term. </w:t>
      </w:r>
      <w:r>
        <w:rPr>
          <w:rFonts w:ascii="Calibri" w:hAnsi="Calibri" w:cs="Calibri"/>
          <w:color w:val="000000"/>
          <w:sz w:val="16"/>
          <w:szCs w:val="16"/>
        </w:rPr>
        <w:t xml:space="preserve">The pharmaceutical industry has responded to previous public health emergencies associated with </w:t>
      </w:r>
      <w:proofErr w:type="spellStart"/>
      <w:r>
        <w:rPr>
          <w:rFonts w:ascii="Calibri" w:hAnsi="Calibri" w:cs="Calibri"/>
          <w:color w:val="000000"/>
          <w:sz w:val="16"/>
          <w:szCs w:val="16"/>
        </w:rPr>
        <w:t>infec-tious</w:t>
      </w:r>
      <w:proofErr w:type="spellEnd"/>
      <w:r>
        <w:rPr>
          <w:rFonts w:ascii="Calibri" w:hAnsi="Calibri" w:cs="Calibri"/>
          <w:color w:val="000000"/>
          <w:sz w:val="16"/>
          <w:szCs w:val="16"/>
        </w:rPr>
        <w:t xml:space="preserve"> disease in recent times – for example those associated with Ebola and Zika outbreaks.11 However, it has done so to a lesser scale than for COVID-19 and with </w:t>
      </w:r>
      <w:proofErr w:type="spellStart"/>
      <w:r>
        <w:rPr>
          <w:rFonts w:ascii="Calibri" w:hAnsi="Calibri" w:cs="Calibri"/>
          <w:color w:val="000000"/>
          <w:sz w:val="16"/>
          <w:szCs w:val="16"/>
        </w:rPr>
        <w:t>contribu-tions</w:t>
      </w:r>
      <w:proofErr w:type="spellEnd"/>
      <w:r>
        <w:rPr>
          <w:rFonts w:ascii="Calibri" w:hAnsi="Calibri" w:cs="Calibri"/>
          <w:color w:val="000000"/>
          <w:sz w:val="16"/>
          <w:szCs w:val="16"/>
        </w:rPr>
        <w:t xml:space="preserve"> from fewer companies. Similarly, </w:t>
      </w:r>
      <w:r>
        <w:rPr>
          <w:rFonts w:ascii="Calibri" w:hAnsi="Calibri" w:cs="Calibri"/>
          <w:color w:val="000000"/>
          <w:u w:val="single"/>
        </w:rPr>
        <w:t>levels of activity in response to the threat of antimicrobial resistance are still low.</w:t>
      </w:r>
      <w:r>
        <w:rPr>
          <w:rFonts w:ascii="Calibri" w:hAnsi="Calibri" w:cs="Calibri"/>
          <w:color w:val="000000"/>
          <w:sz w:val="16"/>
          <w:szCs w:val="16"/>
        </w:rPr>
        <w:t xml:space="preserve">12 There are important policy questions as to whether – and how – industry could engage with such public health threats to an even greater extent under improved </w:t>
      </w:r>
      <w:proofErr w:type="spellStart"/>
      <w:r>
        <w:rPr>
          <w:rFonts w:ascii="Calibri" w:hAnsi="Calibri" w:cs="Calibri"/>
          <w:color w:val="000000"/>
          <w:sz w:val="16"/>
          <w:szCs w:val="16"/>
        </w:rPr>
        <w:t>innova-tion</w:t>
      </w:r>
      <w:proofErr w:type="spellEnd"/>
      <w:r>
        <w:rPr>
          <w:rFonts w:ascii="Calibri" w:hAnsi="Calibri" w:cs="Calibri"/>
          <w:color w:val="000000"/>
          <w:sz w:val="16"/>
          <w:szCs w:val="16"/>
        </w:rPr>
        <w:t xml:space="preserve"> conditions.</w:t>
      </w:r>
    </w:p>
    <w:p w14:paraId="2D027F4A" w14:textId="77777777" w:rsidR="008C6E7E" w:rsidRDefault="008C6E7E" w:rsidP="008C6E7E"/>
    <w:p w14:paraId="53D9F79F" w14:textId="77777777" w:rsidR="008C6E7E" w:rsidRDefault="008C6E7E" w:rsidP="008C6E7E">
      <w:pPr>
        <w:pStyle w:val="Heading4"/>
        <w:rPr>
          <w:rFonts w:ascii="Times New Roman" w:hAnsi="Times New Roman" w:cs="Times New Roman"/>
          <w:sz w:val="24"/>
        </w:rPr>
      </w:pPr>
      <w:r>
        <w:rPr>
          <w:rFonts w:cs="Calibri"/>
          <w:color w:val="000000"/>
        </w:rPr>
        <w:t>State-created bioweapons uniquely risk extinction in the hands of bioterrorists</w:t>
      </w:r>
    </w:p>
    <w:p w14:paraId="6BFD8260" w14:textId="77777777" w:rsidR="008C6E7E" w:rsidRDefault="008C6E7E" w:rsidP="008C6E7E">
      <w:pPr>
        <w:pStyle w:val="NormalWeb"/>
        <w:spacing w:before="0" w:beforeAutospacing="0" w:after="160" w:afterAutospacing="0"/>
      </w:pPr>
      <w:r>
        <w:rPr>
          <w:rFonts w:ascii="Calibri" w:hAnsi="Calibri" w:cs="Calibri"/>
          <w:b/>
          <w:bCs/>
          <w:color w:val="000000"/>
          <w:sz w:val="26"/>
          <w:szCs w:val="26"/>
        </w:rPr>
        <w:t>Millett &amp; Snyder-Beattie ‘17</w:t>
      </w:r>
      <w:r>
        <w:rPr>
          <w:rFonts w:ascii="Calibri" w:hAnsi="Calibri" w:cs="Calibri"/>
          <w:color w:val="000000"/>
          <w:sz w:val="16"/>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 -CAT</w:t>
      </w:r>
    </w:p>
    <w:p w14:paraId="777F8120" w14:textId="77777777" w:rsidR="008C6E7E" w:rsidRDefault="008C6E7E" w:rsidP="008C6E7E">
      <w:pPr>
        <w:pStyle w:val="NormalWeb"/>
        <w:spacing w:before="0" w:beforeAutospacing="0" w:after="160" w:afterAutospacing="0"/>
      </w:pPr>
      <w:r>
        <w:rPr>
          <w:rFonts w:ascii="Calibri" w:hAnsi="Calibri" w:cs="Calibri"/>
          <w:color w:val="000000"/>
          <w:sz w:val="22"/>
          <w:szCs w:val="22"/>
          <w:u w:val="single"/>
        </w:rPr>
        <w:lastRenderedPageBreak/>
        <w:t xml:space="preserve">In the decades to come, </w:t>
      </w:r>
      <w:r>
        <w:rPr>
          <w:rFonts w:ascii="Calibri" w:hAnsi="Calibri" w:cs="Calibri"/>
          <w:color w:val="000000"/>
          <w:sz w:val="22"/>
          <w:szCs w:val="22"/>
          <w:u w:val="single"/>
          <w:shd w:val="clear" w:color="auto" w:fill="00FFFF"/>
        </w:rPr>
        <w:t>advanced bioweapons could threaten human existence</w:t>
      </w:r>
      <w:r>
        <w:rPr>
          <w:rFonts w:ascii="Calibri" w:hAnsi="Calibri" w:cs="Calibri"/>
          <w:color w:val="000000"/>
          <w:sz w:val="22"/>
          <w:szCs w:val="22"/>
          <w:u w:val="single"/>
        </w:rPr>
        <w:t>. Although the probability of human extinction from bioweapons may be low, the expected value of reducing the risk could still be large, since such risks jeopardize the existence of all future generations</w:t>
      </w:r>
      <w:r>
        <w:rPr>
          <w:rFonts w:ascii="Calibri" w:hAnsi="Calibri" w:cs="Calibri"/>
          <w:color w:val="000000"/>
          <w:sz w:val="8"/>
          <w:szCs w:val="8"/>
        </w:rPr>
        <w:t xml:space="preserve">. We provide an overview of biotechnological extinction risk, make some rough initial estimates for how severe the risks might be, and compare the cost-effectiveness of reducing these extinction-level risks with existing biosecurity work. We find that reducing human extinction risk can be more cost-effective than reducing smaller-scale risks, even when using conservative estimates. This suggests that the risks are not low enough to ignore and that more ought to be done to prevent the worst-case scenarios. How worthwhile is it spending resources to study and mitigate the chance of human extinction from biological risks? The risks of such a catastrophe are presumably low, so a skeptic might argue that addressing such risks would be a waste of scarce resources. </w:t>
      </w:r>
      <w:r>
        <w:rPr>
          <w:rFonts w:ascii="Calibri" w:hAnsi="Calibri" w:cs="Calibri"/>
          <w:color w:val="000000"/>
          <w:sz w:val="22"/>
          <w:szCs w:val="22"/>
          <w:u w:val="single"/>
        </w:rPr>
        <w:t>In this article, we investigate this position using a cost-effectiveness approach and ultimately conclude that the expected value of reducing these risks is large, especially since such risks jeopardize the existence of all future human lives. Historically, disease events have been responsible for the greatest death tolls on humanity</w:t>
      </w:r>
      <w:r>
        <w:rPr>
          <w:rFonts w:ascii="Calibri" w:hAnsi="Calibri" w:cs="Calibri"/>
          <w:color w:val="000000"/>
          <w:sz w:val="8"/>
          <w:szCs w:val="8"/>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a future pandemic could result in outright human extinction or the irreversible collapse of civilization. A skeptic would have many good reasons to think that existential risk from disease is unlikely. Such a disease would need to spread worldwide to remote populations, overcome rare genetic resistances, and evade detection, cures, and countermeasures. Even evolution itself may work in humanity's favor: Virulence and transmission is often a trade-off, and so evolutionary pressures could push against maximally lethal wild-type pathogens.5,6 While these arguments point to a very small risk of human extinction, they do not rule the possibility out entirely</w:t>
      </w:r>
      <w:r w:rsidRPr="00E81443">
        <w:t>. Although rare, there</w:t>
      </w:r>
      <w:r>
        <w:rPr>
          <w:rFonts w:ascii="Calibri" w:hAnsi="Calibri" w:cs="Calibri"/>
          <w:color w:val="000000"/>
          <w:sz w:val="22"/>
          <w:szCs w:val="22"/>
          <w:u w:val="single"/>
        </w:rPr>
        <w:t xml:space="preserve"> are recorded instances of </w:t>
      </w:r>
      <w:r>
        <w:rPr>
          <w:rFonts w:ascii="Calibri" w:hAnsi="Calibri" w:cs="Calibri"/>
          <w:color w:val="000000"/>
          <w:sz w:val="22"/>
          <w:szCs w:val="22"/>
          <w:u w:val="single"/>
          <w:shd w:val="clear" w:color="auto" w:fill="00FFFF"/>
        </w:rPr>
        <w:t>species go</w:t>
      </w:r>
      <w:r>
        <w:rPr>
          <w:rFonts w:ascii="Calibri" w:hAnsi="Calibri" w:cs="Calibri"/>
          <w:color w:val="000000"/>
          <w:sz w:val="22"/>
          <w:szCs w:val="22"/>
          <w:u w:val="single"/>
        </w:rPr>
        <w:t xml:space="preserve">ing </w:t>
      </w:r>
      <w:r>
        <w:rPr>
          <w:rFonts w:ascii="Calibri" w:hAnsi="Calibri" w:cs="Calibri"/>
          <w:color w:val="000000"/>
          <w:sz w:val="22"/>
          <w:szCs w:val="22"/>
          <w:u w:val="single"/>
          <w:shd w:val="clear" w:color="auto" w:fill="00FFFF"/>
        </w:rPr>
        <w:t>extinct due to disease</w:t>
      </w:r>
      <w:r>
        <w:rPr>
          <w:rFonts w:ascii="Calibri" w:hAnsi="Calibri" w:cs="Calibri"/>
          <w:color w:val="000000"/>
          <w:sz w:val="22"/>
          <w:szCs w:val="22"/>
          <w:u w:val="single"/>
        </w:rPr>
        <w:t xml:space="preserve">—primarily in amphibians, but also in 1 </w:t>
      </w:r>
      <w:r>
        <w:rPr>
          <w:rFonts w:ascii="Calibri" w:hAnsi="Calibri" w:cs="Calibri"/>
          <w:color w:val="000000"/>
          <w:sz w:val="22"/>
          <w:szCs w:val="22"/>
          <w:u w:val="single"/>
          <w:shd w:val="clear" w:color="auto" w:fill="00FFFF"/>
        </w:rPr>
        <w:t xml:space="preserve">mammalian species </w:t>
      </w:r>
      <w:r>
        <w:rPr>
          <w:rFonts w:ascii="Calibri" w:hAnsi="Calibri" w:cs="Calibri"/>
          <w:color w:val="000000"/>
          <w:sz w:val="22"/>
          <w:szCs w:val="22"/>
          <w:u w:val="single"/>
        </w:rPr>
        <w:t xml:space="preserve">of rat on Christmas Island.7,8 There are also historical examples of large human populations being almost entirely wiped out by disease, </w:t>
      </w:r>
      <w:r>
        <w:rPr>
          <w:rFonts w:ascii="Calibri" w:hAnsi="Calibri" w:cs="Calibri"/>
          <w:color w:val="000000"/>
          <w:sz w:val="22"/>
          <w:szCs w:val="22"/>
          <w:u w:val="single"/>
          <w:shd w:val="clear" w:color="auto" w:fill="00FFFF"/>
        </w:rPr>
        <w:t>especially when multiple diseases were simultaneously introduced into a population without immunity</w:t>
      </w:r>
      <w:r>
        <w:rPr>
          <w:rFonts w:ascii="Calibri" w:hAnsi="Calibri" w:cs="Calibri"/>
          <w:color w:val="000000"/>
          <w:sz w:val="22"/>
          <w:szCs w:val="22"/>
          <w:u w:val="single"/>
        </w:rPr>
        <w:t xml:space="preserve">. The most striking examples of total population collapse include native American tribes exposed to European diseases, such as the </w:t>
      </w:r>
      <w:proofErr w:type="spellStart"/>
      <w:r>
        <w:rPr>
          <w:rFonts w:ascii="Calibri" w:hAnsi="Calibri" w:cs="Calibri"/>
          <w:color w:val="000000"/>
          <w:sz w:val="22"/>
          <w:szCs w:val="22"/>
          <w:u w:val="single"/>
        </w:rPr>
        <w:t>Massachusett</w:t>
      </w:r>
      <w:proofErr w:type="spellEnd"/>
      <w:r>
        <w:rPr>
          <w:rFonts w:ascii="Calibri" w:hAnsi="Calibri" w:cs="Calibri"/>
          <w:color w:val="000000"/>
          <w:sz w:val="22"/>
          <w:szCs w:val="22"/>
          <w:u w:val="single"/>
        </w:rPr>
        <w:t xml:space="preserve"> (86% loss of population), </w:t>
      </w:r>
      <w:proofErr w:type="spellStart"/>
      <w:r>
        <w:rPr>
          <w:rFonts w:ascii="Calibri" w:hAnsi="Calibri" w:cs="Calibri"/>
          <w:color w:val="000000"/>
          <w:sz w:val="22"/>
          <w:szCs w:val="22"/>
          <w:u w:val="single"/>
        </w:rPr>
        <w:t>Quiripi-Unquachog</w:t>
      </w:r>
      <w:proofErr w:type="spellEnd"/>
      <w:r>
        <w:rPr>
          <w:rFonts w:ascii="Calibri" w:hAnsi="Calibri" w:cs="Calibri"/>
          <w:color w:val="000000"/>
          <w:sz w:val="22"/>
          <w:szCs w:val="22"/>
          <w:u w:val="single"/>
        </w:rPr>
        <w:t xml:space="preserve"> (95% loss of population), and the Western Abenaki (which suffered a staggering 98% loss of population).</w:t>
      </w:r>
      <w:r>
        <w:rPr>
          <w:rFonts w:ascii="Calibri" w:hAnsi="Calibri" w:cs="Calibri"/>
          <w:color w:val="000000"/>
          <w:sz w:val="8"/>
          <w:szCs w:val="8"/>
        </w:rPr>
        <w:t xml:space="preserve">9 </w:t>
      </w:r>
      <w:r>
        <w:rPr>
          <w:rFonts w:ascii="Calibri" w:hAnsi="Calibri" w:cs="Calibri"/>
          <w:color w:val="000000"/>
          <w:sz w:val="22"/>
          <w:szCs w:val="22"/>
          <w:u w:val="single"/>
        </w:rPr>
        <w:t xml:space="preserve">In the modern context, </w:t>
      </w:r>
      <w:r>
        <w:rPr>
          <w:rFonts w:ascii="Calibri" w:hAnsi="Calibri" w:cs="Calibri"/>
          <w:color w:val="000000"/>
          <w:sz w:val="22"/>
          <w:szCs w:val="22"/>
          <w:u w:val="single"/>
          <w:shd w:val="clear" w:color="auto" w:fill="00FFFF"/>
        </w:rPr>
        <w:t>no single disease currently exists that combines the worst-case levels of transmissibility, lethality</w:t>
      </w:r>
      <w:r>
        <w:rPr>
          <w:rFonts w:ascii="Calibri" w:hAnsi="Calibri" w:cs="Calibri"/>
          <w:color w:val="000000"/>
          <w:sz w:val="22"/>
          <w:szCs w:val="22"/>
          <w:u w:val="single"/>
        </w:rPr>
        <w:t xml:space="preserve">, resistance to countermeasures, </w:t>
      </w:r>
      <w:r>
        <w:rPr>
          <w:rFonts w:ascii="Calibri" w:hAnsi="Calibri" w:cs="Calibri"/>
          <w:color w:val="000000"/>
          <w:sz w:val="22"/>
          <w:szCs w:val="22"/>
          <w:u w:val="single"/>
          <w:shd w:val="clear" w:color="auto" w:fill="00FFFF"/>
        </w:rPr>
        <w:t>and global reach</w:t>
      </w:r>
      <w:r>
        <w:rPr>
          <w:rFonts w:ascii="Calibri" w:hAnsi="Calibri" w:cs="Calibri"/>
          <w:color w:val="000000"/>
          <w:sz w:val="22"/>
          <w:szCs w:val="22"/>
          <w:u w:val="single"/>
        </w:rPr>
        <w:t>. But many diseases are proof of principle that each worst-case attribute can be realized independently</w:t>
      </w:r>
      <w:r>
        <w:rPr>
          <w:rFonts w:ascii="Calibri" w:hAnsi="Calibri" w:cs="Calibri"/>
          <w:color w:val="000000"/>
          <w:sz w:val="8"/>
          <w:szCs w:val="8"/>
        </w:rPr>
        <w:t xml:space="preserve">. </w:t>
      </w:r>
      <w:r>
        <w:rPr>
          <w:rFonts w:ascii="Calibri" w:hAnsi="Calibri" w:cs="Calibri"/>
          <w:color w:val="000000"/>
          <w:sz w:val="22"/>
          <w:szCs w:val="22"/>
          <w:u w:val="single"/>
        </w:rPr>
        <w:t>For example, some diseases exhibit nearly a 100% case fatality ratio in the absence of treatment, such as rabies or septicemic plague. Other diseases have a track record of spreading to virtually every human community worldwide, such as the 1918 flu</w:t>
      </w:r>
      <w:r>
        <w:rPr>
          <w:rFonts w:ascii="Calibri" w:hAnsi="Calibri" w:cs="Calibri"/>
          <w:color w:val="000000"/>
          <w:sz w:val="8"/>
          <w:szCs w:val="8"/>
        </w:rPr>
        <w:t xml:space="preserve">,10 and seroprevalence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w:t>
      </w:r>
      <w:r>
        <w:rPr>
          <w:rFonts w:ascii="Calibri" w:hAnsi="Calibri" w:cs="Calibri"/>
          <w:color w:val="000000"/>
          <w:sz w:val="22"/>
          <w:szCs w:val="22"/>
          <w:u w:val="single"/>
          <w:shd w:val="clear" w:color="auto" w:fill="00FFFF"/>
        </w:rPr>
        <w:t>But advances in biotech</w:t>
      </w:r>
      <w:r>
        <w:rPr>
          <w:rFonts w:ascii="Calibri" w:hAnsi="Calibri" w:cs="Calibri"/>
          <w:color w:val="000000"/>
          <w:sz w:val="22"/>
          <w:szCs w:val="22"/>
          <w:u w:val="single"/>
        </w:rPr>
        <w:t xml:space="preserve">nology </w:t>
      </w:r>
      <w:r>
        <w:rPr>
          <w:rFonts w:ascii="Calibri" w:hAnsi="Calibri" w:cs="Calibri"/>
          <w:color w:val="000000"/>
          <w:sz w:val="22"/>
          <w:szCs w:val="22"/>
          <w:u w:val="single"/>
          <w:shd w:val="clear" w:color="auto" w:fill="00FFFF"/>
        </w:rPr>
        <w:t>might allow the creation of diseases that combine such traits</w:t>
      </w:r>
      <w:r>
        <w:rPr>
          <w:rFonts w:ascii="Calibri" w:hAnsi="Calibri" w:cs="Calibri"/>
          <w:color w:val="000000"/>
          <w:sz w:val="22"/>
          <w:szCs w:val="22"/>
          <w:u w:val="single"/>
        </w:rPr>
        <w:t>. Recent controversy has already emerged over a number of scientific experiments that resulted in viruses with enhanced transmissibility, lethality, and/or the ability to overcome therapeutics</w:t>
      </w:r>
      <w:r>
        <w:rPr>
          <w:rFonts w:ascii="Calibri" w:hAnsi="Calibri" w:cs="Calibri"/>
          <w:color w:val="000000"/>
          <w:sz w:val="8"/>
          <w:szCs w:val="8"/>
        </w:rPr>
        <w:t xml:space="preserve">.13-17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Although these experiments had scientific merit and were not conducted with malicious intent, their implications are still worrying. This is especially true given that there is also a long historical track record of state-run bioweapon research applying cutting-edge science and technology to design agents not previously seen in nature.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the logic of deterrence and mutually assured destruction could create such incentives in more unstable political environments or following a breakdown of the Biological Weapons Convention.25 The possibility of a war between great powers could also increase the pressure to use such weapons—during the World Wars, bioweapons were used across multiple continents, with Germany targeting animals in WWI,26 and Japan using plague to cause an epidemic in China during WWII.27 </w:t>
      </w:r>
      <w:r>
        <w:rPr>
          <w:rFonts w:ascii="Calibri" w:hAnsi="Calibri" w:cs="Calibri"/>
          <w:color w:val="000000"/>
          <w:sz w:val="22"/>
          <w:szCs w:val="22"/>
          <w:u w:val="single"/>
          <w:shd w:val="clear" w:color="auto" w:fill="00FFFF"/>
        </w:rPr>
        <w:t xml:space="preserve">Non-state actors </w:t>
      </w:r>
      <w:r>
        <w:rPr>
          <w:rFonts w:ascii="Calibri" w:hAnsi="Calibri" w:cs="Calibri"/>
          <w:color w:val="000000"/>
          <w:sz w:val="22"/>
          <w:szCs w:val="22"/>
          <w:u w:val="single"/>
        </w:rPr>
        <w:t xml:space="preserve">may also pose a risk, especially those </w:t>
      </w:r>
      <w:r>
        <w:rPr>
          <w:rFonts w:ascii="Calibri" w:hAnsi="Calibri" w:cs="Calibri"/>
          <w:color w:val="000000"/>
          <w:sz w:val="22"/>
          <w:szCs w:val="22"/>
          <w:u w:val="single"/>
          <w:shd w:val="clear" w:color="auto" w:fill="00FFFF"/>
        </w:rPr>
        <w:t xml:space="preserve">with explicitly </w:t>
      </w:r>
      <w:proofErr w:type="spellStart"/>
      <w:r>
        <w:rPr>
          <w:rFonts w:ascii="Calibri" w:hAnsi="Calibri" w:cs="Calibri"/>
          <w:color w:val="000000"/>
          <w:sz w:val="22"/>
          <w:szCs w:val="22"/>
          <w:u w:val="single"/>
          <w:shd w:val="clear" w:color="auto" w:fill="00FFFF"/>
        </w:rPr>
        <w:t>omnicidal</w:t>
      </w:r>
      <w:proofErr w:type="spellEnd"/>
      <w:r>
        <w:rPr>
          <w:rFonts w:ascii="Calibri" w:hAnsi="Calibri" w:cs="Calibri"/>
          <w:color w:val="000000"/>
          <w:sz w:val="22"/>
          <w:szCs w:val="22"/>
          <w:u w:val="single"/>
          <w:shd w:val="clear" w:color="auto" w:fill="00FFFF"/>
        </w:rPr>
        <w:t xml:space="preserve"> aims</w:t>
      </w:r>
      <w:r>
        <w:rPr>
          <w:rFonts w:ascii="Calibri" w:hAnsi="Calibri" w:cs="Calibri"/>
          <w:color w:val="000000"/>
          <w:sz w:val="22"/>
          <w:szCs w:val="22"/>
          <w:u w:val="single"/>
        </w:rPr>
        <w:t xml:space="preserve">. While rare, there are examples. The Aum Shinrikyo cult in Japan </w:t>
      </w:r>
      <w:r>
        <w:rPr>
          <w:rFonts w:ascii="Calibri" w:hAnsi="Calibri" w:cs="Calibri"/>
          <w:color w:val="000000"/>
          <w:sz w:val="22"/>
          <w:szCs w:val="22"/>
          <w:u w:val="single"/>
          <w:shd w:val="clear" w:color="auto" w:fill="00FFFF"/>
        </w:rPr>
        <w:t xml:space="preserve">sought biological weapons </w:t>
      </w:r>
      <w:r>
        <w:rPr>
          <w:rFonts w:ascii="Calibri" w:hAnsi="Calibri" w:cs="Calibri"/>
          <w:b/>
          <w:bCs/>
          <w:color w:val="000000"/>
          <w:sz w:val="22"/>
          <w:szCs w:val="22"/>
          <w:u w:val="single"/>
          <w:shd w:val="clear" w:color="auto" w:fill="00FFFF"/>
        </w:rPr>
        <w:t>for the express purpose of causing extinction</w:t>
      </w:r>
      <w:r>
        <w:rPr>
          <w:rFonts w:ascii="Calibri" w:hAnsi="Calibri" w:cs="Calibri"/>
          <w:color w:val="000000"/>
          <w:sz w:val="22"/>
          <w:szCs w:val="22"/>
          <w:u w:val="single"/>
        </w:rPr>
        <w:t xml:space="preserve">.28 Environmental groups, such as the Gaia Liberation Front, have argued that “we can ensure Gaia's survival only through the extinction of the Humans as a species … we now have the specific technology for doing the job … several different [genetically engineered] viruses could be </w:t>
      </w:r>
      <w:proofErr w:type="gramStart"/>
      <w:r>
        <w:rPr>
          <w:rFonts w:ascii="Calibri" w:hAnsi="Calibri" w:cs="Calibri"/>
          <w:color w:val="000000"/>
          <w:sz w:val="22"/>
          <w:szCs w:val="22"/>
          <w:u w:val="single"/>
        </w:rPr>
        <w:t>released”(</w:t>
      </w:r>
      <w:proofErr w:type="gramEnd"/>
      <w:r>
        <w:rPr>
          <w:rFonts w:ascii="Calibri" w:hAnsi="Calibri" w:cs="Calibri"/>
          <w:color w:val="000000"/>
          <w:sz w:val="22"/>
          <w:szCs w:val="22"/>
          <w:u w:val="single"/>
        </w:rPr>
        <w:t>quoted in ref. 29). Groups such as R.I.S.E. also sought to protect nature by destroying most of humanity with bioweapons.</w:t>
      </w:r>
      <w:r>
        <w:rPr>
          <w:rFonts w:ascii="Calibri" w:hAnsi="Calibri" w:cs="Calibri"/>
          <w:color w:val="000000"/>
          <w:sz w:val="8"/>
          <w:szCs w:val="8"/>
        </w:rPr>
        <w:t>30 Fortunately, to date, non-state actors have lacked the capabilities needed to pose a catastrophic bioweapons threat, but this could change in future decades as biotechnology becomes more accessible and the pool of experienced users grows.31,32 What is the appropriate response to these speculative extinction threats? A balanced biosecurity portfolio might include investments that reduce a mix of proven and speculative risks, but striking this balance is still difficult given the massive uncertainties around the low-probability, high-consequence risks. In this article, we examine the traditional spectrum of biosecurity risks (</w:t>
      </w:r>
      <w:proofErr w:type="spellStart"/>
      <w:r>
        <w:rPr>
          <w:rFonts w:ascii="Calibri" w:hAnsi="Calibri" w:cs="Calibri"/>
          <w:color w:val="000000"/>
          <w:sz w:val="8"/>
          <w:szCs w:val="8"/>
        </w:rPr>
        <w:t>ie</w:t>
      </w:r>
      <w:proofErr w:type="spellEnd"/>
      <w:r>
        <w:rPr>
          <w:rFonts w:ascii="Calibri" w:hAnsi="Calibri" w:cs="Calibri"/>
          <w:color w:val="000000"/>
          <w:sz w:val="8"/>
          <w:szCs w:val="8"/>
        </w:rPr>
        <w:t xml:space="preserve">, </w:t>
      </w:r>
      <w:proofErr w:type="spellStart"/>
      <w:r>
        <w:rPr>
          <w:rFonts w:ascii="Calibri" w:hAnsi="Calibri" w:cs="Calibri"/>
          <w:color w:val="000000"/>
          <w:sz w:val="8"/>
          <w:szCs w:val="8"/>
        </w:rPr>
        <w:t>biocrimes</w:t>
      </w:r>
      <w:proofErr w:type="spellEnd"/>
      <w:r>
        <w:rPr>
          <w:rFonts w:ascii="Calibri" w:hAnsi="Calibri" w:cs="Calibri"/>
          <w:color w:val="000000"/>
          <w:sz w:val="8"/>
          <w:szCs w:val="8"/>
        </w:rPr>
        <w:t xml:space="preserve">, bioterrorism, and biowarfare) to categorize biothreats by likelihood and impact, expanding the historical analysis to consider even lower-probability, higher-consequence events (catastrophic risks and existential risks). In order to produce reasoned estimates of the likelihood of different categories of biothreats, we bring together relevant data and theory and produce some </w:t>
      </w:r>
      <w:proofErr w:type="gramStart"/>
      <w:r>
        <w:rPr>
          <w:rFonts w:ascii="Calibri" w:hAnsi="Calibri" w:cs="Calibri"/>
          <w:color w:val="000000"/>
          <w:sz w:val="8"/>
          <w:szCs w:val="8"/>
        </w:rPr>
        <w:t>first-guess</w:t>
      </w:r>
      <w:proofErr w:type="gramEnd"/>
      <w:r>
        <w:rPr>
          <w:rFonts w:ascii="Calibri" w:hAnsi="Calibri" w:cs="Calibri"/>
          <w:color w:val="000000"/>
          <w:sz w:val="8"/>
          <w:szCs w:val="8"/>
        </w:rPr>
        <w:t xml:space="preserve"> estimates of the likelihood of different categories of biothreat, and we use these initial estimates to compare the cost-effectiveness of reducing existential risks with more traditional biosecurity measures. We emphasize that these models are highly uncertain, and their utility lies more in enabling order-of-magnitude comparisons rather than as a precise measure of the true risk. However, even with the most conservative models, we find that reduction of low-probability, high-consequence risks can be more cost-effective, as measured by quality-adjusted life year per dollar, especially when we account for the lives of future generations. This suggests that despite the low probability of such events, society still ought to invest more in preventing the most extreme possible biosecurity catastrophes.</w:t>
      </w:r>
    </w:p>
    <w:p w14:paraId="49581C2D" w14:textId="251D4928" w:rsidR="008C6E7E" w:rsidRDefault="0080633F" w:rsidP="0080633F">
      <w:pPr>
        <w:pStyle w:val="Heading4"/>
      </w:pPr>
      <w:r>
        <w:t xml:space="preserve">Innovation is key for making new drugs and providing to LMICs in the </w:t>
      </w:r>
      <w:proofErr w:type="spellStart"/>
      <w:r>
        <w:t>aff</w:t>
      </w:r>
      <w:proofErr w:type="spellEnd"/>
      <w:r>
        <w:t xml:space="preserve">. </w:t>
      </w:r>
    </w:p>
    <w:p w14:paraId="543DC516" w14:textId="77777777" w:rsidR="008C6E7E" w:rsidRDefault="008C6E7E" w:rsidP="008C6E7E">
      <w:pPr>
        <w:pStyle w:val="Heading2"/>
        <w:rPr>
          <w:b w:val="0"/>
          <w:u w:val="single"/>
        </w:rPr>
      </w:pPr>
      <w:r>
        <w:rPr>
          <w:u w:val="single"/>
        </w:rPr>
        <w:lastRenderedPageBreak/>
        <w:t>Framing --- Util</w:t>
      </w:r>
    </w:p>
    <w:p w14:paraId="60BEB58E" w14:textId="77777777" w:rsidR="008C6E7E" w:rsidRDefault="008C6E7E" w:rsidP="008C6E7E">
      <w:pPr>
        <w:pStyle w:val="Heading4"/>
        <w:rPr>
          <w:b w:val="0"/>
          <w:color w:val="000000"/>
        </w:rPr>
      </w:pPr>
      <w:r>
        <w:rPr>
          <w:color w:val="000000"/>
        </w:rPr>
        <w:t xml:space="preserve">The standard is maximizing expecting </w:t>
      </w:r>
      <w:proofErr w:type="spellStart"/>
      <w:r>
        <w:rPr>
          <w:color w:val="000000"/>
        </w:rPr>
        <w:t>well being</w:t>
      </w:r>
      <w:proofErr w:type="spellEnd"/>
      <w:r>
        <w:rPr>
          <w:color w:val="000000"/>
        </w:rPr>
        <w:t>.</w:t>
      </w:r>
    </w:p>
    <w:p w14:paraId="0F47FD41" w14:textId="77777777" w:rsidR="008C6E7E" w:rsidRDefault="008C6E7E" w:rsidP="008C6E7E">
      <w:pPr>
        <w:pStyle w:val="Heading4"/>
        <w:rPr>
          <w:b w:val="0"/>
          <w:color w:val="000000"/>
        </w:rPr>
      </w:pPr>
      <w:r>
        <w:rPr>
          <w:b w:val="0"/>
          <w:color w:val="000000"/>
        </w:rPr>
        <w:t>1</w:t>
      </w:r>
      <w:r>
        <w:rPr>
          <w:color w:val="000000"/>
        </w:rPr>
        <w:t xml:space="preserve">] Util is a lexical pre-requisite to any other framework: Threats to life preclude the ability for moral actors to effectively utilize and act upon other moral theories since they are in a constant state of crisis – that inhibits the ideal moral conditions which other theories presuppose. </w:t>
      </w:r>
    </w:p>
    <w:p w14:paraId="57CB52F8" w14:textId="77777777" w:rsidR="008C6E7E" w:rsidRDefault="008C6E7E" w:rsidP="008C6E7E">
      <w:pPr>
        <w:pStyle w:val="Heading4"/>
        <w:rPr>
          <w:b w:val="0"/>
          <w:color w:val="000000"/>
        </w:rPr>
      </w:pPr>
      <w:r>
        <w:rPr>
          <w:b w:val="0"/>
          <w:color w:val="000000"/>
        </w:rPr>
        <w:t>2</w:t>
      </w:r>
      <w:r>
        <w:rPr>
          <w:color w:val="000000"/>
        </w:rPr>
        <w:t>] Extinction matters under any framework:</w:t>
      </w:r>
    </w:p>
    <w:p w14:paraId="2E3AE251" w14:textId="77777777" w:rsidR="008C6E7E" w:rsidRDefault="008C6E7E" w:rsidP="008C6E7E">
      <w:pPr>
        <w:pStyle w:val="Heading4"/>
        <w:rPr>
          <w:b w:val="0"/>
          <w:color w:val="000000"/>
        </w:rPr>
      </w:pPr>
      <w:r>
        <w:rPr>
          <w:color w:val="000000"/>
        </w:rPr>
        <w:t>---A] It precludes the possibility of any kind of moral value – we can’t confer value onto anything if we’re not alive.</w:t>
      </w:r>
    </w:p>
    <w:p w14:paraId="2408F852" w14:textId="77777777" w:rsidR="008C6E7E" w:rsidRDefault="008C6E7E" w:rsidP="008C6E7E">
      <w:pPr>
        <w:pStyle w:val="Heading4"/>
        <w:rPr>
          <w:b w:val="0"/>
          <w:color w:val="000000"/>
        </w:rPr>
      </w:pPr>
      <w:r>
        <w:rPr>
          <w:color w:val="000000"/>
        </w:rPr>
        <w:t xml:space="preserve">---B] Future generations means infinite magnitude – we </w:t>
      </w:r>
      <w:proofErr w:type="gramStart"/>
      <w:r>
        <w:rPr>
          <w:color w:val="000000"/>
        </w:rPr>
        <w:t>have to</w:t>
      </w:r>
      <w:proofErr w:type="gramEnd"/>
      <w:r>
        <w:rPr>
          <w:color w:val="000000"/>
        </w:rPr>
        <w:t xml:space="preserve"> look towards future lives too</w:t>
      </w:r>
    </w:p>
    <w:p w14:paraId="072B32CA" w14:textId="77777777" w:rsidR="008C6E7E" w:rsidRDefault="008C6E7E" w:rsidP="008C6E7E">
      <w:pPr>
        <w:pStyle w:val="Heading2"/>
      </w:pPr>
      <w:r>
        <w:lastRenderedPageBreak/>
        <w:t>1AR Theory</w:t>
      </w:r>
    </w:p>
    <w:p w14:paraId="1F48306C" w14:textId="77777777" w:rsidR="008C6E7E" w:rsidRPr="00E62025" w:rsidRDefault="008C6E7E" w:rsidP="008C6E7E">
      <w:r>
        <w:t>No 1AR theory a] There is a 7-6-time skew after NC, negs get 1 less minute text b] They get new 2AR responses to 2NR counter-</w:t>
      </w:r>
      <w:proofErr w:type="spellStart"/>
      <w:r>
        <w:t>interps</w:t>
      </w:r>
      <w:proofErr w:type="spellEnd"/>
      <w:r>
        <w:t xml:space="preserve">, that makes theory irresolvable because I don’t have a 3NR, and they win every theory debate because I can’t answer their responses c] AC spikes solve there aren’t that many theory issues d] deters 1NC abuse checking because of meta-theory, that means 6 minutes of </w:t>
      </w:r>
      <w:proofErr w:type="spellStart"/>
      <w:r>
        <w:t>aff</w:t>
      </w:r>
      <w:proofErr w:type="spellEnd"/>
      <w:r>
        <w:t xml:space="preserve"> abuse e] infinite abuse doesn’t exist, 1] 7 minutes if finite, 2] resolvability is a pre-req to checking abuse, you </w:t>
      </w:r>
      <w:proofErr w:type="spellStart"/>
      <w:r>
        <w:t>cant</w:t>
      </w:r>
      <w:proofErr w:type="spellEnd"/>
      <w:r>
        <w:t xml:space="preserve"> check abuse on a irresolvable issue </w:t>
      </w:r>
    </w:p>
    <w:p w14:paraId="10FE3E93" w14:textId="33E86377" w:rsidR="008C6E7E" w:rsidRDefault="008C6E7E" w:rsidP="008C6E7E">
      <w:pPr>
        <w:pStyle w:val="Heading3"/>
      </w:pPr>
      <w:r>
        <w:lastRenderedPageBreak/>
        <w:t>Case</w:t>
      </w:r>
      <w:r w:rsidRPr="008C6E7E">
        <w:t xml:space="preserve"> </w:t>
      </w:r>
      <w:r>
        <w:t>CP: HIF (Price/Access)</w:t>
      </w:r>
    </w:p>
    <w:p w14:paraId="04B336B1" w14:textId="77777777" w:rsidR="008C6E7E" w:rsidRDefault="008C6E7E" w:rsidP="008C6E7E">
      <w:pPr>
        <w:pStyle w:val="Heading4"/>
      </w:pPr>
      <w:r>
        <w:rPr>
          <w:rFonts w:cs="Calibri"/>
          <w:color w:val="000000"/>
        </w:rPr>
        <w:t>Counterplan – add a Health Impact Fund to incentivize Pharmaceuticals to voluntarily lower prices and increase access. This would add a complement to IPP rather than reducing it.</w:t>
      </w:r>
    </w:p>
    <w:p w14:paraId="6A45DAFF" w14:textId="77777777" w:rsidR="008C6E7E" w:rsidRDefault="008C6E7E" w:rsidP="008C6E7E">
      <w:pPr>
        <w:pStyle w:val="NormalWeb"/>
        <w:spacing w:before="0" w:beforeAutospacing="0" w:after="160" w:afterAutospacing="0"/>
      </w:pPr>
      <w:r>
        <w:rPr>
          <w:rFonts w:ascii="Calibri" w:hAnsi="Calibri" w:cs="Calibri"/>
          <w:b/>
          <w:bCs/>
          <w:color w:val="000000"/>
          <w:sz w:val="26"/>
          <w:szCs w:val="26"/>
        </w:rPr>
        <w:t xml:space="preserve">Pogge 10 </w:t>
      </w:r>
      <w:r>
        <w:rPr>
          <w:rFonts w:ascii="Calibri" w:hAnsi="Calibri" w:cs="Calibri"/>
          <w:color w:val="000000"/>
          <w:sz w:val="22"/>
          <w:szCs w:val="22"/>
        </w:rPr>
        <w:t xml:space="preserve">[Thomas Pogge, Thomas Winfried </w:t>
      </w:r>
      <w:proofErr w:type="spellStart"/>
      <w:r>
        <w:rPr>
          <w:rFonts w:ascii="Calibri" w:hAnsi="Calibri" w:cs="Calibri"/>
          <w:color w:val="000000"/>
          <w:sz w:val="22"/>
          <w:szCs w:val="22"/>
        </w:rPr>
        <w:t>Menko</w:t>
      </w:r>
      <w:proofErr w:type="spellEnd"/>
      <w:r>
        <w:rPr>
          <w:rFonts w:ascii="Calibri" w:hAnsi="Calibri" w:cs="Calibri"/>
          <w:color w:val="000000"/>
          <w:sz w:val="22"/>
          <w:szCs w:val="22"/>
        </w:rPr>
        <w:t xml:space="preserve"> Pogge is a German philosopher and is the Director of the Global Justice Program and Leitner Professor of Philosophy and International Affairs at Yale University. Cambridge University Press, “Incentives for Global Health: Patent Law and Access to Essential Medicines. The Health Impact Fund: Better Pharmaceutical Innovations at Much Lower Prices,” 2010, https://papers.ssrn.com/sol3/papers.cfm?abstract_id=1431180]/ </w:t>
      </w:r>
      <w:proofErr w:type="spellStart"/>
      <w:r>
        <w:rPr>
          <w:rFonts w:ascii="Calibri" w:hAnsi="Calibri" w:cs="Calibri"/>
          <w:color w:val="000000"/>
          <w:sz w:val="22"/>
          <w:szCs w:val="22"/>
        </w:rPr>
        <w:t>lm</w:t>
      </w:r>
      <w:proofErr w:type="spellEnd"/>
    </w:p>
    <w:p w14:paraId="14EF5968" w14:textId="77777777" w:rsidR="008C6E7E" w:rsidRDefault="008C6E7E" w:rsidP="008C6E7E">
      <w:pPr>
        <w:pStyle w:val="NormalWeb"/>
        <w:spacing w:before="0" w:beforeAutospacing="0" w:after="160" w:afterAutospacing="0"/>
      </w:pPr>
      <w:r>
        <w:rPr>
          <w:rFonts w:ascii="Calibri" w:hAnsi="Calibri" w:cs="Calibri"/>
          <w:color w:val="000000"/>
          <w:sz w:val="16"/>
          <w:szCs w:val="16"/>
        </w:rPr>
        <w:br/>
      </w:r>
      <w:r>
        <w:rPr>
          <w:rFonts w:ascii="Calibri" w:hAnsi="Calibri" w:cs="Calibri"/>
          <w:color w:val="000000"/>
          <w:sz w:val="22"/>
          <w:szCs w:val="22"/>
          <w:u w:val="single"/>
        </w:rPr>
        <w:t>The</w:t>
      </w:r>
      <w:r>
        <w:rPr>
          <w:rFonts w:ascii="Calibri" w:hAnsi="Calibri" w:cs="Calibri"/>
          <w:color w:val="000000"/>
          <w:sz w:val="16"/>
          <w:szCs w:val="16"/>
        </w:rPr>
        <w:t xml:space="preserve"> exclusion of the poor by the existing patent regime requires reform. Given the foregoing discussion, a straightforward and moderate </w:t>
      </w:r>
      <w:r>
        <w:rPr>
          <w:rFonts w:ascii="Calibri" w:hAnsi="Calibri" w:cs="Calibri"/>
          <w:color w:val="000000"/>
          <w:sz w:val="22"/>
          <w:szCs w:val="22"/>
          <w:u w:val="single"/>
        </w:rPr>
        <w:t>reform would create a supplementary mechanism</w:t>
      </w:r>
      <w:r>
        <w:rPr>
          <w:rFonts w:ascii="Calibri" w:hAnsi="Calibri" w:cs="Calibri"/>
          <w:color w:val="000000"/>
          <w:sz w:val="16"/>
          <w:szCs w:val="16"/>
        </w:rPr>
        <w:t xml:space="preserve"> that, by </w:t>
      </w:r>
      <w:r>
        <w:rPr>
          <w:rFonts w:ascii="Calibri" w:hAnsi="Calibri" w:cs="Calibri"/>
          <w:color w:val="000000"/>
          <w:sz w:val="22"/>
          <w:szCs w:val="22"/>
          <w:u w:val="single"/>
        </w:rPr>
        <w:t>addressing the needs of the poor</w:t>
      </w:r>
      <w:r>
        <w:rPr>
          <w:rFonts w:ascii="Calibri" w:hAnsi="Calibri" w:cs="Calibri"/>
          <w:color w:val="000000"/>
          <w:sz w:val="16"/>
          <w:szCs w:val="16"/>
        </w:rPr>
        <w:t xml:space="preserve">, would remedy the injustice now imposed upon them. </w:t>
      </w:r>
      <w:r>
        <w:rPr>
          <w:rFonts w:ascii="Calibri" w:hAnsi="Calibri" w:cs="Calibri"/>
          <w:color w:val="000000"/>
          <w:sz w:val="22"/>
          <w:szCs w:val="22"/>
          <w:u w:val="single"/>
          <w:shd w:val="clear" w:color="auto" w:fill="00FFFF"/>
        </w:rPr>
        <w:t>This</w:t>
      </w:r>
      <w:r>
        <w:rPr>
          <w:rFonts w:ascii="Calibri" w:hAnsi="Calibri" w:cs="Calibri"/>
          <w:color w:val="000000"/>
          <w:sz w:val="22"/>
          <w:szCs w:val="22"/>
          <w:u w:val="single"/>
        </w:rPr>
        <w:t xml:space="preserve"> reform </w:t>
      </w:r>
      <w:r>
        <w:rPr>
          <w:rFonts w:ascii="Calibri" w:hAnsi="Calibri" w:cs="Calibri"/>
          <w:color w:val="000000"/>
          <w:sz w:val="22"/>
          <w:szCs w:val="22"/>
          <w:u w:val="single"/>
          <w:shd w:val="clear" w:color="auto" w:fill="00FFFF"/>
        </w:rPr>
        <w:t>proposal</w:t>
      </w:r>
      <w:r>
        <w:rPr>
          <w:rFonts w:ascii="Calibri" w:hAnsi="Calibri" w:cs="Calibri"/>
          <w:color w:val="000000"/>
          <w:sz w:val="22"/>
          <w:szCs w:val="22"/>
          <w:u w:val="single"/>
        </w:rPr>
        <w:t xml:space="preserve"> comprises six elements</w:t>
      </w:r>
      <w:r>
        <w:rPr>
          <w:rFonts w:ascii="Calibri" w:hAnsi="Calibri" w:cs="Calibri"/>
          <w:color w:val="000000"/>
          <w:sz w:val="16"/>
          <w:szCs w:val="16"/>
        </w:rPr>
        <w:t xml:space="preserve">. </w:t>
      </w:r>
      <w:r>
        <w:rPr>
          <w:rFonts w:ascii="Calibri" w:hAnsi="Calibri" w:cs="Calibri"/>
          <w:color w:val="000000"/>
          <w:sz w:val="22"/>
          <w:szCs w:val="22"/>
          <w:u w:val="single"/>
        </w:rPr>
        <w:t>First</w:t>
      </w:r>
      <w:r>
        <w:rPr>
          <w:rFonts w:ascii="Calibri" w:hAnsi="Calibri" w:cs="Calibri"/>
          <w:color w:val="000000"/>
          <w:sz w:val="16"/>
          <w:szCs w:val="16"/>
        </w:rPr>
        <w:t xml:space="preserve">, just as the </w:t>
      </w:r>
      <w:r>
        <w:rPr>
          <w:rFonts w:ascii="Calibri" w:hAnsi="Calibri" w:cs="Calibri"/>
          <w:color w:val="000000"/>
          <w:sz w:val="22"/>
          <w:szCs w:val="22"/>
          <w:u w:val="single"/>
        </w:rPr>
        <w:t>patent regime</w:t>
      </w:r>
      <w:r>
        <w:rPr>
          <w:rFonts w:ascii="Calibri" w:hAnsi="Calibri" w:cs="Calibri"/>
          <w:color w:val="000000"/>
          <w:sz w:val="16"/>
          <w:szCs w:val="16"/>
        </w:rPr>
        <w:t xml:space="preserve"> </w:t>
      </w:r>
      <w:r>
        <w:rPr>
          <w:rFonts w:ascii="Calibri" w:hAnsi="Calibri" w:cs="Calibri"/>
          <w:color w:val="000000"/>
          <w:sz w:val="22"/>
          <w:szCs w:val="22"/>
          <w:u w:val="single"/>
        </w:rPr>
        <w:t xml:space="preserve">provides a </w:t>
      </w:r>
      <w:r>
        <w:rPr>
          <w:rFonts w:ascii="Calibri" w:hAnsi="Calibri" w:cs="Calibri"/>
          <w:color w:val="000000"/>
          <w:sz w:val="16"/>
          <w:szCs w:val="16"/>
        </w:rPr>
        <w:t xml:space="preserve">general innovation incentive, so its </w:t>
      </w:r>
      <w:r>
        <w:rPr>
          <w:rFonts w:ascii="Calibri" w:hAnsi="Calibri" w:cs="Calibri"/>
          <w:color w:val="000000"/>
          <w:sz w:val="22"/>
          <w:szCs w:val="22"/>
          <w:u w:val="single"/>
        </w:rPr>
        <w:t xml:space="preserve">complement </w:t>
      </w:r>
      <w:r>
        <w:rPr>
          <w:rFonts w:ascii="Calibri" w:hAnsi="Calibri" w:cs="Calibri"/>
          <w:color w:val="000000"/>
          <w:sz w:val="22"/>
          <w:szCs w:val="22"/>
          <w:u w:val="single"/>
          <w:shd w:val="clear" w:color="auto" w:fill="00FFFF"/>
        </w:rPr>
        <w:t>encourages pharmaceutical innovation through</w:t>
      </w:r>
      <w:r>
        <w:rPr>
          <w:rFonts w:ascii="Calibri" w:hAnsi="Calibri" w:cs="Calibri"/>
          <w:color w:val="000000"/>
          <w:sz w:val="22"/>
          <w:szCs w:val="22"/>
          <w:u w:val="single"/>
        </w:rPr>
        <w:t xml:space="preserve"> an </w:t>
      </w:r>
      <w:r>
        <w:rPr>
          <w:rFonts w:ascii="Calibri" w:hAnsi="Calibri" w:cs="Calibri"/>
          <w:color w:val="000000"/>
          <w:sz w:val="22"/>
          <w:szCs w:val="22"/>
          <w:u w:val="single"/>
          <w:shd w:val="clear" w:color="auto" w:fill="00FFFF"/>
        </w:rPr>
        <w:t>incentive</w:t>
      </w:r>
      <w:r>
        <w:rPr>
          <w:rFonts w:ascii="Calibri" w:hAnsi="Calibri" w:cs="Calibri"/>
          <w:color w:val="000000"/>
          <w:sz w:val="16"/>
          <w:szCs w:val="16"/>
        </w:rPr>
        <w:t xml:space="preserve"> that is specified in general terms: </w:t>
      </w:r>
      <w:r>
        <w:rPr>
          <w:rFonts w:ascii="Calibri" w:hAnsi="Calibri" w:cs="Calibri"/>
          <w:color w:val="000000"/>
          <w:sz w:val="22"/>
          <w:szCs w:val="22"/>
          <w:u w:val="single"/>
        </w:rPr>
        <w:t xml:space="preserve">as a promise </w:t>
      </w:r>
      <w:r>
        <w:rPr>
          <w:rFonts w:ascii="Calibri" w:hAnsi="Calibri" w:cs="Calibri"/>
          <w:color w:val="000000"/>
          <w:sz w:val="22"/>
          <w:szCs w:val="22"/>
          <w:u w:val="single"/>
          <w:shd w:val="clear" w:color="auto" w:fill="00FFFF"/>
        </w:rPr>
        <w:t>to reward</w:t>
      </w:r>
      <w:r>
        <w:rPr>
          <w:rFonts w:ascii="Calibri" w:hAnsi="Calibri" w:cs="Calibri"/>
          <w:color w:val="000000"/>
          <w:sz w:val="16"/>
          <w:szCs w:val="16"/>
        </w:rPr>
        <w:t xml:space="preserve"> any </w:t>
      </w:r>
      <w:r>
        <w:rPr>
          <w:rFonts w:ascii="Calibri" w:hAnsi="Calibri" w:cs="Calibri"/>
          <w:color w:val="000000"/>
          <w:sz w:val="22"/>
          <w:szCs w:val="22"/>
          <w:u w:val="single"/>
          <w:shd w:val="clear" w:color="auto" w:fill="00FFFF"/>
        </w:rPr>
        <w:t>successful</w:t>
      </w:r>
      <w:r>
        <w:rPr>
          <w:rFonts w:ascii="Calibri" w:hAnsi="Calibri" w:cs="Calibri"/>
          <w:color w:val="000000"/>
          <w:sz w:val="16"/>
          <w:szCs w:val="16"/>
        </w:rPr>
        <w:t xml:space="preserve"> new </w:t>
      </w:r>
      <w:r>
        <w:rPr>
          <w:rFonts w:ascii="Calibri" w:hAnsi="Calibri" w:cs="Calibri"/>
          <w:color w:val="000000"/>
          <w:sz w:val="22"/>
          <w:szCs w:val="22"/>
          <w:u w:val="single"/>
          <w:shd w:val="clear" w:color="auto" w:fill="00FFFF"/>
        </w:rPr>
        <w:t>medicine</w:t>
      </w:r>
      <w:r>
        <w:rPr>
          <w:rFonts w:ascii="Calibri" w:hAnsi="Calibri" w:cs="Calibri"/>
          <w:color w:val="000000"/>
          <w:sz w:val="22"/>
          <w:szCs w:val="22"/>
          <w:u w:val="single"/>
        </w:rPr>
        <w:t>, in proportion to its success</w:t>
      </w:r>
      <w:r>
        <w:rPr>
          <w:rFonts w:ascii="Calibri" w:hAnsi="Calibri" w:cs="Calibri"/>
          <w:color w:val="000000"/>
          <w:sz w:val="16"/>
          <w:szCs w:val="16"/>
        </w:rPr>
        <w:t xml:space="preserve">. This kind of mechanism has been described as a comprehensive AMC.14 </w:t>
      </w:r>
      <w:r>
        <w:rPr>
          <w:rFonts w:ascii="Calibri" w:hAnsi="Calibri" w:cs="Calibri"/>
          <w:color w:val="000000"/>
          <w:sz w:val="22"/>
          <w:szCs w:val="22"/>
          <w:u w:val="single"/>
        </w:rPr>
        <w:t>Second</w:t>
      </w:r>
      <w:r>
        <w:rPr>
          <w:rFonts w:ascii="Calibri" w:hAnsi="Calibri" w:cs="Calibri"/>
          <w:color w:val="000000"/>
          <w:sz w:val="16"/>
          <w:szCs w:val="16"/>
        </w:rPr>
        <w:t xml:space="preserve">, while the </w:t>
      </w:r>
      <w:r>
        <w:rPr>
          <w:rFonts w:ascii="Calibri" w:hAnsi="Calibri" w:cs="Calibri"/>
          <w:color w:val="000000"/>
          <w:sz w:val="22"/>
          <w:szCs w:val="22"/>
          <w:u w:val="single"/>
        </w:rPr>
        <w:t>patent regime</w:t>
      </w:r>
      <w:r>
        <w:rPr>
          <w:rFonts w:ascii="Calibri" w:hAnsi="Calibri" w:cs="Calibri"/>
          <w:color w:val="000000"/>
          <w:sz w:val="16"/>
          <w:szCs w:val="16"/>
        </w:rPr>
        <w:t xml:space="preserve"> rewards medicines </w:t>
      </w:r>
      <w:proofErr w:type="gramStart"/>
      <w:r>
        <w:rPr>
          <w:rFonts w:ascii="Calibri" w:hAnsi="Calibri" w:cs="Calibri"/>
          <w:color w:val="000000"/>
          <w:sz w:val="16"/>
          <w:szCs w:val="16"/>
        </w:rPr>
        <w:t>on the basis of</w:t>
      </w:r>
      <w:proofErr w:type="gramEnd"/>
      <w:r>
        <w:rPr>
          <w:rFonts w:ascii="Calibri" w:hAnsi="Calibri" w:cs="Calibri"/>
          <w:color w:val="000000"/>
          <w:sz w:val="16"/>
          <w:szCs w:val="16"/>
        </w:rPr>
        <w:t xml:space="preserve"> the market demand each generates and then satisfies, thereby effectively excluding the poor, its </w:t>
      </w:r>
      <w:r>
        <w:rPr>
          <w:rFonts w:ascii="Calibri" w:hAnsi="Calibri" w:cs="Calibri"/>
          <w:color w:val="000000"/>
          <w:sz w:val="22"/>
          <w:szCs w:val="22"/>
          <w:u w:val="single"/>
        </w:rPr>
        <w:t xml:space="preserve">complement gives equal standing to all by defining success </w:t>
      </w:r>
      <w:r>
        <w:rPr>
          <w:rFonts w:ascii="Calibri" w:hAnsi="Calibri" w:cs="Calibri"/>
          <w:color w:val="000000"/>
          <w:sz w:val="16"/>
          <w:szCs w:val="16"/>
        </w:rPr>
        <w:t xml:space="preserve">simply in terms of human health. On this complementary track, the success of a medicine is </w:t>
      </w:r>
      <w:r>
        <w:rPr>
          <w:rFonts w:ascii="Calibri" w:hAnsi="Calibri" w:cs="Calibri"/>
          <w:color w:val="000000"/>
          <w:sz w:val="22"/>
          <w:szCs w:val="22"/>
          <w:u w:val="single"/>
          <w:shd w:val="clear" w:color="auto" w:fill="00FFFF"/>
        </w:rPr>
        <w:t xml:space="preserve">assessed by the reduction in </w:t>
      </w:r>
      <w:r>
        <w:rPr>
          <w:rFonts w:ascii="Calibri" w:hAnsi="Calibri" w:cs="Calibri"/>
          <w:color w:val="000000"/>
          <w:sz w:val="22"/>
          <w:szCs w:val="22"/>
          <w:u w:val="single"/>
        </w:rPr>
        <w:t xml:space="preserve">human </w:t>
      </w:r>
      <w:r>
        <w:rPr>
          <w:rFonts w:ascii="Calibri" w:hAnsi="Calibri" w:cs="Calibri"/>
          <w:color w:val="000000"/>
          <w:sz w:val="22"/>
          <w:szCs w:val="22"/>
          <w:u w:val="single"/>
          <w:shd w:val="clear" w:color="auto" w:fill="00FFFF"/>
        </w:rPr>
        <w:t xml:space="preserve">morbidity and </w:t>
      </w:r>
      <w:r>
        <w:rPr>
          <w:rFonts w:ascii="Calibri" w:hAnsi="Calibri" w:cs="Calibri"/>
          <w:color w:val="000000"/>
          <w:sz w:val="22"/>
          <w:szCs w:val="22"/>
          <w:u w:val="single"/>
        </w:rPr>
        <w:t xml:space="preserve">premature </w:t>
      </w:r>
      <w:r>
        <w:rPr>
          <w:rFonts w:ascii="Calibri" w:hAnsi="Calibri" w:cs="Calibri"/>
          <w:color w:val="000000"/>
          <w:sz w:val="22"/>
          <w:szCs w:val="22"/>
          <w:u w:val="single"/>
          <w:shd w:val="clear" w:color="auto" w:fill="00FFFF"/>
        </w:rPr>
        <w:t>mortality</w:t>
      </w:r>
      <w:r>
        <w:rPr>
          <w:rFonts w:ascii="Calibri" w:hAnsi="Calibri" w:cs="Calibri"/>
          <w:color w:val="000000"/>
          <w:sz w:val="22"/>
          <w:szCs w:val="22"/>
          <w:u w:val="single"/>
        </w:rPr>
        <w:t xml:space="preserve"> it achieves</w:t>
      </w:r>
      <w:r>
        <w:rPr>
          <w:rFonts w:ascii="Calibri" w:hAnsi="Calibri" w:cs="Calibri"/>
          <w:color w:val="000000"/>
          <w:sz w:val="16"/>
          <w:szCs w:val="16"/>
        </w:rPr>
        <w:t xml:space="preserve"> – </w:t>
      </w:r>
      <w:r>
        <w:rPr>
          <w:rFonts w:ascii="Calibri" w:hAnsi="Calibri" w:cs="Calibri"/>
          <w:color w:val="000000"/>
          <w:sz w:val="22"/>
          <w:szCs w:val="22"/>
          <w:u w:val="single"/>
          <w:shd w:val="clear" w:color="auto" w:fill="00FFFF"/>
        </w:rPr>
        <w:t>regardless of</w:t>
      </w:r>
      <w:r>
        <w:rPr>
          <w:rFonts w:ascii="Calibri" w:hAnsi="Calibri" w:cs="Calibri"/>
          <w:color w:val="000000"/>
          <w:sz w:val="16"/>
          <w:szCs w:val="16"/>
        </w:rPr>
        <w:t xml:space="preserve"> whether these harms are averted from </w:t>
      </w:r>
      <w:r>
        <w:rPr>
          <w:rFonts w:ascii="Calibri" w:hAnsi="Calibri" w:cs="Calibri"/>
          <w:color w:val="000000"/>
          <w:sz w:val="22"/>
          <w:szCs w:val="22"/>
          <w:u w:val="single"/>
          <w:shd w:val="clear" w:color="auto" w:fill="00FFFF"/>
        </w:rPr>
        <w:t>rich or poor patients</w:t>
      </w:r>
      <w:r>
        <w:rPr>
          <w:rFonts w:ascii="Calibri" w:hAnsi="Calibri" w:cs="Calibri"/>
          <w:color w:val="000000"/>
          <w:sz w:val="16"/>
          <w:szCs w:val="16"/>
        </w:rPr>
        <w:t xml:space="preserve">. </w:t>
      </w:r>
      <w:r>
        <w:rPr>
          <w:rFonts w:ascii="Calibri" w:hAnsi="Calibri" w:cs="Calibri"/>
          <w:color w:val="000000"/>
          <w:sz w:val="22"/>
          <w:szCs w:val="22"/>
          <w:u w:val="single"/>
        </w:rPr>
        <w:t>Third</w:t>
      </w:r>
      <w:r>
        <w:rPr>
          <w:rFonts w:ascii="Calibri" w:hAnsi="Calibri" w:cs="Calibri"/>
          <w:color w:val="000000"/>
          <w:sz w:val="16"/>
          <w:szCs w:val="16"/>
        </w:rPr>
        <w:t xml:space="preserve">, </w:t>
      </w:r>
      <w:proofErr w:type="gramStart"/>
      <w:r>
        <w:rPr>
          <w:rFonts w:ascii="Calibri" w:hAnsi="Calibri" w:cs="Calibri"/>
          <w:color w:val="000000"/>
          <w:sz w:val="16"/>
          <w:szCs w:val="16"/>
        </w:rPr>
        <w:t>in order to</w:t>
      </w:r>
      <w:proofErr w:type="gramEnd"/>
      <w:r>
        <w:rPr>
          <w:rFonts w:ascii="Calibri" w:hAnsi="Calibri" w:cs="Calibri"/>
          <w:color w:val="000000"/>
          <w:sz w:val="16"/>
          <w:szCs w:val="16"/>
        </w:rPr>
        <w:t xml:space="preserve"> help overcome the last-mile problem, the </w:t>
      </w:r>
      <w:r>
        <w:rPr>
          <w:rFonts w:ascii="Calibri" w:hAnsi="Calibri" w:cs="Calibri"/>
          <w:color w:val="000000"/>
          <w:sz w:val="22"/>
          <w:szCs w:val="22"/>
          <w:u w:val="single"/>
        </w:rPr>
        <w:t>rewards available under the complementary mechanism</w:t>
      </w:r>
      <w:r>
        <w:rPr>
          <w:rFonts w:ascii="Calibri" w:hAnsi="Calibri" w:cs="Calibri"/>
          <w:color w:val="000000"/>
          <w:sz w:val="16"/>
          <w:szCs w:val="16"/>
        </w:rPr>
        <w:t xml:space="preserve"> should be </w:t>
      </w:r>
      <w:r>
        <w:rPr>
          <w:rFonts w:ascii="Calibri" w:hAnsi="Calibri" w:cs="Calibri"/>
          <w:color w:val="000000"/>
          <w:sz w:val="22"/>
          <w:szCs w:val="22"/>
          <w:u w:val="single"/>
        </w:rPr>
        <w:t>tied</w:t>
      </w:r>
      <w:r>
        <w:rPr>
          <w:rFonts w:ascii="Calibri" w:hAnsi="Calibri" w:cs="Calibri"/>
          <w:color w:val="000000"/>
          <w:sz w:val="16"/>
          <w:szCs w:val="16"/>
        </w:rPr>
        <w:t xml:space="preserve"> not to what a </w:t>
      </w:r>
      <w:r>
        <w:rPr>
          <w:rFonts w:ascii="Calibri" w:hAnsi="Calibri" w:cs="Calibri"/>
          <w:color w:val="000000"/>
          <w:sz w:val="22"/>
          <w:szCs w:val="22"/>
          <w:u w:val="single"/>
        </w:rPr>
        <w:t>medicine</w:t>
      </w:r>
      <w:r>
        <w:rPr>
          <w:rFonts w:ascii="Calibri" w:hAnsi="Calibri" w:cs="Calibri"/>
          <w:color w:val="000000"/>
          <w:sz w:val="16"/>
          <w:szCs w:val="16"/>
        </w:rPr>
        <w:t xml:space="preserve"> can do, but </w:t>
      </w:r>
      <w:r>
        <w:rPr>
          <w:rFonts w:ascii="Calibri" w:hAnsi="Calibri" w:cs="Calibri"/>
          <w:color w:val="000000"/>
          <w:sz w:val="22"/>
          <w:szCs w:val="22"/>
          <w:u w:val="single"/>
        </w:rPr>
        <w:t>to what it actually achieves in the world</w:t>
      </w:r>
      <w:r>
        <w:rPr>
          <w:rFonts w:ascii="Calibri" w:hAnsi="Calibri" w:cs="Calibri"/>
          <w:color w:val="000000"/>
          <w:sz w:val="16"/>
          <w:szCs w:val="16"/>
        </w:rPr>
        <w:t xml:space="preserve">. </w:t>
      </w:r>
      <w:r>
        <w:rPr>
          <w:rFonts w:ascii="Calibri" w:hAnsi="Calibri" w:cs="Calibri"/>
          <w:color w:val="000000"/>
          <w:sz w:val="22"/>
          <w:szCs w:val="22"/>
          <w:u w:val="single"/>
        </w:rPr>
        <w:t>Fourth</w:t>
      </w:r>
      <w:r>
        <w:rPr>
          <w:rFonts w:ascii="Calibri" w:hAnsi="Calibri" w:cs="Calibri"/>
          <w:color w:val="000000"/>
          <w:sz w:val="16"/>
          <w:szCs w:val="16"/>
        </w:rPr>
        <w:t xml:space="preserve">, when such a general mechanism </w:t>
      </w:r>
      <w:r>
        <w:rPr>
          <w:rFonts w:ascii="Calibri" w:hAnsi="Calibri" w:cs="Calibri"/>
          <w:color w:val="000000"/>
          <w:sz w:val="22"/>
          <w:szCs w:val="22"/>
          <w:u w:val="single"/>
        </w:rPr>
        <w:t>provides</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large</w:t>
      </w:r>
      <w:r>
        <w:rPr>
          <w:rFonts w:ascii="Calibri" w:hAnsi="Calibri" w:cs="Calibri"/>
          <w:color w:val="000000"/>
          <w:sz w:val="22"/>
          <w:szCs w:val="22"/>
          <w:u w:val="single"/>
        </w:rPr>
        <w:t xml:space="preserve"> enough </w:t>
      </w:r>
      <w:r>
        <w:rPr>
          <w:rFonts w:ascii="Calibri" w:hAnsi="Calibri" w:cs="Calibri"/>
          <w:color w:val="000000"/>
          <w:sz w:val="22"/>
          <w:szCs w:val="22"/>
          <w:u w:val="single"/>
          <w:shd w:val="clear" w:color="auto" w:fill="00FFFF"/>
        </w:rPr>
        <w:t>health impact rewards</w:t>
      </w:r>
      <w:r>
        <w:rPr>
          <w:rFonts w:ascii="Calibri" w:hAnsi="Calibri" w:cs="Calibri"/>
          <w:color w:val="000000"/>
          <w:sz w:val="22"/>
          <w:szCs w:val="22"/>
          <w:u w:val="single"/>
        </w:rPr>
        <w:t>, it will attract sufficient innovation</w:t>
      </w:r>
      <w:r>
        <w:rPr>
          <w:rFonts w:ascii="Calibri" w:hAnsi="Calibri" w:cs="Calibri"/>
          <w:color w:val="000000"/>
          <w:sz w:val="16"/>
          <w:szCs w:val="16"/>
        </w:rPr>
        <w:t xml:space="preserve"> and sufficient efforts </w:t>
      </w:r>
      <w:r>
        <w:rPr>
          <w:rFonts w:ascii="Calibri" w:hAnsi="Calibri" w:cs="Calibri"/>
          <w:color w:val="000000"/>
          <w:sz w:val="22"/>
          <w:szCs w:val="22"/>
          <w:u w:val="single"/>
        </w:rPr>
        <w:t xml:space="preserve">to </w:t>
      </w:r>
      <w:r>
        <w:rPr>
          <w:rFonts w:ascii="Calibri" w:hAnsi="Calibri" w:cs="Calibri"/>
          <w:color w:val="000000"/>
          <w:sz w:val="22"/>
          <w:szCs w:val="22"/>
          <w:u w:val="single"/>
          <w:shd w:val="clear" w:color="auto" w:fill="00FFFF"/>
        </w:rPr>
        <w:t xml:space="preserve">ensure </w:t>
      </w:r>
      <w:r>
        <w:rPr>
          <w:rFonts w:ascii="Calibri" w:hAnsi="Calibri" w:cs="Calibri"/>
          <w:color w:val="000000"/>
          <w:sz w:val="22"/>
          <w:szCs w:val="22"/>
          <w:u w:val="single"/>
        </w:rPr>
        <w:t xml:space="preserve">real </w:t>
      </w:r>
      <w:r>
        <w:rPr>
          <w:rFonts w:ascii="Calibri" w:hAnsi="Calibri" w:cs="Calibri"/>
          <w:color w:val="000000"/>
          <w:sz w:val="22"/>
          <w:szCs w:val="22"/>
          <w:u w:val="single"/>
          <w:shd w:val="clear" w:color="auto" w:fill="00FFFF"/>
        </w:rPr>
        <w:t>access</w:t>
      </w:r>
      <w:r>
        <w:rPr>
          <w:rFonts w:ascii="Calibri" w:hAnsi="Calibri" w:cs="Calibri"/>
          <w:color w:val="000000"/>
          <w:sz w:val="16"/>
          <w:szCs w:val="16"/>
        </w:rPr>
        <w:t xml:space="preserve"> to new medicines worldwide. This avoids any need for compulsion. </w:t>
      </w:r>
      <w:r>
        <w:rPr>
          <w:rFonts w:ascii="Calibri" w:hAnsi="Calibri" w:cs="Calibri"/>
          <w:color w:val="000000"/>
          <w:sz w:val="22"/>
          <w:szCs w:val="22"/>
          <w:u w:val="single"/>
        </w:rPr>
        <w:t>Innovators can be left free to choose between the two tracks,</w:t>
      </w:r>
      <w:r>
        <w:rPr>
          <w:rFonts w:ascii="Calibri" w:hAnsi="Calibri" w:cs="Calibri"/>
          <w:color w:val="000000"/>
          <w:sz w:val="16"/>
          <w:szCs w:val="16"/>
        </w:rPr>
        <w:t xml:space="preserve"> developing on the new track high-impact medicines needed also by many poor patients and on the conventional patent track low-impact medicines desired by the more affluent. </w:t>
      </w:r>
      <w:r>
        <w:rPr>
          <w:rFonts w:ascii="Calibri" w:hAnsi="Calibri" w:cs="Calibri"/>
          <w:color w:val="000000"/>
          <w:sz w:val="22"/>
          <w:szCs w:val="22"/>
          <w:u w:val="single"/>
          <w:shd w:val="clear" w:color="auto" w:fill="00FFFF"/>
        </w:rPr>
        <w:t>Making the health-impact</w:t>
      </w:r>
      <w:r>
        <w:rPr>
          <w:rFonts w:ascii="Calibri" w:hAnsi="Calibri" w:cs="Calibri"/>
          <w:color w:val="000000"/>
          <w:sz w:val="22"/>
          <w:szCs w:val="22"/>
          <w:u w:val="single"/>
        </w:rPr>
        <w:t xml:space="preserve"> track </w:t>
      </w:r>
      <w:r>
        <w:rPr>
          <w:rFonts w:ascii="Calibri" w:hAnsi="Calibri" w:cs="Calibri"/>
          <w:color w:val="000000"/>
          <w:sz w:val="22"/>
          <w:szCs w:val="22"/>
          <w:u w:val="single"/>
          <w:shd w:val="clear" w:color="auto" w:fill="00FFFF"/>
        </w:rPr>
        <w:t>optional is</w:t>
      </w:r>
      <w:r>
        <w:rPr>
          <w:rFonts w:ascii="Calibri" w:hAnsi="Calibri" w:cs="Calibri"/>
          <w:color w:val="000000"/>
          <w:sz w:val="22"/>
          <w:szCs w:val="22"/>
          <w:u w:val="single"/>
        </w:rPr>
        <w:t xml:space="preserve"> also </w:t>
      </w:r>
      <w:r>
        <w:rPr>
          <w:rFonts w:ascii="Calibri" w:hAnsi="Calibri" w:cs="Calibri"/>
          <w:color w:val="000000"/>
          <w:sz w:val="22"/>
          <w:szCs w:val="22"/>
          <w:u w:val="single"/>
          <w:shd w:val="clear" w:color="auto" w:fill="00FFFF"/>
        </w:rPr>
        <w:t xml:space="preserve">crucial for </w:t>
      </w:r>
      <w:r>
        <w:rPr>
          <w:rFonts w:ascii="Calibri" w:hAnsi="Calibri" w:cs="Calibri"/>
          <w:color w:val="000000"/>
          <w:sz w:val="22"/>
          <w:szCs w:val="22"/>
          <w:u w:val="single"/>
        </w:rPr>
        <w:t xml:space="preserve">the political </w:t>
      </w:r>
      <w:r>
        <w:rPr>
          <w:rFonts w:ascii="Calibri" w:hAnsi="Calibri" w:cs="Calibri"/>
          <w:color w:val="000000"/>
          <w:sz w:val="22"/>
          <w:szCs w:val="22"/>
          <w:u w:val="single"/>
          <w:shd w:val="clear" w:color="auto" w:fill="00FFFF"/>
        </w:rPr>
        <w:t>success</w:t>
      </w:r>
      <w:r>
        <w:rPr>
          <w:rFonts w:ascii="Calibri" w:hAnsi="Calibri" w:cs="Calibri"/>
          <w:color w:val="000000"/>
          <w:sz w:val="22"/>
          <w:szCs w:val="22"/>
          <w:u w:val="single"/>
        </w:rPr>
        <w:t xml:space="preserve"> of the proposal</w:t>
      </w:r>
      <w:r>
        <w:rPr>
          <w:rFonts w:ascii="Calibri" w:hAnsi="Calibri" w:cs="Calibri"/>
          <w:color w:val="000000"/>
          <w:sz w:val="16"/>
          <w:szCs w:val="16"/>
        </w:rPr>
        <w:t xml:space="preserve">. </w:t>
      </w:r>
      <w:r>
        <w:rPr>
          <w:rFonts w:ascii="Calibri" w:hAnsi="Calibri" w:cs="Calibri"/>
          <w:color w:val="000000"/>
          <w:sz w:val="22"/>
          <w:szCs w:val="22"/>
          <w:u w:val="single"/>
        </w:rPr>
        <w:t>Fifth</w:t>
      </w:r>
      <w:r>
        <w:rPr>
          <w:rFonts w:ascii="Calibri" w:hAnsi="Calibri" w:cs="Calibri"/>
          <w:color w:val="000000"/>
          <w:sz w:val="16"/>
          <w:szCs w:val="16"/>
        </w:rPr>
        <w:t xml:space="preserve">, </w:t>
      </w:r>
      <w:proofErr w:type="gramStart"/>
      <w:r>
        <w:rPr>
          <w:rFonts w:ascii="Calibri" w:hAnsi="Calibri" w:cs="Calibri"/>
          <w:color w:val="000000"/>
          <w:sz w:val="16"/>
          <w:szCs w:val="16"/>
        </w:rPr>
        <w:t>in order to</w:t>
      </w:r>
      <w:proofErr w:type="gramEnd"/>
      <w:r>
        <w:rPr>
          <w:rFonts w:ascii="Calibri" w:hAnsi="Calibri" w:cs="Calibri"/>
          <w:color w:val="000000"/>
          <w:sz w:val="16"/>
          <w:szCs w:val="16"/>
        </w:rPr>
        <w:t xml:space="preserve"> reinforce the incentive toward facilitating real access, </w:t>
      </w:r>
      <w:r>
        <w:rPr>
          <w:rFonts w:ascii="Calibri" w:hAnsi="Calibri" w:cs="Calibri"/>
          <w:color w:val="000000"/>
          <w:sz w:val="22"/>
          <w:szCs w:val="22"/>
          <w:u w:val="single"/>
        </w:rPr>
        <w:t>health impact rewards should be conditional on the medicine being priced no higher than the lowest feasible cost of production</w:t>
      </w:r>
      <w:r>
        <w:rPr>
          <w:rFonts w:ascii="Calibri" w:hAnsi="Calibri" w:cs="Calibri"/>
          <w:color w:val="000000"/>
          <w:sz w:val="16"/>
          <w:szCs w:val="16"/>
        </w:rPr>
        <w:t xml:space="preserve"> and distribution.</w:t>
      </w:r>
    </w:p>
    <w:p w14:paraId="3D45AC6B" w14:textId="77777777" w:rsidR="008C6E7E" w:rsidRDefault="008C6E7E" w:rsidP="008C6E7E">
      <w:pPr>
        <w:pStyle w:val="NormalWeb"/>
        <w:spacing w:before="0" w:beforeAutospacing="0" w:after="160" w:afterAutospacing="0"/>
      </w:pPr>
      <w:r>
        <w:rPr>
          <w:rFonts w:ascii="Calibri" w:hAnsi="Calibri" w:cs="Calibri"/>
          <w:color w:val="000000"/>
          <w:sz w:val="22"/>
          <w:szCs w:val="22"/>
          <w:u w:val="single"/>
        </w:rPr>
        <w:t>Sixth</w:t>
      </w:r>
      <w:r>
        <w:rPr>
          <w:rFonts w:ascii="Calibri" w:hAnsi="Calibri" w:cs="Calibri"/>
          <w:color w:val="000000"/>
          <w:sz w:val="16"/>
          <w:szCs w:val="16"/>
        </w:rPr>
        <w:t xml:space="preserve">, </w:t>
      </w:r>
      <w:r>
        <w:rPr>
          <w:rFonts w:ascii="Calibri" w:hAnsi="Calibri" w:cs="Calibri"/>
          <w:color w:val="000000"/>
          <w:sz w:val="22"/>
          <w:szCs w:val="22"/>
          <w:u w:val="single"/>
        </w:rPr>
        <w:t xml:space="preserve">health impact rewards should be </w:t>
      </w:r>
      <w:r>
        <w:rPr>
          <w:rFonts w:ascii="Calibri" w:hAnsi="Calibri" w:cs="Calibri"/>
          <w:color w:val="000000"/>
          <w:sz w:val="22"/>
          <w:szCs w:val="22"/>
          <w:u w:val="single"/>
          <w:shd w:val="clear" w:color="auto" w:fill="00FFFF"/>
        </w:rPr>
        <w:t>funded by governments</w:t>
      </w:r>
      <w:r>
        <w:rPr>
          <w:rFonts w:ascii="Calibri" w:hAnsi="Calibri" w:cs="Calibri"/>
          <w:color w:val="000000"/>
          <w:sz w:val="16"/>
          <w:szCs w:val="16"/>
        </w:rPr>
        <w:t xml:space="preserve"> as a public good. </w:t>
      </w:r>
      <w:proofErr w:type="gramStart"/>
      <w:r>
        <w:rPr>
          <w:rFonts w:ascii="Calibri" w:hAnsi="Calibri" w:cs="Calibri"/>
          <w:color w:val="000000"/>
          <w:sz w:val="16"/>
          <w:szCs w:val="16"/>
        </w:rPr>
        <w:t>In order to</w:t>
      </w:r>
      <w:proofErr w:type="gramEnd"/>
      <w:r>
        <w:rPr>
          <w:rFonts w:ascii="Calibri" w:hAnsi="Calibri" w:cs="Calibri"/>
          <w:color w:val="000000"/>
          <w:sz w:val="16"/>
          <w:szCs w:val="16"/>
        </w:rPr>
        <w:t xml:space="preserve"> </w:t>
      </w:r>
      <w:proofErr w:type="spellStart"/>
      <w:r>
        <w:rPr>
          <w:rFonts w:ascii="Calibri" w:hAnsi="Calibri" w:cs="Calibri"/>
          <w:color w:val="000000"/>
          <w:sz w:val="16"/>
          <w:szCs w:val="16"/>
        </w:rPr>
        <w:t>minimise</w:t>
      </w:r>
      <w:proofErr w:type="spellEnd"/>
      <w:r>
        <w:rPr>
          <w:rFonts w:ascii="Calibri" w:hAnsi="Calibri" w:cs="Calibri"/>
          <w:color w:val="000000"/>
          <w:sz w:val="16"/>
          <w:szCs w:val="16"/>
        </w:rPr>
        <w:t xml:space="preserve"> burdens and deadweight losses due to taxes, the cost should be spread as widely as possible. This suggests that the complementary funding mechanism should be global (rather than national) in scope. The reasons that make the reform compelling in any one country or region make it </w:t>
      </w:r>
      <w:proofErr w:type="gramStart"/>
      <w:r>
        <w:rPr>
          <w:rFonts w:ascii="Calibri" w:hAnsi="Calibri" w:cs="Calibri"/>
          <w:color w:val="000000"/>
          <w:sz w:val="16"/>
          <w:szCs w:val="16"/>
        </w:rPr>
        <w:t>compelling</w:t>
      </w:r>
      <w:proofErr w:type="gramEnd"/>
      <w:r>
        <w:rPr>
          <w:rFonts w:ascii="Calibri" w:hAnsi="Calibri" w:cs="Calibri"/>
          <w:color w:val="000000"/>
          <w:sz w:val="16"/>
          <w:szCs w:val="16"/>
        </w:rPr>
        <w:t xml:space="preserve"> everywhere. Moreover, global scope avoids the problems associated with large price differentials. Global scope also brings huge efficiency gains by diluting the cost of the scheme without diluting its benefits: no matter how many beneficiaries we may add, the </w:t>
      </w:r>
      <w:r>
        <w:rPr>
          <w:rFonts w:ascii="Calibri" w:hAnsi="Calibri" w:cs="Calibri"/>
          <w:color w:val="000000"/>
          <w:sz w:val="22"/>
          <w:szCs w:val="22"/>
          <w:u w:val="single"/>
        </w:rPr>
        <w:t>cost of achieving an innovation remains the same even while its aggregate benefit increases with the number of beneficiaries</w:t>
      </w:r>
      <w:r>
        <w:rPr>
          <w:rFonts w:ascii="Calibri" w:hAnsi="Calibri" w:cs="Calibri"/>
          <w:color w:val="000000"/>
          <w:sz w:val="16"/>
          <w:szCs w:val="16"/>
        </w:rPr>
        <w:t xml:space="preserve">.15 </w:t>
      </w:r>
      <w:r>
        <w:rPr>
          <w:rFonts w:ascii="Calibri" w:hAnsi="Calibri" w:cs="Calibri"/>
          <w:color w:val="000000"/>
          <w:sz w:val="22"/>
          <w:szCs w:val="22"/>
          <w:u w:val="single"/>
        </w:rPr>
        <w:t>Finally</w:t>
      </w:r>
      <w:r>
        <w:rPr>
          <w:rFonts w:ascii="Calibri" w:hAnsi="Calibri" w:cs="Calibri"/>
          <w:color w:val="000000"/>
          <w:sz w:val="16"/>
          <w:szCs w:val="16"/>
        </w:rPr>
        <w:t xml:space="preserve">, an international agreement would also reinforce the commitment of individual countries to the scheme. </w:t>
      </w:r>
      <w:r>
        <w:rPr>
          <w:rFonts w:ascii="Calibri" w:hAnsi="Calibri" w:cs="Calibri"/>
          <w:color w:val="000000"/>
          <w:sz w:val="22"/>
          <w:szCs w:val="22"/>
          <w:u w:val="single"/>
        </w:rPr>
        <w:t>Pharmaceutical innovation is</w:t>
      </w:r>
      <w:r>
        <w:rPr>
          <w:rFonts w:ascii="Calibri" w:hAnsi="Calibri" w:cs="Calibri"/>
          <w:color w:val="000000"/>
          <w:sz w:val="16"/>
          <w:szCs w:val="16"/>
        </w:rPr>
        <w:t xml:space="preserve"> therefore </w:t>
      </w:r>
      <w:r>
        <w:rPr>
          <w:rFonts w:ascii="Calibri" w:hAnsi="Calibri" w:cs="Calibri"/>
          <w:color w:val="000000"/>
          <w:sz w:val="22"/>
          <w:szCs w:val="22"/>
          <w:u w:val="single"/>
        </w:rPr>
        <w:t>best encouraged by promising to reward any safe and effective new medicine in proportion to its global health impact</w:t>
      </w:r>
      <w:r>
        <w:rPr>
          <w:rFonts w:ascii="Calibri" w:hAnsi="Calibri" w:cs="Calibri"/>
          <w:color w:val="000000"/>
          <w:sz w:val="16"/>
          <w:szCs w:val="16"/>
        </w:rPr>
        <w:t xml:space="preserve">. Such a promise constitutes an AMC that is fully comprehensive: </w:t>
      </w:r>
      <w:r>
        <w:rPr>
          <w:rFonts w:ascii="Calibri" w:hAnsi="Calibri" w:cs="Calibri"/>
          <w:color w:val="000000"/>
          <w:sz w:val="22"/>
          <w:szCs w:val="22"/>
          <w:u w:val="single"/>
        </w:rPr>
        <w:t>by including not merely all diseases but also all patients.</w:t>
      </w:r>
    </w:p>
    <w:p w14:paraId="34F46335" w14:textId="77777777" w:rsidR="008C6E7E" w:rsidRDefault="008C6E7E" w:rsidP="008C6E7E">
      <w:pPr>
        <w:pStyle w:val="NormalWeb"/>
        <w:spacing w:before="0" w:beforeAutospacing="0" w:after="160" w:afterAutospacing="0"/>
      </w:pPr>
      <w:r>
        <w:rPr>
          <w:rFonts w:ascii="Calibri" w:hAnsi="Calibri" w:cs="Calibri"/>
          <w:color w:val="000000"/>
          <w:sz w:val="22"/>
          <w:szCs w:val="22"/>
          <w:u w:val="single"/>
          <w:shd w:val="clear" w:color="auto" w:fill="00FFFF"/>
        </w:rPr>
        <w:t>The proposal is</w:t>
      </w:r>
      <w:r>
        <w:rPr>
          <w:rFonts w:ascii="Calibri" w:hAnsi="Calibri" w:cs="Calibri"/>
          <w:color w:val="000000"/>
          <w:sz w:val="16"/>
          <w:szCs w:val="16"/>
        </w:rPr>
        <w:t xml:space="preserve"> then </w:t>
      </w:r>
      <w:r>
        <w:rPr>
          <w:rFonts w:ascii="Calibri" w:hAnsi="Calibri" w:cs="Calibri"/>
          <w:color w:val="000000"/>
          <w:sz w:val="22"/>
          <w:szCs w:val="22"/>
          <w:u w:val="single"/>
          <w:shd w:val="clear" w:color="auto" w:fill="00FFFF"/>
        </w:rPr>
        <w:t>for the creation of a n</w:t>
      </w:r>
      <w:r>
        <w:rPr>
          <w:rFonts w:ascii="Calibri" w:hAnsi="Calibri" w:cs="Calibri"/>
          <w:color w:val="000000"/>
          <w:sz w:val="22"/>
          <w:szCs w:val="22"/>
          <w:u w:val="single"/>
        </w:rPr>
        <w:t xml:space="preserve">ew international </w:t>
      </w:r>
      <w:r>
        <w:rPr>
          <w:rFonts w:ascii="Calibri" w:hAnsi="Calibri" w:cs="Calibri"/>
          <w:color w:val="000000"/>
          <w:sz w:val="22"/>
          <w:szCs w:val="22"/>
          <w:u w:val="single"/>
          <w:shd w:val="clear" w:color="auto" w:fill="00FFFF"/>
        </w:rPr>
        <w:t>agency that</w:t>
      </w:r>
      <w:r>
        <w:rPr>
          <w:rFonts w:ascii="Calibri" w:hAnsi="Calibri" w:cs="Calibri"/>
          <w:color w:val="000000"/>
          <w:sz w:val="22"/>
          <w:szCs w:val="22"/>
          <w:u w:val="single"/>
        </w:rPr>
        <w:t xml:space="preserve"> offers to </w:t>
      </w:r>
      <w:r>
        <w:rPr>
          <w:rFonts w:ascii="Calibri" w:hAnsi="Calibri" w:cs="Calibri"/>
          <w:color w:val="000000"/>
          <w:sz w:val="22"/>
          <w:szCs w:val="22"/>
          <w:u w:val="single"/>
          <w:shd w:val="clear" w:color="auto" w:fill="00FFFF"/>
        </w:rPr>
        <w:t>reward</w:t>
      </w:r>
      <w:r>
        <w:rPr>
          <w:rFonts w:ascii="Calibri" w:hAnsi="Calibri" w:cs="Calibri"/>
          <w:color w:val="000000"/>
          <w:sz w:val="22"/>
          <w:szCs w:val="22"/>
          <w:u w:val="single"/>
        </w:rPr>
        <w:t xml:space="preserve"> any new </w:t>
      </w:r>
      <w:r>
        <w:rPr>
          <w:rFonts w:ascii="Calibri" w:hAnsi="Calibri" w:cs="Calibri"/>
          <w:color w:val="000000"/>
          <w:sz w:val="22"/>
          <w:szCs w:val="22"/>
          <w:u w:val="single"/>
          <w:shd w:val="clear" w:color="auto" w:fill="00FFFF"/>
        </w:rPr>
        <w:t>medicine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based on its health impact</w:t>
      </w:r>
      <w:r>
        <w:rPr>
          <w:rFonts w:ascii="Calibri" w:hAnsi="Calibri" w:cs="Calibri"/>
          <w:color w:val="000000"/>
          <w:sz w:val="22"/>
          <w:szCs w:val="22"/>
          <w:u w:val="single"/>
        </w:rPr>
        <w:t xml:space="preserve"> during its first decade</w:t>
      </w:r>
      <w:r>
        <w:rPr>
          <w:rFonts w:ascii="Calibri" w:hAnsi="Calibri" w:cs="Calibri"/>
          <w:color w:val="000000"/>
          <w:sz w:val="16"/>
          <w:szCs w:val="16"/>
        </w:rPr>
        <w:t xml:space="preserve"> or so.16 </w:t>
      </w:r>
      <w:r>
        <w:rPr>
          <w:rFonts w:ascii="Calibri" w:hAnsi="Calibri" w:cs="Calibri"/>
          <w:color w:val="000000"/>
          <w:sz w:val="22"/>
          <w:szCs w:val="22"/>
          <w:u w:val="single"/>
        </w:rPr>
        <w:t xml:space="preserve">This </w:t>
      </w:r>
      <w:r>
        <w:rPr>
          <w:rFonts w:ascii="Calibri" w:hAnsi="Calibri" w:cs="Calibri"/>
          <w:color w:val="000000"/>
          <w:sz w:val="22"/>
          <w:szCs w:val="22"/>
          <w:u w:val="single"/>
          <w:shd w:val="clear" w:color="auto" w:fill="00FFFF"/>
        </w:rPr>
        <w:t>Health Impact Fund</w:t>
      </w:r>
      <w:r>
        <w:rPr>
          <w:rFonts w:ascii="Calibri" w:hAnsi="Calibri" w:cs="Calibri"/>
          <w:color w:val="000000"/>
          <w:sz w:val="22"/>
          <w:szCs w:val="22"/>
          <w:u w:val="single"/>
        </w:rPr>
        <w:t xml:space="preserve"> („HIF‟)</w:t>
      </w:r>
      <w:r>
        <w:rPr>
          <w:rFonts w:ascii="Calibri" w:hAnsi="Calibri" w:cs="Calibri"/>
          <w:color w:val="000000"/>
          <w:sz w:val="16"/>
          <w:szCs w:val="16"/>
        </w:rPr>
        <w:t xml:space="preserve"> would </w:t>
      </w:r>
      <w:r>
        <w:rPr>
          <w:rFonts w:ascii="Calibri" w:hAnsi="Calibri" w:cs="Calibri"/>
          <w:color w:val="000000"/>
          <w:sz w:val="22"/>
          <w:szCs w:val="22"/>
          <w:u w:val="single"/>
        </w:rPr>
        <w:t>provide</w:t>
      </w:r>
      <w:r>
        <w:rPr>
          <w:rFonts w:ascii="Calibri" w:hAnsi="Calibri" w:cs="Calibri"/>
          <w:color w:val="000000"/>
          <w:sz w:val="16"/>
          <w:szCs w:val="16"/>
        </w:rPr>
        <w:t xml:space="preserve"> ample </w:t>
      </w:r>
      <w:r>
        <w:rPr>
          <w:rFonts w:ascii="Calibri" w:hAnsi="Calibri" w:cs="Calibri"/>
          <w:color w:val="000000"/>
          <w:sz w:val="22"/>
          <w:szCs w:val="22"/>
          <w:u w:val="single"/>
        </w:rPr>
        <w:t>rewards for the development of new high-impact medicines without excluding the poor from its use.</w:t>
      </w:r>
    </w:p>
    <w:p w14:paraId="1E8EB608" w14:textId="7B73E704" w:rsidR="008C6E7E" w:rsidRDefault="008C6E7E" w:rsidP="008C6E7E">
      <w:pPr>
        <w:pStyle w:val="Heading4"/>
      </w:pPr>
      <w:r>
        <w:rPr>
          <w:rFonts w:cs="Calibri"/>
          <w:color w:val="000000"/>
        </w:rPr>
        <w:lastRenderedPageBreak/>
        <w:t xml:space="preserve">That solves the </w:t>
      </w:r>
      <w:proofErr w:type="spellStart"/>
      <w:r>
        <w:rPr>
          <w:rFonts w:cs="Calibri"/>
          <w:color w:val="000000"/>
        </w:rPr>
        <w:t>aff</w:t>
      </w:r>
      <w:proofErr w:type="spellEnd"/>
      <w:r>
        <w:rPr>
          <w:rFonts w:cs="Calibri"/>
          <w:color w:val="000000"/>
        </w:rPr>
        <w:t xml:space="preserve"> by including the poor and increasing access but doesn’t trigger the </w:t>
      </w:r>
      <w:proofErr w:type="spellStart"/>
      <w:r>
        <w:rPr>
          <w:rFonts w:cs="Calibri"/>
          <w:color w:val="000000"/>
        </w:rPr>
        <w:t>disad</w:t>
      </w:r>
      <w:proofErr w:type="spellEnd"/>
      <w:r>
        <w:rPr>
          <w:rFonts w:cs="Calibri"/>
          <w:color w:val="000000"/>
        </w:rPr>
        <w:t xml:space="preserve"> because it’s voluntary, IPP remains unchanged, and increases innovation.</w:t>
      </w:r>
      <w:r w:rsidR="0080633F">
        <w:rPr>
          <w:rFonts w:cs="Calibri"/>
          <w:color w:val="000000"/>
        </w:rPr>
        <w:t xml:space="preserve"> This keeps generics off the market too.</w:t>
      </w:r>
    </w:p>
    <w:p w14:paraId="63EA1936" w14:textId="77777777" w:rsidR="008C6E7E" w:rsidRDefault="008C6E7E" w:rsidP="008C6E7E">
      <w:pPr>
        <w:pStyle w:val="NormalWeb"/>
        <w:spacing w:before="0" w:beforeAutospacing="0" w:after="160" w:afterAutospacing="0"/>
      </w:pPr>
      <w:r>
        <w:rPr>
          <w:rFonts w:ascii="Calibri" w:hAnsi="Calibri" w:cs="Calibri"/>
          <w:b/>
          <w:bCs/>
          <w:color w:val="000000"/>
          <w:sz w:val="26"/>
          <w:szCs w:val="26"/>
        </w:rPr>
        <w:t xml:space="preserve">Pogge 10 </w:t>
      </w:r>
      <w:r>
        <w:rPr>
          <w:rFonts w:ascii="Calibri" w:hAnsi="Calibri" w:cs="Calibri"/>
          <w:color w:val="000000"/>
          <w:sz w:val="22"/>
          <w:szCs w:val="22"/>
        </w:rPr>
        <w:t xml:space="preserve">[Thomas Pogge, Thomas Winfried </w:t>
      </w:r>
      <w:proofErr w:type="spellStart"/>
      <w:r>
        <w:rPr>
          <w:rFonts w:ascii="Calibri" w:hAnsi="Calibri" w:cs="Calibri"/>
          <w:color w:val="000000"/>
          <w:sz w:val="22"/>
          <w:szCs w:val="22"/>
        </w:rPr>
        <w:t>Menko</w:t>
      </w:r>
      <w:proofErr w:type="spellEnd"/>
      <w:r>
        <w:rPr>
          <w:rFonts w:ascii="Calibri" w:hAnsi="Calibri" w:cs="Calibri"/>
          <w:color w:val="000000"/>
          <w:sz w:val="22"/>
          <w:szCs w:val="22"/>
        </w:rPr>
        <w:t xml:space="preserve"> Pogge is a German philosopher and is the Director of the Global Justice Program and Leitner Professor of Philosophy and International Affairs at Yale University. Cambridge University Press, “Incentives for Global Health: Patent Law and Access to Essential Medicines. The Health Impact Fund: Better Pharmaceutical Innovations at Much Lower Prices,” 2010, https://papers.ssrn.com/sol3/papers.cfm?abstract_id=1431180]/ </w:t>
      </w:r>
      <w:proofErr w:type="spellStart"/>
      <w:r>
        <w:rPr>
          <w:rFonts w:ascii="Calibri" w:hAnsi="Calibri" w:cs="Calibri"/>
          <w:color w:val="000000"/>
          <w:sz w:val="22"/>
          <w:szCs w:val="22"/>
        </w:rPr>
        <w:t>lm</w:t>
      </w:r>
      <w:proofErr w:type="spellEnd"/>
    </w:p>
    <w:p w14:paraId="26D61153" w14:textId="77777777" w:rsidR="008C6E7E" w:rsidRDefault="008C6E7E" w:rsidP="008C6E7E">
      <w:pPr>
        <w:pStyle w:val="NormalWeb"/>
        <w:spacing w:before="0" w:beforeAutospacing="0" w:after="160" w:afterAutospacing="0"/>
      </w:pPr>
      <w:r>
        <w:rPr>
          <w:rFonts w:ascii="Calibri" w:hAnsi="Calibri" w:cs="Calibri"/>
          <w:color w:val="000000"/>
          <w:sz w:val="16"/>
          <w:szCs w:val="16"/>
        </w:rPr>
        <w:t xml:space="preserve">Let us recapitulate how the </w:t>
      </w:r>
      <w:r>
        <w:rPr>
          <w:rFonts w:ascii="Calibri" w:hAnsi="Calibri" w:cs="Calibri"/>
          <w:color w:val="000000"/>
          <w:sz w:val="22"/>
          <w:szCs w:val="22"/>
          <w:u w:val="single"/>
          <w:shd w:val="clear" w:color="auto" w:fill="00FFFF"/>
        </w:rPr>
        <w:t>HIF</w:t>
      </w:r>
      <w:r>
        <w:rPr>
          <w:rFonts w:ascii="Calibri" w:hAnsi="Calibri" w:cs="Calibri"/>
          <w:color w:val="000000"/>
          <w:sz w:val="22"/>
          <w:szCs w:val="22"/>
          <w:u w:val="single"/>
        </w:rPr>
        <w:t xml:space="preserve"> would </w:t>
      </w:r>
      <w:r>
        <w:rPr>
          <w:rFonts w:ascii="Calibri" w:hAnsi="Calibri" w:cs="Calibri"/>
          <w:color w:val="000000"/>
          <w:sz w:val="22"/>
          <w:szCs w:val="22"/>
          <w:u w:val="single"/>
          <w:shd w:val="clear" w:color="auto" w:fill="00FFFF"/>
        </w:rPr>
        <w:t>provide a full systemic solution to</w:t>
      </w:r>
      <w:r>
        <w:rPr>
          <w:rFonts w:ascii="Calibri" w:hAnsi="Calibri" w:cs="Calibri"/>
          <w:color w:val="000000"/>
          <w:sz w:val="22"/>
          <w:szCs w:val="22"/>
          <w:u w:val="single"/>
        </w:rPr>
        <w:t xml:space="preserve"> the</w:t>
      </w:r>
      <w:r>
        <w:rPr>
          <w:rFonts w:ascii="Calibri" w:hAnsi="Calibri" w:cs="Calibri"/>
          <w:color w:val="000000"/>
          <w:sz w:val="16"/>
          <w:szCs w:val="16"/>
        </w:rPr>
        <w:t xml:space="preserve"> seven </w:t>
      </w:r>
      <w:r>
        <w:rPr>
          <w:rFonts w:ascii="Calibri" w:hAnsi="Calibri" w:cs="Calibri"/>
          <w:color w:val="000000"/>
          <w:sz w:val="22"/>
          <w:szCs w:val="22"/>
          <w:u w:val="single"/>
          <w:shd w:val="clear" w:color="auto" w:fill="00FFFF"/>
        </w:rPr>
        <w:t>problems</w:t>
      </w:r>
      <w:r>
        <w:rPr>
          <w:rFonts w:ascii="Calibri" w:hAnsi="Calibri" w:cs="Calibri"/>
          <w:color w:val="000000"/>
          <w:sz w:val="16"/>
          <w:szCs w:val="16"/>
        </w:rPr>
        <w:t xml:space="preserve"> described earlier: </w:t>
      </w:r>
      <w:r>
        <w:rPr>
          <w:rFonts w:ascii="Calibri" w:hAnsi="Calibri" w:cs="Calibri"/>
          <w:color w:val="000000"/>
          <w:sz w:val="22"/>
          <w:szCs w:val="22"/>
          <w:u w:val="single"/>
        </w:rPr>
        <w:t>High Prices would not exist for HIF-registered medicines</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Innovators would</w:t>
      </w:r>
      <w:r>
        <w:rPr>
          <w:rFonts w:ascii="Calibri" w:hAnsi="Calibri" w:cs="Calibri"/>
          <w:color w:val="000000"/>
          <w:sz w:val="16"/>
          <w:szCs w:val="16"/>
        </w:rPr>
        <w:t xml:space="preserve"> typically </w:t>
      </w:r>
      <w:r>
        <w:rPr>
          <w:rFonts w:ascii="Calibri" w:hAnsi="Calibri" w:cs="Calibri"/>
          <w:color w:val="000000"/>
          <w:sz w:val="22"/>
          <w:szCs w:val="22"/>
          <w:u w:val="single"/>
          <w:shd w:val="clear" w:color="auto" w:fill="00FFFF"/>
        </w:rPr>
        <w:t>not</w:t>
      </w:r>
      <w:r>
        <w:rPr>
          <w:rFonts w:ascii="Calibri" w:hAnsi="Calibri" w:cs="Calibri"/>
          <w:color w:val="000000"/>
          <w:sz w:val="16"/>
          <w:szCs w:val="16"/>
        </w:rPr>
        <w:t xml:space="preserve"> even </w:t>
      </w:r>
      <w:r>
        <w:rPr>
          <w:rFonts w:ascii="Calibri" w:hAnsi="Calibri" w:cs="Calibri"/>
          <w:color w:val="000000"/>
          <w:sz w:val="22"/>
          <w:szCs w:val="22"/>
          <w:u w:val="single"/>
          <w:shd w:val="clear" w:color="auto" w:fill="00FFFF"/>
        </w:rPr>
        <w:t>want</w:t>
      </w:r>
      <w:r>
        <w:rPr>
          <w:rFonts w:ascii="Calibri" w:hAnsi="Calibri" w:cs="Calibri"/>
          <w:color w:val="000000"/>
          <w:sz w:val="16"/>
          <w:szCs w:val="16"/>
        </w:rPr>
        <w:t xml:space="preserve"> a </w:t>
      </w:r>
      <w:r>
        <w:rPr>
          <w:rFonts w:ascii="Calibri" w:hAnsi="Calibri" w:cs="Calibri"/>
          <w:color w:val="000000"/>
          <w:sz w:val="22"/>
          <w:szCs w:val="22"/>
          <w:u w:val="single"/>
          <w:shd w:val="clear" w:color="auto" w:fill="00FFFF"/>
        </w:rPr>
        <w:t>high</w:t>
      </w:r>
      <w:r>
        <w:rPr>
          <w:rFonts w:ascii="Calibri" w:hAnsi="Calibri" w:cs="Calibri"/>
          <w:color w:val="000000"/>
          <w:sz w:val="16"/>
          <w:szCs w:val="16"/>
        </w:rPr>
        <w:t xml:space="preserve">er </w:t>
      </w:r>
      <w:r>
        <w:rPr>
          <w:rFonts w:ascii="Calibri" w:hAnsi="Calibri" w:cs="Calibri"/>
          <w:color w:val="000000"/>
          <w:sz w:val="22"/>
          <w:szCs w:val="22"/>
          <w:u w:val="single"/>
          <w:shd w:val="clear" w:color="auto" w:fill="00FFFF"/>
        </w:rPr>
        <w:t>price as this would reduce</w:t>
      </w:r>
      <w:r>
        <w:rPr>
          <w:rFonts w:ascii="Calibri" w:hAnsi="Calibri" w:cs="Calibri"/>
          <w:color w:val="000000"/>
          <w:sz w:val="22"/>
          <w:szCs w:val="22"/>
          <w:u w:val="single"/>
        </w:rPr>
        <w:t xml:space="preserve"> their health impact </w:t>
      </w:r>
      <w:r>
        <w:rPr>
          <w:rFonts w:ascii="Calibri" w:hAnsi="Calibri" w:cs="Calibri"/>
          <w:color w:val="000000"/>
          <w:sz w:val="22"/>
          <w:szCs w:val="22"/>
          <w:u w:val="single"/>
          <w:shd w:val="clear" w:color="auto" w:fill="00FFFF"/>
        </w:rPr>
        <w:t>rewards</w:t>
      </w:r>
      <w:r>
        <w:rPr>
          <w:rFonts w:ascii="Calibri" w:hAnsi="Calibri" w:cs="Calibri"/>
          <w:color w:val="000000"/>
          <w:sz w:val="16"/>
          <w:szCs w:val="16"/>
        </w:rPr>
        <w:t xml:space="preserve"> by impeding access to their product by most of the </w:t>
      </w:r>
      <w:proofErr w:type="spellStart"/>
      <w:r>
        <w:rPr>
          <w:rFonts w:ascii="Calibri" w:hAnsi="Calibri" w:cs="Calibri"/>
          <w:color w:val="000000"/>
          <w:sz w:val="16"/>
          <w:szCs w:val="16"/>
        </w:rPr>
        <w:t>world‟s</w:t>
      </w:r>
      <w:proofErr w:type="spellEnd"/>
      <w:r>
        <w:rPr>
          <w:rFonts w:ascii="Calibri" w:hAnsi="Calibri" w:cs="Calibri"/>
          <w:color w:val="000000"/>
          <w:sz w:val="16"/>
          <w:szCs w:val="16"/>
        </w:rPr>
        <w:t xml:space="preserve"> population.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00FFFF"/>
        </w:rPr>
        <w:t>HIF</w:t>
      </w:r>
      <w:r>
        <w:rPr>
          <w:rFonts w:ascii="Calibri" w:hAnsi="Calibri" w:cs="Calibri"/>
          <w:color w:val="000000"/>
          <w:sz w:val="22"/>
          <w:szCs w:val="22"/>
          <w:u w:val="single"/>
        </w:rPr>
        <w:t xml:space="preserve"> counts health </w:t>
      </w:r>
      <w:r>
        <w:rPr>
          <w:rFonts w:ascii="Calibri" w:hAnsi="Calibri" w:cs="Calibri"/>
          <w:color w:val="000000"/>
          <w:sz w:val="22"/>
          <w:szCs w:val="22"/>
          <w:u w:val="single"/>
          <w:shd w:val="clear" w:color="auto" w:fill="00FFFF"/>
        </w:rPr>
        <w:t>benefits</w:t>
      </w:r>
      <w:r>
        <w:rPr>
          <w:rFonts w:ascii="Calibri" w:hAnsi="Calibri" w:cs="Calibri"/>
          <w:color w:val="000000"/>
          <w:sz w:val="22"/>
          <w:szCs w:val="22"/>
          <w:u w:val="single"/>
        </w:rPr>
        <w:t xml:space="preserve"> to the </w:t>
      </w:r>
      <w:r>
        <w:rPr>
          <w:rFonts w:ascii="Calibri" w:hAnsi="Calibri" w:cs="Calibri"/>
          <w:color w:val="000000"/>
          <w:sz w:val="22"/>
          <w:szCs w:val="22"/>
          <w:u w:val="single"/>
          <w:shd w:val="clear" w:color="auto" w:fill="00FFFF"/>
        </w:rPr>
        <w:t>poor</w:t>
      </w:r>
      <w:r>
        <w:rPr>
          <w:rFonts w:ascii="Calibri" w:hAnsi="Calibri" w:cs="Calibri"/>
          <w:color w:val="000000"/>
          <w:sz w:val="22"/>
          <w:szCs w:val="22"/>
          <w:u w:val="single"/>
        </w:rPr>
        <w:t>est</w:t>
      </w:r>
      <w:r>
        <w:rPr>
          <w:rFonts w:ascii="Calibri" w:hAnsi="Calibri" w:cs="Calibri"/>
          <w:color w:val="000000"/>
          <w:sz w:val="16"/>
          <w:szCs w:val="16"/>
        </w:rPr>
        <w:t xml:space="preserve"> of patients </w:t>
      </w:r>
      <w:r>
        <w:rPr>
          <w:rFonts w:ascii="Calibri" w:hAnsi="Calibri" w:cs="Calibri"/>
          <w:color w:val="000000"/>
          <w:sz w:val="22"/>
          <w:szCs w:val="22"/>
          <w:u w:val="single"/>
          <w:shd w:val="clear" w:color="auto" w:fill="00FFFF"/>
        </w:rPr>
        <w:t>equally with</w:t>
      </w:r>
      <w:r>
        <w:rPr>
          <w:rFonts w:ascii="Calibri" w:hAnsi="Calibri" w:cs="Calibri"/>
          <w:color w:val="000000"/>
          <w:sz w:val="16"/>
          <w:szCs w:val="16"/>
        </w:rPr>
        <w:t xml:space="preserve"> health benefits to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00FFFF"/>
        </w:rPr>
        <w:t>rich</w:t>
      </w:r>
      <w:r>
        <w:rPr>
          <w:rFonts w:ascii="Calibri" w:hAnsi="Calibri" w:cs="Calibri"/>
          <w:color w:val="000000"/>
          <w:sz w:val="22"/>
          <w:szCs w:val="22"/>
          <w:u w:val="single"/>
        </w:rPr>
        <w:t>est</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Diseases</w:t>
      </w:r>
      <w:r>
        <w:rPr>
          <w:rFonts w:ascii="Calibri" w:hAnsi="Calibri" w:cs="Calibri"/>
          <w:color w:val="000000"/>
          <w:sz w:val="16"/>
          <w:szCs w:val="16"/>
        </w:rPr>
        <w:t xml:space="preserve"> Concentrated </w:t>
      </w:r>
      <w:r>
        <w:rPr>
          <w:rFonts w:ascii="Calibri" w:hAnsi="Calibri" w:cs="Calibri"/>
          <w:color w:val="000000"/>
          <w:sz w:val="22"/>
          <w:szCs w:val="22"/>
          <w:u w:val="single"/>
          <w:shd w:val="clear" w:color="auto" w:fill="00FFFF"/>
        </w:rPr>
        <w:t>among the Poor</w:t>
      </w:r>
      <w:r>
        <w:rPr>
          <w:rFonts w:ascii="Calibri" w:hAnsi="Calibri" w:cs="Calibri"/>
          <w:color w:val="000000"/>
          <w:sz w:val="16"/>
          <w:szCs w:val="16"/>
        </w:rPr>
        <w:t xml:space="preserve">, insofar as they substantially aggravate the GBD, </w:t>
      </w:r>
      <w:r>
        <w:rPr>
          <w:rFonts w:ascii="Calibri" w:hAnsi="Calibri" w:cs="Calibri"/>
          <w:color w:val="000000"/>
          <w:sz w:val="22"/>
          <w:szCs w:val="22"/>
          <w:u w:val="single"/>
          <w:shd w:val="clear" w:color="auto" w:fill="00FFFF"/>
        </w:rPr>
        <w:t>would no longer be neglected</w:t>
      </w:r>
      <w:r>
        <w:rPr>
          <w:rFonts w:ascii="Calibri" w:hAnsi="Calibri" w:cs="Calibri"/>
          <w:color w:val="000000"/>
          <w:sz w:val="16"/>
          <w:szCs w:val="16"/>
        </w:rPr>
        <w:t xml:space="preserve">. In fact, </w:t>
      </w:r>
      <w:r>
        <w:rPr>
          <w:rFonts w:ascii="Calibri" w:hAnsi="Calibri" w:cs="Calibri"/>
          <w:color w:val="000000"/>
          <w:sz w:val="22"/>
          <w:szCs w:val="22"/>
          <w:u w:val="single"/>
        </w:rPr>
        <w:t>the more destructive</w:t>
      </w:r>
      <w:r>
        <w:rPr>
          <w:rFonts w:ascii="Calibri" w:hAnsi="Calibri" w:cs="Calibri"/>
          <w:color w:val="000000"/>
          <w:sz w:val="16"/>
          <w:szCs w:val="16"/>
        </w:rPr>
        <w:t xml:space="preserve"> ones among them would come to </w:t>
      </w:r>
      <w:r>
        <w:rPr>
          <w:rFonts w:ascii="Calibri" w:hAnsi="Calibri" w:cs="Calibri"/>
          <w:color w:val="000000"/>
          <w:sz w:val="22"/>
          <w:szCs w:val="22"/>
          <w:u w:val="single"/>
          <w:shd w:val="clear" w:color="auto" w:fill="00FFFF"/>
        </w:rPr>
        <w:t>present</w:t>
      </w:r>
      <w:r>
        <w:rPr>
          <w:rFonts w:ascii="Calibri" w:hAnsi="Calibri" w:cs="Calibri"/>
          <w:color w:val="000000"/>
          <w:sz w:val="16"/>
          <w:szCs w:val="16"/>
        </w:rPr>
        <w:t xml:space="preserve"> some of the most </w:t>
      </w:r>
      <w:r>
        <w:rPr>
          <w:rFonts w:ascii="Calibri" w:hAnsi="Calibri" w:cs="Calibri"/>
          <w:color w:val="000000"/>
          <w:sz w:val="22"/>
          <w:szCs w:val="22"/>
          <w:u w:val="single"/>
          <w:shd w:val="clear" w:color="auto" w:fill="00FFFF"/>
        </w:rPr>
        <w:t>lucrative</w:t>
      </w:r>
      <w:r>
        <w:rPr>
          <w:rFonts w:ascii="Calibri" w:hAnsi="Calibri" w:cs="Calibri"/>
          <w:color w:val="000000"/>
          <w:sz w:val="22"/>
          <w:szCs w:val="22"/>
          <w:u w:val="single"/>
        </w:rPr>
        <w:t xml:space="preserve"> R&amp;D </w:t>
      </w:r>
      <w:r>
        <w:rPr>
          <w:rFonts w:ascii="Calibri" w:hAnsi="Calibri" w:cs="Calibri"/>
          <w:color w:val="000000"/>
          <w:sz w:val="22"/>
          <w:szCs w:val="22"/>
          <w:u w:val="single"/>
          <w:shd w:val="clear" w:color="auto" w:fill="00FFFF"/>
        </w:rPr>
        <w:t>opportunities for</w:t>
      </w:r>
      <w:r>
        <w:rPr>
          <w:rFonts w:ascii="Calibri" w:hAnsi="Calibri" w:cs="Calibri"/>
          <w:color w:val="000000"/>
          <w:sz w:val="16"/>
          <w:szCs w:val="16"/>
        </w:rPr>
        <w:t xml:space="preserve"> biotechnology and </w:t>
      </w:r>
      <w:r>
        <w:rPr>
          <w:rFonts w:ascii="Calibri" w:hAnsi="Calibri" w:cs="Calibri"/>
          <w:color w:val="000000"/>
          <w:sz w:val="22"/>
          <w:szCs w:val="22"/>
          <w:u w:val="single"/>
        </w:rPr>
        <w:t xml:space="preserve">pharmaceutical </w:t>
      </w:r>
      <w:r>
        <w:rPr>
          <w:rFonts w:ascii="Calibri" w:hAnsi="Calibri" w:cs="Calibri"/>
          <w:color w:val="000000"/>
          <w:sz w:val="22"/>
          <w:szCs w:val="22"/>
          <w:u w:val="single"/>
          <w:shd w:val="clear" w:color="auto" w:fill="00FFFF"/>
        </w:rPr>
        <w:t>companies</w:t>
      </w:r>
      <w:r>
        <w:rPr>
          <w:rFonts w:ascii="Calibri" w:hAnsi="Calibri" w:cs="Calibri"/>
          <w:color w:val="000000"/>
          <w:sz w:val="22"/>
          <w:szCs w:val="22"/>
          <w:u w:val="single"/>
        </w:rPr>
        <w:t>.</w:t>
      </w:r>
      <w:r>
        <w:rPr>
          <w:rFonts w:ascii="Calibri" w:hAnsi="Calibri" w:cs="Calibri"/>
          <w:color w:val="000000"/>
          <w:sz w:val="16"/>
          <w:szCs w:val="16"/>
        </w:rPr>
        <w:t xml:space="preserve"> This would happen </w:t>
      </w:r>
      <w:r>
        <w:rPr>
          <w:rFonts w:ascii="Calibri" w:hAnsi="Calibri" w:cs="Calibri"/>
          <w:color w:val="000000"/>
          <w:sz w:val="22"/>
          <w:szCs w:val="22"/>
          <w:u w:val="single"/>
        </w:rPr>
        <w:t>without undermining the profit opportunities</w:t>
      </w:r>
      <w:r>
        <w:rPr>
          <w:rFonts w:ascii="Calibri" w:hAnsi="Calibri" w:cs="Calibri"/>
          <w:color w:val="000000"/>
          <w:sz w:val="16"/>
          <w:szCs w:val="16"/>
        </w:rPr>
        <w:t xml:space="preserve"> such companies now enjoy by developing remedies for the ailments of the affluent. Bias toward Maintenance Drugs would be absent from HIF-encouraged R&amp;D. </w:t>
      </w:r>
      <w:r>
        <w:rPr>
          <w:rFonts w:ascii="Calibri" w:hAnsi="Calibri" w:cs="Calibri"/>
          <w:color w:val="000000"/>
          <w:sz w:val="22"/>
          <w:szCs w:val="22"/>
          <w:u w:val="single"/>
        </w:rPr>
        <w:t xml:space="preserve">The HIF assesses </w:t>
      </w:r>
      <w:r>
        <w:rPr>
          <w:rFonts w:ascii="Calibri" w:hAnsi="Calibri" w:cs="Calibri"/>
          <w:color w:val="000000"/>
          <w:sz w:val="16"/>
          <w:szCs w:val="16"/>
        </w:rPr>
        <w:t xml:space="preserve">each registered </w:t>
      </w:r>
      <w:proofErr w:type="spellStart"/>
      <w:r>
        <w:rPr>
          <w:rFonts w:ascii="Calibri" w:hAnsi="Calibri" w:cs="Calibri"/>
          <w:color w:val="000000"/>
          <w:sz w:val="16"/>
          <w:szCs w:val="16"/>
        </w:rPr>
        <w:t>medicine‟s</w:t>
      </w:r>
      <w:proofErr w:type="spellEnd"/>
      <w:r>
        <w:rPr>
          <w:rFonts w:ascii="Calibri" w:hAnsi="Calibri" w:cs="Calibri"/>
          <w:color w:val="000000"/>
          <w:sz w:val="16"/>
          <w:szCs w:val="16"/>
        </w:rPr>
        <w:t xml:space="preserve"> </w:t>
      </w:r>
      <w:r>
        <w:rPr>
          <w:rFonts w:ascii="Calibri" w:hAnsi="Calibri" w:cs="Calibri"/>
          <w:color w:val="000000"/>
          <w:sz w:val="22"/>
          <w:szCs w:val="22"/>
          <w:u w:val="single"/>
        </w:rPr>
        <w:t>health impact in terms of how its use reduces mortality and morbidity worldwide</w:t>
      </w:r>
      <w:r>
        <w:rPr>
          <w:rFonts w:ascii="Calibri" w:hAnsi="Calibri" w:cs="Calibri"/>
          <w:color w:val="000000"/>
          <w:sz w:val="16"/>
          <w:szCs w:val="16"/>
        </w:rPr>
        <w:t xml:space="preserve"> – </w:t>
      </w:r>
      <w:r>
        <w:rPr>
          <w:rFonts w:ascii="Calibri" w:hAnsi="Calibri" w:cs="Calibri"/>
          <w:color w:val="000000"/>
          <w:sz w:val="22"/>
          <w:szCs w:val="22"/>
          <w:u w:val="single"/>
        </w:rPr>
        <w:t>without regard to whether it achieves this reduction through cure, symptom relief, or prevention</w:t>
      </w:r>
      <w:r>
        <w:rPr>
          <w:rFonts w:ascii="Calibri" w:hAnsi="Calibri" w:cs="Calibri"/>
          <w:color w:val="000000"/>
          <w:sz w:val="16"/>
          <w:szCs w:val="16"/>
        </w:rPr>
        <w:t xml:space="preserve">. </w:t>
      </w:r>
      <w:r>
        <w:rPr>
          <w:rFonts w:ascii="Calibri" w:hAnsi="Calibri" w:cs="Calibri"/>
          <w:color w:val="000000"/>
          <w:sz w:val="22"/>
          <w:szCs w:val="22"/>
          <w:u w:val="single"/>
        </w:rPr>
        <w:t>This would guide firms to deliberate about potential research projects in a way that is also optimal for global public health</w:t>
      </w:r>
      <w:r>
        <w:rPr>
          <w:rFonts w:ascii="Calibri" w:hAnsi="Calibri" w:cs="Calibri"/>
          <w:color w:val="000000"/>
          <w:sz w:val="16"/>
          <w:szCs w:val="16"/>
        </w:rPr>
        <w:t xml:space="preserve">: namely in terms of the expected global health impact of the new medicine relative to the cost of developing it.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00FFFF"/>
        </w:rPr>
        <w:t>profitability of research</w:t>
      </w:r>
      <w:r>
        <w:rPr>
          <w:rFonts w:ascii="Calibri" w:hAnsi="Calibri" w:cs="Calibri"/>
          <w:color w:val="000000"/>
          <w:sz w:val="22"/>
          <w:szCs w:val="22"/>
          <w:u w:val="single"/>
        </w:rPr>
        <w:t xml:space="preserve"> projects </w:t>
      </w:r>
      <w:r>
        <w:rPr>
          <w:rFonts w:ascii="Calibri" w:hAnsi="Calibri" w:cs="Calibri"/>
          <w:color w:val="000000"/>
          <w:sz w:val="22"/>
          <w:szCs w:val="22"/>
          <w:u w:val="single"/>
          <w:shd w:val="clear" w:color="auto" w:fill="00FFFF"/>
        </w:rPr>
        <w:t>would be aligned with</w:t>
      </w:r>
      <w:r>
        <w:rPr>
          <w:rFonts w:ascii="Calibri" w:hAnsi="Calibri" w:cs="Calibri"/>
          <w:color w:val="000000"/>
          <w:sz w:val="22"/>
          <w:szCs w:val="22"/>
          <w:u w:val="single"/>
        </w:rPr>
        <w:t xml:space="preserve"> their </w:t>
      </w:r>
      <w:r>
        <w:rPr>
          <w:rFonts w:ascii="Calibri" w:hAnsi="Calibri" w:cs="Calibri"/>
          <w:color w:val="000000"/>
          <w:sz w:val="22"/>
          <w:szCs w:val="22"/>
          <w:u w:val="single"/>
          <w:shd w:val="clear" w:color="auto" w:fill="00FFFF"/>
        </w:rPr>
        <w:t>cost-effectiveness</w:t>
      </w:r>
      <w:r>
        <w:rPr>
          <w:rFonts w:ascii="Calibri" w:hAnsi="Calibri" w:cs="Calibri"/>
          <w:color w:val="000000"/>
          <w:sz w:val="16"/>
          <w:szCs w:val="16"/>
        </w:rPr>
        <w:t xml:space="preserve"> in terms of global public health. </w:t>
      </w:r>
      <w:r>
        <w:rPr>
          <w:rFonts w:ascii="Calibri" w:hAnsi="Calibri" w:cs="Calibri"/>
          <w:color w:val="000000"/>
          <w:sz w:val="22"/>
          <w:szCs w:val="22"/>
          <w:u w:val="single"/>
          <w:shd w:val="clear" w:color="auto" w:fill="00FFFF"/>
        </w:rPr>
        <w:t>Wastefulness would be dramatically lower</w:t>
      </w:r>
      <w:r>
        <w:rPr>
          <w:rFonts w:ascii="Calibri" w:hAnsi="Calibri" w:cs="Calibri"/>
          <w:color w:val="000000"/>
          <w:sz w:val="22"/>
          <w:szCs w:val="22"/>
          <w:u w:val="single"/>
        </w:rPr>
        <w:t xml:space="preserve"> for HIF</w:t>
      </w:r>
      <w:r>
        <w:rPr>
          <w:rFonts w:ascii="Calibri" w:hAnsi="Calibri" w:cs="Calibri"/>
          <w:color w:val="000000"/>
          <w:sz w:val="16"/>
          <w:szCs w:val="16"/>
        </w:rPr>
        <w:t xml:space="preserve">-registered products. </w:t>
      </w:r>
      <w:r>
        <w:rPr>
          <w:rFonts w:ascii="Calibri" w:hAnsi="Calibri" w:cs="Calibri"/>
          <w:color w:val="000000"/>
          <w:sz w:val="22"/>
          <w:szCs w:val="22"/>
          <w:u w:val="single"/>
        </w:rPr>
        <w:t>There would be no</w:t>
      </w:r>
      <w:r>
        <w:rPr>
          <w:rFonts w:ascii="Calibri" w:hAnsi="Calibri" w:cs="Calibri"/>
          <w:color w:val="000000"/>
          <w:sz w:val="16"/>
          <w:szCs w:val="16"/>
        </w:rPr>
        <w:t xml:space="preserve"> deadweight </w:t>
      </w:r>
      <w:r>
        <w:rPr>
          <w:rFonts w:ascii="Calibri" w:hAnsi="Calibri" w:cs="Calibri"/>
          <w:color w:val="000000"/>
          <w:sz w:val="22"/>
          <w:szCs w:val="22"/>
          <w:u w:val="single"/>
        </w:rPr>
        <w:t>losses from large mark-ups</w:t>
      </w:r>
      <w:r w:rsidRPr="007176CE">
        <w:rPr>
          <w:rFonts w:ascii="Calibri" w:hAnsi="Calibri" w:cs="Calibri"/>
          <w:color w:val="000000"/>
          <w:sz w:val="16"/>
          <w:szCs w:val="16"/>
        </w:rPr>
        <w:t xml:space="preserve">. There would be little costly litigation as generic competitors would lack incentives to compete and innovators would have no incentive to suppress generic products (because they enhance the </w:t>
      </w:r>
      <w:proofErr w:type="spellStart"/>
      <w:r w:rsidRPr="007176CE">
        <w:rPr>
          <w:rFonts w:ascii="Calibri" w:hAnsi="Calibri" w:cs="Calibri"/>
          <w:color w:val="000000"/>
          <w:sz w:val="16"/>
          <w:szCs w:val="16"/>
        </w:rPr>
        <w:t>innovator‟s</w:t>
      </w:r>
      <w:proofErr w:type="spellEnd"/>
      <w:r w:rsidRPr="007176CE">
        <w:rPr>
          <w:rFonts w:ascii="Calibri" w:hAnsi="Calibri" w:cs="Calibri"/>
          <w:color w:val="000000"/>
          <w:sz w:val="16"/>
          <w:szCs w:val="16"/>
        </w:rPr>
        <w:t xml:space="preserve"> health impact reward</w:t>
      </w:r>
      <w:r w:rsidRPr="007176CE">
        <w:rPr>
          <w:sz w:val="16"/>
        </w:rPr>
        <w:t>). Innovators might therefore often not even bother to obtain, police, and defend patents in many national jurisdictions. To</w:t>
      </w:r>
      <w:r w:rsidRPr="007176CE">
        <w:rPr>
          <w:rFonts w:ascii="Calibri" w:hAnsi="Calibri" w:cs="Calibri"/>
          <w:color w:val="000000"/>
          <w:sz w:val="16"/>
          <w:szCs w:val="16"/>
        </w:rPr>
        <w:t xml:space="preserve"> register a medicine with the HIF, innovators need show only once that they have an effective and innovative product</w:t>
      </w:r>
      <w:r>
        <w:rPr>
          <w:rFonts w:ascii="Calibri" w:hAnsi="Calibri" w:cs="Calibri"/>
          <w:color w:val="000000"/>
          <w:sz w:val="16"/>
          <w:szCs w:val="16"/>
        </w:rPr>
        <w:t xml:space="preserve">. Counterfeiting of HIF-registered products would be unattractive. With the genuine item widely available near or even below the marginal cost of production, there is little to be gained from producing and selling fakes. </w:t>
      </w:r>
      <w:r>
        <w:rPr>
          <w:rFonts w:ascii="Calibri" w:hAnsi="Calibri" w:cs="Calibri"/>
          <w:color w:val="000000"/>
          <w:sz w:val="22"/>
          <w:szCs w:val="22"/>
          <w:u w:val="single"/>
        </w:rPr>
        <w:t>Excessive Marketing would also be much reduced for HIF-registered medicines</w:t>
      </w:r>
      <w:r>
        <w:rPr>
          <w:rFonts w:ascii="Calibri" w:hAnsi="Calibri" w:cs="Calibri"/>
          <w:color w:val="000000"/>
          <w:sz w:val="16"/>
          <w:szCs w:val="16"/>
        </w:rPr>
        <w:t xml:space="preserve">. Because each innovator is rewarded for the health impact of its addition to the medical arsenal, </w:t>
      </w:r>
      <w:r>
        <w:rPr>
          <w:rFonts w:ascii="Calibri" w:hAnsi="Calibri" w:cs="Calibri"/>
          <w:color w:val="000000"/>
          <w:sz w:val="22"/>
          <w:szCs w:val="22"/>
          <w:u w:val="single"/>
        </w:rPr>
        <w:t>incentives to develop me-too drugs to compete with an existing HIF-registered medicine would be weak</w:t>
      </w:r>
      <w:r>
        <w:rPr>
          <w:rFonts w:ascii="Calibri" w:hAnsi="Calibri" w:cs="Calibri"/>
          <w:color w:val="000000"/>
          <w:sz w:val="16"/>
          <w:szCs w:val="16"/>
        </w:rPr>
        <w:t xml:space="preserve">. And innovators would have incentives to urge a HIF-registered drug upon doctors and patients only insofar as such marketing results in measurable therapeutic benefits for which the innovator would then be rewarded. The Last-Mile Problem would be mitigated because each </w:t>
      </w:r>
      <w:r>
        <w:rPr>
          <w:rFonts w:ascii="Calibri" w:hAnsi="Calibri" w:cs="Calibri"/>
          <w:color w:val="000000"/>
          <w:sz w:val="22"/>
          <w:szCs w:val="22"/>
          <w:u w:val="single"/>
        </w:rPr>
        <w:t>HIF-registered innovator would have strong incentives to ensure that patients are fully instructed and properly provisioned so that they make optimal use</w:t>
      </w:r>
      <w:r>
        <w:rPr>
          <w:rFonts w:ascii="Calibri" w:hAnsi="Calibri" w:cs="Calibri"/>
          <w:color w:val="000000"/>
          <w:sz w:val="16"/>
          <w:szCs w:val="16"/>
        </w:rPr>
        <w:t xml:space="preserve"> (dosage, compliance, </w:t>
      </w:r>
      <w:proofErr w:type="spellStart"/>
      <w:r>
        <w:rPr>
          <w:rFonts w:ascii="Calibri" w:hAnsi="Calibri" w:cs="Calibri"/>
          <w:color w:val="000000"/>
          <w:sz w:val="16"/>
          <w:szCs w:val="16"/>
        </w:rPr>
        <w:t>etc</w:t>
      </w:r>
      <w:proofErr w:type="spellEnd"/>
      <w:r>
        <w:rPr>
          <w:rFonts w:ascii="Calibri" w:hAnsi="Calibri" w:cs="Calibri"/>
          <w:color w:val="000000"/>
          <w:sz w:val="16"/>
          <w:szCs w:val="16"/>
        </w:rPr>
        <w:t xml:space="preserve">) of its medicines, which will then, through wide and effective deployment, have their optimal </w:t>
      </w:r>
      <w:proofErr w:type="spellStart"/>
      <w:r>
        <w:rPr>
          <w:rFonts w:ascii="Calibri" w:hAnsi="Calibri" w:cs="Calibri"/>
          <w:color w:val="000000"/>
          <w:sz w:val="16"/>
          <w:szCs w:val="16"/>
        </w:rPr>
        <w:t>publichealth</w:t>
      </w:r>
      <w:proofErr w:type="spellEnd"/>
      <w:r>
        <w:rPr>
          <w:rFonts w:ascii="Calibri" w:hAnsi="Calibri" w:cs="Calibri"/>
          <w:color w:val="000000"/>
          <w:sz w:val="16"/>
          <w:szCs w:val="16"/>
        </w:rPr>
        <w:t xml:space="preserve"> impact. Rather than ignore poor countries as unprofitable markets, </w:t>
      </w:r>
      <w:r>
        <w:rPr>
          <w:rFonts w:ascii="Calibri" w:hAnsi="Calibri" w:cs="Calibri"/>
          <w:color w:val="000000"/>
          <w:sz w:val="22"/>
          <w:szCs w:val="22"/>
          <w:u w:val="single"/>
          <w:shd w:val="clear" w:color="auto" w:fill="00FFFF"/>
        </w:rPr>
        <w:t>pharmaceutical companies would</w:t>
      </w:r>
      <w:r>
        <w:rPr>
          <w:rFonts w:ascii="Calibri" w:hAnsi="Calibri" w:cs="Calibri"/>
          <w:color w:val="000000"/>
          <w:sz w:val="16"/>
          <w:szCs w:val="16"/>
        </w:rPr>
        <w:t xml:space="preserve">, moreover, </w:t>
      </w:r>
      <w:r>
        <w:rPr>
          <w:rFonts w:ascii="Calibri" w:hAnsi="Calibri" w:cs="Calibri"/>
          <w:color w:val="000000"/>
          <w:sz w:val="22"/>
          <w:szCs w:val="22"/>
          <w:u w:val="single"/>
          <w:shd w:val="clear" w:color="auto" w:fill="00FFFF"/>
        </w:rPr>
        <w:t>have incentives to work with one another</w:t>
      </w:r>
      <w:r>
        <w:rPr>
          <w:rFonts w:ascii="Calibri" w:hAnsi="Calibri" w:cs="Calibri"/>
          <w:color w:val="000000"/>
          <w:sz w:val="22"/>
          <w:szCs w:val="22"/>
          <w:u w:val="single"/>
        </w:rPr>
        <w:t xml:space="preserve"> and with</w:t>
      </w:r>
      <w:r>
        <w:rPr>
          <w:rFonts w:ascii="Calibri" w:hAnsi="Calibri" w:cs="Calibri"/>
          <w:color w:val="000000"/>
          <w:sz w:val="16"/>
          <w:szCs w:val="16"/>
        </w:rPr>
        <w:t xml:space="preserve"> national health ministries, </w:t>
      </w:r>
      <w:r>
        <w:rPr>
          <w:rFonts w:ascii="Calibri" w:hAnsi="Calibri" w:cs="Calibri"/>
          <w:color w:val="000000"/>
          <w:sz w:val="22"/>
          <w:szCs w:val="22"/>
          <w:u w:val="single"/>
        </w:rPr>
        <w:t xml:space="preserve">international </w:t>
      </w:r>
      <w:proofErr w:type="gramStart"/>
      <w:r>
        <w:rPr>
          <w:rFonts w:ascii="Calibri" w:hAnsi="Calibri" w:cs="Calibri"/>
          <w:color w:val="000000"/>
          <w:sz w:val="22"/>
          <w:szCs w:val="22"/>
          <w:u w:val="single"/>
        </w:rPr>
        <w:t>agencies</w:t>
      </w:r>
      <w:proofErr w:type="gramEnd"/>
      <w:r>
        <w:rPr>
          <w:rFonts w:ascii="Calibri" w:hAnsi="Calibri" w:cs="Calibri"/>
          <w:color w:val="000000"/>
          <w:sz w:val="16"/>
          <w:szCs w:val="16"/>
        </w:rPr>
        <w:t xml:space="preserve"> and NGOs </w:t>
      </w:r>
      <w:r>
        <w:rPr>
          <w:rFonts w:ascii="Calibri" w:hAnsi="Calibri" w:cs="Calibri"/>
          <w:color w:val="000000"/>
          <w:sz w:val="22"/>
          <w:szCs w:val="22"/>
          <w:u w:val="single"/>
        </w:rPr>
        <w:t xml:space="preserve">toward </w:t>
      </w:r>
      <w:r>
        <w:rPr>
          <w:rFonts w:ascii="Calibri" w:hAnsi="Calibri" w:cs="Calibri"/>
          <w:color w:val="000000"/>
          <w:sz w:val="22"/>
          <w:szCs w:val="22"/>
          <w:u w:val="single"/>
          <w:shd w:val="clear" w:color="auto" w:fill="00FFFF"/>
        </w:rPr>
        <w:t>improving</w:t>
      </w:r>
      <w:r>
        <w:rPr>
          <w:rFonts w:ascii="Calibri" w:hAnsi="Calibri" w:cs="Calibri"/>
          <w:color w:val="000000"/>
          <w:sz w:val="22"/>
          <w:szCs w:val="22"/>
          <w:u w:val="single"/>
        </w:rPr>
        <w:t xml:space="preserve"> the </w:t>
      </w:r>
      <w:r>
        <w:rPr>
          <w:rFonts w:ascii="Calibri" w:hAnsi="Calibri" w:cs="Calibri"/>
          <w:color w:val="000000"/>
          <w:sz w:val="22"/>
          <w:szCs w:val="22"/>
          <w:u w:val="single"/>
          <w:shd w:val="clear" w:color="auto" w:fill="00FFFF"/>
        </w:rPr>
        <w:t>health</w:t>
      </w:r>
      <w:r>
        <w:rPr>
          <w:rFonts w:ascii="Calibri" w:hAnsi="Calibri" w:cs="Calibri"/>
          <w:color w:val="000000"/>
          <w:sz w:val="22"/>
          <w:szCs w:val="22"/>
          <w:u w:val="single"/>
        </w:rPr>
        <w:t xml:space="preserve"> systems of</w:t>
      </w:r>
      <w:r>
        <w:rPr>
          <w:rFonts w:ascii="Calibri" w:hAnsi="Calibri" w:cs="Calibri"/>
          <w:color w:val="000000"/>
          <w:sz w:val="16"/>
          <w:szCs w:val="16"/>
        </w:rPr>
        <w:t xml:space="preserve"> these </w:t>
      </w:r>
      <w:r>
        <w:rPr>
          <w:rFonts w:ascii="Calibri" w:hAnsi="Calibri" w:cs="Calibri"/>
          <w:color w:val="000000"/>
          <w:sz w:val="22"/>
          <w:szCs w:val="22"/>
          <w:u w:val="single"/>
        </w:rPr>
        <w:t>countries</w:t>
      </w:r>
      <w:r>
        <w:rPr>
          <w:rFonts w:ascii="Calibri" w:hAnsi="Calibri" w:cs="Calibri"/>
          <w:color w:val="000000"/>
          <w:sz w:val="16"/>
          <w:szCs w:val="16"/>
        </w:rPr>
        <w:t xml:space="preserve"> in order </w:t>
      </w:r>
      <w:r>
        <w:rPr>
          <w:rFonts w:ascii="Calibri" w:hAnsi="Calibri" w:cs="Calibri"/>
          <w:color w:val="000000"/>
          <w:sz w:val="22"/>
          <w:szCs w:val="22"/>
          <w:u w:val="single"/>
        </w:rPr>
        <w:t xml:space="preserve">to enhance the impact of their </w:t>
      </w:r>
      <w:proofErr w:type="spellStart"/>
      <w:r>
        <w:rPr>
          <w:rFonts w:ascii="Calibri" w:hAnsi="Calibri" w:cs="Calibri"/>
          <w:color w:val="000000"/>
          <w:sz w:val="22"/>
          <w:szCs w:val="22"/>
          <w:u w:val="single"/>
        </w:rPr>
        <w:t>HIF</w:t>
      </w:r>
      <w:r>
        <w:rPr>
          <w:rFonts w:ascii="Calibri" w:hAnsi="Calibri" w:cs="Calibri"/>
          <w:color w:val="000000"/>
          <w:sz w:val="16"/>
          <w:szCs w:val="16"/>
        </w:rPr>
        <w:t>registered</w:t>
      </w:r>
      <w:proofErr w:type="spellEnd"/>
      <w:r>
        <w:rPr>
          <w:rFonts w:ascii="Calibri" w:hAnsi="Calibri" w:cs="Calibri"/>
          <w:color w:val="000000"/>
          <w:sz w:val="16"/>
          <w:szCs w:val="16"/>
        </w:rPr>
        <w:t xml:space="preserve"> </w:t>
      </w:r>
      <w:r>
        <w:rPr>
          <w:rFonts w:ascii="Calibri" w:hAnsi="Calibri" w:cs="Calibri"/>
          <w:color w:val="000000"/>
          <w:sz w:val="22"/>
          <w:szCs w:val="22"/>
          <w:u w:val="single"/>
        </w:rPr>
        <w:t>medicines</w:t>
      </w:r>
      <w:r>
        <w:rPr>
          <w:rFonts w:ascii="Calibri" w:hAnsi="Calibri" w:cs="Calibri"/>
          <w:color w:val="000000"/>
          <w:sz w:val="16"/>
          <w:szCs w:val="16"/>
        </w:rPr>
        <w:t xml:space="preserve"> there.</w:t>
      </w:r>
    </w:p>
    <w:p w14:paraId="7D63556C" w14:textId="77777777" w:rsidR="008C6E7E" w:rsidRDefault="008C6E7E" w:rsidP="008C6E7E"/>
    <w:p w14:paraId="66D0F9E2" w14:textId="77777777" w:rsidR="008C6E7E" w:rsidRPr="00604D54" w:rsidRDefault="008C6E7E" w:rsidP="008C6E7E">
      <w:pPr>
        <w:rPr>
          <w:sz w:val="16"/>
        </w:rPr>
      </w:pPr>
    </w:p>
    <w:p w14:paraId="35871595" w14:textId="4A1D0E02" w:rsidR="008C6E7E" w:rsidRDefault="008C6E7E" w:rsidP="008C6E7E">
      <w:pPr>
        <w:pStyle w:val="Heading2"/>
      </w:pPr>
      <w:r>
        <w:lastRenderedPageBreak/>
        <w:t>Case</w:t>
      </w:r>
    </w:p>
    <w:p w14:paraId="193554C1" w14:textId="77777777" w:rsidR="008C6E7E" w:rsidRDefault="008C6E7E" w:rsidP="008C6E7E">
      <w:pPr>
        <w:pStyle w:val="Heading3"/>
        <w:spacing w:before="320" w:after="80"/>
        <w:rPr>
          <w:rFonts w:ascii="Times New Roman" w:hAnsi="Times New Roman" w:cs="Times New Roman"/>
          <w:sz w:val="27"/>
        </w:rPr>
      </w:pPr>
      <w:r>
        <w:rPr>
          <w:rFonts w:ascii="Arial" w:hAnsi="Arial" w:cs="Arial"/>
          <w:b w:val="0"/>
          <w:bCs w:val="0"/>
          <w:color w:val="434343"/>
          <w:sz w:val="28"/>
          <w:szCs w:val="28"/>
        </w:rPr>
        <w:lastRenderedPageBreak/>
        <w:t>AT: Structural Violence</w:t>
      </w:r>
    </w:p>
    <w:p w14:paraId="2E014096" w14:textId="77777777" w:rsidR="008C6E7E" w:rsidRDefault="008C6E7E" w:rsidP="008C6E7E">
      <w:pPr>
        <w:pStyle w:val="NormalWeb"/>
        <w:numPr>
          <w:ilvl w:val="0"/>
          <w:numId w:val="12"/>
        </w:numPr>
        <w:spacing w:before="0" w:beforeAutospacing="0" w:after="0" w:afterAutospacing="0"/>
        <w:textAlignment w:val="baseline"/>
        <w:rPr>
          <w:color w:val="000000"/>
        </w:rPr>
      </w:pPr>
      <w:r>
        <w:rPr>
          <w:color w:val="000000"/>
        </w:rPr>
        <w:t xml:space="preserve">SV is not a </w:t>
      </w:r>
      <w:proofErr w:type="spellStart"/>
      <w:r>
        <w:rPr>
          <w:color w:val="000000"/>
        </w:rPr>
        <w:t>fw</w:t>
      </w:r>
      <w:proofErr w:type="spellEnd"/>
      <w:r>
        <w:rPr>
          <w:color w:val="000000"/>
        </w:rPr>
        <w:t>. Reducing oppression is under a util framework. For example, $20 to a homeless person gives them a lot more well-being than $20 would give to someone like Jeff Bezos. SV has the same end goal as Util, to maximize wellbeing.</w:t>
      </w:r>
    </w:p>
    <w:p w14:paraId="752C9821" w14:textId="2F1B565F" w:rsidR="00B63151" w:rsidRDefault="00B63151" w:rsidP="008C6E7E">
      <w:r>
        <w:rPr>
          <w:color w:val="000000"/>
          <w:shd w:val="clear" w:color="auto" w:fill="FFFFFF"/>
        </w:rPr>
        <w:t xml:space="preserve">ROB: Vote for the best debater. </w:t>
      </w:r>
    </w:p>
    <w:p w14:paraId="6D6DE613" w14:textId="2CCC5289" w:rsidR="008C6E7E" w:rsidRDefault="008C6E7E" w:rsidP="0080633F">
      <w:pPr>
        <w:pStyle w:val="Heading3"/>
        <w:jc w:val="left"/>
      </w:pPr>
      <w:r>
        <w:lastRenderedPageBreak/>
        <w:t>AT: Access</w:t>
      </w:r>
    </w:p>
    <w:p w14:paraId="2C2052A7" w14:textId="77777777" w:rsidR="008C6E7E" w:rsidRDefault="008C6E7E" w:rsidP="008C6E7E">
      <w:pPr>
        <w:pStyle w:val="Heading4"/>
      </w:pPr>
      <w:r>
        <w:rPr>
          <w:rFonts w:cs="Calibri"/>
          <w:color w:val="000000"/>
        </w:rPr>
        <w:t xml:space="preserve">1] </w:t>
      </w:r>
      <w:proofErr w:type="spellStart"/>
      <w:r>
        <w:rPr>
          <w:rFonts w:cs="Calibri"/>
          <w:color w:val="000000"/>
        </w:rPr>
        <w:t>Flexibilites</w:t>
      </w:r>
      <w:proofErr w:type="spellEnd"/>
      <w:r>
        <w:rPr>
          <w:rFonts w:cs="Calibri"/>
          <w:color w:val="000000"/>
        </w:rPr>
        <w:t xml:space="preserve"> exist in the status quo.</w:t>
      </w:r>
    </w:p>
    <w:p w14:paraId="6F0F8BEF" w14:textId="77777777" w:rsidR="008C6E7E" w:rsidRDefault="008C6E7E" w:rsidP="008C6E7E">
      <w:pPr>
        <w:pStyle w:val="NormalWeb"/>
        <w:spacing w:before="0" w:beforeAutospacing="0" w:after="160" w:afterAutospacing="0"/>
      </w:pPr>
      <w:r>
        <w:rPr>
          <w:rFonts w:ascii="Calibri" w:hAnsi="Calibri" w:cs="Calibri"/>
          <w:b/>
          <w:bCs/>
          <w:color w:val="000000"/>
          <w:sz w:val="26"/>
          <w:szCs w:val="26"/>
        </w:rPr>
        <w:t>Crosby et al. '21</w:t>
      </w:r>
      <w:r>
        <w:rPr>
          <w:rFonts w:ascii="Calibri" w:hAnsi="Calibri" w:cs="Calibri"/>
          <w:color w:val="000000"/>
          <w:sz w:val="22"/>
          <w:szCs w:val="22"/>
        </w:rPr>
        <w:t xml:space="preserve"> (Daniel Crosby, Evan Diamond, Isabel Fernandez De La Cuesta, Jamieson Greer, Jeffrey </w:t>
      </w:r>
      <w:proofErr w:type="spellStart"/>
      <w:r>
        <w:rPr>
          <w:rFonts w:ascii="Calibri" w:hAnsi="Calibri" w:cs="Calibri"/>
          <w:color w:val="000000"/>
          <w:sz w:val="22"/>
          <w:szCs w:val="22"/>
        </w:rPr>
        <w:t>Telep</w:t>
      </w:r>
      <w:proofErr w:type="spellEnd"/>
      <w:r>
        <w:rPr>
          <w:rFonts w:ascii="Calibri" w:hAnsi="Calibri" w:cs="Calibri"/>
          <w:color w:val="000000"/>
          <w:sz w:val="22"/>
          <w:szCs w:val="22"/>
        </w:rPr>
        <w:t xml:space="preserve">, Brian White; Crosby specializes in international trade, investment and matters related to public international law. Diamond is a partner on our Intellectual Property, Patent, Trademark and Copyright Litigation team.; 3-5-2021; "Group of Nearly 60 WTO Members Seek Unprecedented Waiver from WTO Intellectual Property Protection for COVID-related Medical Products"; https://www.jdsupra.com/legalnews/group-of-nearly-60-wto-members-seek-2523821/, JD Supra, accessed 7-21-2021; </w:t>
      </w:r>
      <w:proofErr w:type="spellStart"/>
      <w:r>
        <w:rPr>
          <w:rFonts w:ascii="Calibri" w:hAnsi="Calibri" w:cs="Calibri"/>
          <w:color w:val="000000"/>
          <w:sz w:val="22"/>
          <w:szCs w:val="22"/>
        </w:rPr>
        <w:t>JPark</w:t>
      </w:r>
      <w:proofErr w:type="spellEnd"/>
      <w:r>
        <w:rPr>
          <w:rFonts w:ascii="Calibri" w:hAnsi="Calibri" w:cs="Calibri"/>
          <w:color w:val="000000"/>
          <w:sz w:val="22"/>
          <w:szCs w:val="22"/>
        </w:rPr>
        <w:t>)</w:t>
      </w:r>
    </w:p>
    <w:p w14:paraId="427843AA" w14:textId="77777777" w:rsidR="008C6E7E" w:rsidRDefault="008C6E7E" w:rsidP="008C6E7E">
      <w:pPr>
        <w:pStyle w:val="NormalWeb"/>
        <w:spacing w:before="0" w:beforeAutospacing="0" w:after="160" w:afterAutospacing="0"/>
      </w:pPr>
      <w:r>
        <w:rPr>
          <w:rFonts w:ascii="Calibri" w:hAnsi="Calibri" w:cs="Calibri"/>
          <w:color w:val="000000"/>
          <w:sz w:val="22"/>
          <w:szCs w:val="22"/>
          <w:u w:val="single"/>
          <w:shd w:val="clear" w:color="auto" w:fill="00FFFF"/>
        </w:rPr>
        <w:t>Existing flexibilities for developing countries</w:t>
      </w:r>
      <w:r>
        <w:rPr>
          <w:rFonts w:ascii="Calibri" w:hAnsi="Calibri" w:cs="Calibri"/>
          <w:color w:val="000000"/>
          <w:sz w:val="22"/>
          <w:szCs w:val="22"/>
          <w:u w:val="single"/>
        </w:rPr>
        <w:t>.</w:t>
      </w:r>
      <w:r>
        <w:rPr>
          <w:rFonts w:ascii="Calibri" w:hAnsi="Calibri" w:cs="Calibri"/>
          <w:color w:val="000000"/>
          <w:sz w:val="16"/>
          <w:szCs w:val="16"/>
        </w:rPr>
        <w:t xml:space="preserve"> The WTO Agreement on Trade-Related Aspects of Intellectual Property Rights (</w:t>
      </w:r>
      <w:r>
        <w:rPr>
          <w:rFonts w:ascii="Calibri" w:hAnsi="Calibri" w:cs="Calibri"/>
          <w:color w:val="000000"/>
          <w:sz w:val="22"/>
          <w:szCs w:val="22"/>
          <w:u w:val="single"/>
        </w:rPr>
        <w:t xml:space="preserve">TRIPS Agreement) </w:t>
      </w:r>
      <w:r>
        <w:rPr>
          <w:rFonts w:ascii="Calibri" w:hAnsi="Calibri" w:cs="Calibri"/>
          <w:color w:val="000000"/>
          <w:sz w:val="22"/>
          <w:szCs w:val="22"/>
          <w:u w:val="single"/>
          <w:shd w:val="clear" w:color="auto" w:fill="00FFFF"/>
        </w:rPr>
        <w:t>protects intellectual property, and recognizes that patents can be licensed</w:t>
      </w:r>
      <w:r>
        <w:rPr>
          <w:rFonts w:ascii="Calibri" w:hAnsi="Calibri" w:cs="Calibri"/>
          <w:color w:val="000000"/>
          <w:sz w:val="22"/>
          <w:szCs w:val="22"/>
          <w:u w:val="single"/>
        </w:rPr>
        <w:t xml:space="preserve"> either voluntarily on commercial terms, or without the authorization of the rights holder under “compulsory licenses</w:t>
      </w:r>
      <w:r>
        <w:rPr>
          <w:rFonts w:ascii="Calibri" w:hAnsi="Calibri" w:cs="Calibri"/>
          <w:color w:val="000000"/>
          <w:sz w:val="16"/>
          <w:szCs w:val="16"/>
        </w:rPr>
        <w:t xml:space="preserve">” </w:t>
      </w:r>
      <w:r>
        <w:rPr>
          <w:rFonts w:ascii="Calibri" w:hAnsi="Calibri" w:cs="Calibri"/>
          <w:color w:val="000000"/>
          <w:sz w:val="22"/>
          <w:szCs w:val="22"/>
          <w:u w:val="single"/>
        </w:rPr>
        <w:t xml:space="preserve">where “the proposed user has made efforts to obtain authorization from the right holder on reasonable commercial terms and </w:t>
      </w:r>
      <w:r>
        <w:rPr>
          <w:rFonts w:ascii="Calibri" w:hAnsi="Calibri" w:cs="Calibri"/>
          <w:color w:val="000000"/>
          <w:sz w:val="22"/>
          <w:szCs w:val="22"/>
          <w:u w:val="single"/>
          <w:shd w:val="clear" w:color="auto" w:fill="00FFFF"/>
        </w:rPr>
        <w:t>conditions</w:t>
      </w:r>
      <w:r>
        <w:rPr>
          <w:rFonts w:ascii="Calibri" w:hAnsi="Calibri" w:cs="Calibri"/>
          <w:color w:val="000000"/>
          <w:sz w:val="22"/>
          <w:szCs w:val="22"/>
          <w:u w:val="single"/>
        </w:rPr>
        <w:t xml:space="preserve"> and </w:t>
      </w:r>
      <w:r>
        <w:rPr>
          <w:rFonts w:ascii="Calibri" w:hAnsi="Calibri" w:cs="Calibri"/>
          <w:color w:val="000000"/>
          <w:sz w:val="22"/>
          <w:szCs w:val="22"/>
          <w:u w:val="single"/>
          <w:shd w:val="clear" w:color="auto" w:fill="00FFFF"/>
        </w:rPr>
        <w:t>that such efforts have not been successful within a reasonable period of time</w:t>
      </w:r>
      <w:r>
        <w:rPr>
          <w:rFonts w:ascii="Calibri" w:hAnsi="Calibri" w:cs="Calibri"/>
          <w:color w:val="000000"/>
          <w:sz w:val="22"/>
          <w:szCs w:val="22"/>
          <w:u w:val="single"/>
        </w:rPr>
        <w:t>.</w:t>
      </w:r>
      <w:r>
        <w:rPr>
          <w:rFonts w:ascii="Calibri" w:hAnsi="Calibri" w:cs="Calibri"/>
          <w:color w:val="000000"/>
          <w:sz w:val="16"/>
          <w:szCs w:val="16"/>
        </w:rPr>
        <w:t xml:space="preserve">” (TRIPS Agreement, Article 31(b).) Countries are not required to request authorization “in the case of a national emergency or other circumstances of extreme urgency or in cases of public non-commercial use,” but must notify rights holders “as soon as reasonably practicable;” and in any case must pay “adequate remuneration” to the right holder. Notably, </w:t>
      </w:r>
      <w:r>
        <w:rPr>
          <w:rFonts w:ascii="Calibri" w:hAnsi="Calibri" w:cs="Calibri"/>
          <w:color w:val="000000"/>
          <w:sz w:val="22"/>
          <w:szCs w:val="22"/>
          <w:u w:val="single"/>
          <w:shd w:val="clear" w:color="auto" w:fill="00FFFF"/>
        </w:rPr>
        <w:t>intellectual property rights may be protected pursuant to bilateral investment treaties</w:t>
      </w:r>
      <w:r>
        <w:rPr>
          <w:rFonts w:ascii="Calibri" w:hAnsi="Calibri" w:cs="Calibri"/>
          <w:color w:val="000000"/>
          <w:sz w:val="22"/>
          <w:szCs w:val="22"/>
          <w:u w:val="single"/>
        </w:rPr>
        <w:t xml:space="preserve"> or free trade agreements </w:t>
      </w:r>
      <w:r>
        <w:rPr>
          <w:rFonts w:ascii="Calibri" w:hAnsi="Calibri" w:cs="Calibri"/>
          <w:color w:val="000000"/>
          <w:sz w:val="22"/>
          <w:szCs w:val="22"/>
          <w:u w:val="single"/>
          <w:shd w:val="clear" w:color="auto" w:fill="00FFFF"/>
        </w:rPr>
        <w:t>that protect covered investments</w:t>
      </w:r>
      <w:r>
        <w:rPr>
          <w:rFonts w:ascii="Calibri" w:hAnsi="Calibri" w:cs="Calibri"/>
          <w:color w:val="000000"/>
          <w:sz w:val="22"/>
          <w:szCs w:val="22"/>
          <w:u w:val="single"/>
        </w:rPr>
        <w:t xml:space="preserve"> in certain circumstances.</w:t>
      </w:r>
      <w:r>
        <w:rPr>
          <w:rFonts w:ascii="Calibri" w:hAnsi="Calibri" w:cs="Calibri"/>
          <w:color w:val="000000"/>
          <w:sz w:val="16"/>
          <w:szCs w:val="16"/>
        </w:rPr>
        <w:t xml:space="preserve"> Some such treaties reference the TRIPS Agreement while others do not.</w:t>
      </w:r>
    </w:p>
    <w:p w14:paraId="1AC8A3B5" w14:textId="77777777" w:rsidR="008C6E7E" w:rsidRDefault="008C6E7E" w:rsidP="008C6E7E">
      <w:pPr>
        <w:pStyle w:val="Heading4"/>
      </w:pPr>
      <w:r>
        <w:rPr>
          <w:rFonts w:cs="Calibri"/>
          <w:color w:val="000000"/>
        </w:rPr>
        <w:t xml:space="preserve">2] The </w:t>
      </w:r>
      <w:proofErr w:type="spellStart"/>
      <w:r>
        <w:rPr>
          <w:rFonts w:cs="Calibri"/>
          <w:color w:val="000000"/>
        </w:rPr>
        <w:t>squo</w:t>
      </w:r>
      <w:proofErr w:type="spellEnd"/>
      <w:r>
        <w:rPr>
          <w:rFonts w:cs="Calibri"/>
          <w:color w:val="000000"/>
        </w:rPr>
        <w:t xml:space="preserve"> proves that existing law is sufficient. Developing countries have been granted COVID19 vaccines and fair deals because pharma companies recognize the importance of getting everyone vaccinated</w:t>
      </w:r>
    </w:p>
    <w:p w14:paraId="1E3D0D27" w14:textId="77777777" w:rsidR="008C6E7E" w:rsidRDefault="008C6E7E" w:rsidP="008C6E7E">
      <w:pPr>
        <w:pStyle w:val="Heading4"/>
      </w:pPr>
      <w:r>
        <w:rPr>
          <w:rFonts w:cs="Calibri"/>
          <w:color w:val="000000"/>
        </w:rPr>
        <w:t>3] Data exclusivity is necessary to ensure effective clinical research</w:t>
      </w:r>
    </w:p>
    <w:p w14:paraId="272E6610" w14:textId="77777777" w:rsidR="008C6E7E" w:rsidRDefault="008C6E7E" w:rsidP="008C6E7E">
      <w:pPr>
        <w:pStyle w:val="NormalWeb"/>
        <w:spacing w:before="0" w:beforeAutospacing="0" w:after="160" w:afterAutospacing="0"/>
      </w:pPr>
      <w:r>
        <w:rPr>
          <w:rFonts w:ascii="Calibri" w:hAnsi="Calibri" w:cs="Calibri"/>
          <w:b/>
          <w:bCs/>
          <w:color w:val="000000"/>
          <w:sz w:val="26"/>
          <w:szCs w:val="26"/>
        </w:rPr>
        <w:t>Bing 21</w:t>
      </w:r>
    </w:p>
    <w:p w14:paraId="3A0E45EF" w14:textId="77777777" w:rsidR="008C6E7E" w:rsidRDefault="008C6E7E" w:rsidP="008C6E7E">
      <w:pPr>
        <w:pStyle w:val="NormalWeb"/>
        <w:spacing w:before="0" w:beforeAutospacing="0" w:after="160" w:afterAutospacing="0"/>
      </w:pPr>
      <w:r>
        <w:rPr>
          <w:rFonts w:ascii="Calibri" w:hAnsi="Calibri" w:cs="Calibri"/>
          <w:color w:val="000000"/>
          <w:sz w:val="16"/>
          <w:szCs w:val="16"/>
        </w:rPr>
        <w:t xml:space="preserve">Dr. Han Bing (senior research fellow at the Institute of World Economics and Politics of Chinese Academy of Social Sciences). “TRIPS-plus Rules in International Trade Agreements and Access to Medicines: Chinese Perspectives and Practices.” Global Development Policy Center, Global Economic Governance </w:t>
      </w:r>
      <w:proofErr w:type="spellStart"/>
      <w:r>
        <w:rPr>
          <w:rFonts w:ascii="Calibri" w:hAnsi="Calibri" w:cs="Calibri"/>
          <w:color w:val="000000"/>
          <w:sz w:val="16"/>
          <w:szCs w:val="16"/>
        </w:rPr>
        <w:t>Iniative</w:t>
      </w:r>
      <w:proofErr w:type="spellEnd"/>
      <w:r>
        <w:rPr>
          <w:rFonts w:ascii="Calibri" w:hAnsi="Calibri" w:cs="Calibri"/>
          <w:color w:val="000000"/>
          <w:sz w:val="16"/>
          <w:szCs w:val="16"/>
        </w:rPr>
        <w:t>. GEGI Working Paper 049, April 2021. JDN. https://www.bu.edu/gdp/files/2021/04/GEGI_WP__Bing_FIN.pdf</w:t>
      </w:r>
    </w:p>
    <w:p w14:paraId="5CB9FDA5" w14:textId="30DCBAF4" w:rsidR="008C6E7E" w:rsidRDefault="008C6E7E" w:rsidP="0080633F">
      <w:pPr>
        <w:pStyle w:val="NormalWeb"/>
        <w:spacing w:before="0" w:beforeAutospacing="0" w:after="160" w:afterAutospacing="0"/>
      </w:pPr>
      <w:r>
        <w:rPr>
          <w:rFonts w:ascii="Calibri" w:hAnsi="Calibri" w:cs="Calibri"/>
          <w:color w:val="000000"/>
          <w:sz w:val="16"/>
          <w:szCs w:val="16"/>
        </w:rPr>
        <w:t xml:space="preserve">Undisclosed test or other data refer to the data obtained in the entire medicine development process to demonstrate the medicine’s safety, </w:t>
      </w:r>
      <w:proofErr w:type="gramStart"/>
      <w:r>
        <w:rPr>
          <w:rFonts w:ascii="Calibri" w:hAnsi="Calibri" w:cs="Calibri"/>
          <w:color w:val="000000"/>
          <w:sz w:val="16"/>
          <w:szCs w:val="16"/>
        </w:rPr>
        <w:t>efficacy</w:t>
      </w:r>
      <w:proofErr w:type="gramEnd"/>
      <w:r>
        <w:rPr>
          <w:rFonts w:ascii="Calibri" w:hAnsi="Calibri" w:cs="Calibri"/>
          <w:color w:val="000000"/>
          <w:sz w:val="16"/>
          <w:szCs w:val="16"/>
        </w:rPr>
        <w:t xml:space="preserve"> and quality. The medicines and healthcare products regulatory agencies in various countries analyze and evaluate whether to approve the marketing of a new medicine based on such data. </w:t>
      </w:r>
      <w:r>
        <w:rPr>
          <w:rFonts w:ascii="Calibri" w:hAnsi="Calibri" w:cs="Calibri"/>
          <w:color w:val="000000"/>
          <w:sz w:val="22"/>
          <w:szCs w:val="22"/>
          <w:u w:val="single"/>
          <w:shd w:val="clear" w:color="auto" w:fill="00FFFF"/>
        </w:rPr>
        <w:t>Since it is obtained from</w:t>
      </w:r>
      <w:r>
        <w:rPr>
          <w:rFonts w:ascii="Calibri" w:hAnsi="Calibri" w:cs="Calibri"/>
          <w:color w:val="000000"/>
          <w:sz w:val="22"/>
          <w:szCs w:val="22"/>
          <w:u w:val="single"/>
        </w:rPr>
        <w:t xml:space="preserve"> scientific </w:t>
      </w:r>
      <w:r>
        <w:rPr>
          <w:rFonts w:ascii="Calibri" w:hAnsi="Calibri" w:cs="Calibri"/>
          <w:color w:val="000000"/>
          <w:sz w:val="22"/>
          <w:szCs w:val="22"/>
          <w:u w:val="single"/>
          <w:shd w:val="clear" w:color="auto" w:fill="00FFFF"/>
        </w:rPr>
        <w:t>studies, undisclosed</w:t>
      </w:r>
      <w:r>
        <w:rPr>
          <w:rFonts w:ascii="Calibri" w:hAnsi="Calibri" w:cs="Calibri"/>
          <w:color w:val="000000"/>
          <w:sz w:val="22"/>
          <w:szCs w:val="22"/>
          <w:u w:val="single"/>
        </w:rPr>
        <w:t xml:space="preserve"> test or other </w:t>
      </w:r>
      <w:r>
        <w:rPr>
          <w:rFonts w:ascii="Calibri" w:hAnsi="Calibri" w:cs="Calibri"/>
          <w:color w:val="000000"/>
          <w:sz w:val="22"/>
          <w:szCs w:val="22"/>
          <w:u w:val="single"/>
          <w:shd w:val="clear" w:color="auto" w:fill="00FFFF"/>
        </w:rPr>
        <w:t>data</w:t>
      </w:r>
      <w:r>
        <w:rPr>
          <w:rFonts w:ascii="Calibri" w:hAnsi="Calibri" w:cs="Calibri"/>
          <w:color w:val="000000"/>
          <w:sz w:val="22"/>
          <w:szCs w:val="22"/>
          <w:u w:val="single"/>
        </w:rPr>
        <w:t xml:space="preserve"> are unable to satisfy the requirements of patent grant and </w:t>
      </w:r>
      <w:r>
        <w:rPr>
          <w:rFonts w:ascii="Calibri" w:hAnsi="Calibri" w:cs="Calibri"/>
          <w:color w:val="000000"/>
          <w:sz w:val="22"/>
          <w:szCs w:val="22"/>
          <w:u w:val="single"/>
          <w:shd w:val="clear" w:color="auto" w:fill="00FFFF"/>
        </w:rPr>
        <w:t>cannot be protected by patent rights. However, the cost of obtaining</w:t>
      </w:r>
      <w:r>
        <w:rPr>
          <w:rFonts w:ascii="Calibri" w:hAnsi="Calibri" w:cs="Calibri"/>
          <w:color w:val="000000"/>
          <w:sz w:val="22"/>
          <w:szCs w:val="22"/>
          <w:u w:val="single"/>
        </w:rPr>
        <w:t xml:space="preserve"> marketing </w:t>
      </w:r>
      <w:r>
        <w:rPr>
          <w:rFonts w:ascii="Calibri" w:hAnsi="Calibri" w:cs="Calibri"/>
          <w:color w:val="000000"/>
          <w:sz w:val="22"/>
          <w:szCs w:val="22"/>
          <w:u w:val="single"/>
          <w:shd w:val="clear" w:color="auto" w:fill="00FFFF"/>
        </w:rPr>
        <w:t>approval is expensive and</w:t>
      </w:r>
      <w:r>
        <w:rPr>
          <w:rFonts w:ascii="Calibri" w:hAnsi="Calibri" w:cs="Calibri"/>
          <w:color w:val="000000"/>
          <w:sz w:val="22"/>
          <w:szCs w:val="22"/>
          <w:u w:val="single"/>
        </w:rPr>
        <w:t xml:space="preserve"> the first registrant </w:t>
      </w:r>
      <w:r>
        <w:rPr>
          <w:rFonts w:ascii="Calibri" w:hAnsi="Calibri" w:cs="Calibri"/>
          <w:color w:val="000000"/>
          <w:sz w:val="22"/>
          <w:szCs w:val="22"/>
          <w:u w:val="single"/>
          <w:shd w:val="clear" w:color="auto" w:fill="00FFFF"/>
        </w:rPr>
        <w:t>needs to</w:t>
      </w:r>
      <w:r>
        <w:rPr>
          <w:rFonts w:ascii="Calibri" w:hAnsi="Calibri" w:cs="Calibri"/>
          <w:color w:val="000000"/>
          <w:sz w:val="22"/>
          <w:szCs w:val="22"/>
          <w:u w:val="single"/>
        </w:rPr>
        <w:t xml:space="preserve"> be significant to </w:t>
      </w:r>
      <w:r>
        <w:rPr>
          <w:rFonts w:ascii="Calibri" w:hAnsi="Calibri" w:cs="Calibri"/>
          <w:color w:val="000000"/>
          <w:sz w:val="22"/>
          <w:szCs w:val="22"/>
          <w:u w:val="single"/>
          <w:shd w:val="clear" w:color="auto" w:fill="00FFFF"/>
        </w:rPr>
        <w:t>overcome the negative price effects of competition</w:t>
      </w:r>
      <w:r>
        <w:rPr>
          <w:rFonts w:ascii="Calibri" w:hAnsi="Calibri" w:cs="Calibri"/>
          <w:color w:val="000000"/>
          <w:sz w:val="22"/>
          <w:szCs w:val="22"/>
          <w:u w:val="single"/>
        </w:rPr>
        <w:t xml:space="preserve"> from pharmaceutical manufacturers </w:t>
      </w:r>
      <w:r>
        <w:rPr>
          <w:rFonts w:ascii="Calibri" w:hAnsi="Calibri" w:cs="Calibri"/>
          <w:color w:val="000000"/>
          <w:sz w:val="22"/>
          <w:szCs w:val="22"/>
          <w:u w:val="single"/>
          <w:shd w:val="clear" w:color="auto" w:fill="00FFFF"/>
        </w:rPr>
        <w:t>that free ride on the initial registrant’s</w:t>
      </w:r>
      <w:r>
        <w:rPr>
          <w:rFonts w:ascii="Calibri" w:hAnsi="Calibri" w:cs="Calibri"/>
          <w:color w:val="000000"/>
          <w:sz w:val="22"/>
          <w:szCs w:val="22"/>
          <w:u w:val="single"/>
        </w:rPr>
        <w:t xml:space="preserve"> marketing </w:t>
      </w:r>
      <w:r>
        <w:rPr>
          <w:rFonts w:ascii="Calibri" w:hAnsi="Calibri" w:cs="Calibri"/>
          <w:color w:val="000000"/>
          <w:sz w:val="22"/>
          <w:szCs w:val="22"/>
          <w:u w:val="single"/>
          <w:shd w:val="clear" w:color="auto" w:fill="00FFFF"/>
        </w:rPr>
        <w:t>approval.</w:t>
      </w:r>
      <w:r>
        <w:rPr>
          <w:rFonts w:ascii="Calibri" w:hAnsi="Calibri" w:cs="Calibri"/>
          <w:color w:val="000000"/>
          <w:sz w:val="16"/>
          <w:szCs w:val="16"/>
        </w:rPr>
        <w:t xml:space="preserve"> Therefore, it is argued that, </w:t>
      </w:r>
      <w:r>
        <w:rPr>
          <w:rFonts w:ascii="Calibri" w:hAnsi="Calibri" w:cs="Calibri"/>
          <w:color w:val="000000"/>
          <w:sz w:val="22"/>
          <w:szCs w:val="22"/>
          <w:u w:val="single"/>
          <w:shd w:val="clear" w:color="auto" w:fill="00FFFF"/>
        </w:rPr>
        <w:t>without a period of monopoly,</w:t>
      </w:r>
      <w:r>
        <w:rPr>
          <w:rFonts w:ascii="Calibri" w:hAnsi="Calibri" w:cs="Calibri"/>
          <w:color w:val="000000"/>
          <w:sz w:val="22"/>
          <w:szCs w:val="22"/>
          <w:u w:val="single"/>
        </w:rPr>
        <w:t xml:space="preserve"> the new drug </w:t>
      </w:r>
      <w:r>
        <w:rPr>
          <w:rFonts w:ascii="Calibri" w:hAnsi="Calibri" w:cs="Calibri"/>
          <w:color w:val="000000"/>
          <w:sz w:val="22"/>
          <w:szCs w:val="22"/>
          <w:u w:val="single"/>
          <w:shd w:val="clear" w:color="auto" w:fill="00FFFF"/>
        </w:rPr>
        <w:t>developers will have no incentive to “conduct the costly</w:t>
      </w:r>
      <w:r>
        <w:rPr>
          <w:rFonts w:ascii="Calibri" w:hAnsi="Calibri" w:cs="Calibri"/>
          <w:color w:val="000000"/>
          <w:sz w:val="22"/>
          <w:szCs w:val="22"/>
          <w:u w:val="single"/>
        </w:rPr>
        <w:t xml:space="preserve"> clinical research and </w:t>
      </w:r>
      <w:r>
        <w:rPr>
          <w:rFonts w:ascii="Calibri" w:hAnsi="Calibri" w:cs="Calibri"/>
          <w:color w:val="000000"/>
          <w:sz w:val="22"/>
          <w:szCs w:val="22"/>
          <w:u w:val="single"/>
          <w:shd w:val="clear" w:color="auto" w:fill="00FFFF"/>
        </w:rPr>
        <w:t>trials necessary to obtain</w:t>
      </w:r>
      <w:r>
        <w:rPr>
          <w:rFonts w:ascii="Calibri" w:hAnsi="Calibri" w:cs="Calibri"/>
          <w:color w:val="000000"/>
          <w:sz w:val="22"/>
          <w:szCs w:val="22"/>
          <w:u w:val="single"/>
        </w:rPr>
        <w:t xml:space="preserve"> marketing </w:t>
      </w:r>
      <w:r>
        <w:rPr>
          <w:rFonts w:ascii="Calibri" w:hAnsi="Calibri" w:cs="Calibri"/>
          <w:color w:val="000000"/>
          <w:sz w:val="22"/>
          <w:szCs w:val="22"/>
          <w:u w:val="single"/>
          <w:shd w:val="clear" w:color="auto" w:fill="00FFFF"/>
        </w:rPr>
        <w:t>approval”</w:t>
      </w:r>
      <w:r>
        <w:rPr>
          <w:rFonts w:ascii="Calibri" w:hAnsi="Calibri" w:cs="Calibri"/>
          <w:color w:val="000000"/>
          <w:sz w:val="16"/>
          <w:szCs w:val="16"/>
        </w:rPr>
        <w:t xml:space="preserve"> (Chow and Lee 2018). </w:t>
      </w:r>
      <w:r>
        <w:rPr>
          <w:rFonts w:ascii="Calibri" w:hAnsi="Calibri" w:cs="Calibri"/>
          <w:color w:val="000000"/>
          <w:sz w:val="22"/>
          <w:szCs w:val="22"/>
          <w:u w:val="single"/>
        </w:rPr>
        <w:t>Given its importance to the pharmaceutical industry, the U</w:t>
      </w:r>
      <w:r>
        <w:rPr>
          <w:rFonts w:ascii="Calibri" w:hAnsi="Calibri" w:cs="Calibri"/>
          <w:color w:val="000000"/>
          <w:sz w:val="16"/>
          <w:szCs w:val="16"/>
        </w:rPr>
        <w:t xml:space="preserve">nited </w:t>
      </w:r>
      <w:r>
        <w:rPr>
          <w:rFonts w:ascii="Calibri" w:hAnsi="Calibri" w:cs="Calibri"/>
          <w:color w:val="000000"/>
          <w:sz w:val="22"/>
          <w:szCs w:val="22"/>
          <w:u w:val="single"/>
        </w:rPr>
        <w:t>S</w:t>
      </w:r>
      <w:r>
        <w:rPr>
          <w:rFonts w:ascii="Calibri" w:hAnsi="Calibri" w:cs="Calibri"/>
          <w:color w:val="000000"/>
          <w:sz w:val="16"/>
          <w:szCs w:val="16"/>
        </w:rPr>
        <w:t xml:space="preserve">tates </w:t>
      </w:r>
      <w:r>
        <w:rPr>
          <w:rFonts w:ascii="Calibri" w:hAnsi="Calibri" w:cs="Calibri"/>
          <w:color w:val="000000"/>
          <w:sz w:val="22"/>
          <w:szCs w:val="22"/>
          <w:u w:val="single"/>
        </w:rPr>
        <w:t>is a strong proponent of adding such a provision in the TRIPS Agreement</w:t>
      </w:r>
      <w:r>
        <w:rPr>
          <w:rFonts w:ascii="Calibri" w:hAnsi="Calibri" w:cs="Calibri"/>
          <w:color w:val="000000"/>
          <w:sz w:val="16"/>
          <w:szCs w:val="16"/>
        </w:rPr>
        <w:t xml:space="preserve"> (Chow and Lee 2018). </w:t>
      </w:r>
      <w:r>
        <w:rPr>
          <w:rFonts w:ascii="Calibri" w:hAnsi="Calibri" w:cs="Calibri"/>
          <w:color w:val="000000"/>
          <w:sz w:val="22"/>
          <w:szCs w:val="22"/>
          <w:u w:val="single"/>
        </w:rPr>
        <w:t xml:space="preserve">However, </w:t>
      </w:r>
      <w:r>
        <w:rPr>
          <w:rFonts w:ascii="Calibri" w:hAnsi="Calibri" w:cs="Calibri"/>
          <w:color w:val="000000"/>
          <w:sz w:val="22"/>
          <w:szCs w:val="22"/>
          <w:u w:val="single"/>
          <w:shd w:val="clear" w:color="auto" w:fill="00FFFF"/>
        </w:rPr>
        <w:t>since</w:t>
      </w:r>
      <w:r>
        <w:rPr>
          <w:rFonts w:ascii="Calibri" w:hAnsi="Calibri" w:cs="Calibri"/>
          <w:color w:val="000000"/>
          <w:sz w:val="22"/>
          <w:szCs w:val="22"/>
          <w:u w:val="single"/>
        </w:rPr>
        <w:t xml:space="preserve"> the </w:t>
      </w:r>
      <w:r>
        <w:rPr>
          <w:rFonts w:ascii="Calibri" w:hAnsi="Calibri" w:cs="Calibri"/>
          <w:color w:val="000000"/>
          <w:sz w:val="22"/>
          <w:szCs w:val="22"/>
          <w:u w:val="single"/>
          <w:shd w:val="clear" w:color="auto" w:fill="00FFFF"/>
        </w:rPr>
        <w:t>TRIPS</w:t>
      </w:r>
      <w:r>
        <w:rPr>
          <w:rFonts w:ascii="Calibri" w:hAnsi="Calibri" w:cs="Calibri"/>
          <w:color w:val="000000"/>
          <w:sz w:val="22"/>
          <w:szCs w:val="22"/>
          <w:u w:val="single"/>
        </w:rPr>
        <w:t xml:space="preserve"> Agreement </w:t>
      </w:r>
      <w:r>
        <w:rPr>
          <w:rFonts w:ascii="Calibri" w:hAnsi="Calibri" w:cs="Calibri"/>
          <w:color w:val="000000"/>
          <w:sz w:val="22"/>
          <w:szCs w:val="22"/>
          <w:u w:val="single"/>
          <w:shd w:val="clear" w:color="auto" w:fill="00FFFF"/>
        </w:rPr>
        <w:t>was</w:t>
      </w:r>
      <w:r>
        <w:rPr>
          <w:rFonts w:ascii="Calibri" w:hAnsi="Calibri" w:cs="Calibri"/>
          <w:color w:val="000000"/>
          <w:sz w:val="22"/>
          <w:szCs w:val="22"/>
          <w:u w:val="single"/>
        </w:rPr>
        <w:t xml:space="preserve"> formally implemented </w:t>
      </w:r>
      <w:r>
        <w:rPr>
          <w:rFonts w:ascii="Calibri" w:hAnsi="Calibri" w:cs="Calibri"/>
          <w:color w:val="000000"/>
          <w:sz w:val="22"/>
          <w:szCs w:val="22"/>
          <w:u w:val="single"/>
          <w:shd w:val="clear" w:color="auto" w:fill="00FFFF"/>
        </w:rPr>
        <w:t>25 years ago, WTO members had not yet unified their opinions on</w:t>
      </w:r>
      <w:r>
        <w:rPr>
          <w:rFonts w:ascii="Calibri" w:hAnsi="Calibri" w:cs="Calibri"/>
          <w:color w:val="000000"/>
          <w:sz w:val="22"/>
          <w:szCs w:val="22"/>
          <w:u w:val="single"/>
        </w:rPr>
        <w:t xml:space="preserve"> the application of </w:t>
      </w:r>
      <w:r>
        <w:rPr>
          <w:rFonts w:ascii="Calibri" w:hAnsi="Calibri" w:cs="Calibri"/>
          <w:color w:val="000000"/>
          <w:sz w:val="22"/>
          <w:szCs w:val="22"/>
          <w:u w:val="single"/>
          <w:shd w:val="clear" w:color="auto" w:fill="00FFFF"/>
        </w:rPr>
        <w:t>this provision.</w:t>
      </w:r>
      <w:r>
        <w:rPr>
          <w:rFonts w:ascii="Calibri" w:hAnsi="Calibri" w:cs="Calibri"/>
          <w:color w:val="000000"/>
          <w:sz w:val="16"/>
          <w:szCs w:val="16"/>
        </w:rPr>
        <w:t xml:space="preserve"> The United States, the European Union, and some members argue that, </w:t>
      </w:r>
      <w:r>
        <w:rPr>
          <w:rFonts w:ascii="Calibri" w:hAnsi="Calibri" w:cs="Calibri"/>
          <w:color w:val="000000"/>
          <w:sz w:val="22"/>
          <w:szCs w:val="22"/>
          <w:u w:val="single"/>
        </w:rPr>
        <w:t xml:space="preserve">taking into account the considerable </w:t>
      </w:r>
      <w:proofErr w:type="gramStart"/>
      <w:r>
        <w:rPr>
          <w:rFonts w:ascii="Calibri" w:hAnsi="Calibri" w:cs="Calibri"/>
          <w:color w:val="000000"/>
          <w:sz w:val="22"/>
          <w:szCs w:val="22"/>
          <w:u w:val="single"/>
        </w:rPr>
        <w:t>amount</w:t>
      </w:r>
      <w:proofErr w:type="gramEnd"/>
      <w:r>
        <w:rPr>
          <w:rFonts w:ascii="Calibri" w:hAnsi="Calibri" w:cs="Calibri"/>
          <w:color w:val="000000"/>
          <w:sz w:val="22"/>
          <w:szCs w:val="22"/>
          <w:u w:val="single"/>
        </w:rPr>
        <w:t xml:space="preserve"> of efforts and costs for generating the necessary data, unless permitted by the originator, </w:t>
      </w:r>
      <w:r>
        <w:rPr>
          <w:rFonts w:ascii="Calibri" w:hAnsi="Calibri" w:cs="Calibri"/>
          <w:color w:val="000000"/>
          <w:sz w:val="22"/>
          <w:szCs w:val="22"/>
          <w:u w:val="single"/>
          <w:shd w:val="clear" w:color="auto" w:fill="00FFFF"/>
        </w:rPr>
        <w:t>undisclosed</w:t>
      </w:r>
      <w:r>
        <w:rPr>
          <w:rFonts w:ascii="Calibri" w:hAnsi="Calibri" w:cs="Calibri"/>
          <w:color w:val="000000"/>
          <w:sz w:val="22"/>
          <w:szCs w:val="22"/>
          <w:u w:val="single"/>
        </w:rPr>
        <w:t xml:space="preserve"> test or other </w:t>
      </w:r>
      <w:r>
        <w:rPr>
          <w:rFonts w:ascii="Calibri" w:hAnsi="Calibri" w:cs="Calibri"/>
          <w:color w:val="000000"/>
          <w:sz w:val="22"/>
          <w:szCs w:val="22"/>
          <w:u w:val="single"/>
          <w:shd w:val="clear" w:color="auto" w:fill="00FFFF"/>
        </w:rPr>
        <w:t>data should be granted exclusive rights against disclosure</w:t>
      </w:r>
      <w:r>
        <w:rPr>
          <w:rFonts w:ascii="Calibri" w:hAnsi="Calibri" w:cs="Calibri"/>
          <w:color w:val="000000"/>
          <w:sz w:val="22"/>
          <w:szCs w:val="22"/>
          <w:u w:val="single"/>
        </w:rPr>
        <w:t xml:space="preserve"> for a specific </w:t>
      </w:r>
      <w:r>
        <w:rPr>
          <w:rFonts w:ascii="Calibri" w:hAnsi="Calibri" w:cs="Calibri"/>
          <w:color w:val="000000"/>
          <w:sz w:val="22"/>
          <w:szCs w:val="22"/>
          <w:u w:val="single"/>
        </w:rPr>
        <w:lastRenderedPageBreak/>
        <w:t>period of time</w:t>
      </w:r>
      <w:r>
        <w:rPr>
          <w:rFonts w:ascii="Calibri" w:hAnsi="Calibri" w:cs="Calibri"/>
          <w:color w:val="000000"/>
          <w:sz w:val="16"/>
          <w:szCs w:val="16"/>
        </w:rPr>
        <w:t xml:space="preserve"> (UNCTAD &amp; ICTSD 2013, 613-615). </w:t>
      </w:r>
      <w:r>
        <w:rPr>
          <w:rFonts w:ascii="Calibri" w:hAnsi="Calibri" w:cs="Calibri"/>
          <w:color w:val="000000"/>
          <w:sz w:val="22"/>
          <w:szCs w:val="22"/>
          <w:u w:val="single"/>
        </w:rPr>
        <w:t>During the period, government agencies shall not only protect such data against disclosure, but also prevent generic drug manufacturers from relying upon the data to obtain marketing approval.</w:t>
      </w:r>
      <w:r>
        <w:rPr>
          <w:rFonts w:ascii="Calibri" w:hAnsi="Calibri" w:cs="Calibri"/>
          <w:color w:val="000000"/>
          <w:sz w:val="16"/>
          <w:szCs w:val="16"/>
        </w:rPr>
        <w:t xml:space="preserve"> Developing countries such as Argentina, Brazil, India, and Thailand provide a non-exclusive protection on undisclosed test or other data, that is, such data are protected against unfair commercial use, but not granted exclusive rights, which allows government agencies to rely on such data to approve the marketing of generic medicines (UNCTAD &amp; ICTSD 2013, 615-616). Developing countries believe that if the US and European practices were adopted, the marketing of generic medicines would be delayed, thereby unreasonably restricting the public access to medicines (UNCTAD &amp; ICTSD 2013, 621). Prior to accession to the WTO in 2001, there were no data exclusivity provisions in China. </w:t>
      </w:r>
      <w:r>
        <w:rPr>
          <w:rFonts w:ascii="Calibri" w:hAnsi="Calibri" w:cs="Calibri"/>
          <w:color w:val="000000"/>
          <w:sz w:val="22"/>
          <w:szCs w:val="22"/>
          <w:u w:val="single"/>
        </w:rPr>
        <w:t xml:space="preserve">After joining the WTO, China has assumed the obligation to protect such data in compliance with the TRIPS Agreement. </w:t>
      </w:r>
      <w:r>
        <w:rPr>
          <w:rFonts w:ascii="Calibri" w:hAnsi="Calibri" w:cs="Calibri"/>
          <w:color w:val="000000"/>
          <w:sz w:val="22"/>
          <w:szCs w:val="22"/>
          <w:u w:val="single"/>
          <w:shd w:val="clear" w:color="auto" w:fill="00FFFF"/>
        </w:rPr>
        <w:t>Unlike most WTO members</w:t>
      </w:r>
      <w:r>
        <w:rPr>
          <w:rFonts w:ascii="Calibri" w:hAnsi="Calibri" w:cs="Calibri"/>
          <w:color w:val="000000"/>
          <w:sz w:val="22"/>
          <w:szCs w:val="22"/>
          <w:u w:val="single"/>
        </w:rPr>
        <w:t xml:space="preserve">, as a condition for accession to the WTO, </w:t>
      </w:r>
      <w:r>
        <w:rPr>
          <w:rFonts w:ascii="Calibri" w:hAnsi="Calibri" w:cs="Calibri"/>
          <w:color w:val="000000"/>
          <w:sz w:val="22"/>
          <w:szCs w:val="22"/>
          <w:u w:val="single"/>
          <w:shd w:val="clear" w:color="auto" w:fill="00FFFF"/>
        </w:rPr>
        <w:t>China agreed to provide data exclusivity</w:t>
      </w:r>
      <w:r>
        <w:rPr>
          <w:rFonts w:ascii="Calibri" w:hAnsi="Calibri" w:cs="Calibri"/>
          <w:color w:val="000000"/>
          <w:sz w:val="22"/>
          <w:szCs w:val="22"/>
          <w:u w:val="single"/>
        </w:rPr>
        <w:t xml:space="preserve"> protection </w:t>
      </w:r>
      <w:r>
        <w:rPr>
          <w:rFonts w:ascii="Calibri" w:hAnsi="Calibri" w:cs="Calibri"/>
          <w:color w:val="000000"/>
          <w:sz w:val="22"/>
          <w:szCs w:val="22"/>
          <w:u w:val="single"/>
          <w:shd w:val="clear" w:color="auto" w:fill="00FFFF"/>
        </w:rPr>
        <w:t>for</w:t>
      </w:r>
      <w:r>
        <w:rPr>
          <w:rFonts w:ascii="Calibri" w:hAnsi="Calibri" w:cs="Calibri"/>
          <w:color w:val="000000"/>
          <w:sz w:val="22"/>
          <w:szCs w:val="22"/>
          <w:u w:val="single"/>
        </w:rPr>
        <w:t xml:space="preserve"> a period of </w:t>
      </w:r>
      <w:r>
        <w:rPr>
          <w:rFonts w:ascii="Calibri" w:hAnsi="Calibri" w:cs="Calibri"/>
          <w:color w:val="000000"/>
          <w:sz w:val="22"/>
          <w:szCs w:val="22"/>
          <w:u w:val="single"/>
          <w:shd w:val="clear" w:color="auto" w:fill="00FFFF"/>
        </w:rPr>
        <w:t>six years</w:t>
      </w:r>
      <w:r>
        <w:rPr>
          <w:rFonts w:ascii="Calibri" w:hAnsi="Calibri" w:cs="Calibri"/>
          <w:color w:val="000000"/>
          <w:sz w:val="16"/>
          <w:szCs w:val="16"/>
        </w:rPr>
        <w:t xml:space="preserve"> (Feng 2010). Included in the Part V “Trade-Related Intellectual Property System” of the Report of the Working Party on the Accession of China (World Trade Organization 2001), China reiterated the content of and added what is not stipulated in Article 39(3) of the TRIPS Agreement. That is, during the period of six years, China does not allow approval of marketing for generic medicines, </w:t>
      </w:r>
      <w:proofErr w:type="gramStart"/>
      <w:r>
        <w:rPr>
          <w:rFonts w:ascii="Calibri" w:hAnsi="Calibri" w:cs="Calibri"/>
          <w:color w:val="000000"/>
          <w:sz w:val="16"/>
          <w:szCs w:val="16"/>
        </w:rPr>
        <w:t>in order to</w:t>
      </w:r>
      <w:proofErr w:type="gramEnd"/>
      <w:r>
        <w:rPr>
          <w:rFonts w:ascii="Calibri" w:hAnsi="Calibri" w:cs="Calibri"/>
          <w:color w:val="000000"/>
          <w:sz w:val="16"/>
          <w:szCs w:val="16"/>
        </w:rPr>
        <w:t xml:space="preserve"> provide exclusive protection for undisclosed test or other data of new chemical entities (World Trade Organization 2001, 284). Moreover, </w:t>
      </w:r>
      <w:r>
        <w:rPr>
          <w:rFonts w:ascii="Calibri" w:hAnsi="Calibri" w:cs="Calibri"/>
          <w:color w:val="000000"/>
          <w:sz w:val="22"/>
          <w:szCs w:val="22"/>
          <w:u w:val="single"/>
        </w:rPr>
        <w:t xml:space="preserve">such protection is independent of patent protection, which means such data are protected whether a medicine is granted patent or not. The period of six years exclusive protection for undisclosed test or other data is longer than the period of 5 years of protection in the US and </w:t>
      </w:r>
      <w:proofErr w:type="gramStart"/>
      <w:r>
        <w:rPr>
          <w:rFonts w:ascii="Calibri" w:hAnsi="Calibri" w:cs="Calibri"/>
          <w:color w:val="000000"/>
          <w:sz w:val="22"/>
          <w:szCs w:val="22"/>
          <w:u w:val="single"/>
        </w:rPr>
        <w:t>a number of</w:t>
      </w:r>
      <w:proofErr w:type="gramEnd"/>
      <w:r>
        <w:rPr>
          <w:rFonts w:ascii="Calibri" w:hAnsi="Calibri" w:cs="Calibri"/>
          <w:color w:val="000000"/>
          <w:sz w:val="22"/>
          <w:szCs w:val="22"/>
          <w:u w:val="single"/>
        </w:rPr>
        <w:t xml:space="preserve"> bilateral free trade agreements.</w:t>
      </w:r>
    </w:p>
    <w:p w14:paraId="66448206" w14:textId="6624BDC2" w:rsidR="008C6E7E" w:rsidRDefault="0080633F" w:rsidP="008C6E7E">
      <w:pPr>
        <w:pStyle w:val="Heading4"/>
      </w:pPr>
      <w:r>
        <w:rPr>
          <w:rFonts w:cs="Calibri"/>
          <w:color w:val="000000"/>
        </w:rPr>
        <w:t>4</w:t>
      </w:r>
      <w:r w:rsidR="008C6E7E">
        <w:rPr>
          <w:rFonts w:cs="Calibri"/>
          <w:color w:val="000000"/>
        </w:rPr>
        <w:t>] Access is an infrastructure issue, not an issue of patenting </w:t>
      </w:r>
    </w:p>
    <w:p w14:paraId="6D3D0D46" w14:textId="77777777" w:rsidR="008C6E7E" w:rsidRDefault="008C6E7E" w:rsidP="008C6E7E">
      <w:pPr>
        <w:pStyle w:val="NormalWeb"/>
        <w:spacing w:before="0" w:beforeAutospacing="0" w:after="160" w:afterAutospacing="0"/>
      </w:pPr>
      <w:r>
        <w:rPr>
          <w:rFonts w:ascii="Calibri" w:hAnsi="Calibri" w:cs="Calibri"/>
          <w:b/>
          <w:bCs/>
          <w:color w:val="000000"/>
          <w:sz w:val="26"/>
          <w:szCs w:val="26"/>
        </w:rPr>
        <w:t xml:space="preserve">WTO 20 </w:t>
      </w:r>
      <w:r>
        <w:rPr>
          <w:rFonts w:ascii="Calibri" w:hAnsi="Calibri" w:cs="Calibri"/>
          <w:color w:val="000000"/>
          <w:sz w:val="16"/>
          <w:szCs w:val="16"/>
        </w:rPr>
        <w:t>(WTO News Briefing</w:t>
      </w:r>
      <w:proofErr w:type="gramStart"/>
      <w:r>
        <w:rPr>
          <w:rFonts w:ascii="Calibri" w:hAnsi="Calibri" w:cs="Calibri"/>
          <w:color w:val="000000"/>
          <w:sz w:val="16"/>
          <w:szCs w:val="16"/>
        </w:rPr>
        <w:t>; ;</w:t>
      </w:r>
      <w:proofErr w:type="gramEnd"/>
      <w:r>
        <w:rPr>
          <w:rFonts w:ascii="Calibri" w:hAnsi="Calibri" w:cs="Calibri"/>
          <w:color w:val="000000"/>
          <w:sz w:val="16"/>
          <w:szCs w:val="16"/>
        </w:rPr>
        <w:t xml:space="preserve"> 10-16-2020; "Members discuss intellectual property response to the COVID-19 pandemic"; https://www.wto.org/english/news_e/news20_e/trip_20oct20_e.htm, World Trade Organization News, accessed 7-21-2021; </w:t>
      </w:r>
      <w:proofErr w:type="spellStart"/>
      <w:r>
        <w:rPr>
          <w:rFonts w:ascii="Calibri" w:hAnsi="Calibri" w:cs="Calibri"/>
          <w:color w:val="000000"/>
          <w:sz w:val="16"/>
          <w:szCs w:val="16"/>
        </w:rPr>
        <w:t>JPark</w:t>
      </w:r>
      <w:proofErr w:type="spellEnd"/>
      <w:r>
        <w:rPr>
          <w:rFonts w:ascii="Calibri" w:hAnsi="Calibri" w:cs="Calibri"/>
          <w:color w:val="000000"/>
          <w:sz w:val="16"/>
          <w:szCs w:val="16"/>
        </w:rPr>
        <w:t>)</w:t>
      </w:r>
    </w:p>
    <w:p w14:paraId="5A332240" w14:textId="77777777" w:rsidR="008C6E7E" w:rsidRDefault="008C6E7E" w:rsidP="008C6E7E">
      <w:pPr>
        <w:pStyle w:val="NormalWeb"/>
        <w:spacing w:before="0" w:beforeAutospacing="0" w:after="160" w:afterAutospacing="0"/>
      </w:pPr>
      <w:r>
        <w:rPr>
          <w:rFonts w:ascii="Calibri" w:hAnsi="Calibri" w:cs="Calibri"/>
          <w:color w:val="000000"/>
          <w:sz w:val="16"/>
          <w:szCs w:val="16"/>
        </w:rPr>
        <w:t xml:space="preserve">While </w:t>
      </w:r>
      <w:proofErr w:type="gramStart"/>
      <w:r>
        <w:rPr>
          <w:rFonts w:ascii="Calibri" w:hAnsi="Calibri" w:cs="Calibri"/>
          <w:color w:val="000000"/>
          <w:sz w:val="16"/>
          <w:szCs w:val="16"/>
        </w:rPr>
        <w:t>a number of</w:t>
      </w:r>
      <w:proofErr w:type="gramEnd"/>
      <w:r>
        <w:rPr>
          <w:rFonts w:ascii="Calibri" w:hAnsi="Calibri" w:cs="Calibri"/>
          <w:color w:val="000000"/>
          <w:sz w:val="16"/>
          <w:szCs w:val="16"/>
        </w:rPr>
        <w:t xml:space="preserve"> developing and least developed country members welcomed the proposal as a contribution to the discussion, many were still studying it in their capitals and asked for clarification on certain points, particularly regarding its practical implementation and the possible economic and legal impact of the waiver at national level. </w:t>
      </w:r>
      <w:proofErr w:type="gramStart"/>
      <w:r>
        <w:rPr>
          <w:rFonts w:ascii="Calibri" w:hAnsi="Calibri" w:cs="Calibri"/>
          <w:color w:val="000000"/>
          <w:sz w:val="16"/>
          <w:szCs w:val="16"/>
        </w:rPr>
        <w:t>A number of</w:t>
      </w:r>
      <w:proofErr w:type="gramEnd"/>
      <w:r>
        <w:rPr>
          <w:rFonts w:ascii="Calibri" w:hAnsi="Calibri" w:cs="Calibri"/>
          <w:color w:val="000000"/>
          <w:sz w:val="16"/>
          <w:szCs w:val="16"/>
        </w:rPr>
        <w:t xml:space="preserve"> developing and developed country members opposed the waiver proposal, noting that </w:t>
      </w:r>
      <w:r>
        <w:rPr>
          <w:rFonts w:ascii="Calibri" w:hAnsi="Calibri" w:cs="Calibri"/>
          <w:b/>
          <w:bCs/>
          <w:color w:val="000000"/>
          <w:sz w:val="22"/>
          <w:szCs w:val="22"/>
          <w:u w:val="single"/>
          <w:shd w:val="clear" w:color="auto" w:fill="00FFFF"/>
        </w:rPr>
        <w:t>there</w:t>
      </w:r>
      <w:r>
        <w:rPr>
          <w:rFonts w:ascii="Calibri" w:hAnsi="Calibri" w:cs="Calibri"/>
          <w:color w:val="000000"/>
          <w:sz w:val="22"/>
          <w:szCs w:val="22"/>
          <w:u w:val="single"/>
          <w:shd w:val="clear" w:color="auto" w:fill="00FFFF"/>
        </w:rPr>
        <w:t xml:space="preserve"> is no indication that</w:t>
      </w:r>
      <w:r>
        <w:rPr>
          <w:rFonts w:ascii="Calibri" w:hAnsi="Calibri" w:cs="Calibri"/>
          <w:color w:val="000000"/>
          <w:sz w:val="16"/>
          <w:szCs w:val="16"/>
        </w:rPr>
        <w:t xml:space="preserve"> intellectual property rights (</w:t>
      </w:r>
      <w:r>
        <w:rPr>
          <w:rFonts w:ascii="Calibri" w:hAnsi="Calibri" w:cs="Calibri"/>
          <w:color w:val="000000"/>
          <w:sz w:val="22"/>
          <w:szCs w:val="22"/>
          <w:u w:val="single"/>
          <w:shd w:val="clear" w:color="auto" w:fill="00FFFF"/>
        </w:rPr>
        <w:t>IPRs</w:t>
      </w:r>
      <w:r>
        <w:rPr>
          <w:rFonts w:ascii="Calibri" w:hAnsi="Calibri" w:cs="Calibri"/>
          <w:color w:val="000000"/>
          <w:sz w:val="16"/>
          <w:szCs w:val="16"/>
          <w:shd w:val="clear" w:color="auto" w:fill="00FFFF"/>
        </w:rPr>
        <w:t xml:space="preserve">) </w:t>
      </w:r>
      <w:r>
        <w:rPr>
          <w:rFonts w:ascii="Calibri" w:hAnsi="Calibri" w:cs="Calibri"/>
          <w:color w:val="000000"/>
          <w:sz w:val="22"/>
          <w:szCs w:val="22"/>
          <w:u w:val="single"/>
          <w:shd w:val="clear" w:color="auto" w:fill="00FFFF"/>
        </w:rPr>
        <w:t>have been a genuine barrier to accessing</w:t>
      </w:r>
      <w:r>
        <w:rPr>
          <w:rFonts w:ascii="Calibri" w:hAnsi="Calibri" w:cs="Calibri"/>
          <w:color w:val="000000"/>
          <w:sz w:val="16"/>
          <w:szCs w:val="16"/>
        </w:rPr>
        <w:t xml:space="preserve"> COVID-19 related </w:t>
      </w:r>
      <w:r>
        <w:rPr>
          <w:rFonts w:ascii="Calibri" w:hAnsi="Calibri" w:cs="Calibri"/>
          <w:color w:val="000000"/>
          <w:sz w:val="22"/>
          <w:szCs w:val="22"/>
          <w:u w:val="single"/>
          <w:shd w:val="clear" w:color="auto" w:fill="00FFFF"/>
        </w:rPr>
        <w:t>medicines</w:t>
      </w:r>
      <w:r>
        <w:rPr>
          <w:rFonts w:ascii="Calibri" w:hAnsi="Calibri" w:cs="Calibri"/>
          <w:color w:val="000000"/>
          <w:sz w:val="16"/>
          <w:szCs w:val="16"/>
        </w:rPr>
        <w:t xml:space="preserve"> and technologies. While acknowledging that the sustained and continued supply of such medicines and technologies is a difficult task, they observed that </w:t>
      </w:r>
      <w:r>
        <w:rPr>
          <w:rFonts w:ascii="Calibri" w:hAnsi="Calibri" w:cs="Calibri"/>
          <w:b/>
          <w:bCs/>
          <w:color w:val="000000"/>
          <w:sz w:val="22"/>
          <w:szCs w:val="22"/>
          <w:u w:val="single"/>
          <w:shd w:val="clear" w:color="auto" w:fill="00FFFF"/>
        </w:rPr>
        <w:t>non-efficient</w:t>
      </w:r>
      <w:r>
        <w:rPr>
          <w:rFonts w:ascii="Calibri" w:hAnsi="Calibri" w:cs="Calibri"/>
          <w:color w:val="000000"/>
          <w:sz w:val="22"/>
          <w:szCs w:val="22"/>
          <w:u w:val="single"/>
          <w:shd w:val="clear" w:color="auto" w:fill="00FFFF"/>
        </w:rPr>
        <w:t xml:space="preserve"> and underfunded health care and procurement systems, spiking demand </w:t>
      </w:r>
      <w:r>
        <w:rPr>
          <w:rFonts w:ascii="Calibri" w:hAnsi="Calibri" w:cs="Calibri"/>
          <w:b/>
          <w:bCs/>
          <w:color w:val="000000"/>
          <w:sz w:val="22"/>
          <w:szCs w:val="22"/>
          <w:u w:val="single"/>
          <w:shd w:val="clear" w:color="auto" w:fill="00FFFF"/>
        </w:rPr>
        <w:t>and</w:t>
      </w:r>
      <w:r>
        <w:rPr>
          <w:rFonts w:ascii="Calibri" w:hAnsi="Calibri" w:cs="Calibri"/>
          <w:color w:val="000000"/>
          <w:sz w:val="22"/>
          <w:szCs w:val="22"/>
          <w:u w:val="single"/>
          <w:shd w:val="clear" w:color="auto" w:fill="00FFFF"/>
        </w:rPr>
        <w:t xml:space="preserve"> lack of manufacturing capacity are much more likely to impede access</w:t>
      </w:r>
      <w:r>
        <w:rPr>
          <w:rFonts w:ascii="Calibri" w:hAnsi="Calibri" w:cs="Calibri"/>
          <w:color w:val="000000"/>
          <w:sz w:val="16"/>
          <w:szCs w:val="16"/>
        </w:rPr>
        <w:t xml:space="preserve"> to these materials. In the view of these members, </w:t>
      </w:r>
      <w:r>
        <w:rPr>
          <w:rFonts w:ascii="Calibri" w:hAnsi="Calibri" w:cs="Calibri"/>
          <w:b/>
          <w:bCs/>
          <w:color w:val="000000"/>
          <w:sz w:val="22"/>
          <w:szCs w:val="22"/>
          <w:u w:val="single"/>
          <w:shd w:val="clear" w:color="auto" w:fill="00FFFF"/>
        </w:rPr>
        <w:t>solutions</w:t>
      </w:r>
      <w:r>
        <w:rPr>
          <w:rFonts w:ascii="Calibri" w:hAnsi="Calibri" w:cs="Calibri"/>
          <w:color w:val="000000"/>
          <w:sz w:val="22"/>
          <w:szCs w:val="22"/>
          <w:u w:val="single"/>
          <w:shd w:val="clear" w:color="auto" w:fill="00FFFF"/>
        </w:rPr>
        <w:t xml:space="preserve"> can be legitimately sought within</w:t>
      </w:r>
      <w:r>
        <w:rPr>
          <w:rFonts w:ascii="Calibri" w:hAnsi="Calibri" w:cs="Calibri"/>
          <w:color w:val="000000"/>
          <w:sz w:val="16"/>
          <w:szCs w:val="16"/>
        </w:rPr>
        <w:t xml:space="preserve"> the existing IP system as the </w:t>
      </w:r>
      <w:r>
        <w:rPr>
          <w:rFonts w:ascii="Calibri" w:hAnsi="Calibri" w:cs="Calibri"/>
          <w:color w:val="000000"/>
          <w:sz w:val="22"/>
          <w:szCs w:val="22"/>
          <w:u w:val="single"/>
          <w:shd w:val="clear" w:color="auto" w:fill="00FFFF"/>
        </w:rPr>
        <w:t>TRIPS</w:t>
      </w:r>
      <w:r>
        <w:rPr>
          <w:rFonts w:ascii="Calibri" w:hAnsi="Calibri" w:cs="Calibri"/>
          <w:color w:val="000000"/>
          <w:sz w:val="16"/>
          <w:szCs w:val="16"/>
        </w:rPr>
        <w:t xml:space="preserve"> Agreement provides enough tools and sufficient policy space for members to take measures to protect public health. The suspension of IPRs, even for a limited period of time, was not only unnecessary but it would also undermine the collaborative efforts to fight the </w:t>
      </w:r>
      <w:proofErr w:type="gramStart"/>
      <w:r>
        <w:rPr>
          <w:rFonts w:ascii="Calibri" w:hAnsi="Calibri" w:cs="Calibri"/>
          <w:color w:val="000000"/>
          <w:sz w:val="16"/>
          <w:szCs w:val="16"/>
        </w:rPr>
        <w:t>pandemic</w:t>
      </w:r>
      <w:proofErr w:type="gramEnd"/>
      <w:r>
        <w:rPr>
          <w:rFonts w:ascii="Calibri" w:hAnsi="Calibri" w:cs="Calibri"/>
          <w:color w:val="000000"/>
          <w:sz w:val="16"/>
          <w:szCs w:val="16"/>
        </w:rPr>
        <w:t xml:space="preserve"> that are already under way.</w:t>
      </w:r>
    </w:p>
    <w:p w14:paraId="76B5D9C6" w14:textId="07DF948D" w:rsidR="008C6E7E" w:rsidRDefault="0080633F" w:rsidP="008C6E7E">
      <w:pPr>
        <w:pStyle w:val="Heading4"/>
      </w:pPr>
      <w:r>
        <w:rPr>
          <w:rFonts w:cs="Calibri"/>
          <w:color w:val="000000"/>
        </w:rPr>
        <w:t>5</w:t>
      </w:r>
      <w:r w:rsidR="008C6E7E">
        <w:rPr>
          <w:rFonts w:cs="Calibri"/>
          <w:color w:val="000000"/>
        </w:rPr>
        <w:t>] Innovation Is key and comes first--</w:t>
      </w:r>
    </w:p>
    <w:p w14:paraId="397069AE" w14:textId="77777777" w:rsidR="008C6E7E" w:rsidRPr="00414D6D" w:rsidRDefault="008C6E7E" w:rsidP="008C6E7E"/>
    <w:p w14:paraId="28930FA7" w14:textId="77777777" w:rsidR="008C6E7E" w:rsidRPr="00754030" w:rsidRDefault="008C6E7E" w:rsidP="008C6E7E"/>
    <w:p w14:paraId="3EF5216D" w14:textId="7A0F316F" w:rsidR="00E42E4C" w:rsidRPr="00F601E6" w:rsidRDefault="00E42E4C" w:rsidP="008C6E7E">
      <w:pPr>
        <w:pStyle w:val="Heading2"/>
      </w:pPr>
    </w:p>
    <w:sectPr w:rsidR="00E42E4C" w:rsidRPr="00F601E6" w:rsidSect="00072718">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ngela Wang" w:date="2021-09-14T18:23:00Z" w:initials="AW">
    <w:p w14:paraId="2F766C30" w14:textId="77777777" w:rsidR="008C6E7E" w:rsidRDefault="008C6E7E" w:rsidP="008C6E7E">
      <w:pPr>
        <w:pStyle w:val="CommentText"/>
      </w:pPr>
      <w:r>
        <w:rPr>
          <w:rStyle w:val="CommentReference"/>
        </w:rPr>
        <w:annotationRef/>
      </w:r>
      <w:r>
        <w:t xml:space="preserve">Car sin </w:t>
      </w:r>
      <w:proofErr w:type="spellStart"/>
      <w:r>
        <w:t>ih</w:t>
      </w:r>
      <w:proofErr w:type="spellEnd"/>
      <w:r>
        <w:t xml:space="preserve"> </w:t>
      </w:r>
      <w:proofErr w:type="spellStart"/>
      <w:r>
        <w:t>jin</w:t>
      </w:r>
      <w:proofErr w:type="spellEnd"/>
    </w:p>
  </w:comment>
  <w:comment w:id="1" w:author="Angela Wang" w:date="2021-09-14T18:26:00Z" w:initials="AW">
    <w:p w14:paraId="6D2135D1" w14:textId="77777777" w:rsidR="008C6E7E" w:rsidRDefault="008C6E7E" w:rsidP="008C6E7E">
      <w:pPr>
        <w:pStyle w:val="CommentText"/>
      </w:pPr>
      <w:r>
        <w:rPr>
          <w:rStyle w:val="CommentReference"/>
        </w:rPr>
        <w:annotationRef/>
      </w:r>
      <w:proofErr w:type="spellStart"/>
      <w:r>
        <w:t>Sef</w:t>
      </w:r>
      <w:proofErr w:type="spellEnd"/>
      <w:r>
        <w:t xml:space="preserve"> try ax own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F766C30" w15:done="0"/>
  <w15:commentEx w15:paraId="6D2135D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EB672B" w16cex:dateUtc="2021-09-14T22:23:00Z"/>
  <w16cex:commentExtensible w16cex:durableId="24EB67BE" w16cex:dateUtc="2021-09-14T22: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766C30" w16cid:durableId="24EB672B"/>
  <w16cid:commentId w16cid:paraId="6D2135D1" w16cid:durableId="24EB67B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F37522A"/>
    <w:multiLevelType w:val="multilevel"/>
    <w:tmpl w:val="AE940C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gela Wang">
    <w15:presenceInfo w15:providerId="Windows Live" w15:userId="283ccf3303f3db1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100CC"/>
    <w:rsid w:val="000029E3"/>
    <w:rsid w:val="000029E8"/>
    <w:rsid w:val="00004225"/>
    <w:rsid w:val="000066CA"/>
    <w:rsid w:val="00007264"/>
    <w:rsid w:val="000076A9"/>
    <w:rsid w:val="00014FAD"/>
    <w:rsid w:val="00015D2A"/>
    <w:rsid w:val="0002490B"/>
    <w:rsid w:val="0002563A"/>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60F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B9B"/>
    <w:rsid w:val="005B21FA"/>
    <w:rsid w:val="005B3244"/>
    <w:rsid w:val="005B6EE8"/>
    <w:rsid w:val="005B7731"/>
    <w:rsid w:val="005C4515"/>
    <w:rsid w:val="005C5602"/>
    <w:rsid w:val="005C74A6"/>
    <w:rsid w:val="005D3B4D"/>
    <w:rsid w:val="005D615C"/>
    <w:rsid w:val="005E1860"/>
    <w:rsid w:val="005E1F43"/>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6CE"/>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160A"/>
    <w:rsid w:val="00803A12"/>
    <w:rsid w:val="00805417"/>
    <w:rsid w:val="0080633F"/>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6E7E"/>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3151"/>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6523"/>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00CC"/>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88E868"/>
  <w14:defaultImageDpi w14:val="300"/>
  <w15:docId w15:val="{5C6F0DA1-CA9D-5E44-80A1-91FED5441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100CC"/>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F100C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100C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100C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
    <w:basedOn w:val="Normal"/>
    <w:next w:val="Normal"/>
    <w:link w:val="Heading4Char"/>
    <w:uiPriority w:val="9"/>
    <w:unhideWhenUsed/>
    <w:qFormat/>
    <w:rsid w:val="00F100CC"/>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F100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00CC"/>
  </w:style>
  <w:style w:type="character" w:customStyle="1" w:styleId="Heading1Char">
    <w:name w:val="Heading 1 Char"/>
    <w:aliases w:val="Pocket Char"/>
    <w:basedOn w:val="DefaultParagraphFont"/>
    <w:link w:val="Heading1"/>
    <w:uiPriority w:val="9"/>
    <w:rsid w:val="00F100C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100C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100C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F100C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100CC"/>
    <w:rPr>
      <w:b/>
      <w:sz w:val="26"/>
      <w:u w:val="single"/>
    </w:rPr>
  </w:style>
  <w:style w:type="character" w:customStyle="1" w:styleId="StyleUnderline">
    <w:name w:val="Style Underline"/>
    <w:aliases w:val="Underline"/>
    <w:basedOn w:val="DefaultParagraphFont"/>
    <w:uiPriority w:val="1"/>
    <w:qFormat/>
    <w:rsid w:val="00F100CC"/>
    <w:rPr>
      <w:b/>
      <w:sz w:val="26"/>
      <w:u w:val="single"/>
    </w:rPr>
  </w:style>
  <w:style w:type="character" w:styleId="Emphasis">
    <w:name w:val="Emphasis"/>
    <w:aliases w:val="Evidence,Minimized,minimized,Highlighted,tag2,Size 10,emphasis in card,CD Card,Underlined,ED - Tag,emphasis,Emphasis!!,Bold Underline,Qualifications,normal card text,Shrunk,qualifications in card,qualifications,small,bold underline,Box,Style1,s"/>
    <w:basedOn w:val="DefaultParagraphFont"/>
    <w:link w:val="textbold"/>
    <w:uiPriority w:val="20"/>
    <w:qFormat/>
    <w:rsid w:val="00F100CC"/>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F100CC"/>
    <w:rPr>
      <w:color w:val="auto"/>
      <w:u w:val="none"/>
    </w:rPr>
  </w:style>
  <w:style w:type="character" w:styleId="Hyperlink">
    <w:name w:val="Hyperlink"/>
    <w:aliases w:val="heading 1 (block title),Card Text,Read,Important,Internet Link,Analytic Text,Internet link,Char Char1,Heading 3 Char1,Block Char1,Char Char Char Char Char Char Char Char Char1,Char1 Char1,Char Char Char Char Char Char Char Char2,Text 7 Char1"/>
    <w:basedOn w:val="DefaultParagraphFont"/>
    <w:link w:val="NoSpacing"/>
    <w:uiPriority w:val="99"/>
    <w:unhideWhenUsed/>
    <w:rsid w:val="00F100CC"/>
    <w:rPr>
      <w:color w:val="auto"/>
      <w:u w:val="none"/>
    </w:rPr>
  </w:style>
  <w:style w:type="paragraph" w:styleId="DocumentMap">
    <w:name w:val="Document Map"/>
    <w:basedOn w:val="Normal"/>
    <w:link w:val="DocumentMapChar"/>
    <w:uiPriority w:val="99"/>
    <w:semiHidden/>
    <w:unhideWhenUsed/>
    <w:rsid w:val="00F100C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100CC"/>
    <w:rPr>
      <w:rFonts w:ascii="Lucida Grande" w:hAnsi="Lucida Grande" w:cs="Lucida Grande"/>
    </w:rPr>
  </w:style>
  <w:style w:type="paragraph" w:styleId="NormalWeb">
    <w:name w:val="Normal (Web)"/>
    <w:basedOn w:val="Normal"/>
    <w:uiPriority w:val="99"/>
    <w:unhideWhenUsed/>
    <w:rsid w:val="008C6E7E"/>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semiHidden/>
    <w:unhideWhenUsed/>
    <w:rsid w:val="008C6E7E"/>
    <w:rPr>
      <w:sz w:val="16"/>
      <w:szCs w:val="16"/>
    </w:rPr>
  </w:style>
  <w:style w:type="paragraph" w:styleId="CommentText">
    <w:name w:val="annotation text"/>
    <w:basedOn w:val="Normal"/>
    <w:link w:val="CommentTextChar"/>
    <w:uiPriority w:val="99"/>
    <w:semiHidden/>
    <w:unhideWhenUsed/>
    <w:rsid w:val="008C6E7E"/>
    <w:pPr>
      <w:spacing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8C6E7E"/>
    <w:rPr>
      <w:rFonts w:ascii="Times New Roman" w:eastAsia="Times New Roman" w:hAnsi="Times New Roman" w:cs="Times New Roman"/>
      <w:sz w:val="20"/>
      <w:szCs w:val="20"/>
    </w:rPr>
  </w:style>
  <w:style w:type="paragraph" w:customStyle="1" w:styleId="textbold">
    <w:name w:val="text bold"/>
    <w:basedOn w:val="Normal"/>
    <w:link w:val="Emphasis"/>
    <w:autoRedefine/>
    <w:uiPriority w:val="20"/>
    <w:qFormat/>
    <w:rsid w:val="008C6E7E"/>
    <w:pPr>
      <w:spacing w:line="256" w:lineRule="auto"/>
      <w:ind w:left="720"/>
    </w:pPr>
    <w:rPr>
      <w:b/>
      <w:iCs/>
      <w:u w:val="single"/>
    </w:rPr>
  </w:style>
  <w:style w:type="character" w:customStyle="1" w:styleId="StyleThickunderline1">
    <w:name w:val="Style Thick underline1"/>
    <w:basedOn w:val="DefaultParagraphFont"/>
    <w:rsid w:val="008C6E7E"/>
    <w:rPr>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Clear"/>
    <w:basedOn w:val="Heading1"/>
    <w:link w:val="Hyperlink"/>
    <w:autoRedefine/>
    <w:uiPriority w:val="99"/>
    <w:qFormat/>
    <w:rsid w:val="008C6E7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989141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bo.goc/publication/57126"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8/08/relationships/commentsExtensible" Target="commentsExtensible.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comments" Target="comments.xml"/><Relationship Id="rId14" Type="http://schemas.openxmlformats.org/officeDocument/2006/relationships/hyperlink" Target="https://www.barrons.com/articles/big-pharma-is-not-the-tobacco-industry-516203156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gel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17</Pages>
  <Words>8875</Words>
  <Characters>50591</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59348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Angela Wang</cp:lastModifiedBy>
  <cp:revision>5</cp:revision>
  <dcterms:created xsi:type="dcterms:W3CDTF">2021-09-18T13:32:00Z</dcterms:created>
  <dcterms:modified xsi:type="dcterms:W3CDTF">2021-09-18T15:27:00Z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