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3ECC7" w14:textId="77777777" w:rsidR="001A31CD" w:rsidRDefault="001A31CD" w:rsidP="001A31CD">
      <w:pPr>
        <w:pStyle w:val="Heading4"/>
      </w:pPr>
      <w:r w:rsidRPr="00A376B0">
        <w:t xml:space="preserve">I </w:t>
      </w:r>
      <w:r>
        <w:t>negate</w:t>
      </w:r>
      <w:r w:rsidRPr="00A376B0">
        <w:t xml:space="preserve"> the resolution: The appropriation of outer space by private entities is unjust.</w:t>
      </w:r>
    </w:p>
    <w:p w14:paraId="630F2D16" w14:textId="77777777" w:rsidR="001A31CD" w:rsidRPr="00A376B0" w:rsidRDefault="001A31CD" w:rsidP="001A31CD">
      <w:r>
        <w:t>(1:09)</w:t>
      </w:r>
    </w:p>
    <w:p w14:paraId="584197EF" w14:textId="77777777" w:rsidR="001A31CD" w:rsidRDefault="001A31CD" w:rsidP="001A31CD">
      <w:pPr>
        <w:pStyle w:val="Heading4"/>
      </w:pPr>
      <w:r w:rsidRPr="00A376B0">
        <w:t>The standard is maximizing expected well-being. Prefer:</w:t>
      </w:r>
    </w:p>
    <w:p w14:paraId="676E861C" w14:textId="77777777" w:rsidR="001A31CD" w:rsidRPr="00A376B0" w:rsidRDefault="001A31CD" w:rsidP="001A31CD"/>
    <w:p w14:paraId="161BDBA8" w14:textId="77777777" w:rsidR="001A31CD" w:rsidRPr="00A376B0" w:rsidRDefault="001A31CD" w:rsidP="001A31CD">
      <w:pPr>
        <w:pStyle w:val="Heading4"/>
        <w:rPr>
          <w:rFonts w:asciiTheme="minorHAnsi" w:hAnsiTheme="minorHAnsi" w:cstheme="minorHAnsi"/>
        </w:rPr>
      </w:pPr>
      <w:r w:rsidRPr="00A376B0">
        <w:rPr>
          <w:rFonts w:asciiTheme="minorHAnsi" w:hAnsiTheme="minorHAnsi" w:cstheme="minorHAnsi"/>
        </w:rPr>
        <w:t xml:space="preserve">[1] We can all tell the objective goodness of pleasure and badness of pain. Nagel 86: </w:t>
      </w:r>
    </w:p>
    <w:p w14:paraId="45C67CB2" w14:textId="77777777" w:rsidR="001A31CD" w:rsidRPr="00A376B0" w:rsidRDefault="001A31CD" w:rsidP="001A31CD">
      <w:pPr>
        <w:rPr>
          <w:rFonts w:asciiTheme="minorHAnsi" w:hAnsiTheme="minorHAnsi" w:cstheme="minorHAnsi"/>
          <w:b/>
          <w:bCs/>
          <w:sz w:val="16"/>
          <w:szCs w:val="14"/>
        </w:rPr>
      </w:pPr>
      <w:r w:rsidRPr="00A376B0">
        <w:rPr>
          <w:rFonts w:asciiTheme="minorHAnsi" w:hAnsiTheme="minorHAnsi" w:cstheme="minorHAnsi"/>
          <w:b/>
          <w:bCs/>
          <w:sz w:val="16"/>
          <w:szCs w:val="14"/>
        </w:rPr>
        <w:t xml:space="preserve">Thomas Nagel. The View </w:t>
      </w:r>
      <w:proofErr w:type="gramStart"/>
      <w:r w:rsidRPr="00A376B0">
        <w:rPr>
          <w:rFonts w:asciiTheme="minorHAnsi" w:hAnsiTheme="minorHAnsi" w:cstheme="minorHAnsi"/>
          <w:b/>
          <w:bCs/>
          <w:sz w:val="16"/>
          <w:szCs w:val="14"/>
        </w:rPr>
        <w:t>From</w:t>
      </w:r>
      <w:proofErr w:type="gramEnd"/>
      <w:r w:rsidRPr="00A376B0">
        <w:rPr>
          <w:rFonts w:asciiTheme="minorHAnsi" w:hAnsiTheme="minorHAnsi" w:cstheme="minorHAnsi"/>
          <w:b/>
          <w:bCs/>
          <w:sz w:val="16"/>
          <w:szCs w:val="14"/>
        </w:rPr>
        <w:t xml:space="preserve"> Nowhere, HUP, 1986: 156-168. [Brackets for Gender]</w:t>
      </w:r>
    </w:p>
    <w:p w14:paraId="6AAA8923" w14:textId="77777777" w:rsidR="001A31CD" w:rsidRPr="00A376B0" w:rsidRDefault="001A31CD" w:rsidP="001A31CD">
      <w:pPr>
        <w:rPr>
          <w:rFonts w:asciiTheme="minorHAnsi" w:hAnsiTheme="minorHAnsi" w:cstheme="minorHAnsi"/>
          <w:sz w:val="16"/>
        </w:rPr>
      </w:pPr>
      <w:r w:rsidRPr="00A376B0">
        <w:rPr>
          <w:rFonts w:asciiTheme="minorHAnsi" w:hAnsiTheme="minorHAnsi" w:cstheme="minorHAnsi"/>
          <w:sz w:val="16"/>
        </w:rPr>
        <w:t xml:space="preserve">I shall defend the unsurprising claim that sensory pleasure is good and pain bad, no matter </w:t>
      </w:r>
      <w:proofErr w:type="spellStart"/>
      <w:r w:rsidRPr="00A376B0">
        <w:rPr>
          <w:rFonts w:asciiTheme="minorHAnsi" w:hAnsiTheme="minorHAnsi" w:cstheme="minorHAnsi"/>
          <w:sz w:val="16"/>
        </w:rPr>
        <w:t>whose</w:t>
      </w:r>
      <w:proofErr w:type="spellEnd"/>
      <w:r w:rsidRPr="00A376B0">
        <w:rPr>
          <w:rFonts w:asciiTheme="minorHAnsi" w:hAnsiTheme="minorHAnsi" w:cstheme="minorHAnsi"/>
          <w:sz w:val="16"/>
        </w:rPr>
        <w:t xml:space="preserve"> they are. The point of the exercise is to see how the pressures of objectification operate in a simple case. </w:t>
      </w:r>
      <w:r w:rsidRPr="00A376B0">
        <w:rPr>
          <w:rStyle w:val="StyleUnderline"/>
          <w:rFonts w:asciiTheme="minorHAnsi" w:hAnsiTheme="minorHAnsi" w:cstheme="minorHAnsi"/>
        </w:rPr>
        <w:t xml:space="preserve">Physical </w:t>
      </w:r>
      <w:r w:rsidRPr="00A376B0">
        <w:rPr>
          <w:rStyle w:val="StyleUnderline"/>
          <w:rFonts w:asciiTheme="minorHAnsi" w:hAnsiTheme="minorHAnsi" w:cstheme="minorHAnsi"/>
          <w:highlight w:val="cyan"/>
        </w:rPr>
        <w:t>pleasure and pain</w:t>
      </w:r>
      <w:r w:rsidRPr="00A376B0">
        <w:rPr>
          <w:rStyle w:val="StyleUnderline"/>
          <w:rFonts w:asciiTheme="minorHAnsi" w:hAnsiTheme="minorHAnsi" w:cstheme="minorHAnsi"/>
        </w:rPr>
        <w:t xml:space="preserve"> do not usually depend on activities or desires which themselves raise questions of justification and value. They </w:t>
      </w:r>
      <w:r w:rsidRPr="00A376B0">
        <w:rPr>
          <w:rStyle w:val="StyleUnderline"/>
          <w:rFonts w:asciiTheme="minorHAnsi" w:hAnsiTheme="minorHAnsi" w:cstheme="minorHAnsi"/>
          <w:highlight w:val="cyan"/>
        </w:rPr>
        <w:t>are just sensory experiences</w:t>
      </w:r>
      <w:r w:rsidRPr="00A376B0">
        <w:rPr>
          <w:rStyle w:val="StyleUnderline"/>
          <w:rFonts w:asciiTheme="minorHAnsi" w:hAnsiTheme="minorHAnsi" w:cstheme="minorHAnsi"/>
        </w:rPr>
        <w:t xml:space="preserve"> in relation </w:t>
      </w:r>
      <w:r w:rsidRPr="00A376B0">
        <w:rPr>
          <w:rStyle w:val="StyleUnderline"/>
          <w:rFonts w:asciiTheme="minorHAnsi" w:hAnsiTheme="minorHAnsi" w:cstheme="minorHAnsi"/>
          <w:highlight w:val="cyan"/>
        </w:rPr>
        <w:t>to which we are</w:t>
      </w:r>
      <w:r w:rsidRPr="00A376B0">
        <w:rPr>
          <w:rStyle w:val="StyleUnderline"/>
          <w:rFonts w:asciiTheme="minorHAnsi" w:hAnsiTheme="minorHAnsi" w:cstheme="minorHAnsi"/>
        </w:rPr>
        <w:t xml:space="preserve"> </w:t>
      </w:r>
      <w:proofErr w:type="gramStart"/>
      <w:r w:rsidRPr="00A376B0">
        <w:rPr>
          <w:rStyle w:val="StyleUnderline"/>
          <w:rFonts w:asciiTheme="minorHAnsi" w:hAnsiTheme="minorHAnsi" w:cstheme="minorHAnsi"/>
        </w:rPr>
        <w:t xml:space="preserve">fairly </w:t>
      </w:r>
      <w:r w:rsidRPr="00A376B0">
        <w:rPr>
          <w:rStyle w:val="StyleUnderline"/>
          <w:rFonts w:asciiTheme="minorHAnsi" w:hAnsiTheme="minorHAnsi" w:cstheme="minorHAnsi"/>
          <w:highlight w:val="cyan"/>
        </w:rPr>
        <w:t>passive</w:t>
      </w:r>
      <w:proofErr w:type="gramEnd"/>
      <w:r w:rsidRPr="00A376B0">
        <w:rPr>
          <w:rStyle w:val="StyleUnderline"/>
          <w:rFonts w:asciiTheme="minorHAnsi" w:hAnsiTheme="minorHAnsi" w:cstheme="minorHAnsi"/>
          <w:highlight w:val="cyan"/>
        </w:rPr>
        <w:t>, but</w:t>
      </w:r>
      <w:r w:rsidRPr="00A376B0">
        <w:rPr>
          <w:rStyle w:val="StyleUnderline"/>
          <w:rFonts w:asciiTheme="minorHAnsi" w:hAnsiTheme="minorHAnsi" w:cstheme="minorHAnsi"/>
        </w:rPr>
        <w:t xml:space="preserve"> toward which </w:t>
      </w:r>
      <w:r w:rsidRPr="00A376B0">
        <w:rPr>
          <w:rStyle w:val="StyleUnderline"/>
          <w:rFonts w:asciiTheme="minorHAnsi" w:hAnsiTheme="minorHAnsi" w:cstheme="minorHAnsi"/>
          <w:highlight w:val="cyan"/>
        </w:rPr>
        <w:t>we feel involuntary desire or aversion</w:t>
      </w:r>
      <w:r w:rsidRPr="00A376B0">
        <w:rPr>
          <w:rStyle w:val="StyleUnderline"/>
          <w:rFonts w:asciiTheme="minorHAnsi" w:hAnsiTheme="minorHAnsi" w:cstheme="minorHAnsi"/>
        </w:rPr>
        <w:t xml:space="preserve">. Almost </w:t>
      </w:r>
      <w:r w:rsidRPr="00A376B0">
        <w:rPr>
          <w:rStyle w:val="StyleUnderline"/>
          <w:rFonts w:asciiTheme="minorHAnsi" w:hAnsiTheme="minorHAnsi" w:cstheme="minorHAnsi"/>
          <w:highlight w:val="cyan"/>
        </w:rPr>
        <w:t>everyone takes the avoidance of [their]</w:t>
      </w:r>
      <w:r w:rsidRPr="00A376B0">
        <w:rPr>
          <w:rStyle w:val="StyleUnderline"/>
          <w:rFonts w:asciiTheme="minorHAnsi" w:hAnsiTheme="minorHAnsi" w:cstheme="minorHAnsi"/>
        </w:rPr>
        <w:t xml:space="preserve"> his </w:t>
      </w:r>
      <w:r w:rsidRPr="00A376B0">
        <w:rPr>
          <w:rStyle w:val="StyleUnderline"/>
          <w:rFonts w:asciiTheme="minorHAnsi" w:hAnsiTheme="minorHAnsi" w:cstheme="minorHAnsi"/>
          <w:highlight w:val="cyan"/>
        </w:rPr>
        <w:t>own pain and</w:t>
      </w:r>
      <w:r w:rsidRPr="00A376B0">
        <w:rPr>
          <w:rStyle w:val="StyleUnderline"/>
          <w:rFonts w:asciiTheme="minorHAnsi" w:hAnsiTheme="minorHAnsi" w:cstheme="minorHAnsi"/>
        </w:rPr>
        <w:t xml:space="preserve"> the promotion of his own </w:t>
      </w:r>
      <w:r w:rsidRPr="00A376B0">
        <w:rPr>
          <w:rStyle w:val="StyleUnderline"/>
          <w:rFonts w:asciiTheme="minorHAnsi" w:hAnsiTheme="minorHAnsi" w:cstheme="minorHAnsi"/>
          <w:highlight w:val="cyan"/>
        </w:rPr>
        <w:t>pleasure as subjective reasons for action</w:t>
      </w:r>
      <w:r w:rsidRPr="00A376B0">
        <w:rPr>
          <w:rStyle w:val="StyleUnderline"/>
          <w:rFonts w:asciiTheme="minorHAnsi" w:hAnsiTheme="minorHAnsi" w:cstheme="minorHAnsi"/>
        </w:rPr>
        <w:t xml:space="preserve"> in a fairly simple way; they are not back up by any further reasons. On the other hand, if someone pursues pain or avoids pleasure, either it is a means to some end or it is backed up by dark reasons like guilt or sexual masochism</w:t>
      </w:r>
      <w:r w:rsidRPr="00A376B0">
        <w:rPr>
          <w:rFonts w:asciiTheme="minorHAnsi" w:hAnsiTheme="minorHAnsi" w:cstheme="minorHAnsi"/>
          <w:sz w:val="16"/>
        </w:rPr>
        <w:t xml:space="preserve">. What sort of general value, if any, ought to be assigned to pleasure and pain when we consider these facts from an objective standpoint? What kind of judgment can we reasonably make about these things when we view them in abstraction from who we are? </w:t>
      </w:r>
      <w:r w:rsidRPr="00A376B0">
        <w:rPr>
          <w:rStyle w:val="StyleUnderline"/>
          <w:rFonts w:asciiTheme="minorHAnsi" w:hAnsiTheme="minorHAnsi" w:cstheme="minorHAnsi"/>
        </w:rPr>
        <w:t xml:space="preserve">We can begin by asking why there is no plausibility in the zero position, that </w:t>
      </w:r>
      <w:r w:rsidRPr="00A376B0">
        <w:rPr>
          <w:rStyle w:val="StyleUnderline"/>
          <w:rFonts w:asciiTheme="minorHAnsi" w:hAnsiTheme="minorHAnsi" w:cstheme="minorHAnsi"/>
          <w:highlight w:val="cyan"/>
        </w:rPr>
        <w:t>pleasure and pain</w:t>
      </w:r>
      <w:r w:rsidRPr="00A376B0">
        <w:rPr>
          <w:rStyle w:val="StyleUnderline"/>
          <w:rFonts w:asciiTheme="minorHAnsi" w:hAnsiTheme="minorHAnsi" w:cstheme="minorHAnsi"/>
        </w:rPr>
        <w:t xml:space="preserve"> have no value of any kind that </w:t>
      </w:r>
      <w:r w:rsidRPr="00A376B0">
        <w:rPr>
          <w:rStyle w:val="StyleUnderline"/>
          <w:rFonts w:asciiTheme="minorHAnsi" w:hAnsiTheme="minorHAnsi" w:cstheme="minorHAnsi"/>
          <w:highlight w:val="cyan"/>
        </w:rPr>
        <w:t>can be objectively recognized</w:t>
      </w:r>
      <w:r w:rsidRPr="00A376B0">
        <w:rPr>
          <w:rFonts w:asciiTheme="minorHAnsi" w:hAnsiTheme="minorHAnsi" w:cstheme="minorHAnsi"/>
          <w:sz w:val="16"/>
        </w:rPr>
        <w:t xml:space="preserve">. That would mean that I have no reason to take aspirin for a severe headache, however I may in fact be motivated; </w:t>
      </w:r>
      <w:r w:rsidRPr="00A376B0">
        <w:rPr>
          <w:rStyle w:val="StyleUnderline"/>
          <w:rFonts w:asciiTheme="minorHAnsi" w:hAnsiTheme="minorHAnsi" w:cstheme="minorHAnsi"/>
        </w:rPr>
        <w:t xml:space="preserve">and that </w:t>
      </w:r>
      <w:r w:rsidRPr="00A376B0">
        <w:rPr>
          <w:rStyle w:val="StyleUnderline"/>
          <w:rFonts w:asciiTheme="minorHAnsi" w:hAnsiTheme="minorHAnsi" w:cstheme="minorHAnsi"/>
          <w:highlight w:val="cyan"/>
        </w:rPr>
        <w:t>looking</w:t>
      </w:r>
      <w:r w:rsidRPr="00A376B0">
        <w:rPr>
          <w:rStyle w:val="StyleUnderline"/>
          <w:rFonts w:asciiTheme="minorHAnsi" w:hAnsiTheme="minorHAnsi" w:cstheme="minorHAnsi"/>
        </w:rPr>
        <w:t xml:space="preserve"> at it </w:t>
      </w:r>
      <w:r w:rsidRPr="00A376B0">
        <w:rPr>
          <w:rStyle w:val="StyleUnderline"/>
          <w:rFonts w:asciiTheme="minorHAnsi" w:hAnsiTheme="minorHAnsi" w:cstheme="minorHAnsi"/>
          <w:highlight w:val="cyan"/>
        </w:rPr>
        <w:t>from outside</w:t>
      </w:r>
      <w:r w:rsidRPr="00A376B0">
        <w:rPr>
          <w:rStyle w:val="StyleUnderline"/>
          <w:rFonts w:asciiTheme="minorHAnsi" w:hAnsiTheme="minorHAnsi" w:cstheme="minorHAnsi"/>
        </w:rPr>
        <w:t xml:space="preserve">, you couldn't even say that </w:t>
      </w:r>
      <w:r w:rsidRPr="00A376B0">
        <w:rPr>
          <w:rStyle w:val="StyleUnderline"/>
          <w:rFonts w:asciiTheme="minorHAnsi" w:hAnsiTheme="minorHAnsi" w:cstheme="minorHAnsi"/>
          <w:highlight w:val="cyan"/>
        </w:rPr>
        <w:t>someone had a reason not to put [their]</w:t>
      </w:r>
      <w:r w:rsidRPr="00A376B0">
        <w:rPr>
          <w:rStyle w:val="StyleUnderline"/>
          <w:rFonts w:asciiTheme="minorHAnsi" w:hAnsiTheme="minorHAnsi" w:cstheme="minorHAnsi"/>
        </w:rPr>
        <w:t xml:space="preserve"> his </w:t>
      </w:r>
      <w:r w:rsidRPr="00A376B0">
        <w:rPr>
          <w:rStyle w:val="StyleUnderline"/>
          <w:rFonts w:asciiTheme="minorHAnsi" w:hAnsiTheme="minorHAnsi" w:cstheme="minorHAnsi"/>
          <w:highlight w:val="cyan"/>
        </w:rPr>
        <w:t>hand on a hot stove, just because of</w:t>
      </w:r>
      <w:r w:rsidRPr="00A376B0">
        <w:rPr>
          <w:rStyle w:val="StyleUnderline"/>
          <w:rFonts w:asciiTheme="minorHAnsi" w:hAnsiTheme="minorHAnsi" w:cstheme="minorHAnsi"/>
        </w:rPr>
        <w:t xml:space="preserve"> the </w:t>
      </w:r>
      <w:r w:rsidRPr="00A376B0">
        <w:rPr>
          <w:rStyle w:val="StyleUnderline"/>
          <w:rFonts w:asciiTheme="minorHAnsi" w:hAnsiTheme="minorHAnsi" w:cstheme="minorHAnsi"/>
          <w:highlight w:val="cyan"/>
        </w:rPr>
        <w:t>pain</w:t>
      </w:r>
      <w:r w:rsidRPr="00A376B0">
        <w:rPr>
          <w:rStyle w:val="StyleUnderline"/>
          <w:rFonts w:asciiTheme="minorHAnsi" w:hAnsiTheme="minorHAnsi" w:cstheme="minorHAnsi"/>
        </w:rPr>
        <w:t>. Try looking at it from the outside and see whether you can manage to withhold that judgment</w:t>
      </w:r>
      <w:r w:rsidRPr="00A376B0">
        <w:rPr>
          <w:rFonts w:asciiTheme="minorHAnsi" w:hAnsiTheme="minorHAnsi" w:cstheme="minorHAnsi"/>
          <w:sz w:val="16"/>
        </w:rPr>
        <w:t xml:space="preserve">. If the idea of objective practical reason makes any sense at all, so that there is some judgment to withhold, it does not seem possible. If the general arguments against the reality of objective reasons are no good, then it is at least possible that I have a reason, and not just an inclination, to refrain from putting my hand on a hot stove. But given the possibility, it seems meaningless to deny that this is so. Oddly enough, however, we can think of a story that would go with such a denial. It might be suggested that the aversion to pain is a useful phobia—having nothing to do with the intrinsic undesirability of pain itself—which helps us avoid or escape the injuries that are signaled by pain. (The same type of purely instrumental value might be ascribed to sensory pleasure: the pleasures of food, drink, and sex might be regarded as having no value in themselves, though our natural attraction to them assists survival and reproduction.) There would then be nothing wrong with </w:t>
      </w:r>
      <w:proofErr w:type="gramStart"/>
      <w:r w:rsidRPr="00A376B0">
        <w:rPr>
          <w:rFonts w:asciiTheme="minorHAnsi" w:hAnsiTheme="minorHAnsi" w:cstheme="minorHAnsi"/>
          <w:sz w:val="16"/>
        </w:rPr>
        <w:t>pain in itself, and</w:t>
      </w:r>
      <w:proofErr w:type="gramEnd"/>
      <w:r w:rsidRPr="00A376B0">
        <w:rPr>
          <w:rFonts w:asciiTheme="minorHAnsi" w:hAnsiTheme="minorHAnsi" w:cstheme="minorHAnsi"/>
          <w:sz w:val="16"/>
        </w:rPr>
        <w:t xml:space="preserve"> someone who was never motivated deliberately to do anything just because he knew it would reduce or avoid pain would have nothing the matter with him. He would still have involuntary avoidance reactions, otherwise it would be hard to say that he felt pain at all. And he would be motivated to reduce pain for other reasons —because it was an effective way to avoid the danger being signaled, or because it interfered with some physical or mental activity that was important to him. He just wouldn't regard the pain as itself something he had any reason to avoid, even though he hated the feeling just as much as the rest of us. (And </w:t>
      </w:r>
      <w:proofErr w:type="gramStart"/>
      <w:r w:rsidRPr="00A376B0">
        <w:rPr>
          <w:rFonts w:asciiTheme="minorHAnsi" w:hAnsiTheme="minorHAnsi" w:cstheme="minorHAnsi"/>
          <w:sz w:val="16"/>
        </w:rPr>
        <w:t>of course</w:t>
      </w:r>
      <w:proofErr w:type="gramEnd"/>
      <w:r w:rsidRPr="00A376B0">
        <w:rPr>
          <w:rFonts w:asciiTheme="minorHAnsi" w:hAnsiTheme="minorHAnsi" w:cstheme="minorHAnsi"/>
          <w:sz w:val="16"/>
        </w:rPr>
        <w:t xml:space="preserve"> he wouldn't be able to justify the avoidance of pain in the way that we customarily justify avoiding what we hate without reason—that is, on the ground that even an irrational hatred makes its object very unpleasant!) There is nothing self-contradictory in this proposal, but it seems nevertheless insane. </w:t>
      </w:r>
      <w:r w:rsidRPr="00A376B0">
        <w:rPr>
          <w:rStyle w:val="StyleUnderline"/>
          <w:rFonts w:asciiTheme="minorHAnsi" w:hAnsiTheme="minorHAnsi" w:cstheme="minorHAnsi"/>
        </w:rPr>
        <w:t xml:space="preserve">Without some positive reason to think there is nothing </w:t>
      </w:r>
      <w:proofErr w:type="gramStart"/>
      <w:r w:rsidRPr="00A376B0">
        <w:rPr>
          <w:rStyle w:val="StyleUnderline"/>
          <w:rFonts w:asciiTheme="minorHAnsi" w:hAnsiTheme="minorHAnsi" w:cstheme="minorHAnsi"/>
        </w:rPr>
        <w:t>in itself good</w:t>
      </w:r>
      <w:proofErr w:type="gramEnd"/>
      <w:r w:rsidRPr="00A376B0">
        <w:rPr>
          <w:rStyle w:val="StyleUnderline"/>
          <w:rFonts w:asciiTheme="minorHAnsi" w:hAnsiTheme="minorHAnsi" w:cstheme="minorHAnsi"/>
        </w:rPr>
        <w:t xml:space="preserve"> or bad about </w:t>
      </w:r>
      <w:r w:rsidRPr="00A376B0">
        <w:rPr>
          <w:rStyle w:val="StyleUnderline"/>
          <w:rFonts w:asciiTheme="minorHAnsi" w:hAnsiTheme="minorHAnsi" w:cstheme="minorHAnsi"/>
        </w:rPr>
        <w:lastRenderedPageBreak/>
        <w:t>having an experience you intensely like or dislike, we can't seriously regard the common impression to the contrary as a collective illusion</w:t>
      </w:r>
      <w:r w:rsidRPr="00A376B0">
        <w:rPr>
          <w:rFonts w:asciiTheme="minorHAnsi" w:hAnsiTheme="minorHAnsi" w:cstheme="minorHAnsi"/>
          <w:sz w:val="16"/>
        </w:rPr>
        <w:t xml:space="preserve">. Such things are at least good or bad for </w:t>
      </w:r>
      <w:proofErr w:type="gramStart"/>
      <w:r w:rsidRPr="00A376B0">
        <w:rPr>
          <w:rFonts w:asciiTheme="minorHAnsi" w:hAnsiTheme="minorHAnsi" w:cstheme="minorHAnsi"/>
          <w:sz w:val="16"/>
        </w:rPr>
        <w:t>us, if</w:t>
      </w:r>
      <w:proofErr w:type="gramEnd"/>
      <w:r w:rsidRPr="00A376B0">
        <w:rPr>
          <w:rFonts w:asciiTheme="minorHAnsi" w:hAnsiTheme="minorHAnsi" w:cstheme="minorHAnsi"/>
          <w:sz w:val="16"/>
        </w:rPr>
        <w:t xml:space="preserve"> anything is. </w:t>
      </w:r>
      <w:r w:rsidRPr="00A376B0">
        <w:rPr>
          <w:rStyle w:val="StyleUnderline"/>
          <w:rFonts w:asciiTheme="minorHAnsi" w:hAnsiTheme="minorHAnsi" w:cstheme="minorHAnsi"/>
        </w:rPr>
        <w:t xml:space="preserve">What seems to be going on here is that </w:t>
      </w:r>
      <w:r w:rsidRPr="00A376B0">
        <w:rPr>
          <w:rStyle w:val="StyleUnderline"/>
          <w:rFonts w:asciiTheme="minorHAnsi" w:hAnsiTheme="minorHAnsi" w:cstheme="minorHAnsi"/>
          <w:highlight w:val="cyan"/>
        </w:rPr>
        <w:t>we cannot form an objective standpoint withhold</w:t>
      </w:r>
      <w:r w:rsidRPr="00A376B0">
        <w:rPr>
          <w:rStyle w:val="StyleUnderline"/>
          <w:rFonts w:asciiTheme="minorHAnsi" w:hAnsiTheme="minorHAnsi" w:cstheme="minorHAnsi"/>
        </w:rPr>
        <w:t xml:space="preserve"> a certain kind of </w:t>
      </w:r>
      <w:r w:rsidRPr="00A376B0">
        <w:rPr>
          <w:rStyle w:val="StyleUnderline"/>
          <w:rFonts w:asciiTheme="minorHAnsi" w:hAnsiTheme="minorHAnsi" w:cstheme="minorHAnsi"/>
          <w:highlight w:val="cyan"/>
        </w:rPr>
        <w:t>endorsement of the most direct</w:t>
      </w:r>
      <w:r w:rsidRPr="00A376B0">
        <w:rPr>
          <w:rStyle w:val="StyleUnderline"/>
          <w:rFonts w:asciiTheme="minorHAnsi" w:hAnsiTheme="minorHAnsi" w:cstheme="minorHAnsi"/>
        </w:rPr>
        <w:t xml:space="preserve"> and immediate </w:t>
      </w:r>
      <w:r w:rsidRPr="00A376B0">
        <w:rPr>
          <w:rStyle w:val="StyleUnderline"/>
          <w:rFonts w:asciiTheme="minorHAnsi" w:hAnsiTheme="minorHAnsi" w:cstheme="minorHAnsi"/>
          <w:highlight w:val="cyan"/>
        </w:rPr>
        <w:t>subjective value judgments</w:t>
      </w:r>
      <w:r w:rsidRPr="00A376B0">
        <w:rPr>
          <w:rStyle w:val="StyleUnderline"/>
          <w:rFonts w:asciiTheme="minorHAnsi" w:hAnsiTheme="minorHAnsi" w:cstheme="minorHAnsi"/>
        </w:rPr>
        <w:t xml:space="preserve"> we make </w:t>
      </w:r>
      <w:r w:rsidRPr="00A376B0">
        <w:rPr>
          <w:rStyle w:val="StyleUnderline"/>
          <w:rFonts w:asciiTheme="minorHAnsi" w:hAnsiTheme="minorHAnsi" w:cstheme="minorHAnsi"/>
          <w:highlight w:val="cyan"/>
        </w:rPr>
        <w:t>concerning</w:t>
      </w:r>
      <w:r w:rsidRPr="00A376B0">
        <w:rPr>
          <w:rStyle w:val="StyleUnderline"/>
          <w:rFonts w:asciiTheme="minorHAnsi" w:hAnsiTheme="minorHAnsi" w:cstheme="minorHAnsi"/>
        </w:rPr>
        <w:t xml:space="preserve"> the contents of our </w:t>
      </w:r>
      <w:r w:rsidRPr="00A376B0">
        <w:rPr>
          <w:rStyle w:val="StyleUnderline"/>
          <w:rFonts w:asciiTheme="minorHAnsi" w:hAnsiTheme="minorHAnsi" w:cstheme="minorHAnsi"/>
          <w:highlight w:val="cyan"/>
        </w:rPr>
        <w:t>own consciousness</w:t>
      </w:r>
      <w:r w:rsidRPr="00A376B0">
        <w:rPr>
          <w:rFonts w:asciiTheme="minorHAnsi" w:hAnsiTheme="minorHAnsi" w:cstheme="minorHAnsi"/>
          <w:sz w:val="16"/>
        </w:rPr>
        <w:t xml:space="preserve">. We regard ourselves as too close to those things to be mistaken in our immediate, nonideological evaluative impressions. </w:t>
      </w:r>
      <w:r w:rsidRPr="00A376B0">
        <w:rPr>
          <w:rStyle w:val="StyleUnderline"/>
          <w:rFonts w:asciiTheme="minorHAnsi" w:hAnsiTheme="minorHAnsi" w:cstheme="minorHAnsi"/>
        </w:rPr>
        <w:t>No objective view we can attain could possibly overrule our subjective authority in such cases</w:t>
      </w:r>
      <w:r w:rsidRPr="00A376B0">
        <w:rPr>
          <w:rFonts w:asciiTheme="minorHAnsi" w:hAnsiTheme="minorHAnsi" w:cstheme="minorHAnsi"/>
          <w:sz w:val="16"/>
        </w:rPr>
        <w:t>. There can be no reason to reject the appearances here.</w:t>
      </w:r>
    </w:p>
    <w:p w14:paraId="2B5BE0B4" w14:textId="77777777" w:rsidR="001A31CD" w:rsidRPr="00A376B0" w:rsidRDefault="001A31CD" w:rsidP="001A31CD">
      <w:pPr>
        <w:pStyle w:val="Heading4"/>
      </w:pPr>
      <w:proofErr w:type="gramStart"/>
      <w:r w:rsidRPr="00A376B0">
        <w:t>Each individual's</w:t>
      </w:r>
      <w:proofErr w:type="gramEnd"/>
      <w:r w:rsidRPr="00A376B0">
        <w:t xml:space="preserve"> intrinsic equal worth mandates that we maximize the lives and liberties of as many as possible—that concludes in utilitarianism.</w:t>
      </w:r>
    </w:p>
    <w:p w14:paraId="7EC81CD3" w14:textId="77777777" w:rsidR="001A31CD" w:rsidRPr="00A376B0" w:rsidRDefault="001A31CD" w:rsidP="001A31CD">
      <w:pPr>
        <w:pStyle w:val="NormalWeb"/>
        <w:spacing w:before="0" w:beforeAutospacing="0" w:after="160" w:afterAutospacing="0"/>
      </w:pPr>
      <w:r w:rsidRPr="00A376B0">
        <w:rPr>
          <w:rFonts w:ascii="Calibri" w:hAnsi="Calibri" w:cs="Calibri"/>
          <w:b/>
          <w:bCs/>
          <w:color w:val="000000"/>
          <w:sz w:val="26"/>
          <w:szCs w:val="26"/>
        </w:rPr>
        <w:t xml:space="preserve">David </w:t>
      </w:r>
      <w:proofErr w:type="spellStart"/>
      <w:r w:rsidRPr="00A376B0">
        <w:rPr>
          <w:rFonts w:ascii="Calibri" w:hAnsi="Calibri" w:cs="Calibri"/>
          <w:b/>
          <w:bCs/>
          <w:color w:val="000000"/>
          <w:sz w:val="26"/>
          <w:szCs w:val="26"/>
          <w:shd w:val="clear" w:color="auto" w:fill="00FF00"/>
        </w:rPr>
        <w:t>Cummiskey</w:t>
      </w:r>
      <w:proofErr w:type="spellEnd"/>
      <w:r w:rsidRPr="00A376B0">
        <w:rPr>
          <w:rFonts w:ascii="Calibri" w:hAnsi="Calibri" w:cs="Calibri"/>
          <w:b/>
          <w:bCs/>
          <w:color w:val="000000"/>
          <w:sz w:val="26"/>
          <w:szCs w:val="26"/>
          <w:shd w:val="clear" w:color="auto" w:fill="00FF00"/>
        </w:rPr>
        <w:t xml:space="preserve"> 90</w:t>
      </w:r>
      <w:r w:rsidRPr="00A376B0">
        <w:rPr>
          <w:rFonts w:ascii="Calibri" w:hAnsi="Calibri" w:cs="Calibri"/>
          <w:b/>
          <w:bCs/>
          <w:color w:val="000000"/>
          <w:sz w:val="26"/>
          <w:szCs w:val="26"/>
        </w:rPr>
        <w:t xml:space="preserve">, </w:t>
      </w:r>
      <w:proofErr w:type="spellStart"/>
      <w:r w:rsidRPr="00A376B0">
        <w:rPr>
          <w:rFonts w:ascii="Calibri" w:hAnsi="Calibri" w:cs="Calibri"/>
          <w:b/>
          <w:bCs/>
          <w:color w:val="000000"/>
          <w:sz w:val="26"/>
          <w:szCs w:val="26"/>
        </w:rPr>
        <w:t>AssocProf</w:t>
      </w:r>
      <w:proofErr w:type="spellEnd"/>
      <w:r w:rsidRPr="00A376B0">
        <w:rPr>
          <w:rFonts w:ascii="Calibri" w:hAnsi="Calibri" w:cs="Calibri"/>
          <w:b/>
          <w:bCs/>
          <w:color w:val="000000"/>
          <w:sz w:val="26"/>
          <w:szCs w:val="26"/>
        </w:rPr>
        <w:t xml:space="preserve">/Phil @ U of Chicago, “Kantian </w:t>
      </w:r>
      <w:proofErr w:type="spellStart"/>
      <w:r w:rsidRPr="00A376B0">
        <w:rPr>
          <w:rFonts w:ascii="Calibri" w:hAnsi="Calibri" w:cs="Calibri"/>
          <w:b/>
          <w:bCs/>
          <w:color w:val="000000"/>
          <w:sz w:val="26"/>
          <w:szCs w:val="26"/>
        </w:rPr>
        <w:t>Consequentiaism</w:t>
      </w:r>
      <w:proofErr w:type="spellEnd"/>
      <w:r w:rsidRPr="00A376B0">
        <w:rPr>
          <w:rFonts w:ascii="Calibri" w:hAnsi="Calibri" w:cs="Calibri"/>
          <w:b/>
          <w:bCs/>
          <w:color w:val="000000"/>
          <w:sz w:val="26"/>
          <w:szCs w:val="26"/>
        </w:rPr>
        <w:t>,”</w:t>
      </w:r>
      <w:hyperlink r:id="rId9" w:history="1">
        <w:r w:rsidRPr="00A376B0">
          <w:rPr>
            <w:rStyle w:val="Hyperlink"/>
            <w:color w:val="000000"/>
            <w:sz w:val="26"/>
            <w:szCs w:val="26"/>
          </w:rPr>
          <w:t xml:space="preserve"> </w:t>
        </w:r>
        <w:r w:rsidRPr="00A376B0">
          <w:rPr>
            <w:rStyle w:val="Hyperlink"/>
            <w:color w:val="000000"/>
            <w:sz w:val="22"/>
            <w:szCs w:val="22"/>
          </w:rPr>
          <w:t>http://www.jstor.org/stable/2381810</w:t>
        </w:r>
      </w:hyperlink>
      <w:r w:rsidRPr="00A376B0">
        <w:rPr>
          <w:rFonts w:ascii="Calibri" w:hAnsi="Calibri" w:cs="Calibri"/>
          <w:b/>
          <w:bCs/>
          <w:color w:val="000000"/>
          <w:sz w:val="26"/>
          <w:szCs w:val="26"/>
        </w:rPr>
        <w:t>. </w:t>
      </w:r>
    </w:p>
    <w:p w14:paraId="5E06B6C6" w14:textId="77777777" w:rsidR="001A31CD" w:rsidRPr="00A376B0" w:rsidRDefault="001A31CD" w:rsidP="001A31CD">
      <w:pPr>
        <w:pStyle w:val="NormalWeb"/>
        <w:spacing w:before="0" w:beforeAutospacing="0" w:after="160" w:afterAutospacing="0"/>
      </w:pPr>
      <w:r w:rsidRPr="00A376B0">
        <w:rPr>
          <w:rFonts w:ascii="Calibri" w:hAnsi="Calibri" w:cs="Calibri"/>
          <w:color w:val="000000"/>
          <w:sz w:val="16"/>
          <w:szCs w:val="16"/>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 </w:t>
      </w:r>
      <w:r w:rsidRPr="00A376B0">
        <w:rPr>
          <w:sz w:val="16"/>
        </w:rPr>
        <w:t xml:space="preserve">By emphasizing </w:t>
      </w:r>
      <w:proofErr w:type="gramStart"/>
      <w:r w:rsidRPr="00A376B0">
        <w:rPr>
          <w:sz w:val="16"/>
        </w:rPr>
        <w:t>solely</w:t>
      </w:r>
      <w:proofErr w:type="gramEnd"/>
      <w:r w:rsidRPr="00A376B0">
        <w:rPr>
          <w:sz w:val="16"/>
        </w:rPr>
        <w:t xml:space="preserve"> the one who must bear the cost if we act, we fail to sufficiently respect and take account of the many other separate persons, each with only one life, who will bear the cost of our inaction. In such a situation, what would a conscientious Kantian agent, an agent motivated by the unconditional value of rational beings, choose? A morally good agent recognizes that the basis of all </w:t>
      </w:r>
      <w:proofErr w:type="gramStart"/>
      <w:r w:rsidRPr="00A376B0">
        <w:rPr>
          <w:sz w:val="16"/>
        </w:rPr>
        <w:t>particular</w:t>
      </w:r>
      <w:r w:rsidRPr="00A376B0">
        <w:rPr>
          <w:rFonts w:ascii="Calibri" w:hAnsi="Calibri" w:cs="Calibri"/>
          <w:color w:val="000000"/>
          <w:sz w:val="16"/>
          <w:szCs w:val="16"/>
        </w:rPr>
        <w:t xml:space="preserve"> duties</w:t>
      </w:r>
      <w:proofErr w:type="gramEnd"/>
      <w:r w:rsidRPr="00A376B0">
        <w:rPr>
          <w:rFonts w:ascii="Calibri" w:hAnsi="Calibri" w:cs="Calibri"/>
          <w:color w:val="000000"/>
          <w:sz w:val="16"/>
          <w:szCs w:val="16"/>
        </w:rPr>
        <w:t xml:space="preserve"> is the principle that “rational nature exists as an end in itself”. Rational nature as such is the supreme objective end of all conduct. </w:t>
      </w:r>
      <w:r w:rsidRPr="00A376B0">
        <w:rPr>
          <w:rFonts w:ascii="Calibri" w:hAnsi="Calibri" w:cs="Calibri"/>
          <w:b/>
          <w:bCs/>
          <w:i/>
          <w:iCs/>
          <w:color w:val="000000"/>
          <w:sz w:val="26"/>
          <w:szCs w:val="26"/>
          <w:u w:val="single"/>
          <w:shd w:val="clear" w:color="auto" w:fill="00FF00"/>
        </w:rPr>
        <w:t>If</w:t>
      </w:r>
      <w:r w:rsidRPr="00A376B0">
        <w:rPr>
          <w:rFonts w:ascii="Calibri" w:hAnsi="Calibri" w:cs="Calibri"/>
          <w:color w:val="000000"/>
          <w:sz w:val="16"/>
          <w:szCs w:val="26"/>
        </w:rPr>
        <w:t xml:space="preserve"> </w:t>
      </w:r>
      <w:r w:rsidRPr="00A376B0">
        <w:rPr>
          <w:rFonts w:ascii="Calibri" w:hAnsi="Calibri" w:cs="Calibri"/>
          <w:color w:val="000000"/>
          <w:sz w:val="16"/>
          <w:szCs w:val="16"/>
        </w:rPr>
        <w:t xml:space="preserve">one truly believes that </w:t>
      </w:r>
      <w:r w:rsidRPr="00A376B0">
        <w:rPr>
          <w:rFonts w:ascii="Calibri" w:hAnsi="Calibri" w:cs="Calibri"/>
          <w:b/>
          <w:bCs/>
          <w:i/>
          <w:iCs/>
          <w:color w:val="000000"/>
          <w:sz w:val="26"/>
          <w:szCs w:val="26"/>
          <w:u w:val="single"/>
          <w:shd w:val="clear" w:color="auto" w:fill="00FF00"/>
        </w:rPr>
        <w:t>all rational beings have an equal value, then the rational solution to such a dilemma involves maximally promoting the lives and liberties of as many rational beings as possible</w:t>
      </w:r>
      <w:r w:rsidRPr="00A376B0">
        <w:rPr>
          <w:rFonts w:ascii="Calibri" w:hAnsi="Calibri" w:cs="Calibri"/>
          <w:color w:val="000000"/>
          <w:sz w:val="16"/>
          <w:szCs w:val="16"/>
        </w:rPr>
        <w:t xml:space="preserve">. </w:t>
      </w:r>
      <w:proofErr w:type="gramStart"/>
      <w:r w:rsidRPr="00A376B0">
        <w:rPr>
          <w:rFonts w:ascii="Calibri" w:hAnsi="Calibri" w:cs="Calibri"/>
          <w:color w:val="000000"/>
          <w:sz w:val="16"/>
          <w:szCs w:val="16"/>
        </w:rPr>
        <w:t>In order to</w:t>
      </w:r>
      <w:proofErr w:type="gramEnd"/>
      <w:r w:rsidRPr="00A376B0">
        <w:rPr>
          <w:rFonts w:ascii="Calibri" w:hAnsi="Calibri" w:cs="Calibri"/>
          <w:color w:val="000000"/>
          <w:sz w:val="16"/>
          <w:szCs w:val="16"/>
        </w:rPr>
        <w:t xml:space="preserve">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w:t>
      </w:r>
      <w:r w:rsidRPr="00A376B0">
        <w:rPr>
          <w:rFonts w:ascii="Calibri" w:hAnsi="Calibri" w:cs="Calibri"/>
          <w:color w:val="000000"/>
          <w:sz w:val="14"/>
          <w:szCs w:val="16"/>
        </w:rPr>
        <w:t xml:space="preserve">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 </w:t>
      </w:r>
      <w:r w:rsidRPr="00A376B0">
        <w:rPr>
          <w:rFonts w:ascii="Calibri" w:hAnsi="Calibri" w:cs="Calibri"/>
          <w:b/>
          <w:bCs/>
          <w:i/>
          <w:iCs/>
          <w:color w:val="000000"/>
          <w:sz w:val="26"/>
          <w:szCs w:val="26"/>
          <w:u w:val="single"/>
          <w:shd w:val="clear" w:color="auto" w:fill="00FF00"/>
        </w:rPr>
        <w:t>Persons</w:t>
      </w:r>
      <w:r w:rsidRPr="00A376B0">
        <w:rPr>
          <w:rFonts w:ascii="Calibri" w:hAnsi="Calibri" w:cs="Calibri"/>
          <w:color w:val="000000"/>
          <w:sz w:val="14"/>
          <w:szCs w:val="26"/>
        </w:rPr>
        <w:t xml:space="preserve"> </w:t>
      </w:r>
      <w:r w:rsidRPr="00A376B0">
        <w:rPr>
          <w:sz w:val="14"/>
        </w:rPr>
        <w:t>may have dignity, that is, an unconditional and incomparable worth” that transcends any market value, but persons also have a fundamental equality that dictates that some</w:t>
      </w:r>
      <w:r w:rsidRPr="00A376B0">
        <w:rPr>
          <w:rFonts w:ascii="Calibri" w:hAnsi="Calibri" w:cs="Calibri"/>
          <w:b/>
          <w:bCs/>
          <w:i/>
          <w:iCs/>
          <w:color w:val="000000"/>
          <w:sz w:val="26"/>
          <w:szCs w:val="26"/>
          <w:u w:val="single"/>
          <w:shd w:val="clear" w:color="auto" w:fill="00FF00"/>
        </w:rPr>
        <w:t xml:space="preserve"> must sometimes give way for the sake of others.</w:t>
      </w:r>
      <w:r w:rsidRPr="00A376B0">
        <w:rPr>
          <w:rFonts w:ascii="Calibri" w:hAnsi="Calibri" w:cs="Calibri"/>
          <w:color w:val="000000"/>
          <w:sz w:val="14"/>
          <w:szCs w:val="16"/>
        </w:rPr>
        <w:t xml:space="preserve"> The concept of the end-in-itself </w:t>
      </w:r>
      <w:r w:rsidRPr="00A376B0">
        <w:rPr>
          <w:rFonts w:ascii="Calibri" w:hAnsi="Calibri" w:cs="Calibri"/>
          <w:color w:val="000000"/>
          <w:sz w:val="16"/>
          <w:szCs w:val="16"/>
        </w:rPr>
        <w:t xml:space="preserve">does not support the view that we may never force another to bear some cost </w:t>
      </w:r>
      <w:proofErr w:type="gramStart"/>
      <w:r w:rsidRPr="00A376B0">
        <w:rPr>
          <w:rFonts w:ascii="Calibri" w:hAnsi="Calibri" w:cs="Calibri"/>
          <w:color w:val="000000"/>
          <w:sz w:val="16"/>
          <w:szCs w:val="16"/>
        </w:rPr>
        <w:t>in order to</w:t>
      </w:r>
      <w:proofErr w:type="gramEnd"/>
      <w:r w:rsidRPr="00A376B0">
        <w:rPr>
          <w:rFonts w:ascii="Calibri" w:hAnsi="Calibri" w:cs="Calibri"/>
          <w:color w:val="000000"/>
          <w:sz w:val="16"/>
          <w:szCs w:val="16"/>
        </w:rPr>
        <w:t xml:space="preserve"> benefit others.</w:t>
      </w:r>
      <w:r w:rsidRPr="00A376B0">
        <w:rPr>
          <w:rFonts w:ascii="Calibri" w:hAnsi="Calibri" w:cs="Calibri"/>
          <w:strike/>
          <w:color w:val="000000"/>
          <w:sz w:val="16"/>
          <w:szCs w:val="16"/>
        </w:rPr>
        <w:t> </w:t>
      </w:r>
    </w:p>
    <w:p w14:paraId="429EA7F7" w14:textId="77777777" w:rsidR="001A31CD" w:rsidRPr="00A376B0" w:rsidRDefault="001A31CD" w:rsidP="001A31CD">
      <w:pPr>
        <w:spacing w:after="0" w:line="240" w:lineRule="auto"/>
        <w:rPr>
          <w:rFonts w:asciiTheme="minorHAnsi" w:eastAsia="Times New Roman" w:hAnsiTheme="minorHAnsi" w:cstheme="minorHAnsi"/>
          <w:szCs w:val="26"/>
        </w:rPr>
      </w:pPr>
      <w:r w:rsidRPr="00A376B0">
        <w:rPr>
          <w:rFonts w:asciiTheme="minorHAnsi" w:eastAsia="Times New Roman" w:hAnsiTheme="minorHAnsi" w:cstheme="minorHAnsi"/>
          <w:b/>
          <w:bCs/>
          <w:color w:val="000000"/>
          <w:szCs w:val="26"/>
        </w:rPr>
        <w:t>Extinction comes first under any</w:t>
      </w:r>
      <w:r w:rsidRPr="00A376B0">
        <w:rPr>
          <w:rFonts w:asciiTheme="minorHAnsi" w:eastAsia="Times New Roman" w:hAnsiTheme="minorHAnsi" w:cstheme="minorHAnsi"/>
          <w:szCs w:val="26"/>
        </w:rPr>
        <w:t xml:space="preserve"> </w:t>
      </w:r>
      <w:r w:rsidRPr="00A376B0">
        <w:rPr>
          <w:rFonts w:asciiTheme="minorHAnsi" w:eastAsia="Times New Roman" w:hAnsiTheme="minorHAnsi" w:cstheme="minorHAnsi"/>
          <w:b/>
          <w:bCs/>
          <w:color w:val="000000"/>
          <w:szCs w:val="26"/>
        </w:rPr>
        <w:t>framework. If we are dead, we can’t even make moral decisions. There is value</w:t>
      </w:r>
    </w:p>
    <w:p w14:paraId="5B9E86FF" w14:textId="77777777" w:rsidR="001A31CD" w:rsidRPr="00A376B0" w:rsidRDefault="001A31CD" w:rsidP="001A31CD">
      <w:pPr>
        <w:spacing w:after="0" w:line="240" w:lineRule="auto"/>
        <w:rPr>
          <w:rFonts w:asciiTheme="minorHAnsi" w:eastAsia="Times New Roman" w:hAnsiTheme="minorHAnsi" w:cstheme="minorHAnsi"/>
          <w:b/>
          <w:bCs/>
          <w:color w:val="000000"/>
          <w:szCs w:val="26"/>
        </w:rPr>
      </w:pPr>
      <w:r w:rsidRPr="00A376B0">
        <w:rPr>
          <w:rFonts w:asciiTheme="minorHAnsi" w:eastAsia="Times New Roman" w:hAnsiTheme="minorHAnsi" w:cstheme="minorHAnsi"/>
          <w:b/>
          <w:bCs/>
          <w:color w:val="000000"/>
          <w:szCs w:val="26"/>
        </w:rPr>
        <w:t xml:space="preserve">in preserving live so we can steer the future and be morally certain. </w:t>
      </w:r>
    </w:p>
    <w:p w14:paraId="6BADBD6D" w14:textId="77777777" w:rsidR="001A31CD" w:rsidRPr="00A376B0" w:rsidRDefault="001A31CD" w:rsidP="001A31CD">
      <w:pPr>
        <w:spacing w:after="0" w:line="240" w:lineRule="auto"/>
        <w:rPr>
          <w:rFonts w:asciiTheme="minorHAnsi" w:eastAsia="Times New Roman" w:hAnsiTheme="minorHAnsi" w:cstheme="minorHAnsi"/>
          <w:szCs w:val="26"/>
        </w:rPr>
      </w:pPr>
    </w:p>
    <w:p w14:paraId="0348E1CF" w14:textId="77777777" w:rsidR="001A31CD" w:rsidRPr="00A376B0" w:rsidRDefault="001A31CD" w:rsidP="001A31CD">
      <w:pPr>
        <w:pStyle w:val="Heading4"/>
        <w:rPr>
          <w:shd w:val="clear" w:color="auto" w:fill="FFFF00"/>
        </w:rPr>
      </w:pPr>
      <w:r w:rsidRPr="00A376B0">
        <w:t xml:space="preserve">– </w:t>
      </w:r>
      <w:r w:rsidRPr="00A376B0">
        <w:rPr>
          <w:shd w:val="clear" w:color="auto" w:fill="FFFF00"/>
        </w:rPr>
        <w:t>Bostrom 05</w:t>
      </w:r>
    </w:p>
    <w:p w14:paraId="1E0B6232" w14:textId="77777777" w:rsidR="001A31CD" w:rsidRPr="00A376B0" w:rsidRDefault="001A31CD" w:rsidP="001A31CD">
      <w:pPr>
        <w:pStyle w:val="Heading4"/>
        <w:rPr>
          <w:rFonts w:ascii="Times New Roman" w:hAnsi="Times New Roman" w:cs="Times New Roman"/>
          <w:b w:val="0"/>
          <w:bCs w:val="0"/>
        </w:rPr>
      </w:pPr>
      <w:r w:rsidRPr="00A376B0">
        <w:rPr>
          <w:rFonts w:cs="Calibri"/>
          <w:b w:val="0"/>
          <w:color w:val="000000"/>
          <w:sz w:val="16"/>
          <w:szCs w:val="16"/>
        </w:rPr>
        <w:t>Oxford philosophy professor (Nick, July 2005, transcribed by Matt Struth, 4:38-6:12 of the TED talk at http://www.ted.com/index.php/talks/view/id/44, accessed 2-2-8)</w:t>
      </w:r>
    </w:p>
    <w:p w14:paraId="35C2E126" w14:textId="77777777" w:rsidR="001A31CD" w:rsidRPr="004551DF" w:rsidRDefault="001A31CD" w:rsidP="001A31CD">
      <w:pPr>
        <w:pStyle w:val="NormalWeb"/>
        <w:spacing w:before="360" w:beforeAutospacing="0" w:after="80" w:afterAutospacing="0"/>
        <w:rPr>
          <w:rFonts w:ascii="Calibri" w:hAnsi="Calibri" w:cs="Calibri"/>
          <w:color w:val="000000"/>
          <w:sz w:val="16"/>
          <w:szCs w:val="16"/>
        </w:rPr>
      </w:pPr>
      <w:r w:rsidRPr="00A376B0">
        <w:rPr>
          <w:rFonts w:ascii="Calibri" w:hAnsi="Calibri" w:cs="Calibri"/>
          <w:color w:val="000000"/>
          <w:sz w:val="16"/>
          <w:szCs w:val="16"/>
        </w:rPr>
        <w:t xml:space="preserve">Now if we think about what </w:t>
      </w:r>
      <w:r w:rsidRPr="00A376B0">
        <w:rPr>
          <w:rFonts w:ascii="Calibri" w:hAnsi="Calibri" w:cs="Calibri"/>
          <w:color w:val="000000"/>
          <w:sz w:val="26"/>
          <w:szCs w:val="26"/>
        </w:rPr>
        <w:t xml:space="preserve">just </w:t>
      </w:r>
      <w:r w:rsidRPr="00A376B0">
        <w:rPr>
          <w:rFonts w:ascii="Calibri" w:hAnsi="Calibri" w:cs="Calibri"/>
          <w:b/>
          <w:bCs/>
          <w:color w:val="000000"/>
          <w:sz w:val="26"/>
          <w:szCs w:val="26"/>
          <w:u w:val="single"/>
          <w:shd w:val="clear" w:color="auto" w:fill="00FFFF"/>
        </w:rPr>
        <w:t>reducing</w:t>
      </w:r>
      <w:r w:rsidRPr="00A376B0">
        <w:rPr>
          <w:rFonts w:ascii="Calibri" w:hAnsi="Calibri" w:cs="Calibri"/>
          <w:b/>
          <w:bCs/>
          <w:color w:val="000000"/>
          <w:sz w:val="18"/>
          <w:szCs w:val="18"/>
          <w:shd w:val="clear" w:color="auto" w:fill="00FFFF"/>
        </w:rPr>
        <w:t xml:space="preserve"> </w:t>
      </w:r>
      <w:r w:rsidRPr="00A376B0">
        <w:rPr>
          <w:rFonts w:ascii="Calibri" w:hAnsi="Calibri" w:cs="Calibri"/>
          <w:color w:val="000000"/>
          <w:sz w:val="16"/>
          <w:szCs w:val="16"/>
        </w:rPr>
        <w:t xml:space="preserve">the probability of </w:t>
      </w:r>
      <w:r w:rsidRPr="00A376B0">
        <w:rPr>
          <w:rFonts w:ascii="Calibri" w:hAnsi="Calibri" w:cs="Calibri"/>
          <w:color w:val="000000"/>
          <w:sz w:val="26"/>
          <w:szCs w:val="26"/>
        </w:rPr>
        <w:t>human</w:t>
      </w:r>
      <w:r w:rsidRPr="00A376B0">
        <w:rPr>
          <w:rFonts w:ascii="Calibri" w:hAnsi="Calibri" w:cs="Calibri"/>
          <w:color w:val="000000"/>
          <w:sz w:val="26"/>
          <w:szCs w:val="26"/>
          <w:u w:val="single"/>
        </w:rPr>
        <w:t xml:space="preserve"> </w:t>
      </w:r>
      <w:r w:rsidRPr="00A376B0">
        <w:rPr>
          <w:rFonts w:ascii="Calibri" w:hAnsi="Calibri" w:cs="Calibri"/>
          <w:b/>
          <w:bCs/>
          <w:color w:val="000000"/>
          <w:sz w:val="26"/>
          <w:szCs w:val="26"/>
          <w:u w:val="single"/>
          <w:shd w:val="clear" w:color="auto" w:fill="00FFFF"/>
        </w:rPr>
        <w:t>extinction by just one percent</w:t>
      </w:r>
      <w:r w:rsidRPr="00A376B0">
        <w:rPr>
          <w:rFonts w:ascii="Calibri" w:hAnsi="Calibri" w:cs="Calibri"/>
          <w:color w:val="000000"/>
          <w:sz w:val="18"/>
          <w:szCs w:val="18"/>
          <w:u w:val="single"/>
        </w:rPr>
        <w:t>age point, not very much</w:t>
      </w:r>
      <w:r w:rsidRPr="00A376B0">
        <w:rPr>
          <w:rFonts w:ascii="Calibri" w:hAnsi="Calibri" w:cs="Calibri"/>
          <w:b/>
          <w:bCs/>
          <w:color w:val="000000"/>
          <w:sz w:val="21"/>
          <w:szCs w:val="21"/>
          <w:u w:val="single"/>
        </w:rPr>
        <w:t xml:space="preserve">, </w:t>
      </w:r>
      <w:r w:rsidRPr="00A376B0">
        <w:rPr>
          <w:rFonts w:ascii="Calibri" w:hAnsi="Calibri" w:cs="Calibri"/>
          <w:b/>
          <w:bCs/>
          <w:color w:val="000000"/>
          <w:sz w:val="26"/>
          <w:szCs w:val="26"/>
          <w:u w:val="single"/>
          <w:shd w:val="clear" w:color="auto" w:fill="00FFFF"/>
        </w:rPr>
        <w:t>that’s</w:t>
      </w:r>
      <w:r w:rsidRPr="00A376B0">
        <w:rPr>
          <w:rFonts w:ascii="Calibri" w:hAnsi="Calibri" w:cs="Calibri"/>
          <w:b/>
          <w:bCs/>
          <w:color w:val="000000"/>
          <w:sz w:val="26"/>
          <w:szCs w:val="26"/>
          <w:shd w:val="clear" w:color="auto" w:fill="00FFFF"/>
        </w:rPr>
        <w:t xml:space="preserve"> </w:t>
      </w:r>
      <w:r w:rsidRPr="00A376B0">
        <w:rPr>
          <w:rFonts w:ascii="Calibri" w:hAnsi="Calibri" w:cs="Calibri"/>
          <w:color w:val="000000"/>
          <w:sz w:val="26"/>
          <w:szCs w:val="26"/>
        </w:rPr>
        <w:t>equivalent to</w:t>
      </w:r>
      <w:r w:rsidRPr="00A376B0">
        <w:rPr>
          <w:rFonts w:ascii="Calibri" w:hAnsi="Calibri" w:cs="Calibri"/>
          <w:color w:val="000000"/>
          <w:sz w:val="26"/>
          <w:szCs w:val="26"/>
          <w:u w:val="single"/>
        </w:rPr>
        <w:t xml:space="preserve"> </w:t>
      </w:r>
      <w:r w:rsidRPr="00A376B0">
        <w:rPr>
          <w:rFonts w:ascii="Calibri" w:hAnsi="Calibri" w:cs="Calibri"/>
          <w:b/>
          <w:bCs/>
          <w:color w:val="000000"/>
          <w:sz w:val="26"/>
          <w:szCs w:val="26"/>
          <w:u w:val="single"/>
          <w:shd w:val="clear" w:color="auto" w:fill="00FFFF"/>
        </w:rPr>
        <w:t>60 million lives saved</w:t>
      </w:r>
      <w:r w:rsidRPr="00A376B0">
        <w:rPr>
          <w:rFonts w:ascii="Calibri" w:hAnsi="Calibri" w:cs="Calibri"/>
          <w:b/>
          <w:bCs/>
          <w:color w:val="000000"/>
          <w:sz w:val="26"/>
          <w:szCs w:val="26"/>
          <w:u w:val="single"/>
        </w:rPr>
        <w:t>,</w:t>
      </w:r>
      <w:r w:rsidRPr="00A376B0">
        <w:rPr>
          <w:rFonts w:ascii="Calibri" w:hAnsi="Calibri" w:cs="Calibri"/>
          <w:color w:val="000000"/>
          <w:sz w:val="26"/>
          <w:szCs w:val="26"/>
        </w:rPr>
        <w:t xml:space="preserve"> if </w:t>
      </w:r>
      <w:r w:rsidRPr="00A376B0">
        <w:rPr>
          <w:rFonts w:ascii="Calibri" w:hAnsi="Calibri" w:cs="Calibri"/>
          <w:color w:val="000000"/>
          <w:sz w:val="16"/>
          <w:szCs w:val="16"/>
        </w:rPr>
        <w:t xml:space="preserve">we just count </w:t>
      </w:r>
      <w:r w:rsidRPr="00A376B0">
        <w:rPr>
          <w:rFonts w:ascii="Calibri" w:hAnsi="Calibri" w:cs="Calibri"/>
          <w:color w:val="000000"/>
          <w:sz w:val="16"/>
          <w:szCs w:val="16"/>
        </w:rPr>
        <w:lastRenderedPageBreak/>
        <w:t>the current living people, one percent of 6 billion equivalent to 60 million. So that's a large number. If we were to account</w:t>
      </w:r>
      <w:r w:rsidRPr="00A376B0">
        <w:rPr>
          <w:rFonts w:ascii="Calibri" w:hAnsi="Calibri" w:cs="Calibri"/>
          <w:color w:val="000000"/>
          <w:sz w:val="18"/>
          <w:szCs w:val="18"/>
        </w:rPr>
        <w:t xml:space="preserve"> </w:t>
      </w:r>
      <w:r w:rsidRPr="00A376B0">
        <w:rPr>
          <w:rFonts w:ascii="Calibri" w:hAnsi="Calibri" w:cs="Calibri"/>
          <w:b/>
          <w:bCs/>
          <w:color w:val="000000"/>
          <w:sz w:val="26"/>
          <w:szCs w:val="26"/>
          <w:u w:val="single"/>
          <w:shd w:val="clear" w:color="auto" w:fill="00FFFF"/>
        </w:rPr>
        <w:t>for future generations</w:t>
      </w:r>
      <w:r w:rsidRPr="00A376B0">
        <w:rPr>
          <w:rFonts w:ascii="Calibri" w:hAnsi="Calibri" w:cs="Calibri"/>
          <w:b/>
          <w:bCs/>
          <w:color w:val="000000"/>
          <w:sz w:val="21"/>
          <w:szCs w:val="21"/>
          <w:u w:val="single"/>
          <w:shd w:val="clear" w:color="auto" w:fill="00FFFF"/>
        </w:rPr>
        <w:t xml:space="preserve"> </w:t>
      </w:r>
      <w:r w:rsidRPr="00A376B0">
        <w:rPr>
          <w:rFonts w:ascii="Calibri" w:hAnsi="Calibri" w:cs="Calibri"/>
          <w:color w:val="000000"/>
          <w:sz w:val="16"/>
          <w:szCs w:val="16"/>
        </w:rPr>
        <w:t xml:space="preserve">that would never come into existence if we were to blow ourselves up, the figure becomes astronomical. If we could eventually colonize a chunk of the universe, the </w:t>
      </w:r>
      <w:proofErr w:type="spellStart"/>
      <w:r w:rsidRPr="00A376B0">
        <w:rPr>
          <w:rFonts w:ascii="Calibri" w:hAnsi="Calibri" w:cs="Calibri"/>
          <w:color w:val="000000"/>
          <w:sz w:val="16"/>
          <w:szCs w:val="16"/>
        </w:rPr>
        <w:t>Vergo</w:t>
      </w:r>
      <w:proofErr w:type="spellEnd"/>
      <w:r w:rsidRPr="00A376B0">
        <w:rPr>
          <w:rFonts w:ascii="Calibri" w:hAnsi="Calibri" w:cs="Calibri"/>
          <w:color w:val="000000"/>
          <w:sz w:val="16"/>
          <w:szCs w:val="16"/>
        </w:rPr>
        <w:t xml:space="preserve"> supercluster, maybe it will take us a hundred million years to get there, but if we go </w:t>
      </w:r>
      <w:proofErr w:type="gramStart"/>
      <w:r w:rsidRPr="00A376B0">
        <w:rPr>
          <w:rFonts w:ascii="Calibri" w:hAnsi="Calibri" w:cs="Calibri"/>
          <w:color w:val="000000"/>
          <w:sz w:val="16"/>
          <w:szCs w:val="16"/>
        </w:rPr>
        <w:t>extinct</w:t>
      </w:r>
      <w:proofErr w:type="gramEnd"/>
      <w:r w:rsidRPr="00A376B0">
        <w:rPr>
          <w:rFonts w:ascii="Calibri" w:hAnsi="Calibri" w:cs="Calibri"/>
          <w:color w:val="000000"/>
          <w:sz w:val="16"/>
          <w:szCs w:val="16"/>
        </w:rPr>
        <w:t xml:space="preserve"> we never will - then </w:t>
      </w:r>
      <w:r w:rsidRPr="00A376B0">
        <w:rPr>
          <w:rFonts w:ascii="Calibri" w:hAnsi="Calibri" w:cs="Calibri"/>
          <w:b/>
          <w:bCs/>
          <w:color w:val="000000"/>
          <w:sz w:val="26"/>
          <w:szCs w:val="26"/>
          <w:u w:val="single"/>
          <w:shd w:val="clear" w:color="auto" w:fill="00FFFF"/>
        </w:rPr>
        <w:t xml:space="preserve">even </w:t>
      </w:r>
      <w:r w:rsidRPr="00A376B0">
        <w:rPr>
          <w:rFonts w:ascii="Calibri" w:hAnsi="Calibri" w:cs="Calibri"/>
          <w:b/>
          <w:bCs/>
          <w:color w:val="000000"/>
          <w:sz w:val="26"/>
          <w:szCs w:val="26"/>
          <w:u w:val="single"/>
        </w:rPr>
        <w:t xml:space="preserve">a </w:t>
      </w:r>
      <w:r w:rsidRPr="00A376B0">
        <w:rPr>
          <w:rFonts w:ascii="Calibri" w:hAnsi="Calibri" w:cs="Calibri"/>
          <w:b/>
          <w:bCs/>
          <w:color w:val="000000"/>
          <w:sz w:val="26"/>
          <w:szCs w:val="26"/>
          <w:u w:val="single"/>
          <w:shd w:val="clear" w:color="auto" w:fill="00FFFF"/>
        </w:rPr>
        <w:t>one percent</w:t>
      </w:r>
      <w:r w:rsidRPr="00A376B0">
        <w:rPr>
          <w:rFonts w:ascii="Calibri" w:hAnsi="Calibri" w:cs="Calibri"/>
          <w:color w:val="000000"/>
          <w:sz w:val="26"/>
          <w:szCs w:val="26"/>
        </w:rPr>
        <w:t>age point reduction</w:t>
      </w:r>
      <w:r w:rsidRPr="00A376B0">
        <w:rPr>
          <w:rFonts w:ascii="Calibri" w:hAnsi="Calibri" w:cs="Calibri"/>
          <w:b/>
          <w:bCs/>
          <w:color w:val="000000"/>
          <w:sz w:val="26"/>
          <w:szCs w:val="26"/>
          <w:u w:val="single"/>
        </w:rPr>
        <w:t xml:space="preserve"> </w:t>
      </w:r>
      <w:r w:rsidRPr="00A376B0">
        <w:rPr>
          <w:rFonts w:ascii="Calibri" w:hAnsi="Calibri" w:cs="Calibri"/>
          <w:b/>
          <w:bCs/>
          <w:color w:val="000000"/>
          <w:sz w:val="26"/>
          <w:szCs w:val="26"/>
          <w:u w:val="single"/>
          <w:shd w:val="clear" w:color="auto" w:fill="00FFFF"/>
        </w:rPr>
        <w:t>could be</w:t>
      </w:r>
      <w:r w:rsidRPr="00A376B0">
        <w:rPr>
          <w:rFonts w:ascii="Calibri" w:hAnsi="Calibri" w:cs="Calibri"/>
          <w:b/>
          <w:bCs/>
          <w:color w:val="000000"/>
          <w:sz w:val="21"/>
          <w:szCs w:val="21"/>
          <w:u w:val="single"/>
          <w:shd w:val="clear" w:color="auto" w:fill="00FFFF"/>
        </w:rPr>
        <w:t xml:space="preserve"> </w:t>
      </w:r>
      <w:r w:rsidRPr="00A376B0">
        <w:rPr>
          <w:rFonts w:ascii="Calibri" w:hAnsi="Calibri" w:cs="Calibri"/>
          <w:color w:val="000000"/>
          <w:sz w:val="16"/>
          <w:szCs w:val="16"/>
        </w:rPr>
        <w:t>equivalent to this astronomical number</w:t>
      </w:r>
      <w:r w:rsidRPr="00A376B0">
        <w:rPr>
          <w:rFonts w:ascii="Calibri" w:hAnsi="Calibri" w:cs="Calibri"/>
          <w:b/>
          <w:bCs/>
          <w:color w:val="000000"/>
          <w:sz w:val="21"/>
          <w:szCs w:val="21"/>
          <w:u w:val="single"/>
        </w:rPr>
        <w:t xml:space="preserve"> </w:t>
      </w:r>
      <w:r w:rsidRPr="00A376B0">
        <w:rPr>
          <w:rFonts w:ascii="Calibri" w:hAnsi="Calibri" w:cs="Calibri"/>
          <w:b/>
          <w:bCs/>
          <w:color w:val="000000"/>
          <w:sz w:val="26"/>
          <w:szCs w:val="26"/>
          <w:u w:val="single"/>
          <w:shd w:val="clear" w:color="auto" w:fill="00FFFF"/>
        </w:rPr>
        <w:t>10^32</w:t>
      </w:r>
      <w:r w:rsidRPr="00A376B0">
        <w:rPr>
          <w:rFonts w:ascii="Calibri" w:hAnsi="Calibri" w:cs="Calibri"/>
          <w:b/>
          <w:bCs/>
          <w:color w:val="000000"/>
          <w:sz w:val="21"/>
          <w:szCs w:val="21"/>
          <w:u w:val="single"/>
        </w:rPr>
        <w:t xml:space="preserve">. </w:t>
      </w:r>
      <w:proofErr w:type="gramStart"/>
      <w:r w:rsidRPr="00A376B0">
        <w:rPr>
          <w:rFonts w:ascii="Calibri" w:hAnsi="Calibri" w:cs="Calibri"/>
          <w:color w:val="000000"/>
          <w:sz w:val="16"/>
          <w:szCs w:val="16"/>
        </w:rPr>
        <w:t>So</w:t>
      </w:r>
      <w:proofErr w:type="gramEnd"/>
      <w:r w:rsidRPr="00A376B0">
        <w:rPr>
          <w:rFonts w:ascii="Calibri" w:hAnsi="Calibri" w:cs="Calibri"/>
          <w:color w:val="000000"/>
          <w:sz w:val="16"/>
          <w:szCs w:val="16"/>
        </w:rPr>
        <w:t xml:space="preserve"> if you take into account future generations as much as our own</w:t>
      </w:r>
      <w:r w:rsidRPr="00A376B0">
        <w:rPr>
          <w:rFonts w:ascii="Calibri" w:hAnsi="Calibri" w:cs="Calibri"/>
          <w:b/>
          <w:bCs/>
          <w:color w:val="000000"/>
          <w:sz w:val="26"/>
          <w:szCs w:val="26"/>
          <w:u w:val="single"/>
        </w:rPr>
        <w:t xml:space="preserve">, </w:t>
      </w:r>
      <w:r w:rsidRPr="00A376B0">
        <w:rPr>
          <w:rFonts w:ascii="Calibri" w:hAnsi="Calibri" w:cs="Calibri"/>
          <w:b/>
          <w:bCs/>
          <w:color w:val="000000"/>
          <w:sz w:val="26"/>
          <w:szCs w:val="26"/>
          <w:u w:val="single"/>
          <w:shd w:val="clear" w:color="auto" w:fill="00FFFF"/>
        </w:rPr>
        <w:t xml:space="preserve">every other moral imperative </w:t>
      </w:r>
      <w:r w:rsidRPr="00A376B0">
        <w:rPr>
          <w:rFonts w:ascii="Calibri" w:hAnsi="Calibri" w:cs="Calibri"/>
          <w:b/>
          <w:bCs/>
          <w:color w:val="000000"/>
          <w:sz w:val="26"/>
          <w:szCs w:val="26"/>
          <w:u w:val="single"/>
        </w:rPr>
        <w:t xml:space="preserve">just </w:t>
      </w:r>
      <w:r w:rsidRPr="00A376B0">
        <w:rPr>
          <w:rFonts w:ascii="Calibri" w:hAnsi="Calibri" w:cs="Calibri"/>
          <w:b/>
          <w:bCs/>
          <w:color w:val="000000"/>
          <w:sz w:val="26"/>
          <w:szCs w:val="26"/>
          <w:u w:val="single"/>
          <w:shd w:val="clear" w:color="auto" w:fill="00FFFF"/>
        </w:rPr>
        <w:t xml:space="preserve">becomes irrelevant. The only </w:t>
      </w:r>
      <w:r w:rsidRPr="00A376B0">
        <w:rPr>
          <w:rFonts w:ascii="Calibri" w:hAnsi="Calibri" w:cs="Calibri"/>
          <w:color w:val="000000"/>
          <w:sz w:val="26"/>
          <w:szCs w:val="26"/>
        </w:rPr>
        <w:t xml:space="preserve">thing you should </w:t>
      </w:r>
      <w:r w:rsidRPr="00A376B0">
        <w:rPr>
          <w:rFonts w:ascii="Calibri" w:hAnsi="Calibri" w:cs="Calibri"/>
          <w:b/>
          <w:bCs/>
          <w:color w:val="000000"/>
          <w:sz w:val="26"/>
          <w:szCs w:val="26"/>
          <w:u w:val="single"/>
          <w:shd w:val="clear" w:color="auto" w:fill="00FFFF"/>
        </w:rPr>
        <w:t>focus</w:t>
      </w:r>
      <w:r w:rsidRPr="00A376B0">
        <w:rPr>
          <w:rFonts w:ascii="Calibri" w:hAnsi="Calibri" w:cs="Calibri"/>
          <w:b/>
          <w:bCs/>
          <w:color w:val="000000"/>
          <w:sz w:val="26"/>
          <w:szCs w:val="26"/>
          <w:u w:val="single"/>
        </w:rPr>
        <w:t xml:space="preserve"> </w:t>
      </w:r>
      <w:r w:rsidRPr="00A376B0">
        <w:rPr>
          <w:rFonts w:ascii="Calibri" w:hAnsi="Calibri" w:cs="Calibri"/>
          <w:color w:val="000000"/>
          <w:sz w:val="26"/>
          <w:szCs w:val="26"/>
        </w:rPr>
        <w:t xml:space="preserve">on </w:t>
      </w:r>
      <w:r w:rsidRPr="00A376B0">
        <w:rPr>
          <w:rFonts w:ascii="Calibri" w:hAnsi="Calibri" w:cs="Calibri"/>
          <w:b/>
          <w:bCs/>
          <w:color w:val="000000"/>
          <w:sz w:val="26"/>
          <w:szCs w:val="26"/>
          <w:u w:val="single"/>
          <w:shd w:val="clear" w:color="auto" w:fill="00FFFF"/>
        </w:rPr>
        <w:t>should be existential risk</w:t>
      </w:r>
      <w:r w:rsidRPr="00A376B0">
        <w:rPr>
          <w:rFonts w:ascii="Calibri" w:hAnsi="Calibri" w:cs="Calibri"/>
          <w:b/>
          <w:bCs/>
          <w:color w:val="000000"/>
          <w:sz w:val="26"/>
          <w:szCs w:val="26"/>
          <w:u w:val="single"/>
        </w:rPr>
        <w:t xml:space="preserve">. </w:t>
      </w:r>
      <w:r w:rsidRPr="00A376B0">
        <w:rPr>
          <w:rFonts w:ascii="Calibri" w:hAnsi="Calibri" w:cs="Calibri"/>
          <w:color w:val="000000"/>
          <w:sz w:val="26"/>
          <w:szCs w:val="26"/>
        </w:rPr>
        <w:t>Because even</w:t>
      </w:r>
      <w:r w:rsidRPr="00A376B0">
        <w:rPr>
          <w:rFonts w:ascii="Calibri" w:hAnsi="Calibri" w:cs="Calibri"/>
          <w:b/>
          <w:bCs/>
          <w:color w:val="000000"/>
          <w:sz w:val="26"/>
          <w:szCs w:val="26"/>
          <w:u w:val="single"/>
        </w:rPr>
        <w:t xml:space="preserve"> </w:t>
      </w:r>
      <w:r w:rsidRPr="00A376B0">
        <w:rPr>
          <w:rFonts w:ascii="Calibri" w:hAnsi="Calibri" w:cs="Calibri"/>
          <w:b/>
          <w:bCs/>
          <w:color w:val="000000"/>
          <w:sz w:val="26"/>
          <w:szCs w:val="26"/>
          <w:u w:val="single"/>
          <w:shd w:val="clear" w:color="auto" w:fill="00FFFF"/>
        </w:rPr>
        <w:t>the tiniest</w:t>
      </w:r>
      <w:r w:rsidRPr="00A376B0">
        <w:rPr>
          <w:rFonts w:ascii="Calibri" w:hAnsi="Calibri" w:cs="Calibri"/>
          <w:b/>
          <w:bCs/>
          <w:color w:val="000000"/>
          <w:sz w:val="21"/>
          <w:szCs w:val="21"/>
          <w:u w:val="single"/>
          <w:shd w:val="clear" w:color="auto" w:fill="00FFFF"/>
        </w:rPr>
        <w:t xml:space="preserve"> </w:t>
      </w:r>
      <w:r w:rsidRPr="00A376B0">
        <w:rPr>
          <w:rFonts w:ascii="Calibri" w:hAnsi="Calibri" w:cs="Calibri"/>
          <w:b/>
          <w:bCs/>
          <w:color w:val="000000"/>
          <w:sz w:val="26"/>
          <w:szCs w:val="26"/>
          <w:u w:val="single"/>
          <w:shd w:val="clear" w:color="auto" w:fill="00FFFF"/>
        </w:rPr>
        <w:t>decrease</w:t>
      </w:r>
      <w:r w:rsidRPr="00A376B0">
        <w:rPr>
          <w:rFonts w:ascii="Calibri" w:hAnsi="Calibri" w:cs="Calibri"/>
          <w:color w:val="000000"/>
          <w:sz w:val="26"/>
          <w:szCs w:val="26"/>
          <w:shd w:val="clear" w:color="auto" w:fill="00FFFF"/>
        </w:rPr>
        <w:t xml:space="preserve"> </w:t>
      </w:r>
      <w:r w:rsidRPr="00A376B0">
        <w:rPr>
          <w:rFonts w:ascii="Calibri" w:hAnsi="Calibri" w:cs="Calibri"/>
          <w:color w:val="000000"/>
          <w:sz w:val="26"/>
          <w:szCs w:val="26"/>
        </w:rPr>
        <w:t xml:space="preserve">in existential risk </w:t>
      </w:r>
      <w:r w:rsidRPr="00A376B0">
        <w:rPr>
          <w:rFonts w:ascii="Calibri" w:hAnsi="Calibri" w:cs="Calibri"/>
          <w:b/>
          <w:bCs/>
          <w:color w:val="000000"/>
          <w:sz w:val="26"/>
          <w:szCs w:val="26"/>
          <w:u w:val="single"/>
          <w:shd w:val="clear" w:color="auto" w:fill="00FFFF"/>
        </w:rPr>
        <w:t xml:space="preserve">would </w:t>
      </w:r>
      <w:r w:rsidRPr="00A376B0">
        <w:rPr>
          <w:rFonts w:ascii="Calibri" w:hAnsi="Calibri" w:cs="Calibri"/>
          <w:color w:val="000000"/>
          <w:sz w:val="26"/>
          <w:szCs w:val="26"/>
        </w:rPr>
        <w:t xml:space="preserve">just </w:t>
      </w:r>
      <w:r w:rsidRPr="00A376B0">
        <w:rPr>
          <w:rFonts w:ascii="Calibri" w:hAnsi="Calibri" w:cs="Calibri"/>
          <w:b/>
          <w:bCs/>
          <w:color w:val="000000"/>
          <w:sz w:val="26"/>
          <w:szCs w:val="26"/>
          <w:u w:val="single"/>
          <w:shd w:val="clear" w:color="auto" w:fill="00FFFF"/>
        </w:rPr>
        <w:t xml:space="preserve">overwhelm every other benefit </w:t>
      </w:r>
      <w:r w:rsidRPr="00A376B0">
        <w:rPr>
          <w:rFonts w:ascii="Calibri" w:hAnsi="Calibri" w:cs="Calibri"/>
          <w:color w:val="000000"/>
          <w:sz w:val="16"/>
          <w:szCs w:val="16"/>
        </w:rPr>
        <w:t>you could hope to achieve Even if you just look at the current people and ignore the potential that could be loss if people went extinct it should still have a high priority.</w:t>
      </w:r>
    </w:p>
    <w:p w14:paraId="10443624" w14:textId="77777777" w:rsidR="001A31CD" w:rsidRDefault="001A31CD" w:rsidP="001A31CD">
      <w:pPr>
        <w:pStyle w:val="Heading3"/>
      </w:pPr>
      <w:r>
        <w:lastRenderedPageBreak/>
        <w:t>Contention 1: Weather Forecasts</w:t>
      </w:r>
    </w:p>
    <w:p w14:paraId="23DDB38F" w14:textId="77777777" w:rsidR="001A31CD" w:rsidRPr="004551DF" w:rsidRDefault="001A31CD" w:rsidP="001A31CD">
      <w:r>
        <w:t>(1:42 no spreading)</w:t>
      </w:r>
    </w:p>
    <w:p w14:paraId="0B3E3C6F" w14:textId="77777777" w:rsidR="001A31CD" w:rsidRDefault="001A31CD" w:rsidP="001A31CD">
      <w:pPr>
        <w:pStyle w:val="Heading4"/>
      </w:pPr>
      <w:proofErr w:type="spellStart"/>
      <w:r>
        <w:t>Starlink</w:t>
      </w:r>
      <w:proofErr w:type="spellEnd"/>
      <w:r>
        <w:t xml:space="preserve"> Mega-Constellations generates </w:t>
      </w:r>
      <w:r>
        <w:rPr>
          <w:u w:val="single"/>
        </w:rPr>
        <w:t>next-level</w:t>
      </w:r>
      <w:r>
        <w:t xml:space="preserve"> advanced Weather Forecasting. </w:t>
      </w:r>
    </w:p>
    <w:p w14:paraId="6DA12CBD" w14:textId="77777777" w:rsidR="001A31CD" w:rsidRPr="000E77C2" w:rsidRDefault="001A31CD" w:rsidP="001A31CD">
      <w:r w:rsidRPr="000E77C2">
        <w:rPr>
          <w:rStyle w:val="Style13ptBold"/>
        </w:rPr>
        <w:t>Erwin 20</w:t>
      </w:r>
      <w:r>
        <w:t xml:space="preserve"> </w:t>
      </w:r>
      <w:r w:rsidRPr="000E77C2">
        <w:t>Sandra Erwin 10-14-2020 "SpaceX to explore ways to provide weather data to U.S. military"</w:t>
      </w:r>
      <w:r>
        <w:t xml:space="preserve"> </w:t>
      </w:r>
      <w:hyperlink r:id="rId10" w:history="1">
        <w:r w:rsidRPr="005C484B">
          <w:rPr>
            <w:rStyle w:val="Hyperlink"/>
          </w:rPr>
          <w:t>https://spacenews.com/spacex-to-explore-ways-to-provide-weather-data-to-u-s-military/</w:t>
        </w:r>
      </w:hyperlink>
      <w:r>
        <w:t xml:space="preserve"> (</w:t>
      </w:r>
      <w:r w:rsidRPr="000E77C2">
        <w:t xml:space="preserve">Sandra Erwin writes about military space programs, policy, technology and the industry that supports this sector. She has covered the military, the Pentagon, </w:t>
      </w:r>
      <w:proofErr w:type="gramStart"/>
      <w:r w:rsidRPr="000E77C2">
        <w:t>Congress</w:t>
      </w:r>
      <w:proofErr w:type="gramEnd"/>
      <w:r w:rsidRPr="000E77C2">
        <w:t xml:space="preserve"> and the defense industry for nearly two decades as editor of NDIA’s National Defense Magazine and Pentagon correspondent for Real Clear Defense.</w:t>
      </w:r>
      <w:r>
        <w:t xml:space="preserve">)//Elmer </w:t>
      </w:r>
    </w:p>
    <w:p w14:paraId="5B3E3443" w14:textId="77777777" w:rsidR="001A31CD" w:rsidRPr="000A34F0" w:rsidRDefault="001A31CD" w:rsidP="001A31CD">
      <w:pPr>
        <w:rPr>
          <w:sz w:val="16"/>
        </w:rPr>
      </w:pPr>
      <w:r w:rsidRPr="00CB5CE3">
        <w:rPr>
          <w:rStyle w:val="StyleUnderline"/>
        </w:rPr>
        <w:t xml:space="preserve">The $2 million contract is to “assess the feasibility and </w:t>
      </w:r>
      <w:proofErr w:type="gramStart"/>
      <w:r w:rsidRPr="00CB5CE3">
        <w:rPr>
          <w:rStyle w:val="StyleUnderline"/>
        </w:rPr>
        <w:t>long term</w:t>
      </w:r>
      <w:proofErr w:type="gramEnd"/>
      <w:r w:rsidRPr="00CB5CE3">
        <w:rPr>
          <w:rStyle w:val="StyleUnderline"/>
        </w:rPr>
        <w:t xml:space="preserve"> viability of a ‘weather data as a service business model.”</w:t>
      </w:r>
      <w:r w:rsidRPr="000A34F0">
        <w:rPr>
          <w:sz w:val="16"/>
        </w:rPr>
        <w:t xml:space="preserve"> WASHINGTON — </w:t>
      </w:r>
      <w:r w:rsidRPr="000A34F0">
        <w:rPr>
          <w:rStyle w:val="Emphasis"/>
          <w:highlight w:val="green"/>
        </w:rPr>
        <w:t>SpaceX</w:t>
      </w:r>
      <w:r w:rsidRPr="004551DF">
        <w:rPr>
          <w:rStyle w:val="StyleUnderline"/>
          <w:highlight w:val="yellow"/>
        </w:rPr>
        <w:t xml:space="preserve"> is </w:t>
      </w:r>
      <w:r w:rsidRPr="004551DF">
        <w:rPr>
          <w:rStyle w:val="Emphasis"/>
          <w:highlight w:val="yellow"/>
        </w:rPr>
        <w:t>looking</w:t>
      </w:r>
      <w:r w:rsidRPr="004551DF">
        <w:rPr>
          <w:rStyle w:val="StyleUnderline"/>
          <w:highlight w:val="yellow"/>
        </w:rPr>
        <w:t xml:space="preserve"> at </w:t>
      </w:r>
      <w:r w:rsidRPr="004551DF">
        <w:rPr>
          <w:rStyle w:val="Emphasis"/>
          <w:highlight w:val="yellow"/>
        </w:rPr>
        <w:t>ways</w:t>
      </w:r>
      <w:r w:rsidRPr="004551DF">
        <w:rPr>
          <w:rStyle w:val="StyleUnderline"/>
          <w:highlight w:val="yellow"/>
        </w:rPr>
        <w:t xml:space="preserve"> it could </w:t>
      </w:r>
      <w:r w:rsidRPr="004551DF">
        <w:rPr>
          <w:rStyle w:val="Emphasis"/>
          <w:highlight w:val="yellow"/>
          <w:bdr w:val="single" w:sz="18" w:space="0" w:color="auto"/>
        </w:rPr>
        <w:t>provide weather data</w:t>
      </w:r>
      <w:r w:rsidRPr="000A34F0">
        <w:rPr>
          <w:rStyle w:val="StyleUnderline"/>
          <w:highlight w:val="green"/>
        </w:rPr>
        <w:t xml:space="preserve"> </w:t>
      </w:r>
      <w:r w:rsidRPr="00CB5CE3">
        <w:rPr>
          <w:rStyle w:val="StyleUnderline"/>
        </w:rPr>
        <w:t>to the U.S. military. The company is working under a $2 million six-month study contract from the U.S. Space Force’s Space and Missile Systems Center.</w:t>
      </w:r>
      <w:r w:rsidRPr="000A34F0">
        <w:rPr>
          <w:sz w:val="16"/>
        </w:rPr>
        <w:t xml:space="preserve"> Charlotte Gerhart, chief of the Space and Missile Systems Center Production Corps Low Earth Orbit Division, said in a statement to </w:t>
      </w:r>
      <w:proofErr w:type="spellStart"/>
      <w:r w:rsidRPr="000A34F0">
        <w:rPr>
          <w:sz w:val="16"/>
        </w:rPr>
        <w:t>SpaceNews</w:t>
      </w:r>
      <w:proofErr w:type="spellEnd"/>
      <w:r w:rsidRPr="000A34F0">
        <w:rPr>
          <w:sz w:val="16"/>
        </w:rPr>
        <w:t xml:space="preserve"> that SpaceX received the contract in July from SMC’s Space Enterprise Consortium. </w:t>
      </w:r>
      <w:r w:rsidRPr="00CB5CE3">
        <w:rPr>
          <w:rStyle w:val="StyleUnderline"/>
        </w:rPr>
        <w:t xml:space="preserve">The contract is to “assess the feasibility and </w:t>
      </w:r>
      <w:proofErr w:type="gramStart"/>
      <w:r w:rsidRPr="00CB5CE3">
        <w:rPr>
          <w:rStyle w:val="StyleUnderline"/>
        </w:rPr>
        <w:t>long term</w:t>
      </w:r>
      <w:proofErr w:type="gramEnd"/>
      <w:r w:rsidRPr="00CB5CE3">
        <w:rPr>
          <w:rStyle w:val="StyleUnderline"/>
        </w:rPr>
        <w:t xml:space="preserve"> viability of a ‘weather data as a service business model,’” said Gerhart</w:t>
      </w:r>
      <w:r w:rsidRPr="000A34F0">
        <w:rPr>
          <w:sz w:val="16"/>
        </w:rPr>
        <w:t xml:space="preserve">. SpaceX did not respond to questions from </w:t>
      </w:r>
      <w:proofErr w:type="spellStart"/>
      <w:r w:rsidRPr="000A34F0">
        <w:rPr>
          <w:sz w:val="16"/>
        </w:rPr>
        <w:t>SpaceNews</w:t>
      </w:r>
      <w:proofErr w:type="spellEnd"/>
      <w:r w:rsidRPr="000A34F0">
        <w:rPr>
          <w:sz w:val="16"/>
        </w:rPr>
        <w:t xml:space="preserve"> on how the company would leverage the </w:t>
      </w:r>
      <w:proofErr w:type="spellStart"/>
      <w:r w:rsidRPr="000A34F0">
        <w:rPr>
          <w:sz w:val="16"/>
        </w:rPr>
        <w:t>Starlink</w:t>
      </w:r>
      <w:proofErr w:type="spellEnd"/>
      <w:r w:rsidRPr="000A34F0">
        <w:rPr>
          <w:sz w:val="16"/>
        </w:rPr>
        <w:t xml:space="preserve"> internet constellation to provide weather data. The contract awarded to SpaceX is part of a Space Force program called Electro Optical/Infrared Weather System (EO/IR EWS). The consortium in June awarded $309 million in contracts to Raytheon Technologies, General Atomics Electromagnetic Systems, and Atmospheric &amp; Space Technology Research Associates to develop weather satellite prototypes and payloads. SpaceX won the portion of the EO/IR EWS program that is looking at how weather data could be purchased as a service from a commercial company. “</w:t>
      </w:r>
      <w:r w:rsidRPr="00CB5CE3">
        <w:rPr>
          <w:rStyle w:val="StyleUnderline"/>
        </w:rPr>
        <w:t xml:space="preserve">The EWS program </w:t>
      </w:r>
      <w:r w:rsidRPr="000A34F0">
        <w:rPr>
          <w:rStyle w:val="Emphasis"/>
          <w:highlight w:val="green"/>
        </w:rPr>
        <w:t>goal remains to provide</w:t>
      </w:r>
      <w:r w:rsidRPr="000A34F0">
        <w:rPr>
          <w:rStyle w:val="StyleUnderline"/>
          <w:highlight w:val="green"/>
        </w:rPr>
        <w:t xml:space="preserve"> </w:t>
      </w:r>
      <w:r w:rsidRPr="00CB5CE3">
        <w:rPr>
          <w:rStyle w:val="StyleUnderline"/>
        </w:rPr>
        <w:t xml:space="preserve">a more </w:t>
      </w:r>
      <w:r w:rsidRPr="000A34F0">
        <w:rPr>
          <w:rStyle w:val="Emphasis"/>
          <w:highlight w:val="green"/>
          <w:bdr w:val="single" w:sz="18" w:space="0" w:color="auto"/>
        </w:rPr>
        <w:t>resilient and higher refresh capability, enhancing global terrestrial weather capability</w:t>
      </w:r>
      <w:r w:rsidRPr="00CB5CE3">
        <w:rPr>
          <w:rStyle w:val="StyleUnderline"/>
        </w:rPr>
        <w:t xml:space="preserve">,” said Gerhart. </w:t>
      </w:r>
      <w:r w:rsidRPr="000A34F0">
        <w:rPr>
          <w:sz w:val="16"/>
        </w:rPr>
        <w:t xml:space="preserve">The </w:t>
      </w:r>
      <w:proofErr w:type="spellStart"/>
      <w:r w:rsidRPr="000A34F0">
        <w:rPr>
          <w:sz w:val="16"/>
        </w:rPr>
        <w:t>SpEC</w:t>
      </w:r>
      <w:proofErr w:type="spellEnd"/>
      <w:r w:rsidRPr="000A34F0">
        <w:rPr>
          <w:sz w:val="16"/>
        </w:rPr>
        <w:t xml:space="preserve"> consortium was created in 2017 to attract commercial space businesses to work with the military. The contracts awarded by </w:t>
      </w:r>
      <w:proofErr w:type="spellStart"/>
      <w:r w:rsidRPr="000A34F0">
        <w:rPr>
          <w:sz w:val="16"/>
        </w:rPr>
        <w:t>SpEC</w:t>
      </w:r>
      <w:proofErr w:type="spellEnd"/>
      <w:r w:rsidRPr="000A34F0">
        <w:rPr>
          <w:sz w:val="16"/>
        </w:rPr>
        <w:t xml:space="preserve"> are known as “other transaction authority” deals that are used for research projects and prototyping. The consortium on Oct. 8 informed its members that SpaceX had won the weather study contract. “The Air Force is pursuing a space-based environmental monitoring EO/IR system in a multi phased approach,” the </w:t>
      </w:r>
      <w:proofErr w:type="spellStart"/>
      <w:r w:rsidRPr="000A34F0">
        <w:rPr>
          <w:sz w:val="16"/>
        </w:rPr>
        <w:t>SpEC</w:t>
      </w:r>
      <w:proofErr w:type="spellEnd"/>
      <w:r w:rsidRPr="000A34F0">
        <w:rPr>
          <w:sz w:val="16"/>
        </w:rPr>
        <w:t xml:space="preserve"> said in an email to members. </w:t>
      </w:r>
      <w:r w:rsidRPr="00CB5CE3">
        <w:rPr>
          <w:rStyle w:val="StyleUnderline"/>
        </w:rPr>
        <w:t xml:space="preserve">The EO/IR EWS program is </w:t>
      </w:r>
      <w:r w:rsidRPr="000A34F0">
        <w:rPr>
          <w:rStyle w:val="Emphasis"/>
          <w:highlight w:val="green"/>
        </w:rPr>
        <w:t>looking at</w:t>
      </w:r>
      <w:r w:rsidRPr="000A34F0">
        <w:rPr>
          <w:rStyle w:val="StyleUnderline"/>
          <w:highlight w:val="green"/>
        </w:rPr>
        <w:t xml:space="preserve"> </w:t>
      </w:r>
      <w:r w:rsidRPr="00CB5CE3">
        <w:rPr>
          <w:rStyle w:val="StyleUnderline"/>
        </w:rPr>
        <w:t xml:space="preserve">a </w:t>
      </w:r>
      <w:r w:rsidRPr="000A34F0">
        <w:rPr>
          <w:rStyle w:val="Emphasis"/>
          <w:highlight w:val="green"/>
        </w:rPr>
        <w:t>future</w:t>
      </w:r>
      <w:r w:rsidRPr="000A34F0">
        <w:rPr>
          <w:rStyle w:val="StyleUnderline"/>
          <w:highlight w:val="green"/>
        </w:rPr>
        <w:t xml:space="preserve"> </w:t>
      </w:r>
      <w:r w:rsidRPr="000A34F0">
        <w:rPr>
          <w:rStyle w:val="Emphasis"/>
          <w:highlight w:val="green"/>
        </w:rPr>
        <w:t>proliferated</w:t>
      </w:r>
      <w:r w:rsidRPr="000A34F0">
        <w:rPr>
          <w:rStyle w:val="StyleUnderline"/>
          <w:highlight w:val="green"/>
        </w:rPr>
        <w:t xml:space="preserve"> </w:t>
      </w:r>
      <w:r w:rsidRPr="000A34F0">
        <w:rPr>
          <w:rStyle w:val="Emphasis"/>
          <w:highlight w:val="green"/>
        </w:rPr>
        <w:t>l</w:t>
      </w:r>
      <w:r w:rsidRPr="00CB5CE3">
        <w:rPr>
          <w:rStyle w:val="StyleUnderline"/>
        </w:rPr>
        <w:t>ow-</w:t>
      </w:r>
      <w:r w:rsidRPr="000A34F0">
        <w:rPr>
          <w:rStyle w:val="Emphasis"/>
          <w:highlight w:val="green"/>
        </w:rPr>
        <w:t>E</w:t>
      </w:r>
      <w:r w:rsidRPr="00CB5CE3">
        <w:rPr>
          <w:rStyle w:val="StyleUnderline"/>
        </w:rPr>
        <w:t xml:space="preserve">arth </w:t>
      </w:r>
      <w:r w:rsidRPr="000A34F0">
        <w:rPr>
          <w:rStyle w:val="Emphasis"/>
          <w:highlight w:val="green"/>
        </w:rPr>
        <w:t>o</w:t>
      </w:r>
      <w:r w:rsidRPr="00CB5CE3">
        <w:rPr>
          <w:rStyle w:val="StyleUnderline"/>
        </w:rPr>
        <w:t xml:space="preserve">rbit </w:t>
      </w:r>
      <w:r w:rsidRPr="000A34F0">
        <w:rPr>
          <w:rStyle w:val="Emphasis"/>
          <w:highlight w:val="green"/>
        </w:rPr>
        <w:t>constellation</w:t>
      </w:r>
      <w:r w:rsidRPr="000A34F0">
        <w:rPr>
          <w:rStyle w:val="StyleUnderline"/>
          <w:highlight w:val="green"/>
        </w:rPr>
        <w:t xml:space="preserve"> </w:t>
      </w:r>
      <w:r w:rsidRPr="000A34F0">
        <w:rPr>
          <w:rStyle w:val="Emphasis"/>
          <w:highlight w:val="green"/>
          <w:bdr w:val="single" w:sz="18" w:space="0" w:color="auto"/>
        </w:rPr>
        <w:t>to focus on cloud characterization and theater weather imagery</w:t>
      </w:r>
      <w:r w:rsidRPr="000A34F0">
        <w:rPr>
          <w:rStyle w:val="StyleUnderline"/>
          <w:highlight w:val="green"/>
        </w:rPr>
        <w:t xml:space="preserve"> </w:t>
      </w:r>
      <w:r w:rsidRPr="00CB5CE3">
        <w:rPr>
          <w:rStyle w:val="StyleUnderline"/>
        </w:rPr>
        <w:t xml:space="preserve">that could be </w:t>
      </w:r>
      <w:r w:rsidRPr="000A34F0">
        <w:rPr>
          <w:rStyle w:val="Emphasis"/>
          <w:highlight w:val="green"/>
        </w:rPr>
        <w:t>supplemented by commercial services</w:t>
      </w:r>
      <w:r w:rsidRPr="00CB5CE3">
        <w:rPr>
          <w:rStyle w:val="StyleUnderline"/>
        </w:rPr>
        <w:t xml:space="preserve">. SpaceX’s contract is for the “weather data as a service system architecture exploration phase,” said </w:t>
      </w:r>
      <w:proofErr w:type="spellStart"/>
      <w:r w:rsidRPr="00CB5CE3">
        <w:rPr>
          <w:rStyle w:val="StyleUnderline"/>
        </w:rPr>
        <w:t>SpEC.</w:t>
      </w:r>
      <w:proofErr w:type="spellEnd"/>
      <w:r w:rsidRPr="00CB5CE3">
        <w:rPr>
          <w:rStyle w:val="StyleUnderline"/>
        </w:rPr>
        <w:t xml:space="preserve"> Industry sources speculated that </w:t>
      </w:r>
      <w:r w:rsidRPr="000A34F0">
        <w:rPr>
          <w:rStyle w:val="Emphasis"/>
          <w:highlight w:val="green"/>
        </w:rPr>
        <w:t>SpaceX could</w:t>
      </w:r>
      <w:r w:rsidRPr="000A34F0">
        <w:rPr>
          <w:rStyle w:val="StyleUnderline"/>
          <w:highlight w:val="green"/>
        </w:rPr>
        <w:t xml:space="preserve"> </w:t>
      </w:r>
      <w:r w:rsidRPr="000A34F0">
        <w:rPr>
          <w:rStyle w:val="Emphasis"/>
          <w:highlight w:val="green"/>
        </w:rPr>
        <w:t>provide</w:t>
      </w:r>
      <w:r w:rsidRPr="000A34F0">
        <w:rPr>
          <w:rStyle w:val="StyleUnderline"/>
          <w:highlight w:val="green"/>
        </w:rPr>
        <w:t xml:space="preserve"> </w:t>
      </w:r>
      <w:r w:rsidRPr="00CB5CE3">
        <w:rPr>
          <w:rStyle w:val="StyleUnderline"/>
        </w:rPr>
        <w:t xml:space="preserve">weather </w:t>
      </w:r>
      <w:r w:rsidRPr="000A34F0">
        <w:rPr>
          <w:rStyle w:val="Emphasis"/>
          <w:highlight w:val="green"/>
        </w:rPr>
        <w:t>data collected by sensors</w:t>
      </w:r>
      <w:r w:rsidRPr="000A34F0">
        <w:rPr>
          <w:rStyle w:val="StyleUnderline"/>
          <w:highlight w:val="green"/>
        </w:rPr>
        <w:t xml:space="preserve"> </w:t>
      </w:r>
      <w:r w:rsidRPr="000A34F0">
        <w:rPr>
          <w:rStyle w:val="Emphasis"/>
          <w:highlight w:val="green"/>
          <w:bdr w:val="single" w:sz="18" w:space="0" w:color="auto"/>
        </w:rPr>
        <w:t xml:space="preserve">hosted on its own </w:t>
      </w:r>
      <w:proofErr w:type="spellStart"/>
      <w:r w:rsidRPr="000A34F0">
        <w:rPr>
          <w:rStyle w:val="Emphasis"/>
          <w:highlight w:val="green"/>
          <w:bdr w:val="single" w:sz="18" w:space="0" w:color="auto"/>
        </w:rPr>
        <w:t>Starlink</w:t>
      </w:r>
      <w:proofErr w:type="spellEnd"/>
      <w:r w:rsidRPr="000A34F0">
        <w:rPr>
          <w:rStyle w:val="Emphasis"/>
          <w:highlight w:val="green"/>
          <w:bdr w:val="single" w:sz="18" w:space="0" w:color="auto"/>
        </w:rPr>
        <w:t xml:space="preserve"> satellites</w:t>
      </w:r>
      <w:r w:rsidRPr="00CB5CE3">
        <w:rPr>
          <w:rStyle w:val="StyleUnderline"/>
        </w:rPr>
        <w:t xml:space="preserve">, </w:t>
      </w:r>
      <w:r w:rsidRPr="000A34F0">
        <w:rPr>
          <w:rStyle w:val="Emphasis"/>
          <w:highlight w:val="green"/>
        </w:rPr>
        <w:t>or</w:t>
      </w:r>
      <w:r w:rsidRPr="000A34F0">
        <w:rPr>
          <w:rStyle w:val="StyleUnderline"/>
          <w:highlight w:val="green"/>
        </w:rPr>
        <w:t xml:space="preserve"> </w:t>
      </w:r>
      <w:r w:rsidRPr="00CB5CE3">
        <w:rPr>
          <w:rStyle w:val="StyleUnderline"/>
        </w:rPr>
        <w:t xml:space="preserve">it could team </w:t>
      </w:r>
      <w:proofErr w:type="gramStart"/>
      <w:r w:rsidRPr="00CB5CE3">
        <w:rPr>
          <w:rStyle w:val="StyleUnderline"/>
        </w:rPr>
        <w:t>with  a</w:t>
      </w:r>
      <w:proofErr w:type="gramEnd"/>
      <w:r w:rsidRPr="00CB5CE3">
        <w:rPr>
          <w:rStyle w:val="StyleUnderline"/>
        </w:rPr>
        <w:t xml:space="preserve"> weather data services company and </w:t>
      </w:r>
      <w:r w:rsidRPr="000A34F0">
        <w:rPr>
          <w:rStyle w:val="Emphasis"/>
          <w:highlight w:val="green"/>
        </w:rPr>
        <w:t xml:space="preserve">use </w:t>
      </w:r>
      <w:proofErr w:type="spellStart"/>
      <w:r w:rsidRPr="000A34F0">
        <w:rPr>
          <w:rStyle w:val="Emphasis"/>
          <w:highlight w:val="green"/>
        </w:rPr>
        <w:t>Starlink</w:t>
      </w:r>
      <w:proofErr w:type="spellEnd"/>
      <w:r w:rsidRPr="000A34F0">
        <w:rPr>
          <w:rStyle w:val="Emphasis"/>
          <w:highlight w:val="green"/>
        </w:rPr>
        <w:t xml:space="preserve"> to distribute the data</w:t>
      </w:r>
      <w:r w:rsidRPr="000A34F0">
        <w:rPr>
          <w:rStyle w:val="StyleUnderline"/>
          <w:highlight w:val="green"/>
        </w:rPr>
        <w:t xml:space="preserve"> </w:t>
      </w:r>
      <w:r w:rsidRPr="00CB5CE3">
        <w:rPr>
          <w:rStyle w:val="StyleUnderline"/>
        </w:rPr>
        <w:t>to customers</w:t>
      </w:r>
      <w:r w:rsidRPr="000A34F0">
        <w:rPr>
          <w:sz w:val="16"/>
        </w:rPr>
        <w:t xml:space="preserve">. One executive </w:t>
      </w:r>
      <w:r w:rsidRPr="00CB5CE3">
        <w:rPr>
          <w:rStyle w:val="StyleUnderline"/>
        </w:rPr>
        <w:t xml:space="preserve">noted that both the U.S. military and the National Oceanic and </w:t>
      </w:r>
      <w:r w:rsidRPr="00CB5CE3">
        <w:rPr>
          <w:rStyle w:val="StyleUnderline"/>
        </w:rPr>
        <w:lastRenderedPageBreak/>
        <w:t xml:space="preserve">Atmospheric Administration have </w:t>
      </w:r>
      <w:r w:rsidRPr="000A34F0">
        <w:rPr>
          <w:rStyle w:val="Emphasis"/>
          <w:highlight w:val="green"/>
        </w:rPr>
        <w:t>growing demands for data</w:t>
      </w:r>
      <w:r w:rsidRPr="000A34F0">
        <w:rPr>
          <w:rStyle w:val="StyleUnderline"/>
          <w:highlight w:val="green"/>
        </w:rPr>
        <w:t xml:space="preserve"> </w:t>
      </w:r>
      <w:r w:rsidRPr="00CB5CE3">
        <w:rPr>
          <w:rStyle w:val="StyleUnderline"/>
        </w:rPr>
        <w:t xml:space="preserve">that can be </w:t>
      </w:r>
      <w:r w:rsidRPr="000A34F0">
        <w:rPr>
          <w:rStyle w:val="Emphasis"/>
          <w:highlight w:val="green"/>
        </w:rPr>
        <w:t xml:space="preserve">provided at relatively low cost from companies that operate </w:t>
      </w:r>
      <w:r w:rsidRPr="000A34F0">
        <w:rPr>
          <w:rStyle w:val="Emphasis"/>
          <w:highlight w:val="green"/>
          <w:bdr w:val="single" w:sz="18" w:space="0" w:color="auto"/>
        </w:rPr>
        <w:t>proliferated LEO systems</w:t>
      </w:r>
      <w:r w:rsidRPr="00CB5CE3">
        <w:rPr>
          <w:rStyle w:val="StyleUnderline"/>
        </w:rPr>
        <w:t>.</w:t>
      </w:r>
    </w:p>
    <w:p w14:paraId="7C67D3DD" w14:textId="77777777" w:rsidR="001A31CD" w:rsidRDefault="001A31CD" w:rsidP="001A31CD">
      <w:pPr>
        <w:pStyle w:val="Heading4"/>
      </w:pPr>
      <w:r>
        <w:t xml:space="preserve">Advanced Weather Forecasting </w:t>
      </w:r>
      <w:r>
        <w:rPr>
          <w:u w:val="single"/>
        </w:rPr>
        <w:t>solves</w:t>
      </w:r>
      <w:r>
        <w:t xml:space="preserve"> Climate Change. </w:t>
      </w:r>
    </w:p>
    <w:p w14:paraId="3637CA35" w14:textId="77777777" w:rsidR="001A31CD" w:rsidRPr="00326AC1" w:rsidRDefault="001A31CD" w:rsidP="001A31CD">
      <w:r w:rsidRPr="0033197A">
        <w:rPr>
          <w:rStyle w:val="Style13ptBold"/>
        </w:rPr>
        <w:t>Taylor-Smith 21</w:t>
      </w:r>
      <w:r>
        <w:t xml:space="preserve"> </w:t>
      </w:r>
      <w:r w:rsidRPr="0033197A">
        <w:t>Kerry Taylor-Smith 3-25-2021 "What Role can Advanced Weather Forecasting have in Providing Climate Crisis Solutions?"</w:t>
      </w:r>
      <w:r>
        <w:t xml:space="preserve"> </w:t>
      </w:r>
      <w:hyperlink r:id="rId11" w:history="1">
        <w:r w:rsidRPr="005C484B">
          <w:rPr>
            <w:rStyle w:val="Hyperlink"/>
          </w:rPr>
          <w:t>https://www.azocleantech.com/article.as</w:t>
        </w:r>
        <w:r w:rsidRPr="005C484B">
          <w:rPr>
            <w:rStyle w:val="Hyperlink"/>
          </w:rPr>
          <w:t>p</w:t>
        </w:r>
        <w:r w:rsidRPr="005C484B">
          <w:rPr>
            <w:rStyle w:val="Hyperlink"/>
          </w:rPr>
          <w:t>x?ArticleID=1193</w:t>
        </w:r>
      </w:hyperlink>
      <w:r>
        <w:t xml:space="preserve"> (</w:t>
      </w:r>
      <w:r w:rsidRPr="0033197A">
        <w:t>Pursuing a passion for science, Kerry completed a degree in Natural Sciences at the University of Bath; where she studied a range of topics, including chemistry, biology, and environmental sciences. Her passion for writing grew as she worked on the university newspaper as a contributor, feature editor, and editor.</w:t>
      </w:r>
      <w:r>
        <w:t xml:space="preserve">)//Elmer </w:t>
      </w:r>
    </w:p>
    <w:p w14:paraId="15553616" w14:textId="77777777" w:rsidR="001A31CD" w:rsidRPr="00D27BAD" w:rsidRDefault="001A31CD" w:rsidP="001A31CD">
      <w:pPr>
        <w:rPr>
          <w:sz w:val="16"/>
        </w:rPr>
      </w:pPr>
      <w:r w:rsidRPr="004551DF">
        <w:rPr>
          <w:rStyle w:val="Emphasis"/>
          <w:highlight w:val="yellow"/>
        </w:rPr>
        <w:t>Humankind</w:t>
      </w:r>
      <w:r w:rsidRPr="004551DF">
        <w:rPr>
          <w:rStyle w:val="StyleUnderline"/>
          <w:highlight w:val="yellow"/>
        </w:rPr>
        <w:t xml:space="preserve"> is </w:t>
      </w:r>
      <w:proofErr w:type="gramStart"/>
      <w:r w:rsidRPr="004551DF">
        <w:rPr>
          <w:rStyle w:val="StyleUnderline"/>
          <w:highlight w:val="yellow"/>
        </w:rPr>
        <w:t>in the</w:t>
      </w:r>
      <w:r w:rsidRPr="00CF5A50">
        <w:rPr>
          <w:rStyle w:val="StyleUnderline"/>
        </w:rPr>
        <w:t xml:space="preserve"> </w:t>
      </w:r>
      <w:r w:rsidRPr="000A34F0">
        <w:rPr>
          <w:rStyle w:val="Emphasis"/>
          <w:highlight w:val="green"/>
        </w:rPr>
        <w:t>midst of</w:t>
      </w:r>
      <w:proofErr w:type="gramEnd"/>
      <w:r w:rsidRPr="000A34F0">
        <w:rPr>
          <w:rStyle w:val="Emphasis"/>
          <w:highlight w:val="green"/>
        </w:rPr>
        <w:t xml:space="preserve"> a climate crisis</w:t>
      </w:r>
      <w:r w:rsidRPr="00CF5A50">
        <w:rPr>
          <w:rStyle w:val="StyleUnderline"/>
        </w:rPr>
        <w:t xml:space="preserve">, battling to prevent global temperatures from rising while also keeping up with the energy demands of a growing population. Weather-related disasters cost billions of dollars each year, but it is not just the financial cost that should be considered – there is the loss of life, homes, wildlife, and infrastructure. There are </w:t>
      </w:r>
      <w:r w:rsidRPr="000A34F0">
        <w:rPr>
          <w:rStyle w:val="Emphasis"/>
          <w:highlight w:val="green"/>
          <w:bdr w:val="single" w:sz="18" w:space="0" w:color="auto"/>
        </w:rPr>
        <w:t>several ways weather monitoring can help solve</w:t>
      </w:r>
      <w:r w:rsidRPr="000A34F0">
        <w:rPr>
          <w:rStyle w:val="Emphasis"/>
          <w:highlight w:val="green"/>
        </w:rPr>
        <w:t xml:space="preserve"> </w:t>
      </w:r>
      <w:r w:rsidRPr="00CF5A50">
        <w:rPr>
          <w:rStyle w:val="StyleUnderline"/>
        </w:rPr>
        <w:t xml:space="preserve">the climate crisis, </w:t>
      </w:r>
      <w:r w:rsidRPr="008C7EED">
        <w:rPr>
          <w:rStyle w:val="Emphasis"/>
          <w:highlight w:val="green"/>
        </w:rPr>
        <w:t>from lowing</w:t>
      </w:r>
      <w:r w:rsidRPr="008C7EED">
        <w:rPr>
          <w:rStyle w:val="StyleUnderline"/>
          <w:highlight w:val="green"/>
        </w:rPr>
        <w:t xml:space="preserve"> </w:t>
      </w:r>
      <w:r w:rsidRPr="00CF5A50">
        <w:rPr>
          <w:rStyle w:val="StyleUnderline"/>
        </w:rPr>
        <w:t xml:space="preserve">transportation </w:t>
      </w:r>
      <w:r w:rsidRPr="008C7EED">
        <w:rPr>
          <w:rStyle w:val="Emphasis"/>
          <w:highlight w:val="green"/>
        </w:rPr>
        <w:t>emissions</w:t>
      </w:r>
      <w:r w:rsidRPr="008C7EED">
        <w:rPr>
          <w:rStyle w:val="StyleUnderline"/>
          <w:highlight w:val="green"/>
        </w:rPr>
        <w:t xml:space="preserve"> </w:t>
      </w:r>
      <w:r w:rsidRPr="008C7EED">
        <w:rPr>
          <w:rStyle w:val="Emphasis"/>
          <w:highlight w:val="green"/>
        </w:rPr>
        <w:t>to</w:t>
      </w:r>
      <w:r w:rsidRPr="008C7EED">
        <w:rPr>
          <w:rStyle w:val="StyleUnderline"/>
          <w:highlight w:val="green"/>
        </w:rPr>
        <w:t xml:space="preserve"> </w:t>
      </w:r>
      <w:r w:rsidRPr="008C7EED">
        <w:rPr>
          <w:rStyle w:val="Emphasis"/>
          <w:highlight w:val="green"/>
        </w:rPr>
        <w:t>pinpointing</w:t>
      </w:r>
      <w:r w:rsidRPr="008C7EED">
        <w:rPr>
          <w:rStyle w:val="StyleUnderline"/>
          <w:highlight w:val="green"/>
        </w:rPr>
        <w:t xml:space="preserve"> </w:t>
      </w:r>
      <w:r w:rsidRPr="008C7EED">
        <w:rPr>
          <w:rStyle w:val="Emphasis"/>
          <w:highlight w:val="green"/>
        </w:rPr>
        <w:t>extreme weather events</w:t>
      </w:r>
      <w:r w:rsidRPr="008C7EED">
        <w:rPr>
          <w:rStyle w:val="StyleUnderline"/>
          <w:highlight w:val="green"/>
        </w:rPr>
        <w:t xml:space="preserve"> </w:t>
      </w:r>
      <w:r w:rsidRPr="00CF5A50">
        <w:rPr>
          <w:rStyle w:val="StyleUnderline"/>
        </w:rPr>
        <w:t>such as wildfires and extraordinary variations in temperature</w:t>
      </w:r>
      <w:r w:rsidRPr="00D27BAD">
        <w:rPr>
          <w:sz w:val="16"/>
        </w:rPr>
        <w:t xml:space="preserve">. </w:t>
      </w:r>
      <w:r w:rsidRPr="00CF5A50">
        <w:rPr>
          <w:rStyle w:val="StyleUnderline"/>
        </w:rPr>
        <w:t xml:space="preserve">Tackling Emissions </w:t>
      </w:r>
      <w:r w:rsidRPr="008C7EED">
        <w:rPr>
          <w:rStyle w:val="Emphasis"/>
        </w:rPr>
        <w:t xml:space="preserve">Global </w:t>
      </w:r>
      <w:r w:rsidRPr="00D27BAD">
        <w:rPr>
          <w:rStyle w:val="Emphasis"/>
          <w:highlight w:val="green"/>
        </w:rPr>
        <w:t xml:space="preserve">travel and shipping contribute significantly to </w:t>
      </w:r>
      <w:r w:rsidRPr="008C7EED">
        <w:rPr>
          <w:rStyle w:val="Emphasis"/>
        </w:rPr>
        <w:t xml:space="preserve">global </w:t>
      </w:r>
      <w:r w:rsidRPr="00D27BAD">
        <w:rPr>
          <w:rStyle w:val="Emphasis"/>
          <w:highlight w:val="green"/>
        </w:rPr>
        <w:t>warming</w:t>
      </w:r>
      <w:r w:rsidRPr="00CF5A50">
        <w:rPr>
          <w:rStyle w:val="StyleUnderline"/>
        </w:rPr>
        <w:t xml:space="preserve">. Aircraft, ships, cars – nearly all modes of transportation emit harmful greenhouse gases, notably carbon dioxide, but also nitrous and sulfur oxides as well as particulates. </w:t>
      </w:r>
      <w:r w:rsidRPr="00D27BAD">
        <w:rPr>
          <w:rStyle w:val="Emphasis"/>
        </w:rPr>
        <w:t>These greenhouse gases trap heat in the Earth’s atmosphere, causing an overall warming effect and a negative impact on our climate</w:t>
      </w:r>
      <w:r w:rsidRPr="00CF5A50">
        <w:rPr>
          <w:rStyle w:val="StyleUnderline"/>
        </w:rPr>
        <w:t xml:space="preserve">. Aviation accounts for 2.4% of all anthropogenic carbon dioxide emissions, with international flights in 2019 producing 915 million tons of the gas. </w:t>
      </w:r>
      <w:r w:rsidRPr="00D27BAD">
        <w:rPr>
          <w:rStyle w:val="Emphasis"/>
          <w:highlight w:val="green"/>
        </w:rPr>
        <w:t>Weather forecasting</w:t>
      </w:r>
      <w:r w:rsidRPr="00CF5A50">
        <w:rPr>
          <w:rStyle w:val="StyleUnderline"/>
        </w:rPr>
        <w:t xml:space="preserve"> technology </w:t>
      </w:r>
      <w:r w:rsidRPr="00D27BAD">
        <w:rPr>
          <w:rStyle w:val="Emphasis"/>
          <w:highlight w:val="green"/>
        </w:rPr>
        <w:t>providing</w:t>
      </w:r>
      <w:r w:rsidRPr="00D27BAD">
        <w:rPr>
          <w:rStyle w:val="StyleUnderline"/>
          <w:highlight w:val="green"/>
        </w:rPr>
        <w:t xml:space="preserve"> </w:t>
      </w:r>
      <w:r w:rsidRPr="00CF5A50">
        <w:rPr>
          <w:rStyle w:val="StyleUnderline"/>
        </w:rPr>
        <w:t xml:space="preserve">accurate, </w:t>
      </w:r>
      <w:r w:rsidRPr="00D27BAD">
        <w:rPr>
          <w:rStyle w:val="Emphasis"/>
          <w:highlight w:val="green"/>
        </w:rPr>
        <w:t>real-time data</w:t>
      </w:r>
      <w:r w:rsidRPr="00D27BAD">
        <w:rPr>
          <w:rStyle w:val="StyleUnderline"/>
          <w:highlight w:val="green"/>
        </w:rPr>
        <w:t xml:space="preserve"> </w:t>
      </w:r>
      <w:r w:rsidRPr="00CF5A50">
        <w:rPr>
          <w:rStyle w:val="StyleUnderline"/>
        </w:rPr>
        <w:t xml:space="preserve">on meteorological conditions </w:t>
      </w:r>
      <w:r w:rsidRPr="00D27BAD">
        <w:rPr>
          <w:rStyle w:val="Emphasis"/>
          <w:highlight w:val="green"/>
        </w:rPr>
        <w:t>can help airlines</w:t>
      </w:r>
      <w:r w:rsidRPr="00D27BAD">
        <w:rPr>
          <w:rStyle w:val="StyleUnderline"/>
          <w:highlight w:val="green"/>
        </w:rPr>
        <w:t xml:space="preserve"> </w:t>
      </w:r>
      <w:r w:rsidRPr="00D27BAD">
        <w:rPr>
          <w:rStyle w:val="Emphasis"/>
          <w:highlight w:val="green"/>
        </w:rPr>
        <w:t>adjust</w:t>
      </w:r>
      <w:r w:rsidRPr="00D27BAD">
        <w:rPr>
          <w:rStyle w:val="StyleUnderline"/>
          <w:highlight w:val="green"/>
        </w:rPr>
        <w:t xml:space="preserve"> </w:t>
      </w:r>
      <w:r w:rsidRPr="00D27BAD">
        <w:rPr>
          <w:rStyle w:val="Emphasis"/>
          <w:highlight w:val="green"/>
        </w:rPr>
        <w:t>routes</w:t>
      </w:r>
      <w:r w:rsidRPr="00D27BAD">
        <w:rPr>
          <w:rStyle w:val="StyleUnderline"/>
          <w:highlight w:val="green"/>
        </w:rPr>
        <w:t xml:space="preserve"> </w:t>
      </w:r>
      <w:r w:rsidRPr="00D27BAD">
        <w:rPr>
          <w:rStyle w:val="Emphasis"/>
          <w:highlight w:val="green"/>
        </w:rPr>
        <w:t>to</w:t>
      </w:r>
      <w:r w:rsidRPr="00D27BAD">
        <w:rPr>
          <w:rStyle w:val="StyleUnderline"/>
          <w:highlight w:val="green"/>
        </w:rPr>
        <w:t xml:space="preserve"> </w:t>
      </w:r>
      <w:r w:rsidRPr="00D27BAD">
        <w:rPr>
          <w:rStyle w:val="Emphasis"/>
          <w:highlight w:val="green"/>
        </w:rPr>
        <w:t>avoid headwinds or take advantage of favorable winds</w:t>
      </w:r>
      <w:r w:rsidRPr="00CF5A50">
        <w:rPr>
          <w:rStyle w:val="StyleUnderline"/>
        </w:rPr>
        <w:t xml:space="preserve">, both of </w:t>
      </w:r>
      <w:r w:rsidRPr="00D27BAD">
        <w:rPr>
          <w:rStyle w:val="Emphasis"/>
          <w:highlight w:val="green"/>
        </w:rPr>
        <w:t>which can</w:t>
      </w:r>
      <w:r w:rsidRPr="00D27BAD">
        <w:rPr>
          <w:rStyle w:val="StyleUnderline"/>
          <w:highlight w:val="green"/>
        </w:rPr>
        <w:t xml:space="preserve"> </w:t>
      </w:r>
      <w:r w:rsidRPr="00CF5A50">
        <w:rPr>
          <w:rStyle w:val="StyleUnderline"/>
        </w:rPr>
        <w:t xml:space="preserve">help </w:t>
      </w:r>
      <w:r w:rsidRPr="00D27BAD">
        <w:rPr>
          <w:rStyle w:val="Emphasis"/>
          <w:highlight w:val="green"/>
          <w:bdr w:val="single" w:sz="18" w:space="0" w:color="auto"/>
        </w:rPr>
        <w:t>reduce fuel consumption and emissions</w:t>
      </w:r>
      <w:r w:rsidRPr="00D27BAD">
        <w:rPr>
          <w:sz w:val="16"/>
        </w:rPr>
        <w:t xml:space="preserve">. </w:t>
      </w:r>
      <w:r w:rsidRPr="00CF5A50">
        <w:rPr>
          <w:rStyle w:val="StyleUnderline"/>
        </w:rPr>
        <w:t>Shipping is one of the most fuel-efficient means of transport, but also one of the most polluting, contributing 3% of all greenhouse gas emissions - a figure expected to almost double by 2050. “Burning bunker fuel accounts for almost 90% of global sulfur emissions and the 15 largest ships in the world produce more sulfur each year than all cars put together,”</w:t>
      </w:r>
      <w:r w:rsidRPr="00D27BAD">
        <w:rPr>
          <w:sz w:val="16"/>
        </w:rPr>
        <w:t xml:space="preserve"> states </w:t>
      </w:r>
      <w:proofErr w:type="spellStart"/>
      <w:r w:rsidRPr="00D27BAD">
        <w:rPr>
          <w:sz w:val="16"/>
        </w:rPr>
        <w:t>Renny</w:t>
      </w:r>
      <w:proofErr w:type="spellEnd"/>
      <w:r w:rsidRPr="00D27BAD">
        <w:rPr>
          <w:sz w:val="16"/>
        </w:rPr>
        <w:t xml:space="preserve"> </w:t>
      </w:r>
      <w:proofErr w:type="spellStart"/>
      <w:r w:rsidRPr="00D27BAD">
        <w:rPr>
          <w:sz w:val="16"/>
        </w:rPr>
        <w:t>Vandewege</w:t>
      </w:r>
      <w:proofErr w:type="spellEnd"/>
      <w:r w:rsidRPr="00D27BAD">
        <w:rPr>
          <w:sz w:val="16"/>
        </w:rPr>
        <w:t xml:space="preserve">, Vice President of Weather Operations at DTN, a company providing decision support tools and forecast insights across many sectors. </w:t>
      </w:r>
      <w:r w:rsidRPr="00CF5A50">
        <w:rPr>
          <w:rStyle w:val="StyleUnderline"/>
        </w:rPr>
        <w:t xml:space="preserve">Shipping discharges a large </w:t>
      </w:r>
      <w:r w:rsidRPr="00CF5A50">
        <w:rPr>
          <w:rStyle w:val="StyleUnderline"/>
        </w:rPr>
        <w:lastRenderedPageBreak/>
        <w:t xml:space="preserve">and growing source of noxious </w:t>
      </w:r>
      <w:proofErr w:type="gramStart"/>
      <w:r w:rsidRPr="00CF5A50">
        <w:rPr>
          <w:rStyle w:val="StyleUnderline"/>
        </w:rPr>
        <w:t>gas</w:t>
      </w:r>
      <w:proofErr w:type="gramEnd"/>
      <w:r w:rsidRPr="00CF5A50">
        <w:rPr>
          <w:rStyle w:val="StyleUnderline"/>
        </w:rPr>
        <w:t xml:space="preserve"> but the sector has the potential to drastically cut emissions through </w:t>
      </w:r>
      <w:r w:rsidRPr="00D27BAD">
        <w:rPr>
          <w:rStyle w:val="Emphasis"/>
          <w:highlight w:val="green"/>
        </w:rPr>
        <w:t>fuel-saving techniques</w:t>
      </w:r>
      <w:r w:rsidRPr="00CF5A50">
        <w:rPr>
          <w:rStyle w:val="StyleUnderline"/>
        </w:rPr>
        <w:t xml:space="preserve">. Among the most promising is </w:t>
      </w:r>
      <w:r w:rsidRPr="00D27BAD">
        <w:rPr>
          <w:rStyle w:val="Emphasis"/>
          <w:highlight w:val="green"/>
        </w:rPr>
        <w:t>weather routing</w:t>
      </w:r>
      <w:r w:rsidRPr="00CF5A50">
        <w:rPr>
          <w:rStyle w:val="StyleUnderline"/>
        </w:rPr>
        <w:t xml:space="preserve">. “Using weather information and analytics can help mitigate risks today caused by climate change and can also reduce emissions further reducing future impacts”, explains </w:t>
      </w:r>
      <w:proofErr w:type="spellStart"/>
      <w:r w:rsidRPr="00CF5A50">
        <w:rPr>
          <w:rStyle w:val="StyleUnderline"/>
        </w:rPr>
        <w:t>Vandewege</w:t>
      </w:r>
      <w:proofErr w:type="spellEnd"/>
      <w:r w:rsidRPr="00CF5A50">
        <w:rPr>
          <w:rStyle w:val="StyleUnderline"/>
        </w:rPr>
        <w:t xml:space="preserve">, a former director of the Broadcast Meteorology Program at Mississippi State University. Weather </w:t>
      </w:r>
      <w:r w:rsidRPr="00D27BAD">
        <w:rPr>
          <w:rStyle w:val="Emphasis"/>
          <w:highlight w:val="green"/>
        </w:rPr>
        <w:t>analytics can optimize routes</w:t>
      </w:r>
      <w:r w:rsidRPr="00D27BAD">
        <w:rPr>
          <w:rStyle w:val="StyleUnderline"/>
          <w:highlight w:val="green"/>
        </w:rPr>
        <w:t xml:space="preserve"> </w:t>
      </w:r>
      <w:r w:rsidRPr="00CF5A50">
        <w:rPr>
          <w:rStyle w:val="StyleUnderline"/>
        </w:rPr>
        <w:t>and “</w:t>
      </w:r>
      <w:r w:rsidRPr="00D27BAD">
        <w:rPr>
          <w:rStyle w:val="Emphasis"/>
          <w:highlight w:val="green"/>
        </w:rPr>
        <w:t>reduce emissions up to 4% and</w:t>
      </w:r>
      <w:r w:rsidRPr="00D27BAD">
        <w:rPr>
          <w:rStyle w:val="StyleUnderline"/>
          <w:highlight w:val="green"/>
        </w:rPr>
        <w:t xml:space="preserve"> </w:t>
      </w:r>
      <w:r w:rsidRPr="00CF5A50">
        <w:rPr>
          <w:rStyle w:val="StyleUnderline"/>
        </w:rPr>
        <w:t xml:space="preserve">reduce </w:t>
      </w:r>
      <w:r w:rsidRPr="00D27BAD">
        <w:rPr>
          <w:rStyle w:val="Emphasis"/>
          <w:highlight w:val="green"/>
        </w:rPr>
        <w:t>fuel consumption up to 10%</w:t>
      </w:r>
      <w:r w:rsidRPr="00CF5A50">
        <w:rPr>
          <w:rStyle w:val="StyleUnderline"/>
        </w:rPr>
        <w:t xml:space="preserve">, depending on the type of vessel, the season, and the conditions,” states </w:t>
      </w:r>
      <w:proofErr w:type="spellStart"/>
      <w:r w:rsidRPr="00CF5A50">
        <w:rPr>
          <w:rStyle w:val="StyleUnderline"/>
        </w:rPr>
        <w:t>Vandewege</w:t>
      </w:r>
      <w:proofErr w:type="spellEnd"/>
      <w:r w:rsidRPr="00CF5A50">
        <w:rPr>
          <w:rStyle w:val="StyleUnderline"/>
        </w:rPr>
        <w:t>. “If there’s bad weather ahead, sophisticated algorithms that use information about the ship and its capabilities and the weather effects on that specific ship can make numerous calculations and provide optimal route alternatives for the mariner.</w:t>
      </w:r>
      <w:r w:rsidRPr="00D27BAD">
        <w:rPr>
          <w:sz w:val="16"/>
        </w:rPr>
        <w:t xml:space="preserve">” Extreme Weather Events </w:t>
      </w:r>
      <w:r w:rsidRPr="00CF5A50">
        <w:rPr>
          <w:rStyle w:val="StyleUnderline"/>
        </w:rPr>
        <w:t xml:space="preserve">Advanced weather forecasting alerts us to the probability of extreme meteorological events occurring. While these events are largely unpredictable, accurate meteorological data can identify hotspots where they are likely to occur. The better the data, the better prepared the </w:t>
      </w:r>
      <w:proofErr w:type="gramStart"/>
      <w:r w:rsidRPr="00CF5A50">
        <w:rPr>
          <w:rStyle w:val="StyleUnderline"/>
        </w:rPr>
        <w:t>general public</w:t>
      </w:r>
      <w:proofErr w:type="gramEnd"/>
      <w:r w:rsidRPr="00CF5A50">
        <w:rPr>
          <w:rStyle w:val="StyleUnderline"/>
        </w:rPr>
        <w:t xml:space="preserve"> and authorities can be.</w:t>
      </w:r>
      <w:r w:rsidRPr="00D27BAD">
        <w:rPr>
          <w:sz w:val="16"/>
        </w:rPr>
        <w:t xml:space="preserve"> Wildfires have ravaged the US state of California and huge swathes of land in Australia. Climate change is responsible for the increasing intensity and occurrence of blazes, not just here, but worldwide. It has created the optimal conditions for wildfires to start, including warmer weather, less precipitation, dryer vegetation, and stronger winds. Advanced weather forecasting, such as DTN’s live Geographic Information System (GIS) can monitor atmospheric conditions to evaluate wildfire risk and predict areas where conditions are just right for a wildfire to ignite. “Fire weather forecasting uses atmospheric conditions to evaluate wildfire risk,” explains </w:t>
      </w:r>
      <w:proofErr w:type="spellStart"/>
      <w:r w:rsidRPr="00D27BAD">
        <w:rPr>
          <w:sz w:val="16"/>
        </w:rPr>
        <w:t>Vendewege</w:t>
      </w:r>
      <w:proofErr w:type="spellEnd"/>
      <w:r w:rsidRPr="00D27BAD">
        <w:rPr>
          <w:sz w:val="16"/>
        </w:rPr>
        <w:t>. “</w:t>
      </w:r>
      <w:r w:rsidRPr="00CF5A50">
        <w:rPr>
          <w:rStyle w:val="StyleUnderline"/>
        </w:rPr>
        <w:t xml:space="preserve">Meteorologists can also use their tools and experience to identify the specific location of wildfires. Sophisticated imaging systems can show fire locations in real time, allowing for a live look at the conditions using a GIS layer service containing the latest fire hotspot data </w:t>
      </w:r>
      <w:proofErr w:type="gramStart"/>
      <w:r w:rsidRPr="00CF5A50">
        <w:rPr>
          <w:rStyle w:val="StyleUnderline"/>
        </w:rPr>
        <w:t>and also</w:t>
      </w:r>
      <w:proofErr w:type="gramEnd"/>
      <w:r w:rsidRPr="00CF5A50">
        <w:rPr>
          <w:rStyle w:val="StyleUnderline"/>
        </w:rPr>
        <w:t xml:space="preserve"> showing the likelihood of a fire.” Machine learning, a means of artificial intelligence, can also be used in conjunction with current forecasting methods to predicts heat waves or cold snaps</w:t>
      </w:r>
      <w:r w:rsidRPr="00D27BAD">
        <w:rPr>
          <w:sz w:val="16"/>
        </w:rPr>
        <w:t xml:space="preserve">. These extreme weather events are the result of unusual atmospheric patterns that researchers from Rice University realized could be taught to a pattern recognition program. The technology, designed to work with current analog forecasting systems rather than replace them, could predict events with 80% accuracy, five days before the event occurred. Although only proof-of-concept, the technology could provide an early warning about when and where an extreme weather event might occur. Conclusion Humans are heavily reliant on the weather; it has a role in every aspect of our lives, from feeding us to providing power for our ever-growing needs. Climate change has warmed the planet and altered our weather, making extreme weather events such as droughts and floods more likely. </w:t>
      </w:r>
      <w:r w:rsidRPr="00D27BAD">
        <w:rPr>
          <w:rStyle w:val="Emphasis"/>
          <w:highlight w:val="green"/>
        </w:rPr>
        <w:t>High-tech weather forecasting technology can help</w:t>
      </w:r>
      <w:r w:rsidRPr="00D27BAD">
        <w:rPr>
          <w:rStyle w:val="StyleUnderline"/>
          <w:highlight w:val="green"/>
        </w:rPr>
        <w:t xml:space="preserve"> </w:t>
      </w:r>
      <w:r w:rsidRPr="00CF5A50">
        <w:rPr>
          <w:rStyle w:val="StyleUnderline"/>
        </w:rPr>
        <w:t xml:space="preserve">in the fight against climate change by monitoring meteorological conditions to </w:t>
      </w:r>
      <w:r w:rsidRPr="00D27BAD">
        <w:rPr>
          <w:rStyle w:val="Emphasis"/>
          <w:highlight w:val="green"/>
        </w:rPr>
        <w:t>aid decision making</w:t>
      </w:r>
      <w:r w:rsidRPr="00CF5A50">
        <w:rPr>
          <w:rStyle w:val="StyleUnderline"/>
        </w:rPr>
        <w:t xml:space="preserve">, whether that be in the aviation or shipping industry, </w:t>
      </w:r>
      <w:r w:rsidRPr="00D27BAD">
        <w:rPr>
          <w:rStyle w:val="Emphasis"/>
          <w:highlight w:val="green"/>
        </w:rPr>
        <w:t>or</w:t>
      </w:r>
      <w:r w:rsidRPr="00CF5A50">
        <w:rPr>
          <w:rStyle w:val="StyleUnderline"/>
        </w:rPr>
        <w:t xml:space="preserve"> by helping us </w:t>
      </w:r>
      <w:r w:rsidRPr="00D27BAD">
        <w:rPr>
          <w:rStyle w:val="Emphasis"/>
          <w:highlight w:val="green"/>
        </w:rPr>
        <w:t>understand</w:t>
      </w:r>
      <w:r w:rsidRPr="00D27BAD">
        <w:rPr>
          <w:rStyle w:val="StyleUnderline"/>
          <w:highlight w:val="green"/>
        </w:rPr>
        <w:t xml:space="preserve"> </w:t>
      </w:r>
      <w:r w:rsidRPr="00CF5A50">
        <w:rPr>
          <w:rStyle w:val="StyleUnderline"/>
        </w:rPr>
        <w:t xml:space="preserve">and predict </w:t>
      </w:r>
      <w:r w:rsidRPr="00D27BAD">
        <w:rPr>
          <w:rStyle w:val="Emphasis"/>
          <w:highlight w:val="green"/>
        </w:rPr>
        <w:t>natural hazards and disasters,</w:t>
      </w:r>
      <w:r w:rsidRPr="00CF5A50">
        <w:rPr>
          <w:rStyle w:val="StyleUnderline"/>
        </w:rPr>
        <w:t xml:space="preserve"> allowing us to reduce the risk of adverse events – and the costs, environmental, </w:t>
      </w:r>
      <w:proofErr w:type="gramStart"/>
      <w:r w:rsidRPr="00CF5A50">
        <w:rPr>
          <w:rStyle w:val="StyleUnderline"/>
        </w:rPr>
        <w:t>economic</w:t>
      </w:r>
      <w:proofErr w:type="gramEnd"/>
      <w:r w:rsidRPr="00CF5A50">
        <w:rPr>
          <w:rStyle w:val="StyleUnderline"/>
        </w:rPr>
        <w:t xml:space="preserve"> or otherwise.</w:t>
      </w:r>
    </w:p>
    <w:p w14:paraId="0108B3E0" w14:textId="77777777" w:rsidR="001A31CD" w:rsidRDefault="001A31CD" w:rsidP="001A31CD">
      <w:pPr>
        <w:pStyle w:val="Heading4"/>
        <w:rPr>
          <w:rFonts w:cs="Times New Roman"/>
        </w:rPr>
      </w:pPr>
      <w:r>
        <w:rPr>
          <w:rFonts w:cs="Times New Roman"/>
        </w:rPr>
        <w:lastRenderedPageBreak/>
        <w:t>Warming causes Extinction</w:t>
      </w:r>
    </w:p>
    <w:p w14:paraId="45E94F99" w14:textId="77777777" w:rsidR="001A31CD" w:rsidRPr="00601C82" w:rsidRDefault="001A31CD" w:rsidP="001A31CD">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229F7567" w14:textId="77777777" w:rsidR="001A31CD" w:rsidRDefault="001A31CD" w:rsidP="001A31CD">
      <w:pPr>
        <w:rPr>
          <w:rFonts w:asciiTheme="minorHAnsi" w:hAnsiTheme="minorHAnsi" w:cstheme="minorHAnsi"/>
          <w:u w:val="single"/>
        </w:rPr>
      </w:pPr>
      <w:r w:rsidRPr="00D5251F">
        <w:rPr>
          <w:rFonts w:asciiTheme="minorHAnsi" w:hAnsiTheme="minorHAnsi" w:cstheme="min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u w:val="single"/>
        </w:rPr>
        <w:t>However, the three remaining boundaries (</w:t>
      </w:r>
      <w:r w:rsidRPr="00CF5A50">
        <w:rPr>
          <w:rFonts w:asciiTheme="minorHAnsi" w:hAnsiTheme="minorHAnsi" w:cstheme="minorHAnsi"/>
          <w:b/>
          <w:highlight w:val="green"/>
          <w:u w:val="single"/>
        </w:rPr>
        <w:t>climate</w:t>
      </w:r>
      <w:r w:rsidRPr="00D5251F">
        <w:rPr>
          <w:rFonts w:asciiTheme="minorHAnsi" w:hAnsiTheme="minorHAnsi" w:cstheme="minorHAnsi"/>
          <w:b/>
          <w:u w:val="single"/>
        </w:rPr>
        <w:t xml:space="preserve"> </w:t>
      </w:r>
      <w:r w:rsidRPr="00CF5A50">
        <w:rPr>
          <w:rFonts w:asciiTheme="minorHAnsi" w:hAnsiTheme="minorHAnsi" w:cstheme="minorHAnsi"/>
          <w:b/>
          <w:highlight w:val="green"/>
          <w:u w:val="single"/>
        </w:rPr>
        <w:t>change</w:t>
      </w:r>
      <w:r w:rsidRPr="00D5251F">
        <w:rPr>
          <w:rFonts w:asciiTheme="minorHAnsi" w:hAnsiTheme="minorHAnsi" w:cstheme="minorHAnsi"/>
          <w:u w:val="single"/>
        </w:rPr>
        <w:t xml:space="preserve">, global </w:t>
      </w:r>
      <w:r w:rsidRPr="00CF5A50">
        <w:rPr>
          <w:rFonts w:asciiTheme="minorHAnsi" w:hAnsiTheme="minorHAnsi" w:cstheme="minorHAnsi"/>
          <w:b/>
          <w:highlight w:val="green"/>
          <w:u w:val="single"/>
        </w:rPr>
        <w:t>freshwater</w:t>
      </w:r>
      <w:r w:rsidRPr="00CF5A50">
        <w:rPr>
          <w:rFonts w:asciiTheme="minorHAnsi" w:hAnsiTheme="minorHAnsi" w:cstheme="minorHAnsi"/>
          <w:highlight w:val="green"/>
          <w:u w:val="single"/>
        </w:rPr>
        <w:t xml:space="preserve"> </w:t>
      </w:r>
      <w:r w:rsidRPr="00D5251F">
        <w:rPr>
          <w:rFonts w:asciiTheme="minorHAnsi" w:hAnsiTheme="minorHAnsi" w:cstheme="minorHAnsi"/>
          <w:u w:val="single"/>
        </w:rPr>
        <w:t xml:space="preserve">cycle, </w:t>
      </w:r>
      <w:r w:rsidRPr="00CF5A50">
        <w:rPr>
          <w:rFonts w:asciiTheme="minorHAnsi" w:hAnsiTheme="minorHAnsi" w:cstheme="minorHAnsi"/>
          <w:b/>
          <w:highlight w:val="green"/>
          <w:u w:val="single"/>
        </w:rPr>
        <w:t>and</w:t>
      </w:r>
      <w:r w:rsidRPr="00D5251F">
        <w:rPr>
          <w:rFonts w:asciiTheme="minorHAnsi" w:hAnsiTheme="minorHAnsi" w:cstheme="minorHAnsi"/>
          <w:u w:val="single"/>
        </w:rPr>
        <w:t xml:space="preserve"> ocean </w:t>
      </w:r>
      <w:r w:rsidRPr="00CF5A50">
        <w:rPr>
          <w:rFonts w:asciiTheme="minorHAnsi" w:hAnsiTheme="minorHAnsi" w:cstheme="minorHAnsi"/>
          <w:b/>
          <w:highlight w:val="green"/>
          <w:u w:val="single"/>
        </w:rPr>
        <w:t>acidification</w:t>
      </w:r>
      <w:r w:rsidRPr="00D5251F">
        <w:rPr>
          <w:rFonts w:asciiTheme="minorHAnsi" w:hAnsiTheme="minorHAnsi" w:cstheme="minorHAnsi"/>
          <w:u w:val="single"/>
        </w:rPr>
        <w:t xml:space="preserve">) do </w:t>
      </w:r>
      <w:r w:rsidRPr="00CF5A50">
        <w:rPr>
          <w:rFonts w:asciiTheme="minorHAnsi" w:hAnsiTheme="minorHAnsi" w:cstheme="minorHAnsi"/>
          <w:b/>
          <w:highlight w:val="green"/>
          <w:u w:val="single"/>
          <w:bdr w:val="single" w:sz="18" w:space="0" w:color="auto"/>
        </w:rPr>
        <w:t>pose existential risks</w:t>
      </w:r>
      <w:r w:rsidRPr="00D5251F">
        <w:rPr>
          <w:rFonts w:asciiTheme="minorHAnsi" w:hAnsiTheme="minorHAnsi" w:cstheme="minorHAnsi"/>
          <w:u w:val="single"/>
        </w:rPr>
        <w:t xml:space="preserve">. </w:t>
      </w:r>
      <w:r w:rsidRPr="00CF5A50">
        <w:rPr>
          <w:rFonts w:asciiTheme="minorHAnsi" w:hAnsiTheme="minorHAnsi" w:cstheme="minorHAnsi"/>
          <w:highlight w:val="green"/>
          <w:u w:val="single"/>
        </w:rPr>
        <w:t>This is</w:t>
      </w:r>
      <w:r w:rsidRPr="00D5251F">
        <w:rPr>
          <w:rFonts w:asciiTheme="minorHAnsi" w:hAnsiTheme="minorHAnsi" w:cstheme="minorHAnsi"/>
          <w:u w:val="single"/>
        </w:rPr>
        <w:t xml:space="preserve"> </w:t>
      </w:r>
      <w:r w:rsidRPr="00CF5A50">
        <w:rPr>
          <w:rFonts w:asciiTheme="minorHAnsi" w:hAnsiTheme="minorHAnsi" w:cstheme="minorHAnsi"/>
          <w:b/>
          <w:highlight w:val="green"/>
          <w:u w:val="single"/>
        </w:rPr>
        <w:t>because of</w:t>
      </w:r>
      <w:r w:rsidRPr="00D5251F">
        <w:rPr>
          <w:rFonts w:asciiTheme="minorHAnsi" w:hAnsiTheme="minorHAnsi" w:cstheme="minorHAnsi"/>
          <w:u w:val="single"/>
        </w:rPr>
        <w:t xml:space="preserve"> intrinsic </w:t>
      </w:r>
      <w:r w:rsidRPr="00CF5A50">
        <w:rPr>
          <w:rFonts w:asciiTheme="minorHAnsi" w:hAnsiTheme="minorHAnsi" w:cstheme="minorHAnsi"/>
          <w:b/>
          <w:highlight w:val="green"/>
          <w:u w:val="single"/>
        </w:rPr>
        <w:t>positive feedback loops</w:t>
      </w:r>
      <w:r w:rsidRPr="00D5251F">
        <w:rPr>
          <w:rFonts w:asciiTheme="minorHAnsi" w:hAnsiTheme="minorHAnsi" w:cstheme="minorHAnsi"/>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CF5A50">
        <w:rPr>
          <w:rFonts w:asciiTheme="minorHAnsi" w:hAnsiTheme="minorHAnsi" w:cstheme="minorHAnsi"/>
          <w:b/>
          <w:highlight w:val="green"/>
          <w:u w:val="single"/>
        </w:rPr>
        <w:t>directly connected to</w:t>
      </w:r>
      <w:r w:rsidRPr="00D5251F">
        <w:rPr>
          <w:rFonts w:asciiTheme="minorHAnsi" w:hAnsiTheme="minorHAnsi" w:cstheme="minorHAnsi"/>
          <w:b/>
          <w:u w:val="single"/>
        </w:rPr>
        <w:t xml:space="preserve"> </w:t>
      </w:r>
      <w:r w:rsidRPr="00D5251F">
        <w:rPr>
          <w:rFonts w:asciiTheme="minorHAnsi" w:hAnsiTheme="minorHAnsi" w:cstheme="minorHAnsi"/>
          <w:u w:val="single"/>
        </w:rPr>
        <w:t xml:space="preserve">the provision of </w:t>
      </w:r>
      <w:r w:rsidRPr="00CF5A50">
        <w:rPr>
          <w:rFonts w:asciiTheme="minorHAnsi" w:hAnsiTheme="minorHAnsi" w:cstheme="minorHAnsi"/>
          <w:b/>
          <w:highlight w:val="green"/>
          <w:u w:val="single"/>
        </w:rPr>
        <w:t>food and water</w:t>
      </w:r>
      <w:r w:rsidRPr="00D5251F">
        <w:rPr>
          <w:rFonts w:asciiTheme="minorHAnsi" w:hAnsiTheme="minorHAnsi" w:cstheme="minorHAnsi"/>
          <w:u w:val="single"/>
        </w:rPr>
        <w:t xml:space="preserve">, and </w:t>
      </w:r>
      <w:r w:rsidRPr="00CF5A50">
        <w:rPr>
          <w:rFonts w:asciiTheme="minorHAnsi" w:hAnsiTheme="minorHAnsi" w:cstheme="minorHAnsi"/>
          <w:b/>
          <w:highlight w:val="green"/>
          <w:u w:val="single"/>
        </w:rPr>
        <w:t>shortages</w:t>
      </w:r>
      <w:r w:rsidRPr="00D5251F">
        <w:rPr>
          <w:rFonts w:asciiTheme="minorHAnsi" w:hAnsiTheme="minorHAnsi" w:cstheme="minorHAnsi"/>
          <w:u w:val="single"/>
        </w:rPr>
        <w:t xml:space="preserve"> of food and water can </w:t>
      </w:r>
      <w:r w:rsidRPr="00CF5A50">
        <w:rPr>
          <w:rFonts w:asciiTheme="minorHAnsi" w:hAnsiTheme="minorHAnsi" w:cstheme="minorHAnsi"/>
          <w:b/>
          <w:highlight w:val="green"/>
          <w:u w:val="single"/>
        </w:rPr>
        <w:t>create conflict</w:t>
      </w:r>
      <w:r w:rsidRPr="00D5251F">
        <w:rPr>
          <w:rFonts w:asciiTheme="minorHAnsi" w:hAnsiTheme="minorHAnsi" w:cstheme="minorHAnsi"/>
          <w:u w:val="single"/>
        </w:rPr>
        <w:t xml:space="preserve"> and social unrest. </w:t>
      </w:r>
      <w:r w:rsidRPr="00D5251F">
        <w:rPr>
          <w:rFonts w:asciiTheme="minorHAnsi" w:hAnsiTheme="minorHAnsi" w:cstheme="min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u w:val="single"/>
        </w:rPr>
        <w:t>Climate change intersects with freshwater resources because it is expected to exacerbate drought and water scarcity, as well as flooding</w:t>
      </w:r>
      <w:r w:rsidRPr="00D5251F">
        <w:rPr>
          <w:rFonts w:asciiTheme="minorHAnsi" w:hAnsiTheme="minorHAnsi" w:cstheme="minorHAnsi"/>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D5251F">
        <w:rPr>
          <w:rFonts w:asciiTheme="minorHAnsi" w:hAnsiTheme="minorHAnsi" w:cstheme="minorHAnsi"/>
          <w:sz w:val="16"/>
        </w:rPr>
        <w:t>as a result of</w:t>
      </w:r>
      <w:proofErr w:type="gramEnd"/>
      <w:r w:rsidRPr="00D5251F">
        <w:rPr>
          <w:rFonts w:asciiTheme="minorHAnsi" w:hAnsiTheme="minorHAnsi" w:cstheme="minorHAnsi"/>
          <w:sz w:val="16"/>
        </w:rPr>
        <w:t xml:space="preserve"> enhanced evaporation and reduced groundwater recharge. </w:t>
      </w:r>
      <w:r w:rsidRPr="00CF5A50">
        <w:rPr>
          <w:rFonts w:asciiTheme="minorHAnsi" w:hAnsiTheme="minorHAnsi" w:cstheme="minorHAnsi"/>
          <w:b/>
          <w:highlight w:val="green"/>
          <w:u w:val="single"/>
        </w:rPr>
        <w:t>Ample clean water</w:t>
      </w:r>
      <w:r w:rsidRPr="00D5251F">
        <w:rPr>
          <w:rFonts w:asciiTheme="minorHAnsi" w:hAnsiTheme="minorHAnsi" w:cstheme="minorHAnsi"/>
          <w:u w:val="single"/>
        </w:rPr>
        <w:t xml:space="preserve"> is not a luxury—it </w:t>
      </w:r>
      <w:r w:rsidRPr="00CF5A50">
        <w:rPr>
          <w:rFonts w:asciiTheme="minorHAnsi" w:hAnsiTheme="minorHAnsi" w:cstheme="minorHAnsi"/>
          <w:b/>
          <w:highlight w:val="green"/>
          <w:u w:val="single"/>
        </w:rPr>
        <w:t>is essential for human survival</w:t>
      </w:r>
      <w:r w:rsidRPr="00D5251F">
        <w:rPr>
          <w:rFonts w:asciiTheme="minorHAnsi" w:hAnsiTheme="minorHAnsi" w:cstheme="minorHAnsi"/>
          <w:u w:val="single"/>
        </w:rPr>
        <w:t>. Consequently, cities, regions and nations that lack clean freshwater are vulnerable to social disruption and disease</w:t>
      </w:r>
      <w:r w:rsidRPr="00D5251F">
        <w:rPr>
          <w:rFonts w:asciiTheme="minorHAnsi" w:hAnsiTheme="minorHAnsi" w:cstheme="minorHAns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5251F">
        <w:rPr>
          <w:rFonts w:asciiTheme="minorHAnsi" w:hAnsiTheme="minorHAnsi" w:cstheme="minorHAnsi"/>
          <w:sz w:val="16"/>
        </w:rPr>
        <w:t>rarity, but</w:t>
      </w:r>
      <w:proofErr w:type="gramEnd"/>
      <w:r w:rsidRPr="00D5251F">
        <w:rPr>
          <w:rFonts w:asciiTheme="minorHAnsi" w:hAnsiTheme="minorHAnsi" w:cstheme="minorHAnsi"/>
          <w:sz w:val="16"/>
        </w:rPr>
        <w:t xml:space="preserve"> are exactly the manifestations of climate change that we must get better at anticipating (</w:t>
      </w:r>
      <w:proofErr w:type="spellStart"/>
      <w:r w:rsidRPr="00D5251F">
        <w:rPr>
          <w:rFonts w:asciiTheme="minorHAnsi" w:hAnsiTheme="minorHAnsi" w:cstheme="minorHAnsi"/>
          <w:sz w:val="16"/>
        </w:rPr>
        <w:t>Diffenbaugh</w:t>
      </w:r>
      <w:proofErr w:type="spellEnd"/>
      <w:r w:rsidRPr="00D5251F">
        <w:rPr>
          <w:rFonts w:asciiTheme="minorHAnsi" w:hAnsiTheme="minorHAnsi" w:cstheme="minorHAnsi"/>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w:t>
      </w:r>
      <w:r w:rsidRPr="00D5251F">
        <w:rPr>
          <w:rFonts w:asciiTheme="minorHAnsi" w:hAnsiTheme="minorHAnsi" w:cstheme="minorHAnsi"/>
          <w:sz w:val="16"/>
        </w:rPr>
        <w:lastRenderedPageBreak/>
        <w:t xml:space="preserve">such events, this shift in flood frequency is an elevated risk that will go unnoticed by most people. 4. </w:t>
      </w:r>
      <w:r w:rsidRPr="00D5251F">
        <w:rPr>
          <w:rFonts w:asciiTheme="minorHAnsi" w:hAnsiTheme="minorHAnsi" w:cstheme="minorHAnsi"/>
          <w:u w:val="single"/>
        </w:rPr>
        <w:t xml:space="preserve">The combination of positive feedback loops and societal inertia is fertile ground for global environmental catastrophes </w:t>
      </w:r>
      <w:r w:rsidRPr="00CF5A50">
        <w:rPr>
          <w:rFonts w:asciiTheme="minorHAnsi" w:hAnsiTheme="minorHAnsi" w:cstheme="minorHAnsi"/>
          <w:b/>
          <w:highlight w:val="green"/>
          <w:u w:val="single"/>
        </w:rPr>
        <w:t>Humans</w:t>
      </w:r>
      <w:r w:rsidRPr="00D5251F">
        <w:rPr>
          <w:rFonts w:asciiTheme="minorHAnsi" w:hAnsiTheme="minorHAnsi" w:cstheme="minorHAnsi"/>
          <w:u w:val="single"/>
        </w:rPr>
        <w:t xml:space="preserve"> are remarkably </w:t>
      </w:r>
      <w:proofErr w:type="gramStart"/>
      <w:r w:rsidRPr="00D5251F">
        <w:rPr>
          <w:rFonts w:asciiTheme="minorHAnsi" w:hAnsiTheme="minorHAnsi" w:cstheme="minorHAnsi"/>
          <w:u w:val="single"/>
        </w:rPr>
        <w:t>ingenious, and</w:t>
      </w:r>
      <w:proofErr w:type="gramEnd"/>
      <w:r w:rsidRPr="00D5251F">
        <w:rPr>
          <w:rFonts w:asciiTheme="minorHAnsi" w:hAnsiTheme="minorHAnsi" w:cstheme="minorHAnsi"/>
          <w:u w:val="single"/>
        </w:rPr>
        <w:t xml:space="preserve"> </w:t>
      </w:r>
      <w:r w:rsidRPr="00CF5A50">
        <w:rPr>
          <w:rFonts w:asciiTheme="minorHAnsi" w:hAnsiTheme="minorHAnsi" w:cstheme="minorHAnsi"/>
          <w:b/>
          <w:highlight w:val="green"/>
          <w:u w:val="single"/>
        </w:rPr>
        <w:t>have adapted</w:t>
      </w:r>
      <w:r w:rsidRPr="00D5251F">
        <w:rPr>
          <w:rFonts w:asciiTheme="minorHAnsi" w:hAnsiTheme="minorHAnsi" w:cstheme="minorHAnsi"/>
          <w:u w:val="single"/>
        </w:rPr>
        <w:t xml:space="preserve"> to crises </w:t>
      </w:r>
      <w:r w:rsidRPr="00CF5A50">
        <w:rPr>
          <w:rFonts w:asciiTheme="minorHAnsi" w:hAnsiTheme="minorHAnsi" w:cstheme="minorHAnsi"/>
          <w:b/>
          <w:highlight w:val="green"/>
          <w:u w:val="single"/>
        </w:rPr>
        <w:t>throughout</w:t>
      </w:r>
      <w:r w:rsidRPr="00CF5A50">
        <w:rPr>
          <w:rFonts w:asciiTheme="minorHAnsi" w:hAnsiTheme="minorHAnsi" w:cstheme="minorHAnsi"/>
          <w:highlight w:val="green"/>
          <w:u w:val="single"/>
        </w:rPr>
        <w:t xml:space="preserve"> </w:t>
      </w:r>
      <w:r w:rsidRPr="00D5251F">
        <w:rPr>
          <w:rFonts w:asciiTheme="minorHAnsi" w:hAnsiTheme="minorHAnsi" w:cstheme="minorHAnsi"/>
          <w:u w:val="single"/>
        </w:rPr>
        <w:t xml:space="preserve">their </w:t>
      </w:r>
      <w:r w:rsidRPr="00CF5A50">
        <w:rPr>
          <w:rFonts w:asciiTheme="minorHAnsi" w:hAnsiTheme="minorHAnsi" w:cstheme="minorHAnsi"/>
          <w:b/>
          <w:highlight w:val="green"/>
          <w:u w:val="single"/>
        </w:rPr>
        <w:t>history</w:t>
      </w:r>
      <w:r w:rsidRPr="00D5251F">
        <w:rPr>
          <w:rFonts w:asciiTheme="minorHAnsi" w:hAnsiTheme="minorHAnsi" w:cstheme="minorHAnsi"/>
          <w:u w:val="single"/>
        </w:rPr>
        <w:t xml:space="preserve">. Our doom has been repeatedly predicted, only to be averted by innovation (Ridley, 2011). </w:t>
      </w:r>
      <w:r w:rsidRPr="00CF5A50">
        <w:rPr>
          <w:rFonts w:asciiTheme="minorHAnsi" w:hAnsiTheme="minorHAnsi" w:cstheme="minorHAnsi"/>
          <w:b/>
          <w:highlight w:val="green"/>
          <w:u w:val="single"/>
        </w:rPr>
        <w:t>However</w:t>
      </w:r>
      <w:r w:rsidRPr="00D5251F">
        <w:rPr>
          <w:rFonts w:asciiTheme="minorHAnsi" w:hAnsiTheme="minorHAnsi" w:cstheme="minorHAnsi"/>
          <w:u w:val="single"/>
        </w:rPr>
        <w:t xml:space="preserve">, the many </w:t>
      </w:r>
      <w:r w:rsidRPr="00CF5A50">
        <w:rPr>
          <w:rFonts w:asciiTheme="minorHAnsi" w:hAnsiTheme="minorHAnsi" w:cstheme="minorHAnsi"/>
          <w:b/>
          <w:highlight w:val="green"/>
          <w:u w:val="single"/>
        </w:rPr>
        <w:t>stories</w:t>
      </w:r>
      <w:r w:rsidRPr="00CF5A50">
        <w:rPr>
          <w:rFonts w:asciiTheme="minorHAnsi" w:hAnsiTheme="minorHAnsi" w:cstheme="minorHAnsi"/>
          <w:highlight w:val="green"/>
          <w:u w:val="single"/>
        </w:rPr>
        <w:t xml:space="preserve"> </w:t>
      </w:r>
      <w:r w:rsidRPr="00CF5A50">
        <w:rPr>
          <w:rFonts w:asciiTheme="minorHAnsi" w:hAnsiTheme="minorHAnsi" w:cstheme="minorHAnsi"/>
          <w:b/>
          <w:highlight w:val="green"/>
          <w:u w:val="single"/>
        </w:rPr>
        <w:t>of</w:t>
      </w:r>
      <w:r w:rsidRPr="00D5251F">
        <w:rPr>
          <w:rFonts w:asciiTheme="minorHAnsi" w:hAnsiTheme="minorHAnsi" w:cstheme="minorHAnsi"/>
          <w:u w:val="single"/>
        </w:rPr>
        <w:t xml:space="preserve"> human ingenuity </w:t>
      </w:r>
      <w:r w:rsidRPr="00CF5A50">
        <w:rPr>
          <w:rFonts w:asciiTheme="minorHAnsi" w:hAnsiTheme="minorHAnsi" w:cstheme="minorHAnsi"/>
          <w:b/>
          <w:highlight w:val="green"/>
          <w:u w:val="single"/>
        </w:rPr>
        <w:t>successfully</w:t>
      </w:r>
      <w:r w:rsidRPr="00CF5A50">
        <w:rPr>
          <w:rFonts w:asciiTheme="minorHAnsi" w:hAnsiTheme="minorHAnsi" w:cstheme="minorHAnsi"/>
          <w:highlight w:val="green"/>
          <w:u w:val="single"/>
        </w:rPr>
        <w:t xml:space="preserve"> </w:t>
      </w:r>
      <w:r w:rsidRPr="00CF5A50">
        <w:rPr>
          <w:rFonts w:asciiTheme="minorHAnsi" w:hAnsiTheme="minorHAnsi" w:cstheme="minorHAnsi"/>
          <w:b/>
          <w:highlight w:val="green"/>
          <w:u w:val="single"/>
        </w:rPr>
        <w:t>addressing</w:t>
      </w:r>
      <w:r w:rsidRPr="00CF5A50">
        <w:rPr>
          <w:rFonts w:asciiTheme="minorHAnsi" w:hAnsiTheme="minorHAnsi" w:cstheme="minorHAnsi"/>
          <w:highlight w:val="green"/>
          <w:u w:val="single"/>
        </w:rPr>
        <w:t xml:space="preserve"> </w:t>
      </w:r>
      <w:r w:rsidRPr="00CF5A50">
        <w:rPr>
          <w:rFonts w:asciiTheme="minorHAnsi" w:hAnsiTheme="minorHAnsi" w:cstheme="minorHAnsi"/>
          <w:b/>
          <w:highlight w:val="green"/>
          <w:u w:val="single"/>
        </w:rPr>
        <w:t>existential risks</w:t>
      </w:r>
      <w:r w:rsidRPr="00D5251F">
        <w:rPr>
          <w:rFonts w:asciiTheme="minorHAnsi" w:hAnsiTheme="minorHAnsi" w:cstheme="minorHAnsi"/>
          <w:u w:val="single"/>
        </w:rPr>
        <w:t xml:space="preserve"> such as global famine or extreme air pollution </w:t>
      </w:r>
      <w:r w:rsidRPr="00CF5A50">
        <w:rPr>
          <w:rFonts w:asciiTheme="minorHAnsi" w:hAnsiTheme="minorHAnsi" w:cstheme="minorHAnsi"/>
          <w:b/>
          <w:highlight w:val="green"/>
          <w:u w:val="single"/>
        </w:rPr>
        <w:t>represent</w:t>
      </w:r>
      <w:r w:rsidRPr="00D5251F">
        <w:rPr>
          <w:rFonts w:asciiTheme="minorHAnsi" w:hAnsiTheme="minorHAnsi" w:cstheme="minorHAnsi"/>
          <w:u w:val="single"/>
        </w:rPr>
        <w:t xml:space="preserve"> environmental </w:t>
      </w:r>
      <w:r w:rsidRPr="00CF5A50">
        <w:rPr>
          <w:rFonts w:asciiTheme="minorHAnsi" w:hAnsiTheme="minorHAnsi" w:cstheme="minorHAnsi"/>
          <w:highlight w:val="green"/>
          <w:u w:val="single"/>
        </w:rPr>
        <w:t>c</w:t>
      </w:r>
      <w:r w:rsidRPr="00CF5A50">
        <w:rPr>
          <w:rFonts w:asciiTheme="minorHAnsi" w:hAnsiTheme="minorHAnsi" w:cstheme="minorHAnsi"/>
          <w:b/>
          <w:highlight w:val="green"/>
          <w:u w:val="single"/>
        </w:rPr>
        <w:t>hallenges that are</w:t>
      </w:r>
      <w:r w:rsidRPr="00CF5A50">
        <w:rPr>
          <w:rFonts w:asciiTheme="minorHAnsi" w:hAnsiTheme="minorHAnsi" w:cstheme="minorHAnsi"/>
          <w:highlight w:val="green"/>
          <w:u w:val="single"/>
        </w:rPr>
        <w:t xml:space="preserve"> </w:t>
      </w:r>
      <w:r w:rsidRPr="00D5251F">
        <w:rPr>
          <w:rFonts w:asciiTheme="minorHAnsi" w:hAnsiTheme="minorHAnsi" w:cstheme="minorHAnsi"/>
          <w:u w:val="single"/>
        </w:rPr>
        <w:t xml:space="preserve">largely </w:t>
      </w:r>
      <w:r w:rsidRPr="00CF5A50">
        <w:rPr>
          <w:rFonts w:asciiTheme="minorHAnsi" w:hAnsiTheme="minorHAnsi" w:cstheme="minorHAnsi"/>
          <w:b/>
          <w:highlight w:val="green"/>
          <w:u w:val="single"/>
        </w:rPr>
        <w:t>linear</w:t>
      </w:r>
      <w:r w:rsidRPr="00CF5A50">
        <w:rPr>
          <w:rFonts w:asciiTheme="minorHAnsi" w:hAnsiTheme="minorHAnsi" w:cstheme="minorHAnsi"/>
          <w:highlight w:val="green"/>
          <w:u w:val="single"/>
        </w:rPr>
        <w:t xml:space="preserve">, </w:t>
      </w:r>
      <w:r w:rsidRPr="00D5251F">
        <w:rPr>
          <w:rFonts w:asciiTheme="minorHAnsi" w:hAnsiTheme="minorHAnsi" w:cstheme="minorHAnsi"/>
          <w:u w:val="single"/>
        </w:rPr>
        <w:t xml:space="preserve">have immediate consequences, </w:t>
      </w:r>
      <w:r w:rsidRPr="00CF5A50">
        <w:rPr>
          <w:rFonts w:asciiTheme="minorHAnsi" w:hAnsiTheme="minorHAnsi" w:cstheme="minorHAnsi"/>
          <w:b/>
          <w:highlight w:val="green"/>
          <w:u w:val="single"/>
        </w:rPr>
        <w:t>and operate without positive feedbacks</w:t>
      </w:r>
      <w:r w:rsidRPr="00D5251F">
        <w:rPr>
          <w:rFonts w:asciiTheme="minorHAnsi" w:hAnsiTheme="minorHAnsi" w:cstheme="minorHAnsi"/>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rPr>
        <w:t xml:space="preserve"> In </w:t>
      </w:r>
      <w:proofErr w:type="gramStart"/>
      <w:r w:rsidRPr="00D5251F">
        <w:rPr>
          <w:rFonts w:asciiTheme="minorHAnsi" w:hAnsiTheme="minorHAnsi" w:cstheme="minorHAnsi"/>
          <w:sz w:val="16"/>
        </w:rPr>
        <w:t>fact</w:t>
      </w:r>
      <w:proofErr w:type="gramEnd"/>
      <w:r w:rsidRPr="00D5251F">
        <w:rPr>
          <w:rFonts w:asciiTheme="minorHAnsi" w:hAnsiTheme="minorHAnsi" w:cstheme="minorHAnsi"/>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5251F">
        <w:rPr>
          <w:rFonts w:asciiTheme="minorHAnsi" w:hAnsiTheme="minorHAnsi" w:cstheme="minorHAnsi"/>
          <w:sz w:val="16"/>
        </w:rPr>
        <w:t>a negative feedback of society</w:t>
      </w:r>
      <w:proofErr w:type="gramEnd"/>
      <w:r w:rsidRPr="00D5251F">
        <w:rPr>
          <w:rFonts w:asciiTheme="minorHAnsi" w:hAnsiTheme="minorHAnsi" w:cstheme="minorHAnsi"/>
          <w:sz w:val="16"/>
        </w:rPr>
        <w:t xml:space="preserve"> seeking to reduce the harm. In contrast, today’s great environmental crisis of climate change may cause some harm but there are generally </w:t>
      </w:r>
      <w:proofErr w:type="gramStart"/>
      <w:r w:rsidRPr="00D5251F">
        <w:rPr>
          <w:rFonts w:asciiTheme="minorHAnsi" w:hAnsiTheme="minorHAnsi" w:cstheme="minorHAnsi"/>
          <w:sz w:val="16"/>
        </w:rPr>
        <w:t>long time</w:t>
      </w:r>
      <w:proofErr w:type="gramEnd"/>
      <w:r w:rsidRPr="00D5251F">
        <w:rPr>
          <w:rFonts w:asciiTheme="minorHAnsi" w:hAnsiTheme="minorHAnsi" w:cstheme="minorHAnsi"/>
          <w:sz w:val="16"/>
        </w:rPr>
        <w:t xml:space="preserve"> delays between rising CO2 concentrations and damage to humans. The consequence of these delays </w:t>
      </w:r>
      <w:proofErr w:type="gramStart"/>
      <w:r w:rsidRPr="00D5251F">
        <w:rPr>
          <w:rFonts w:asciiTheme="minorHAnsi" w:hAnsiTheme="minorHAnsi" w:cstheme="minorHAnsi"/>
          <w:sz w:val="16"/>
        </w:rPr>
        <w:t>are</w:t>
      </w:r>
      <w:proofErr w:type="gramEnd"/>
      <w:r w:rsidRPr="00D5251F">
        <w:rPr>
          <w:rFonts w:asciiTheme="minorHAnsi" w:hAnsiTheme="minorHAnsi" w:cstheme="minorHAnsi"/>
          <w:sz w:val="16"/>
        </w:rPr>
        <w:t xml:space="preserv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u w:val="single"/>
        </w:rPr>
        <w:t xml:space="preserve">/). Secondly, unlike past environmental challenges, </w:t>
      </w:r>
      <w:r w:rsidRPr="00D5251F">
        <w:rPr>
          <w:rFonts w:asciiTheme="minorHAnsi" w:hAnsiTheme="minorHAnsi" w:cstheme="minorHAnsi"/>
          <w:b/>
          <w:bCs/>
          <w:u w:val="single"/>
        </w:rPr>
        <w:t>the Earth’s climate system is rife with positive feedback loops</w:t>
      </w:r>
      <w:r w:rsidRPr="00D5251F">
        <w:rPr>
          <w:rFonts w:asciiTheme="minorHAnsi" w:hAnsiTheme="minorHAnsi" w:cstheme="minorHAnsi"/>
          <w:u w:val="single"/>
        </w:rPr>
        <w:t xml:space="preserve">. </w:t>
      </w:r>
      <w:proofErr w:type="gramStart"/>
      <w:r w:rsidRPr="00D5251F">
        <w:rPr>
          <w:rFonts w:asciiTheme="minorHAnsi" w:hAnsiTheme="minorHAnsi" w:cstheme="minorHAnsi"/>
          <w:u w:val="single"/>
        </w:rPr>
        <w:t>In particular, as</w:t>
      </w:r>
      <w:proofErr w:type="gramEnd"/>
      <w:r w:rsidRPr="00D5251F">
        <w:rPr>
          <w:rFonts w:asciiTheme="minorHAnsi" w:hAnsiTheme="minorHAnsi" w:cstheme="minorHAnsi"/>
          <w:u w:val="single"/>
        </w:rPr>
        <w:t xml:space="preserve"> CO2 increases and the climate warms, that </w:t>
      </w:r>
      <w:r w:rsidRPr="00D5251F">
        <w:rPr>
          <w:rFonts w:asciiTheme="minorHAnsi" w:hAnsiTheme="minorHAnsi" w:cstheme="minorHAnsi"/>
          <w:b/>
          <w:bCs/>
          <w:u w:val="single"/>
        </w:rPr>
        <w:t>very warming can cause more CO2 release</w:t>
      </w:r>
      <w:r w:rsidRPr="00D5251F">
        <w:rPr>
          <w:rFonts w:asciiTheme="minorHAnsi" w:hAnsiTheme="minorHAnsi" w:cstheme="minorHAnsi"/>
          <w:u w:val="single"/>
        </w:rPr>
        <w:t xml:space="preserve"> which further increases global warming, and then more CO2, and so on.</w:t>
      </w:r>
      <w:r w:rsidRPr="00D5251F">
        <w:rPr>
          <w:rFonts w:asciiTheme="minorHAnsi" w:hAnsiTheme="minorHAnsi" w:cstheme="minorHAnsi"/>
          <w:sz w:val="16"/>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rPr>
        <w:t>Totterdell</w:t>
      </w:r>
      <w:proofErr w:type="spellEnd"/>
      <w:r w:rsidRPr="00D5251F">
        <w:rPr>
          <w:rFonts w:asciiTheme="minorHAnsi" w:hAnsiTheme="minorHAnsi" w:cstheme="minorHAnsi"/>
          <w:sz w:val="16"/>
        </w:rPr>
        <w:t xml:space="preserve">, 2000; </w:t>
      </w:r>
      <w:proofErr w:type="spellStart"/>
      <w:r w:rsidRPr="00D5251F">
        <w:rPr>
          <w:rFonts w:asciiTheme="minorHAnsi" w:hAnsiTheme="minorHAnsi" w:cstheme="minorHAnsi"/>
          <w:sz w:val="16"/>
        </w:rPr>
        <w:t>Hajima</w:t>
      </w:r>
      <w:proofErr w:type="spellEnd"/>
      <w:r w:rsidRPr="00D5251F">
        <w:rPr>
          <w:rFonts w:asciiTheme="minorHAnsi" w:hAnsiTheme="minorHAnsi" w:cstheme="minorHAnsi"/>
          <w:sz w:val="16"/>
        </w:rPr>
        <w:t xml:space="preserve">, </w:t>
      </w:r>
      <w:proofErr w:type="spellStart"/>
      <w:r w:rsidRPr="00D5251F">
        <w:rPr>
          <w:rFonts w:asciiTheme="minorHAnsi" w:hAnsiTheme="minorHAnsi" w:cstheme="minorHAnsi"/>
          <w:sz w:val="16"/>
        </w:rPr>
        <w:t>Tachiiri</w:t>
      </w:r>
      <w:proofErr w:type="spellEnd"/>
      <w:r w:rsidRPr="00D5251F">
        <w:rPr>
          <w:rFonts w:asciiTheme="minorHAnsi" w:hAnsiTheme="minorHAnsi" w:cstheme="minorHAnsi"/>
          <w:sz w:val="16"/>
        </w:rPr>
        <w:t xml:space="preserve">, Ito, &amp; </w:t>
      </w:r>
      <w:proofErr w:type="spellStart"/>
      <w:r w:rsidRPr="00D5251F">
        <w:rPr>
          <w:rFonts w:asciiTheme="minorHAnsi" w:hAnsiTheme="minorHAnsi" w:cstheme="minorHAnsi"/>
          <w:sz w:val="16"/>
        </w:rPr>
        <w:t>Kawamiya</w:t>
      </w:r>
      <w:proofErr w:type="spellEnd"/>
      <w:r w:rsidRPr="00D5251F">
        <w:rPr>
          <w:rFonts w:asciiTheme="minorHAnsi" w:hAnsiTheme="minorHAnsi" w:cstheme="minorHAnsi"/>
          <w:sz w:val="16"/>
        </w:rPr>
        <w:t xml:space="preserve">, 2014; </w:t>
      </w:r>
      <w:proofErr w:type="spellStart"/>
      <w:r w:rsidRPr="00D5251F">
        <w:rPr>
          <w:rFonts w:asciiTheme="minorHAnsi" w:hAnsiTheme="minorHAnsi" w:cstheme="minorHAnsi"/>
          <w:sz w:val="16"/>
        </w:rPr>
        <w:t>Knutti</w:t>
      </w:r>
      <w:proofErr w:type="spellEnd"/>
      <w:r w:rsidRPr="00D5251F">
        <w:rPr>
          <w:rFonts w:asciiTheme="minorHAnsi" w:hAnsiTheme="minorHAnsi" w:cstheme="minorHAnsi"/>
          <w:sz w:val="16"/>
        </w:rPr>
        <w:t xml:space="preserve"> &amp; </w:t>
      </w:r>
      <w:proofErr w:type="spellStart"/>
      <w:r w:rsidRPr="00D5251F">
        <w:rPr>
          <w:rFonts w:asciiTheme="minorHAnsi" w:hAnsiTheme="minorHAnsi" w:cstheme="minorHAnsi"/>
          <w:sz w:val="16"/>
        </w:rPr>
        <w:t>Rugenstein</w:t>
      </w:r>
      <w:proofErr w:type="spellEnd"/>
      <w:r w:rsidRPr="00D5251F">
        <w:rPr>
          <w:rFonts w:asciiTheme="minorHAnsi" w:hAnsiTheme="minorHAnsi" w:cstheme="minorHAnsi"/>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rPr>
        <w:t>Friedlingstein</w:t>
      </w:r>
      <w:proofErr w:type="spellEnd"/>
      <w:r w:rsidRPr="00D5251F">
        <w:rPr>
          <w:rFonts w:asciiTheme="minorHAnsi" w:hAnsiTheme="minorHAnsi" w:cstheme="minorHAnsi"/>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rPr>
        <w:t>Chamey</w:t>
      </w:r>
      <w:proofErr w:type="spellEnd"/>
      <w:r w:rsidRPr="00D5251F">
        <w:rPr>
          <w:rFonts w:asciiTheme="minorHAnsi" w:hAnsiTheme="minorHAnsi" w:cstheme="minorHAnsi"/>
          <w:sz w:val="16"/>
        </w:rPr>
        <w:t>, Stone, &amp; Quirk, 1975). To top it off, overgrazing depletes the soil, leading to augmented vegetation loss (</w:t>
      </w:r>
      <w:proofErr w:type="spellStart"/>
      <w:r w:rsidRPr="00D5251F">
        <w:rPr>
          <w:rFonts w:asciiTheme="minorHAnsi" w:hAnsiTheme="minorHAnsi" w:cstheme="minorHAnsi"/>
          <w:sz w:val="16"/>
        </w:rPr>
        <w:t>Anderies</w:t>
      </w:r>
      <w:proofErr w:type="spellEnd"/>
      <w:r w:rsidRPr="00D5251F">
        <w:rPr>
          <w:rFonts w:asciiTheme="minorHAnsi" w:hAnsiTheme="minorHAnsi" w:cstheme="minorHAnsi"/>
          <w:sz w:val="16"/>
        </w:rPr>
        <w:t xml:space="preserve">, Janssen, &amp; Walker, 2002). Climate change often also increases the risk of forest fires, </w:t>
      </w:r>
      <w:proofErr w:type="gramStart"/>
      <w:r w:rsidRPr="00D5251F">
        <w:rPr>
          <w:rFonts w:asciiTheme="minorHAnsi" w:hAnsiTheme="minorHAnsi" w:cstheme="minorHAnsi"/>
          <w:sz w:val="16"/>
        </w:rPr>
        <w:t>as a result of</w:t>
      </w:r>
      <w:proofErr w:type="gramEnd"/>
      <w:r w:rsidRPr="00D5251F">
        <w:rPr>
          <w:rFonts w:asciiTheme="minorHAnsi" w:hAnsiTheme="minorHAnsi" w:cstheme="minorHAnsi"/>
          <w:sz w:val="16"/>
        </w:rPr>
        <w:t xml:space="preserve"> higher temperatures and persistent drought conditions. The expectation is that </w:t>
      </w:r>
      <w:r w:rsidRPr="00CF5A50">
        <w:rPr>
          <w:rFonts w:asciiTheme="minorHAnsi" w:hAnsiTheme="minorHAnsi" w:cstheme="minorHAnsi"/>
          <w:b/>
          <w:highlight w:val="green"/>
          <w:u w:val="single"/>
        </w:rPr>
        <w:t>forest fires will become more</w:t>
      </w:r>
      <w:r w:rsidRPr="00D5251F">
        <w:rPr>
          <w:rFonts w:asciiTheme="minorHAnsi" w:hAnsiTheme="minorHAnsi" w:cstheme="minorHAnsi"/>
          <w:b/>
          <w:u w:val="single"/>
        </w:rPr>
        <w:t xml:space="preserve"> </w:t>
      </w:r>
      <w:r w:rsidRPr="00CF5A50">
        <w:rPr>
          <w:rFonts w:asciiTheme="minorHAnsi" w:hAnsiTheme="minorHAnsi" w:cstheme="minorHAnsi"/>
          <w:b/>
          <w:highlight w:val="green"/>
          <w:u w:val="single"/>
        </w:rPr>
        <w:t>frequent</w:t>
      </w:r>
      <w:r w:rsidRPr="00D5251F">
        <w:rPr>
          <w:rFonts w:asciiTheme="minorHAnsi" w:hAnsiTheme="minorHAnsi" w:cstheme="minorHAnsi"/>
          <w:sz w:val="16"/>
        </w:rPr>
        <w:t xml:space="preserve"> and severe with climate warming and drought (</w:t>
      </w:r>
      <w:proofErr w:type="spellStart"/>
      <w:r w:rsidRPr="00D5251F">
        <w:rPr>
          <w:rFonts w:asciiTheme="minorHAnsi" w:hAnsiTheme="minorHAnsi" w:cstheme="minorHAnsi"/>
          <w:sz w:val="16"/>
        </w:rPr>
        <w:t>Scholze</w:t>
      </w:r>
      <w:proofErr w:type="spellEnd"/>
      <w:r w:rsidRPr="00D5251F">
        <w:rPr>
          <w:rFonts w:asciiTheme="minorHAnsi" w:hAnsiTheme="minorHAnsi" w:cstheme="minorHAnsi"/>
          <w:sz w:val="16"/>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rPr>
        <w:t>Jin</w:t>
      </w:r>
      <w:proofErr w:type="spellEnd"/>
      <w:r w:rsidRPr="00D5251F">
        <w:rPr>
          <w:rFonts w:asciiTheme="minorHAnsi" w:hAnsiTheme="minorHAnsi" w:cstheme="minorHAnsi"/>
          <w:sz w:val="16"/>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u w:val="single"/>
        </w:rPr>
        <w:t xml:space="preserve">This </w:t>
      </w:r>
      <w:r w:rsidRPr="00CF5A50">
        <w:rPr>
          <w:rFonts w:asciiTheme="minorHAnsi" w:hAnsiTheme="minorHAnsi" w:cstheme="minorHAnsi"/>
          <w:b/>
          <w:highlight w:val="green"/>
          <w:u w:val="single"/>
        </w:rPr>
        <w:t>catastrophic fire</w:t>
      </w:r>
      <w:r w:rsidRPr="00D5251F">
        <w:rPr>
          <w:rFonts w:asciiTheme="minorHAnsi" w:hAnsiTheme="minorHAnsi" w:cstheme="minorHAnsi"/>
          <w:u w:val="single"/>
        </w:rPr>
        <w:t xml:space="preserve"> embodies the sorts of positive feedbacks and interacting factors that </w:t>
      </w:r>
      <w:r w:rsidRPr="00CF5A50">
        <w:rPr>
          <w:rFonts w:asciiTheme="minorHAnsi" w:hAnsiTheme="minorHAnsi" w:cstheme="minorHAnsi"/>
          <w:b/>
          <w:highlight w:val="green"/>
          <w:u w:val="single"/>
        </w:rPr>
        <w:t>could catch humanity off-guard and produce a</w:t>
      </w:r>
      <w:r w:rsidRPr="00CF5A50">
        <w:rPr>
          <w:rFonts w:asciiTheme="minorHAnsi" w:hAnsiTheme="minorHAnsi" w:cstheme="minorHAnsi"/>
          <w:highlight w:val="green"/>
          <w:u w:val="single"/>
        </w:rPr>
        <w:t xml:space="preserve"> </w:t>
      </w:r>
      <w:r w:rsidRPr="00D5251F">
        <w:rPr>
          <w:rFonts w:asciiTheme="minorHAnsi" w:hAnsiTheme="minorHAnsi" w:cstheme="minorHAnsi"/>
          <w:u w:val="single"/>
        </w:rPr>
        <w:t xml:space="preserve">true </w:t>
      </w:r>
      <w:r w:rsidRPr="00CF5A50">
        <w:rPr>
          <w:rFonts w:asciiTheme="minorHAnsi" w:hAnsiTheme="minorHAnsi" w:cstheme="minorHAnsi"/>
          <w:b/>
          <w:highlight w:val="green"/>
          <w:u w:val="single"/>
        </w:rPr>
        <w:t>apocalyptic event.</w:t>
      </w:r>
      <w:r w:rsidRPr="00CF5A50">
        <w:rPr>
          <w:rFonts w:asciiTheme="minorHAnsi" w:hAnsiTheme="minorHAnsi" w:cstheme="minorHAnsi"/>
          <w:highlight w:val="green"/>
          <w:u w:val="single"/>
        </w:rPr>
        <w:t xml:space="preserve"> </w:t>
      </w:r>
      <w:r w:rsidRPr="00D5251F">
        <w:rPr>
          <w:rFonts w:asciiTheme="minorHAnsi" w:hAnsiTheme="minorHAnsi" w:cstheme="minorHAnsi"/>
          <w:u w:val="single"/>
        </w:rPr>
        <w:t xml:space="preserve">Record-breaking rains produced an extraordinary flush of new vegetation, that then dried out as record heat waves and dry conditions took hold, coupled with </w:t>
      </w:r>
      <w:r w:rsidRPr="00D5251F">
        <w:rPr>
          <w:rFonts w:asciiTheme="minorHAnsi" w:hAnsiTheme="minorHAnsi" w:cstheme="minorHAnsi"/>
          <w:u w:val="single"/>
        </w:rPr>
        <w:lastRenderedPageBreak/>
        <w:t>stronger than normal winds, and ignition.</w:t>
      </w:r>
      <w:r w:rsidRPr="00D5251F">
        <w:rPr>
          <w:rFonts w:asciiTheme="minorHAnsi" w:hAnsiTheme="minorHAnsi" w:cstheme="minorHAnsi"/>
          <w:sz w:val="16"/>
        </w:rPr>
        <w:t xml:space="preserve"> </w:t>
      </w:r>
      <w:proofErr w:type="gramStart"/>
      <w:r w:rsidRPr="00D5251F">
        <w:rPr>
          <w:rFonts w:asciiTheme="minorHAnsi" w:hAnsiTheme="minorHAnsi" w:cstheme="minorHAnsi"/>
          <w:sz w:val="16"/>
        </w:rPr>
        <w:t>Of course</w:t>
      </w:r>
      <w:proofErr w:type="gramEnd"/>
      <w:r w:rsidRPr="00D5251F">
        <w:rPr>
          <w:rFonts w:asciiTheme="minorHAnsi" w:hAnsiTheme="minorHAnsi" w:cstheme="minorHAnsi"/>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5251F">
        <w:rPr>
          <w:rFonts w:asciiTheme="minorHAnsi" w:hAnsiTheme="minorHAnsi" w:cstheme="minorHAnsi"/>
          <w:sz w:val="16"/>
        </w:rPr>
        <w:t>as a consequence of</w:t>
      </w:r>
      <w:proofErr w:type="gramEnd"/>
      <w:r w:rsidRPr="00D5251F">
        <w:rPr>
          <w:rFonts w:asciiTheme="minorHAnsi" w:hAnsiTheme="minorHAnsi" w:cstheme="minorHAnsi"/>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5251F">
        <w:rPr>
          <w:rFonts w:asciiTheme="minorHAnsi" w:hAnsiTheme="minorHAnsi" w:cstheme="minorHAnsi"/>
          <w:sz w:val="16"/>
        </w:rPr>
        <w:t>Wetherald</w:t>
      </w:r>
      <w:proofErr w:type="spellEnd"/>
      <w:r w:rsidRPr="00D5251F">
        <w:rPr>
          <w:rFonts w:asciiTheme="minorHAnsi" w:hAnsiTheme="minorHAnsi" w:cstheme="minorHAnsi"/>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rPr>
        <w:t>Lashof</w:t>
      </w:r>
      <w:proofErr w:type="spellEnd"/>
      <w:r w:rsidRPr="00D5251F">
        <w:rPr>
          <w:rFonts w:asciiTheme="minorHAnsi" w:hAnsiTheme="minorHAnsi" w:cstheme="minorHAnsi"/>
          <w:sz w:val="16"/>
        </w:rPr>
        <w:t xml:space="preserve">, DeAngelo, </w:t>
      </w:r>
      <w:proofErr w:type="spellStart"/>
      <w:r w:rsidRPr="00D5251F">
        <w:rPr>
          <w:rFonts w:asciiTheme="minorHAnsi" w:hAnsiTheme="minorHAnsi" w:cstheme="minorHAnsi"/>
          <w:sz w:val="16"/>
        </w:rPr>
        <w:t>Saleska</w:t>
      </w:r>
      <w:proofErr w:type="spellEnd"/>
      <w:r w:rsidRPr="00D5251F">
        <w:rPr>
          <w:rFonts w:asciiTheme="minorHAnsi" w:hAnsiTheme="minorHAnsi" w:cstheme="minorHAnsi"/>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 w:val="16"/>
        </w:rPr>
        <w:t>Burgman</w:t>
      </w:r>
      <w:proofErr w:type="spellEnd"/>
      <w:r w:rsidRPr="00D5251F">
        <w:rPr>
          <w:rFonts w:asciiTheme="minorHAnsi" w:hAnsiTheme="minorHAnsi" w:cstheme="minorHAnsi"/>
          <w:sz w:val="16"/>
        </w:rPr>
        <w:t xml:space="preserve">, &amp; Norris, 2009). </w:t>
      </w:r>
      <w:r w:rsidRPr="00D5251F">
        <w:rPr>
          <w:rFonts w:asciiTheme="minorHAnsi" w:hAnsiTheme="minorHAnsi" w:cstheme="minorHAnsi"/>
          <w:u w:val="single"/>
        </w:rPr>
        <w:t xml:space="preserve">The key lesson from the long list of potentially positive feedbacks and their interactions is that </w:t>
      </w:r>
      <w:r w:rsidRPr="00CF5A50">
        <w:rPr>
          <w:rFonts w:asciiTheme="minorHAnsi" w:hAnsiTheme="minorHAnsi" w:cstheme="minorHAnsi"/>
          <w:b/>
          <w:highlight w:val="green"/>
          <w:u w:val="single"/>
        </w:rPr>
        <w:t>runaway climate change,</w:t>
      </w:r>
      <w:r w:rsidRPr="00D5251F">
        <w:rPr>
          <w:rFonts w:asciiTheme="minorHAnsi" w:hAnsiTheme="minorHAnsi" w:cstheme="minorHAnsi"/>
          <w:u w:val="single"/>
        </w:rPr>
        <w:t xml:space="preserve"> and runaway perturbations </w:t>
      </w:r>
      <w:proofErr w:type="gramStart"/>
      <w:r w:rsidRPr="00D5251F">
        <w:rPr>
          <w:rFonts w:asciiTheme="minorHAnsi" w:hAnsiTheme="minorHAnsi" w:cstheme="minorHAnsi"/>
          <w:u w:val="single"/>
        </w:rPr>
        <w:t>have to</w:t>
      </w:r>
      <w:proofErr w:type="gramEnd"/>
      <w:r w:rsidRPr="00D5251F">
        <w:rPr>
          <w:rFonts w:asciiTheme="minorHAnsi" w:hAnsiTheme="minorHAnsi" w:cstheme="minorHAnsi"/>
          <w:u w:val="single"/>
        </w:rPr>
        <w:t xml:space="preserve"> be taken as a serious possibility</w:t>
      </w:r>
      <w:r w:rsidRPr="00D5251F">
        <w:rPr>
          <w:rFonts w:asciiTheme="minorHAnsi" w:hAnsiTheme="minorHAnsi" w:cstheme="minorHAnsi"/>
          <w:sz w:val="16"/>
        </w:rPr>
        <w:t>. Table 2 is just a snapshot of the type of feedbacks that have been identified (see Supplementary material for a more thorough explanation of positive feedback loops).</w:t>
      </w:r>
      <w:r w:rsidRPr="00D5251F">
        <w:rPr>
          <w:rFonts w:asciiTheme="minorHAnsi" w:hAnsiTheme="minorHAnsi" w:cstheme="minorHAnsi"/>
          <w:u w:val="single"/>
        </w:rPr>
        <w:t xml:space="preserve"> However, this list is not </w:t>
      </w:r>
      <w:proofErr w:type="gramStart"/>
      <w:r w:rsidRPr="00D5251F">
        <w:rPr>
          <w:rFonts w:asciiTheme="minorHAnsi" w:hAnsiTheme="minorHAnsi" w:cstheme="minorHAnsi"/>
          <w:u w:val="single"/>
        </w:rPr>
        <w:t>exhaustive</w:t>
      </w:r>
      <w:proofErr w:type="gramEnd"/>
      <w:r w:rsidRPr="00D5251F">
        <w:rPr>
          <w:rFonts w:asciiTheme="minorHAnsi" w:hAnsiTheme="minorHAnsi" w:cstheme="minorHAnsi"/>
          <w:u w:val="single"/>
        </w:rPr>
        <w:t xml:space="preserve"> and the possibility of undiscovered positive feedbacks </w:t>
      </w:r>
      <w:r w:rsidRPr="00CF5A50">
        <w:rPr>
          <w:rFonts w:asciiTheme="minorHAnsi" w:hAnsiTheme="minorHAnsi" w:cstheme="minorHAnsi"/>
          <w:b/>
          <w:highlight w:val="green"/>
          <w:u w:val="single"/>
        </w:rPr>
        <w:t>portends</w:t>
      </w:r>
      <w:r w:rsidRPr="00D5251F">
        <w:rPr>
          <w:rFonts w:asciiTheme="minorHAnsi" w:hAnsiTheme="minorHAnsi" w:cstheme="minorHAnsi"/>
          <w:u w:val="single"/>
        </w:rPr>
        <w:t xml:space="preserve"> even greater </w:t>
      </w:r>
      <w:r w:rsidRPr="00CF5A50">
        <w:rPr>
          <w:rFonts w:asciiTheme="minorHAnsi" w:hAnsiTheme="minorHAnsi" w:cstheme="minorHAnsi"/>
          <w:b/>
          <w:highlight w:val="green"/>
          <w:u w:val="single"/>
        </w:rPr>
        <w:t>existential risks</w:t>
      </w:r>
      <w:r w:rsidRPr="00D5251F">
        <w:rPr>
          <w:rFonts w:asciiTheme="minorHAnsi" w:hAnsiTheme="minorHAnsi" w:cstheme="minorHAnsi"/>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A67C709" w14:textId="77777777" w:rsidR="001A31CD" w:rsidRDefault="001A31CD" w:rsidP="001A31CD">
      <w:pPr>
        <w:pStyle w:val="Heading3"/>
      </w:pPr>
      <w:r>
        <w:lastRenderedPageBreak/>
        <w:t>Contention 2: Innovation</w:t>
      </w:r>
    </w:p>
    <w:p w14:paraId="5A4B7D35" w14:textId="77777777" w:rsidR="001A31CD" w:rsidRPr="00000C91" w:rsidRDefault="001A31CD" w:rsidP="001A31CD">
      <w:r>
        <w:t>(1:24 no spreading)</w:t>
      </w:r>
    </w:p>
    <w:p w14:paraId="1D0F4B66" w14:textId="77777777" w:rsidR="001A31CD" w:rsidRDefault="001A31CD" w:rsidP="001A31CD">
      <w:pPr>
        <w:pStyle w:val="Heading4"/>
      </w:pPr>
      <w:r>
        <w:t xml:space="preserve">Space Commercialization </w:t>
      </w:r>
      <w:r>
        <w:rPr>
          <w:u w:val="single"/>
        </w:rPr>
        <w:t>drives</w:t>
      </w:r>
      <w:r>
        <w:t xml:space="preserve"> Tech Innovation in the Status Quo – it provides a </w:t>
      </w:r>
      <w:r>
        <w:rPr>
          <w:u w:val="single"/>
        </w:rPr>
        <w:t>unique impetus</w:t>
      </w:r>
      <w:r>
        <w:t>.</w:t>
      </w:r>
    </w:p>
    <w:p w14:paraId="6ECC462B" w14:textId="77777777" w:rsidR="001A31CD" w:rsidRDefault="001A31CD" w:rsidP="001A31CD">
      <w:r w:rsidRPr="000C5DFB">
        <w:rPr>
          <w:rStyle w:val="Style13ptBold"/>
        </w:rPr>
        <w:t>Hampson 17</w:t>
      </w:r>
      <w:r>
        <w:t xml:space="preserve"> Joshua Hampson 1-25-2017 “The Future of Space Commercialization” </w:t>
      </w:r>
      <w:hyperlink r:id="rId12"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2DACCFB7" w14:textId="77777777" w:rsidR="001A31CD" w:rsidRPr="00D428FF" w:rsidRDefault="001A31CD" w:rsidP="001A31CD">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lastRenderedPageBreak/>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59A96F21" w14:textId="77777777" w:rsidR="001A31CD" w:rsidRDefault="001A31CD" w:rsidP="001A31CD">
      <w:pPr>
        <w:pStyle w:val="Heading4"/>
      </w:pPr>
      <w:r>
        <w:t xml:space="preserve">Strong Innovation </w:t>
      </w:r>
      <w:r>
        <w:rPr>
          <w:u w:val="single"/>
        </w:rPr>
        <w:t>solves Extinction</w:t>
      </w:r>
      <w:r>
        <w:t>.</w:t>
      </w:r>
    </w:p>
    <w:p w14:paraId="5419220C" w14:textId="77777777" w:rsidR="001A31CD" w:rsidRPr="003C3DBE" w:rsidRDefault="001A31CD" w:rsidP="001A31CD">
      <w:r w:rsidRPr="00AB017F">
        <w:rPr>
          <w:rStyle w:val="Style13ptBold"/>
        </w:rPr>
        <w:t>Matthews 18</w:t>
      </w:r>
      <w:r>
        <w:t xml:space="preserve"> Dylan Matthews 10-26-2018 “How to help people millions of years from now” </w:t>
      </w:r>
      <w:hyperlink r:id="rId13"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633C1720" w14:textId="77777777" w:rsidR="001A31CD" w:rsidRPr="004551DF" w:rsidRDefault="001A31CD" w:rsidP="001A31CD">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t>
      </w:r>
      <w:r w:rsidRPr="00AB017F">
        <w:rPr>
          <w:sz w:val="16"/>
        </w:rPr>
        <w:lastRenderedPageBreak/>
        <w:t xml:space="preserve">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DA3FD1">
        <w:rPr>
          <w:rStyle w:val="StyleUnderline"/>
          <w:highlight w:val="gree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w:t>
      </w:r>
      <w:r w:rsidRPr="00AB017F">
        <w:rPr>
          <w:rStyle w:val="StyleUnderline"/>
        </w:rPr>
        <w:lastRenderedPageBreak/>
        <w:t xml:space="preserve">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473548E6" w14:textId="3B7EFDF0" w:rsidR="00E42E4C" w:rsidRDefault="00C11C86" w:rsidP="00C11C86">
      <w:pPr>
        <w:pStyle w:val="Heading2"/>
      </w:pPr>
      <w:r>
        <w:lastRenderedPageBreak/>
        <w:t>Case</w:t>
      </w:r>
    </w:p>
    <w:p w14:paraId="0FA22CF8" w14:textId="77777777" w:rsidR="00C11C86" w:rsidRPr="00C11C86" w:rsidRDefault="00C11C86" w:rsidP="00C11C86"/>
    <w:sectPr w:rsidR="00C11C86" w:rsidRPr="00C11C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3784"/>
    <w:rsid w:val="000029E3"/>
    <w:rsid w:val="000029E8"/>
    <w:rsid w:val="00004225"/>
    <w:rsid w:val="000066CA"/>
    <w:rsid w:val="00007264"/>
    <w:rsid w:val="000076A9"/>
    <w:rsid w:val="00014FAD"/>
    <w:rsid w:val="00015D2A"/>
    <w:rsid w:val="0002490B"/>
    <w:rsid w:val="0002563A"/>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31C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0F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B9B"/>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1C8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523"/>
    <w:rsid w:val="00CC7A4E"/>
    <w:rsid w:val="00CD1359"/>
    <w:rsid w:val="00CD4C83"/>
    <w:rsid w:val="00D01EDC"/>
    <w:rsid w:val="00D03784"/>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0AA008"/>
  <w14:defaultImageDpi w14:val="300"/>
  <w15:docId w15:val="{599E6899-1D82-D34B-B19E-1FE4DD7A2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31CD"/>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037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37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037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D0378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037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3784"/>
  </w:style>
  <w:style w:type="character" w:customStyle="1" w:styleId="Heading1Char">
    <w:name w:val="Heading 1 Char"/>
    <w:aliases w:val="Pocket Char"/>
    <w:basedOn w:val="DefaultParagraphFont"/>
    <w:link w:val="Heading1"/>
    <w:uiPriority w:val="9"/>
    <w:rsid w:val="00D0378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378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03784"/>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D0378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03784"/>
    <w:rPr>
      <w:b/>
      <w:sz w:val="26"/>
      <w:u w:val="singl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S"/>
    <w:basedOn w:val="DefaultParagraphFont"/>
    <w:uiPriority w:val="1"/>
    <w:qFormat/>
    <w:rsid w:val="00D03784"/>
    <w:rPr>
      <w:b/>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D03784"/>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D0378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Card Char"/>
    <w:basedOn w:val="DefaultParagraphFont"/>
    <w:link w:val="NoSpacing"/>
    <w:uiPriority w:val="99"/>
    <w:unhideWhenUsed/>
    <w:rsid w:val="00D03784"/>
    <w:rPr>
      <w:color w:val="auto"/>
      <w:u w:val="none"/>
    </w:rPr>
  </w:style>
  <w:style w:type="paragraph" w:styleId="DocumentMap">
    <w:name w:val="Document Map"/>
    <w:basedOn w:val="Normal"/>
    <w:link w:val="DocumentMapChar"/>
    <w:uiPriority w:val="99"/>
    <w:semiHidden/>
    <w:unhideWhenUsed/>
    <w:rsid w:val="00D037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3784"/>
    <w:rPr>
      <w:rFonts w:ascii="Lucida Grande" w:hAnsi="Lucida Grande" w:cs="Lucida Grande"/>
    </w:rPr>
  </w:style>
  <w:style w:type="paragraph" w:customStyle="1" w:styleId="textbold">
    <w:name w:val="text bold"/>
    <w:basedOn w:val="Normal"/>
    <w:link w:val="Emphasis"/>
    <w:uiPriority w:val="20"/>
    <w:qFormat/>
    <w:rsid w:val="001A31CD"/>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Debate Text,Card,No Spacing6,No Spacing tnr"/>
    <w:basedOn w:val="Heading1"/>
    <w:link w:val="Hyperlink"/>
    <w:autoRedefine/>
    <w:uiPriority w:val="99"/>
    <w:qFormat/>
    <w:rsid w:val="001A31C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A31CD"/>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A31C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ox.com/future-perfect/2018/10/26/18023366/far-future-effective-altruism-existential-risk-doing-goo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publicans-science.house.gov/sites/republicans.science.house.gov/files/documents/TheFutureofSpaceCommercializationFinal.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zocleantech.com/article.aspx?ArticleID=1193"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spacenews.com/spacex-to-explore-ways-to-provide-weather-data-to-u-s-military/" TargetMode="External"/><Relationship Id="rId4" Type="http://schemas.openxmlformats.org/officeDocument/2006/relationships/customXml" Target="../customXml/item4.xml"/><Relationship Id="rId9" Type="http://schemas.openxmlformats.org/officeDocument/2006/relationships/hyperlink" Target="http://www.jstor.org/stable/23818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gel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14</Pages>
  <Words>6875</Words>
  <Characters>36507</Characters>
  <Application>Microsoft Office Word</Application>
  <DocSecurity>0</DocSecurity>
  <Lines>456</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43301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Angela Wang</cp:lastModifiedBy>
  <cp:revision>2</cp:revision>
  <dcterms:created xsi:type="dcterms:W3CDTF">2022-01-28T21:18:00Z</dcterms:created>
  <dcterms:modified xsi:type="dcterms:W3CDTF">2022-01-28T21:44:00Z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