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E7127" w14:textId="77777777" w:rsidR="00892D85" w:rsidRDefault="00892D85" w:rsidP="00892D85">
      <w:pPr>
        <w:pStyle w:val="Heading3"/>
      </w:pPr>
      <w:r>
        <w:t>Innovation DA</w:t>
      </w:r>
    </w:p>
    <w:p w14:paraId="367092FD" w14:textId="77777777" w:rsidR="00892D85" w:rsidRDefault="00892D85" w:rsidP="00892D85">
      <w:pPr>
        <w:pStyle w:val="Heading4"/>
      </w:pPr>
      <w:r>
        <w:t xml:space="preserve">Pharma innovation is </w:t>
      </w:r>
      <w:r w:rsidRPr="004B406B">
        <w:rPr>
          <w:u w:val="single"/>
        </w:rPr>
        <w:t>high now</w:t>
      </w:r>
      <w:r>
        <w:t xml:space="preserve"> – profit incentive is the </w:t>
      </w:r>
      <w:r w:rsidRPr="004B406B">
        <w:rPr>
          <w:u w:val="single"/>
        </w:rPr>
        <w:t>biggest factor</w:t>
      </w:r>
      <w:r>
        <w:t>.</w:t>
      </w:r>
    </w:p>
    <w:p w14:paraId="17C3BE51" w14:textId="77777777" w:rsidR="00892D85" w:rsidRPr="004B406B" w:rsidRDefault="00892D85" w:rsidP="00892D85">
      <w:proofErr w:type="spellStart"/>
      <w:r w:rsidRPr="00920081">
        <w:rPr>
          <w:rFonts w:eastAsiaTheme="majorEastAsia" w:cstheme="majorBidi"/>
          <w:b/>
          <w:bCs/>
          <w:szCs w:val="26"/>
        </w:rPr>
        <w:t>Swagel</w:t>
      </w:r>
      <w:proofErr w:type="spellEnd"/>
      <w:r w:rsidRPr="00920081">
        <w:rPr>
          <w:rFonts w:eastAsiaTheme="majorEastAsia" w:cstheme="majorBidi"/>
          <w:b/>
          <w:bCs/>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9" w:anchor="_idTextAnchor020" w:history="1">
        <w:r w:rsidRPr="004B406B">
          <w:rPr>
            <w:rStyle w:val="Hyperlink"/>
          </w:rPr>
          <w:t>https://www.cbo.goc/publication/57126#_idTextAnchor020</w:t>
        </w:r>
      </w:hyperlink>
      <w:r w:rsidRPr="004B406B">
        <w:t xml:space="preserve"> </w:t>
      </w:r>
      <w:r>
        <w:t>SJ//DA</w:t>
      </w:r>
    </w:p>
    <w:p w14:paraId="4B68EB10" w14:textId="77777777" w:rsidR="00892D85" w:rsidRPr="00334F58" w:rsidRDefault="00892D85" w:rsidP="00892D85">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w:t>
      </w:r>
      <w:r w:rsidRPr="005627BE">
        <w:t>, and clinical testing for</w:t>
      </w:r>
      <w:r w:rsidRPr="004B406B">
        <w:rPr>
          <w:b/>
          <w:bCs/>
          <w:u w:val="single"/>
        </w:rPr>
        <w:t xml:space="preserve">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t>
      </w:r>
      <w:r w:rsidRPr="00334F58">
        <w:rPr>
          <w:sz w:val="16"/>
        </w:rPr>
        <w:lastRenderedPageBreak/>
        <w:t xml:space="preserve">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w:t>
      </w:r>
      <w:r w:rsidRPr="00E81443">
        <w:rPr>
          <w:sz w:val="14"/>
        </w:rPr>
        <w:t xml:space="preserve">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E81443">
        <w:rPr>
          <w:sz w:val="14"/>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130EA326" w14:textId="77777777" w:rsidR="00892D85" w:rsidRPr="00867226" w:rsidRDefault="00892D85" w:rsidP="00892D85"/>
    <w:p w14:paraId="3395B695" w14:textId="77777777" w:rsidR="00892D85" w:rsidRDefault="00892D85" w:rsidP="00892D85">
      <w:pPr>
        <w:pStyle w:val="Heading4"/>
      </w:pPr>
      <w:r>
        <w:t xml:space="preserve">The </w:t>
      </w:r>
      <w:proofErr w:type="spellStart"/>
      <w:r>
        <w:t>aff</w:t>
      </w:r>
      <w:proofErr w:type="spellEnd"/>
      <w:r>
        <w:t xml:space="preserve"> </w:t>
      </w:r>
      <w:r w:rsidRPr="00AB7043">
        <w:rPr>
          <w:u w:val="single"/>
        </w:rPr>
        <w:t xml:space="preserve">crushes </w:t>
      </w:r>
      <w:r>
        <w:rPr>
          <w:u w:val="single"/>
        </w:rPr>
        <w:t>drug innovation</w:t>
      </w:r>
      <w:r>
        <w:t>.</w:t>
      </w:r>
    </w:p>
    <w:p w14:paraId="118A3A70" w14:textId="77777777" w:rsidR="00892D85" w:rsidRPr="00AB7043" w:rsidRDefault="00892D85" w:rsidP="00892D85">
      <w:r w:rsidRPr="00AB7043">
        <w:rPr>
          <w:rStyle w:val="Style13ptBold"/>
        </w:rPr>
        <w:t>Glassman 21</w:t>
      </w:r>
      <w:r>
        <w:t xml:space="preserve"> [Amanda; 5/6/21; Executive</w:t>
      </w:r>
      <w:r w:rsidRPr="00AB7043">
        <w:t xml:space="preserve"> vice president and a senior fellow at the Center for Global Development, a nonpartisan, nonprofit think tank in </w:t>
      </w:r>
      <w:r w:rsidRPr="00AB7043">
        <w:lastRenderedPageBreak/>
        <w:t>Washington and London</w:t>
      </w:r>
      <w:r>
        <w:t>; “</w:t>
      </w:r>
      <w:r w:rsidRPr="00AB7043">
        <w:rPr>
          <w:i/>
          <w:iCs/>
        </w:rPr>
        <w:t>Big Pharma Is Not the Tobacco Industry</w:t>
      </w:r>
      <w:r>
        <w:t xml:space="preserve">,” Barron, </w:t>
      </w:r>
      <w:hyperlink r:id="rId10" w:history="1">
        <w:r w:rsidRPr="00FE7871">
          <w:rPr>
            <w:rStyle w:val="Hyperlink"/>
          </w:rPr>
          <w:t>https://www.barrons.com/articles/big-pharma-is-not-the-tobacco-industry-51620315693</w:t>
        </w:r>
      </w:hyperlink>
      <w:r>
        <w:t>] Justin</w:t>
      </w:r>
    </w:p>
    <w:p w14:paraId="7EF09906" w14:textId="77777777" w:rsidR="00892D85" w:rsidRDefault="00892D85" w:rsidP="00892D85">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604CF2">
        <w:t>invested their own money</w:t>
      </w:r>
      <w:r w:rsidRPr="00AB7043">
        <w:rPr>
          <w:rStyle w:val="Emphasis"/>
          <w:highlight w:val="green"/>
        </w:rPr>
        <w:t xml:space="preserve">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604CF2">
        <w:t>funding supported research and development, but companies also brought their own proprietary ingenuity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w:t>
      </w:r>
      <w:r w:rsidRPr="00604CF2">
        <w:rPr>
          <w:highlight w:val="green"/>
          <w:u w:val="single"/>
        </w:rPr>
        <w:t>to</w:t>
      </w:r>
      <w:r w:rsidRPr="00AB7043">
        <w:rPr>
          <w:u w:val="single"/>
        </w:rPr>
        <w:t xml:space="preserve"> </w:t>
      </w:r>
      <w:r w:rsidRPr="00AB7043">
        <w:rPr>
          <w:rStyle w:val="Emphasis"/>
          <w:highlight w:val="green"/>
        </w:rPr>
        <w:t>waive patents</w:t>
      </w:r>
      <w:r w:rsidRPr="00AB7043">
        <w:rPr>
          <w:u w:val="single"/>
        </w:rPr>
        <w:t>—a move the Biden administration endorsed yesterday—</w:t>
      </w:r>
      <w:r w:rsidRPr="00604CF2">
        <w:t>sends exactly the opposite signal. It</w:t>
      </w:r>
      <w:r w:rsidRPr="00604CF2">
        <w:rPr>
          <w:u w:val="single"/>
        </w:rPr>
        <w:t xml:space="preserve"> </w:t>
      </w:r>
      <w:r w:rsidRPr="00AB7043">
        <w:rPr>
          <w:highlight w:val="green"/>
          <w:u w:val="single"/>
        </w:rPr>
        <w:t>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w:t>
      </w:r>
      <w:r w:rsidRPr="00604CF2">
        <w:rPr>
          <w:rStyle w:val="StyleUnderline"/>
          <w:highlight w:val="green"/>
        </w:rPr>
        <w:t>It tells</w:t>
      </w:r>
      <w:r w:rsidRPr="00AB7043">
        <w:rPr>
          <w:u w:val="single"/>
        </w:rPr>
        <w:t xml:space="preserve"> innovators, </w:t>
      </w:r>
      <w:r w:rsidRPr="00604CF2">
        <w:rPr>
          <w:rStyle w:val="StyleUnderline"/>
          <w:highlight w:val="green"/>
        </w:rPr>
        <w:t>don’t bother attacking</w:t>
      </w:r>
      <w:r w:rsidRPr="00604CF2">
        <w:rPr>
          <w:rStyle w:val="StyleUnderline"/>
        </w:rPr>
        <w:t xml:space="preserve"> </w:t>
      </w:r>
      <w:r w:rsidRPr="00AB7043">
        <w:rPr>
          <w:u w:val="single"/>
        </w:rPr>
        <w:t xml:space="preserve">the most important </w:t>
      </w:r>
      <w:r w:rsidRPr="00604CF2">
        <w:rPr>
          <w:rStyle w:val="StyleUnderline"/>
          <w:highlight w:val="green"/>
        </w:rPr>
        <w:t>global problems</w:t>
      </w:r>
      <w:r w:rsidRPr="00AB7043">
        <w:rPr>
          <w:u w:val="single"/>
        </w:rPr>
        <w:t xml:space="preserve">; </w:t>
      </w:r>
      <w:r w:rsidRPr="00604CF2">
        <w:t xml:space="preserve">instead, throw your investment dollars at the next treatment for erectile disfunction, </w:t>
      </w:r>
      <w:r w:rsidRPr="00AB7043">
        <w:rPr>
          <w:sz w:val="16"/>
        </w:rPr>
        <w:t xml:space="preserve">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6F2B802D" w14:textId="77777777" w:rsidR="00892D85" w:rsidRPr="00604CF2" w:rsidRDefault="00892D85" w:rsidP="00892D85"/>
    <w:p w14:paraId="72E12812" w14:textId="77777777" w:rsidR="00892D85" w:rsidRDefault="00892D85" w:rsidP="00892D85">
      <w:pPr>
        <w:pStyle w:val="Heading4"/>
      </w:pPr>
      <w:r>
        <w:lastRenderedPageBreak/>
        <w:t xml:space="preserve">Pharma Innovation </w:t>
      </w:r>
      <w:r>
        <w:rPr>
          <w:u w:val="single"/>
        </w:rPr>
        <w:t>prevents Extinction</w:t>
      </w:r>
      <w:r>
        <w:t xml:space="preserve"> – checks </w:t>
      </w:r>
      <w:r>
        <w:rPr>
          <w:u w:val="single"/>
        </w:rPr>
        <w:t>new diseases</w:t>
      </w:r>
      <w:r>
        <w:t>.</w:t>
      </w:r>
    </w:p>
    <w:p w14:paraId="42CB1FC4" w14:textId="77777777" w:rsidR="00892D85" w:rsidRPr="00343733" w:rsidRDefault="00892D85" w:rsidP="00892D85">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058E8B55" w14:textId="77777777" w:rsidR="00892D85" w:rsidRPr="007F160A" w:rsidRDefault="00892D85" w:rsidP="00892D85">
      <w:pPr>
        <w:rPr>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 xml:space="preserve">that the possibilities for profit, all things being equal, should be highest in the pharmaceutical and medical-device industries. Yet, there is a suspicion regarding the pursuit of profit in medicine and especially in the </w:t>
      </w:r>
      <w:r>
        <w:rPr>
          <w:rFonts w:eastAsia="Calibri"/>
          <w:u w:val="single"/>
        </w:rPr>
        <w:t xml:space="preserve">pharmaceutical and medical-device industry. </w:t>
      </w:r>
    </w:p>
    <w:p w14:paraId="6629CE1B" w14:textId="44F44BDF" w:rsidR="00892D85" w:rsidRDefault="00892D85" w:rsidP="00892D85">
      <w:pPr>
        <w:pStyle w:val="Heading3"/>
      </w:pPr>
      <w:r>
        <w:lastRenderedPageBreak/>
        <w:t>Covid CP</w:t>
      </w:r>
    </w:p>
    <w:p w14:paraId="6CD4DABE" w14:textId="77777777" w:rsidR="00892D85" w:rsidRDefault="00892D85" w:rsidP="00892D85">
      <w:pPr>
        <w:pStyle w:val="Heading4"/>
      </w:pPr>
      <w:r>
        <w:rPr>
          <w:rFonts w:cs="Calibri"/>
          <w:color w:val="000000"/>
        </w:rPr>
        <w:t>Counterplan: The World Trade Organization ought to </w:t>
      </w:r>
    </w:p>
    <w:p w14:paraId="3CD88B4F" w14:textId="77777777" w:rsidR="00892D85" w:rsidRDefault="00892D85" w:rsidP="00892D85">
      <w:pPr>
        <w:pStyle w:val="Heading4"/>
      </w:pPr>
      <w:r>
        <w:rPr>
          <w:rFonts w:cs="Calibri"/>
          <w:color w:val="000000"/>
        </w:rPr>
        <w:t xml:space="preserve">-Increase </w:t>
      </w:r>
      <w:proofErr w:type="spellStart"/>
      <w:r>
        <w:rPr>
          <w:rFonts w:cs="Calibri"/>
          <w:color w:val="000000"/>
        </w:rPr>
        <w:t>covax</w:t>
      </w:r>
      <w:proofErr w:type="spellEnd"/>
      <w:r>
        <w:rPr>
          <w:rFonts w:cs="Calibri"/>
          <w:color w:val="000000"/>
        </w:rPr>
        <w:t xml:space="preserve"> support</w:t>
      </w:r>
    </w:p>
    <w:p w14:paraId="5A6518E9" w14:textId="77777777" w:rsidR="00892D85" w:rsidRDefault="00892D85" w:rsidP="00892D85">
      <w:pPr>
        <w:pStyle w:val="Heading4"/>
      </w:pPr>
      <w:r>
        <w:rPr>
          <w:rFonts w:cs="Calibri"/>
          <w:color w:val="000000"/>
        </w:rPr>
        <w:t>-prioritize trade facilitation</w:t>
      </w:r>
    </w:p>
    <w:p w14:paraId="737979DC" w14:textId="77777777" w:rsidR="00892D85" w:rsidRDefault="00892D85" w:rsidP="00892D85">
      <w:pPr>
        <w:pStyle w:val="Heading4"/>
      </w:pPr>
      <w:r>
        <w:rPr>
          <w:rFonts w:cs="Calibri"/>
          <w:color w:val="000000"/>
        </w:rPr>
        <w:t>-commit to aid for LDC’s</w:t>
      </w:r>
    </w:p>
    <w:p w14:paraId="1644D73F" w14:textId="77777777" w:rsidR="00892D85" w:rsidRDefault="00892D85" w:rsidP="00892D85">
      <w:pPr>
        <w:pStyle w:val="Heading4"/>
      </w:pPr>
      <w:r>
        <w:rPr>
          <w:rFonts w:cs="Calibri"/>
          <w:color w:val="000000"/>
        </w:rPr>
        <w:t>-invest in pandemic preparedness </w:t>
      </w:r>
    </w:p>
    <w:p w14:paraId="6A025C22" w14:textId="77777777" w:rsidR="00892D85" w:rsidRDefault="00892D85" w:rsidP="00892D85">
      <w:pPr>
        <w:pStyle w:val="NormalWeb"/>
        <w:spacing w:before="0" w:beforeAutospacing="0" w:after="160" w:afterAutospacing="0"/>
      </w:pPr>
      <w:hyperlink r:id="rId11" w:history="1">
        <w:r>
          <w:rPr>
            <w:rStyle w:val="Hyperlink"/>
            <w:rFonts w:eastAsiaTheme="majorEastAsia" w:cs="Calibri"/>
            <w:b/>
            <w:bCs/>
            <w:color w:val="000000"/>
          </w:rPr>
          <w:t>Violeta Gonzalez</w:t>
        </w:r>
      </w:hyperlink>
      <w:r>
        <w:rPr>
          <w:rFonts w:ascii="Calibri" w:hAnsi="Calibri" w:cs="Calibri"/>
          <w:b/>
          <w:bCs/>
          <w:color w:val="000000"/>
          <w:sz w:val="26"/>
          <w:szCs w:val="26"/>
        </w:rPr>
        <w:t xml:space="preserve"> </w:t>
      </w:r>
      <w:r>
        <w:rPr>
          <w:rFonts w:ascii="Calibri" w:hAnsi="Calibri" w:cs="Calibri"/>
          <w:color w:val="000000"/>
          <w:sz w:val="22"/>
          <w:szCs w:val="22"/>
        </w:rPr>
        <w:t>8-1-20</w:t>
      </w:r>
      <w:r>
        <w:rPr>
          <w:rFonts w:ascii="Calibri" w:hAnsi="Calibri" w:cs="Calibri"/>
          <w:b/>
          <w:bCs/>
          <w:color w:val="000000"/>
          <w:sz w:val="26"/>
          <w:szCs w:val="26"/>
        </w:rPr>
        <w:t>21</w:t>
      </w:r>
      <w:r>
        <w:rPr>
          <w:rFonts w:ascii="Calibri" w:hAnsi="Calibri" w:cs="Calibri"/>
          <w:color w:val="000000"/>
          <w:sz w:val="22"/>
          <w:szCs w:val="22"/>
        </w:rPr>
        <w:t xml:space="preserve">, "Opinion: 4 ways to promote vaccine equity through trade," </w:t>
      </w:r>
      <w:proofErr w:type="spellStart"/>
      <w:r>
        <w:rPr>
          <w:rFonts w:ascii="Calibri" w:hAnsi="Calibri" w:cs="Calibri"/>
          <w:color w:val="000000"/>
          <w:sz w:val="22"/>
          <w:szCs w:val="22"/>
        </w:rPr>
        <w:t>Devex</w:t>
      </w:r>
      <w:proofErr w:type="spellEnd"/>
      <w:r>
        <w:rPr>
          <w:rFonts w:ascii="Calibri" w:hAnsi="Calibri" w:cs="Calibri"/>
          <w:color w:val="000000"/>
          <w:sz w:val="22"/>
          <w:szCs w:val="22"/>
        </w:rPr>
        <w:t>, https://www.devex.com/news/opinion-4-ways-to-promote-vaccine-equity-through-trade-100457</w:t>
      </w:r>
    </w:p>
    <w:p w14:paraId="779572CB" w14:textId="77777777" w:rsidR="00892D85" w:rsidRDefault="00892D85" w:rsidP="00892D85">
      <w:pPr>
        <w:pStyle w:val="NormalWeb"/>
        <w:spacing w:before="0" w:beforeAutospacing="0" w:after="160" w:afterAutospacing="0"/>
      </w:pPr>
      <w:r>
        <w:rPr>
          <w:rFonts w:ascii="Calibri" w:hAnsi="Calibri" w:cs="Calibri"/>
          <w:color w:val="000000"/>
          <w:u w:val="single"/>
        </w:rPr>
        <w:t xml:space="preserve">As of Monday, </w:t>
      </w:r>
      <w:r>
        <w:rPr>
          <w:rFonts w:ascii="Calibri" w:hAnsi="Calibri" w:cs="Calibri"/>
          <w:color w:val="000000"/>
          <w:u w:val="single"/>
          <w:shd w:val="clear" w:color="auto" w:fill="00FFFF"/>
        </w:rPr>
        <w:t xml:space="preserve">only </w:t>
      </w:r>
      <w:hyperlink r:id="rId12" w:history="1">
        <w:r>
          <w:rPr>
            <w:rStyle w:val="Hyperlink"/>
            <w:rFonts w:eastAsiaTheme="majorEastAsia" w:cs="Calibri"/>
            <w:color w:val="000000"/>
            <w:shd w:val="clear" w:color="auto" w:fill="00FFFF"/>
          </w:rPr>
          <w:t>1.1 % of people in low-income countries</w:t>
        </w:r>
      </w:hyperlink>
      <w:r>
        <w:rPr>
          <w:rFonts w:ascii="Calibri" w:hAnsi="Calibri" w:cs="Calibri"/>
          <w:color w:val="000000"/>
          <w:u w:val="single"/>
        </w:rPr>
        <w:t xml:space="preserve"> had </w:t>
      </w:r>
      <w:r>
        <w:rPr>
          <w:rFonts w:ascii="Calibri" w:hAnsi="Calibri" w:cs="Calibri"/>
          <w:color w:val="000000"/>
          <w:u w:val="single"/>
          <w:shd w:val="clear" w:color="auto" w:fill="00FFFF"/>
        </w:rPr>
        <w:t>received</w:t>
      </w:r>
      <w:r>
        <w:rPr>
          <w:rFonts w:ascii="Calibri" w:hAnsi="Calibri" w:cs="Calibri"/>
          <w:color w:val="000000"/>
          <w:u w:val="single"/>
        </w:rPr>
        <w:t xml:space="preserve"> at least </w:t>
      </w:r>
      <w:r>
        <w:rPr>
          <w:rFonts w:ascii="Calibri" w:hAnsi="Calibri" w:cs="Calibri"/>
          <w:color w:val="000000"/>
          <w:u w:val="single"/>
          <w:shd w:val="clear" w:color="auto" w:fill="00FFFF"/>
        </w:rPr>
        <w:t>one COVID-19 vaccine</w:t>
      </w:r>
      <w:r>
        <w:rPr>
          <w:rFonts w:ascii="Calibri" w:hAnsi="Calibri" w:cs="Calibri"/>
          <w:color w:val="000000"/>
          <w:u w:val="single"/>
        </w:rPr>
        <w:t xml:space="preserve"> dose.</w:t>
      </w:r>
      <w:r>
        <w:rPr>
          <w:rFonts w:ascii="Calibri" w:hAnsi="Calibri" w:cs="Calibri"/>
          <w:color w:val="000000"/>
          <w:sz w:val="16"/>
          <w:szCs w:val="16"/>
        </w:rPr>
        <w:t xml:space="preserve"> This is making it harder to battle a third wave of infections, as the highly transmissible </w:t>
      </w:r>
      <w:hyperlink r:id="rId13" w:history="1">
        <w:r>
          <w:rPr>
            <w:rStyle w:val="Hyperlink"/>
            <w:rFonts w:eastAsiaTheme="majorEastAsia" w:cs="Calibri"/>
            <w:color w:val="000000"/>
            <w:sz w:val="16"/>
            <w:szCs w:val="16"/>
          </w:rPr>
          <w:t>delta variant</w:t>
        </w:r>
      </w:hyperlink>
      <w:r>
        <w:rPr>
          <w:rFonts w:ascii="Calibri" w:hAnsi="Calibri" w:cs="Calibri"/>
          <w:color w:val="000000"/>
          <w:sz w:val="16"/>
          <w:szCs w:val="16"/>
        </w:rPr>
        <w:t xml:space="preserve"> spreads across many nations. In the </w:t>
      </w:r>
      <w:hyperlink r:id="rId14" w:history="1">
        <w:r>
          <w:rPr>
            <w:rStyle w:val="Hyperlink"/>
            <w:rFonts w:eastAsiaTheme="majorEastAsia" w:cs="Calibri"/>
            <w:color w:val="000000"/>
            <w:sz w:val="16"/>
            <w:szCs w:val="16"/>
          </w:rPr>
          <w:t>World Health Organization</w:t>
        </w:r>
      </w:hyperlink>
      <w:r>
        <w:rPr>
          <w:rFonts w:ascii="Calibri" w:hAnsi="Calibri" w:cs="Calibri"/>
          <w:color w:val="000000"/>
          <w:sz w:val="16"/>
          <w:szCs w:val="16"/>
        </w:rPr>
        <w:t xml:space="preserve">’s Africa region — where a </w:t>
      </w:r>
      <w:hyperlink r:id="rId15" w:history="1">
        <w:r>
          <w:rPr>
            <w:rStyle w:val="Hyperlink"/>
            <w:rFonts w:eastAsiaTheme="majorEastAsia" w:cs="Calibri"/>
            <w:color w:val="000000"/>
            <w:sz w:val="16"/>
            <w:szCs w:val="16"/>
          </w:rPr>
          <w:t>high number</w:t>
        </w:r>
      </w:hyperlink>
      <w:r>
        <w:rPr>
          <w:rFonts w:ascii="Calibri" w:hAnsi="Calibri" w:cs="Calibri"/>
          <w:color w:val="000000"/>
          <w:sz w:val="16"/>
          <w:szCs w:val="16"/>
        </w:rPr>
        <w:t xml:space="preserve"> of LDCs are located — COVID-19 fatalities </w:t>
      </w:r>
      <w:hyperlink r:id="rId16" w:history="1">
        <w:r>
          <w:rPr>
            <w:rStyle w:val="Hyperlink"/>
            <w:rFonts w:eastAsiaTheme="majorEastAsia" w:cs="Calibri"/>
            <w:color w:val="000000"/>
            <w:sz w:val="16"/>
            <w:szCs w:val="16"/>
          </w:rPr>
          <w:t>surged 44.2%</w:t>
        </w:r>
      </w:hyperlink>
      <w:r>
        <w:rPr>
          <w:rFonts w:ascii="Calibri" w:hAnsi="Calibri" w:cs="Calibri"/>
          <w:color w:val="000000"/>
          <w:sz w:val="16"/>
          <w:szCs w:val="16"/>
        </w:rPr>
        <w:t xml:space="preserve"> over one week in July. The coronavirus is </w:t>
      </w:r>
      <w:hyperlink r:id="rId17" w:history="1">
        <w:r>
          <w:rPr>
            <w:rStyle w:val="Hyperlink"/>
            <w:rFonts w:eastAsiaTheme="majorEastAsia" w:cs="Calibri"/>
            <w:color w:val="000000"/>
            <w:sz w:val="16"/>
            <w:szCs w:val="16"/>
          </w:rPr>
          <w:t>devastating</w:t>
        </w:r>
      </w:hyperlink>
      <w:r>
        <w:rPr>
          <w:rFonts w:ascii="Calibri" w:hAnsi="Calibri" w:cs="Calibri"/>
          <w:color w:val="000000"/>
          <w:sz w:val="16"/>
          <w:szCs w:val="16"/>
        </w:rPr>
        <w:t xml:space="preserve"> many LDCs’ already fragile economies and causing poverty and inequality to rise. </w:t>
      </w:r>
      <w:r>
        <w:rPr>
          <w:rFonts w:ascii="Calibri" w:hAnsi="Calibri" w:cs="Calibri"/>
          <w:color w:val="000000"/>
          <w:u w:val="single"/>
          <w:shd w:val="clear" w:color="auto" w:fill="00FFFF"/>
        </w:rPr>
        <w:t>Without equitable access</w:t>
      </w:r>
      <w:r>
        <w:rPr>
          <w:rFonts w:ascii="Calibri" w:hAnsi="Calibri" w:cs="Calibri"/>
          <w:color w:val="000000"/>
          <w:u w:val="single"/>
        </w:rPr>
        <w:t xml:space="preserve"> to vaccines, </w:t>
      </w:r>
      <w:hyperlink r:id="rId18" w:history="1">
        <w:r>
          <w:rPr>
            <w:rStyle w:val="Hyperlink"/>
            <w:rFonts w:eastAsiaTheme="majorEastAsia" w:cs="Calibri"/>
            <w:color w:val="000000"/>
            <w:shd w:val="clear" w:color="auto" w:fill="00FFFF"/>
          </w:rPr>
          <w:t>global economic recovery cannot be sustained</w:t>
        </w:r>
      </w:hyperlink>
      <w:r>
        <w:rPr>
          <w:rFonts w:ascii="Calibri" w:hAnsi="Calibri" w:cs="Calibri"/>
          <w:color w:val="000000"/>
          <w:u w:val="single"/>
        </w:rPr>
        <w:t xml:space="preserve"> and progress toward the Sustainable Development Goals will be derailed.</w:t>
      </w:r>
      <w:r>
        <w:rPr>
          <w:rFonts w:ascii="Calibri" w:hAnsi="Calibri" w:cs="Calibri"/>
          <w:color w:val="000000"/>
          <w:sz w:val="16"/>
          <w:szCs w:val="16"/>
        </w:rPr>
        <w:t xml:space="preserve"> While </w:t>
      </w:r>
      <w:r>
        <w:rPr>
          <w:rFonts w:ascii="Calibri" w:hAnsi="Calibri" w:cs="Calibri"/>
          <w:color w:val="000000"/>
          <w:u w:val="single"/>
        </w:rPr>
        <w:t xml:space="preserve">trade alone cannot eradicate vaccine </w:t>
      </w:r>
      <w:proofErr w:type="spellStart"/>
      <w:r>
        <w:rPr>
          <w:rFonts w:ascii="Calibri" w:hAnsi="Calibri" w:cs="Calibri"/>
          <w:color w:val="000000"/>
          <w:u w:val="single"/>
        </w:rPr>
        <w:t>unequity</w:t>
      </w:r>
      <w:proofErr w:type="spellEnd"/>
      <w:r>
        <w:rPr>
          <w:rFonts w:ascii="Calibri" w:hAnsi="Calibri" w:cs="Calibri"/>
          <w:color w:val="000000"/>
          <w:u w:val="single"/>
        </w:rPr>
        <w:t xml:space="preserve"> </w:t>
      </w:r>
      <w:r>
        <w:rPr>
          <w:rFonts w:ascii="Calibri" w:hAnsi="Calibri" w:cs="Calibri"/>
          <w:color w:val="000000"/>
          <w:sz w:val="16"/>
          <w:szCs w:val="16"/>
        </w:rPr>
        <w:t xml:space="preserve">or its negative consequences for the </w:t>
      </w:r>
      <w:hyperlink r:id="rId19" w:history="1">
        <w:r>
          <w:rPr>
            <w:rStyle w:val="Hyperlink"/>
            <w:rFonts w:eastAsiaTheme="majorEastAsia" w:cs="Calibri"/>
            <w:color w:val="000000"/>
            <w:sz w:val="16"/>
            <w:szCs w:val="16"/>
          </w:rPr>
          <w:t>economy</w:t>
        </w:r>
      </w:hyperlink>
      <w:r>
        <w:rPr>
          <w:rFonts w:ascii="Calibri" w:hAnsi="Calibri" w:cs="Calibri"/>
          <w:color w:val="000000"/>
          <w:sz w:val="16"/>
          <w:szCs w:val="16"/>
        </w:rPr>
        <w:t xml:space="preserve"> and </w:t>
      </w:r>
      <w:hyperlink r:id="rId20" w:history="1">
        <w:r>
          <w:rPr>
            <w:rStyle w:val="Hyperlink"/>
            <w:rFonts w:eastAsiaTheme="majorEastAsia" w:cs="Calibri"/>
            <w:color w:val="000000"/>
            <w:sz w:val="16"/>
            <w:szCs w:val="16"/>
          </w:rPr>
          <w:t>vulnerable groups</w:t>
        </w:r>
      </w:hyperlink>
      <w:r>
        <w:rPr>
          <w:rFonts w:ascii="Calibri" w:hAnsi="Calibri" w:cs="Calibri"/>
          <w:color w:val="000000"/>
          <w:sz w:val="16"/>
          <w:szCs w:val="16"/>
        </w:rPr>
        <w:t xml:space="preserve">, it has a powerful contribution to make. Here are four </w:t>
      </w:r>
      <w:r>
        <w:rPr>
          <w:rFonts w:ascii="Calibri" w:hAnsi="Calibri" w:cs="Calibri"/>
          <w:color w:val="000000"/>
          <w:u w:val="single"/>
          <w:shd w:val="clear" w:color="auto" w:fill="00FFFF"/>
        </w:rPr>
        <w:t>actions</w:t>
      </w:r>
      <w:r>
        <w:rPr>
          <w:rFonts w:ascii="Calibri" w:hAnsi="Calibri" w:cs="Calibri"/>
          <w:color w:val="000000"/>
          <w:u w:val="single"/>
        </w:rPr>
        <w:t xml:space="preserve"> </w:t>
      </w:r>
      <w:r>
        <w:rPr>
          <w:rFonts w:ascii="Calibri" w:hAnsi="Calibri" w:cs="Calibri"/>
          <w:color w:val="000000"/>
          <w:sz w:val="16"/>
          <w:szCs w:val="16"/>
        </w:rPr>
        <w:t>that</w:t>
      </w:r>
      <w:r>
        <w:rPr>
          <w:rFonts w:ascii="Calibri" w:hAnsi="Calibri" w:cs="Calibri"/>
          <w:color w:val="000000"/>
          <w:u w:val="single"/>
        </w:rPr>
        <w:t xml:space="preserve"> would </w:t>
      </w:r>
      <w:r>
        <w:rPr>
          <w:rFonts w:ascii="Calibri" w:hAnsi="Calibri" w:cs="Calibri"/>
          <w:color w:val="000000"/>
          <w:u w:val="single"/>
          <w:shd w:val="clear" w:color="auto" w:fill="00FFFF"/>
        </w:rPr>
        <w:t>make an impact: 1. Increase</w:t>
      </w:r>
      <w:r>
        <w:rPr>
          <w:rFonts w:ascii="Calibri" w:hAnsi="Calibri" w:cs="Calibri"/>
          <w:color w:val="000000"/>
          <w:u w:val="single"/>
        </w:rPr>
        <w:t xml:space="preserve"> </w:t>
      </w:r>
      <w:r>
        <w:rPr>
          <w:rFonts w:ascii="Calibri" w:hAnsi="Calibri" w:cs="Calibri"/>
          <w:color w:val="000000"/>
          <w:u w:val="single"/>
          <w:shd w:val="clear" w:color="auto" w:fill="00FFFF"/>
        </w:rPr>
        <w:t>COVAX support</w:t>
      </w:r>
      <w:r>
        <w:rPr>
          <w:rFonts w:ascii="Calibri" w:hAnsi="Calibri" w:cs="Calibri"/>
          <w:color w:val="000000"/>
          <w:u w:val="single"/>
        </w:rPr>
        <w:t xml:space="preserve"> </w:t>
      </w:r>
      <w:r>
        <w:rPr>
          <w:rFonts w:ascii="Calibri" w:hAnsi="Calibri" w:cs="Calibri"/>
          <w:b/>
          <w:bCs/>
          <w:color w:val="000000"/>
          <w:u w:val="single"/>
          <w:shd w:val="clear" w:color="auto" w:fill="00FFFF"/>
        </w:rPr>
        <w:t>Vaccine equity can only be achieved if the global community eschews vaccine nationalism.</w:t>
      </w:r>
      <w:r>
        <w:rPr>
          <w:rFonts w:ascii="Calibri" w:hAnsi="Calibri" w:cs="Calibri"/>
          <w:color w:val="000000"/>
          <w:u w:val="single"/>
        </w:rPr>
        <w:t xml:space="preserve"> High-resource countries should </w:t>
      </w:r>
      <w:hyperlink r:id="rId21" w:history="1">
        <w:r>
          <w:rPr>
            <w:rStyle w:val="Hyperlink"/>
            <w:rFonts w:eastAsiaTheme="majorEastAsia" w:cs="Calibri"/>
            <w:color w:val="000000"/>
          </w:rPr>
          <w:t>ramp up donations</w:t>
        </w:r>
      </w:hyperlink>
      <w:r>
        <w:rPr>
          <w:rFonts w:ascii="Calibri" w:hAnsi="Calibri" w:cs="Calibri"/>
          <w:color w:val="000000"/>
          <w:u w:val="single"/>
        </w:rPr>
        <w:t xml:space="preserve"> through the vaccine-sharing initiative COVAX and commit to securing a swift, workable resolution to ongoing debates around </w:t>
      </w:r>
      <w:hyperlink r:id="rId22" w:history="1">
        <w:r>
          <w:rPr>
            <w:rStyle w:val="Hyperlink"/>
            <w:rFonts w:eastAsiaTheme="majorEastAsia" w:cs="Calibri"/>
            <w:color w:val="000000"/>
          </w:rPr>
          <w:t>technology transfers and intellectual property waivers</w:t>
        </w:r>
      </w:hyperlink>
      <w:r>
        <w:rPr>
          <w:rFonts w:ascii="Calibri" w:hAnsi="Calibri" w:cs="Calibri"/>
          <w:color w:val="000000"/>
          <w:sz w:val="16"/>
          <w:szCs w:val="16"/>
        </w:rPr>
        <w:t xml:space="preserve">. While countries in the G-7 group of nations have </w:t>
      </w:r>
      <w:hyperlink r:id="rId23" w:history="1">
        <w:r>
          <w:rPr>
            <w:rStyle w:val="Hyperlink"/>
            <w:rFonts w:eastAsiaTheme="majorEastAsia" w:cs="Calibri"/>
            <w:color w:val="000000"/>
            <w:sz w:val="16"/>
            <w:szCs w:val="16"/>
          </w:rPr>
          <w:t>pledged to increase their support</w:t>
        </w:r>
      </w:hyperlink>
      <w:r>
        <w:rPr>
          <w:rFonts w:ascii="Calibri" w:hAnsi="Calibri" w:cs="Calibri"/>
          <w:color w:val="000000"/>
          <w:sz w:val="16"/>
          <w:szCs w:val="16"/>
        </w:rPr>
        <w:t xml:space="preserve"> for COVAX, the initiative has faced hurdles in the form of </w:t>
      </w:r>
      <w:hyperlink r:id="rId24" w:history="1">
        <w:r>
          <w:rPr>
            <w:rStyle w:val="Hyperlink"/>
            <w:rFonts w:eastAsiaTheme="majorEastAsia" w:cs="Calibri"/>
            <w:color w:val="000000"/>
            <w:sz w:val="16"/>
            <w:szCs w:val="16"/>
          </w:rPr>
          <w:t>supply bottlenecks</w:t>
        </w:r>
      </w:hyperlink>
      <w:r>
        <w:rPr>
          <w:rFonts w:ascii="Calibri" w:hAnsi="Calibri" w:cs="Calibri"/>
          <w:color w:val="000000"/>
          <w:sz w:val="16"/>
          <w:szCs w:val="16"/>
        </w:rPr>
        <w:t xml:space="preserve">, </w:t>
      </w:r>
      <w:hyperlink r:id="rId25" w:history="1">
        <w:r>
          <w:rPr>
            <w:rStyle w:val="Hyperlink"/>
            <w:rFonts w:eastAsiaTheme="majorEastAsia" w:cs="Calibri"/>
            <w:color w:val="000000"/>
            <w:sz w:val="16"/>
            <w:szCs w:val="16"/>
          </w:rPr>
          <w:t>export restrictions</w:t>
        </w:r>
      </w:hyperlink>
      <w:r>
        <w:rPr>
          <w:rFonts w:ascii="Calibri" w:hAnsi="Calibri" w:cs="Calibri"/>
          <w:color w:val="000000"/>
          <w:sz w:val="16"/>
          <w:szCs w:val="16"/>
        </w:rPr>
        <w:t xml:space="preserve">, and </w:t>
      </w:r>
      <w:hyperlink r:id="rId26" w:history="1">
        <w:r>
          <w:rPr>
            <w:rStyle w:val="Hyperlink"/>
            <w:rFonts w:eastAsiaTheme="majorEastAsia" w:cs="Calibri"/>
            <w:color w:val="000000"/>
            <w:sz w:val="16"/>
            <w:szCs w:val="16"/>
          </w:rPr>
          <w:t>logistical weaknesses</w:t>
        </w:r>
      </w:hyperlink>
      <w:r>
        <w:rPr>
          <w:rFonts w:ascii="Calibri" w:hAnsi="Calibri" w:cs="Calibri"/>
          <w:color w:val="000000"/>
          <w:sz w:val="16"/>
          <w:szCs w:val="16"/>
        </w:rPr>
        <w:t xml:space="preserve">. Many currently available COVID-19 vaccines have short shelf lives and must be stored at low temperatures. </w:t>
      </w:r>
      <w:r>
        <w:rPr>
          <w:rFonts w:ascii="Calibri" w:hAnsi="Calibri" w:cs="Calibri"/>
          <w:color w:val="000000"/>
          <w:u w:val="single"/>
          <w:shd w:val="clear" w:color="auto" w:fill="00FFFF"/>
        </w:rPr>
        <w:t>LDCs can only benefit from donated doses if they have fast</w:t>
      </w:r>
      <w:r>
        <w:rPr>
          <w:rFonts w:ascii="Calibri" w:hAnsi="Calibri" w:cs="Calibri"/>
          <w:color w:val="000000"/>
          <w:u w:val="single"/>
        </w:rPr>
        <w:t xml:space="preserve"> and efficient </w:t>
      </w:r>
      <w:r>
        <w:rPr>
          <w:rFonts w:ascii="Calibri" w:hAnsi="Calibri" w:cs="Calibri"/>
          <w:color w:val="000000"/>
          <w:u w:val="single"/>
          <w:shd w:val="clear" w:color="auto" w:fill="00FFFF"/>
        </w:rPr>
        <w:t>processing</w:t>
      </w:r>
      <w:r>
        <w:rPr>
          <w:rFonts w:ascii="Calibri" w:hAnsi="Calibri" w:cs="Calibri"/>
          <w:color w:val="000000"/>
          <w:u w:val="single"/>
        </w:rPr>
        <w:t xml:space="preserve"> at their borders, </w:t>
      </w:r>
      <w:r>
        <w:rPr>
          <w:rFonts w:ascii="Calibri" w:hAnsi="Calibri" w:cs="Calibri"/>
          <w:color w:val="000000"/>
          <w:u w:val="single"/>
          <w:shd w:val="clear" w:color="auto" w:fill="00FFFF"/>
        </w:rPr>
        <w:t>modern transportation</w:t>
      </w:r>
      <w:r>
        <w:rPr>
          <w:rFonts w:ascii="Calibri" w:hAnsi="Calibri" w:cs="Calibri"/>
          <w:color w:val="000000"/>
          <w:u w:val="single"/>
        </w:rPr>
        <w:t xml:space="preserve"> systems, </w:t>
      </w:r>
      <w:r>
        <w:rPr>
          <w:rFonts w:ascii="Calibri" w:hAnsi="Calibri" w:cs="Calibri"/>
          <w:color w:val="000000"/>
          <w:u w:val="single"/>
          <w:shd w:val="clear" w:color="auto" w:fill="00FFFF"/>
        </w:rPr>
        <w:t>and access to c</w:t>
      </w:r>
      <w:r>
        <w:rPr>
          <w:rFonts w:ascii="Calibri" w:hAnsi="Calibri" w:cs="Calibri"/>
          <w:color w:val="000000"/>
          <w:u w:val="single"/>
        </w:rPr>
        <w:t xml:space="preserve">old chain </w:t>
      </w:r>
      <w:r>
        <w:rPr>
          <w:rFonts w:ascii="Calibri" w:hAnsi="Calibri" w:cs="Calibri"/>
          <w:color w:val="000000"/>
          <w:u w:val="single"/>
          <w:shd w:val="clear" w:color="auto" w:fill="00FFFF"/>
        </w:rPr>
        <w:t>infrastructure.</w:t>
      </w:r>
      <w:r>
        <w:rPr>
          <w:rFonts w:ascii="Calibri" w:hAnsi="Calibri" w:cs="Calibri"/>
          <w:color w:val="000000"/>
          <w:u w:val="single"/>
        </w:rPr>
        <w:t xml:space="preserve"> </w:t>
      </w:r>
      <w:r>
        <w:rPr>
          <w:rFonts w:ascii="Calibri" w:hAnsi="Calibri" w:cs="Calibri"/>
          <w:color w:val="000000"/>
          <w:u w:val="single"/>
          <w:shd w:val="clear" w:color="auto" w:fill="00FFFF"/>
        </w:rPr>
        <w:t>2. Prioritize trade facilitation</w:t>
      </w:r>
      <w:r>
        <w:rPr>
          <w:rFonts w:ascii="Calibri" w:hAnsi="Calibri" w:cs="Calibri"/>
          <w:color w:val="000000"/>
          <w:u w:val="single"/>
        </w:rPr>
        <w:t xml:space="preserve"> Accelerating </w:t>
      </w:r>
      <w:r>
        <w:rPr>
          <w:rFonts w:ascii="Calibri" w:hAnsi="Calibri" w:cs="Calibri"/>
          <w:color w:val="000000"/>
          <w:u w:val="single"/>
          <w:shd w:val="clear" w:color="auto" w:fill="00FFFF"/>
        </w:rPr>
        <w:t>implementation of the</w:t>
      </w:r>
      <w:r>
        <w:rPr>
          <w:rFonts w:ascii="Calibri" w:hAnsi="Calibri" w:cs="Calibri"/>
          <w:color w:val="000000"/>
          <w:u w:val="single"/>
        </w:rPr>
        <w:t xml:space="preserve"> </w:t>
      </w:r>
      <w:hyperlink r:id="rId27" w:history="1">
        <w:r>
          <w:rPr>
            <w:rStyle w:val="Hyperlink"/>
            <w:rFonts w:eastAsiaTheme="majorEastAsia" w:cs="Calibri"/>
            <w:color w:val="000000"/>
            <w:shd w:val="clear" w:color="auto" w:fill="00FFFF"/>
          </w:rPr>
          <w:t>W</w:t>
        </w:r>
        <w:r>
          <w:rPr>
            <w:rStyle w:val="Hyperlink"/>
            <w:rFonts w:eastAsiaTheme="majorEastAsia" w:cs="Calibri"/>
            <w:color w:val="000000"/>
          </w:rPr>
          <w:t xml:space="preserve">orld </w:t>
        </w:r>
        <w:r>
          <w:rPr>
            <w:rStyle w:val="Hyperlink"/>
            <w:rFonts w:eastAsiaTheme="majorEastAsia" w:cs="Calibri"/>
            <w:color w:val="000000"/>
            <w:shd w:val="clear" w:color="auto" w:fill="00FFFF"/>
          </w:rPr>
          <w:t>T</w:t>
        </w:r>
        <w:r>
          <w:rPr>
            <w:rStyle w:val="Hyperlink"/>
            <w:rFonts w:eastAsiaTheme="majorEastAsia" w:cs="Calibri"/>
            <w:color w:val="000000"/>
          </w:rPr>
          <w:t xml:space="preserve">rade </w:t>
        </w:r>
        <w:r>
          <w:rPr>
            <w:rStyle w:val="Hyperlink"/>
            <w:rFonts w:eastAsiaTheme="majorEastAsia" w:cs="Calibri"/>
            <w:color w:val="000000"/>
            <w:shd w:val="clear" w:color="auto" w:fill="00FFFF"/>
          </w:rPr>
          <w:t>O</w:t>
        </w:r>
        <w:r>
          <w:rPr>
            <w:rStyle w:val="Hyperlink"/>
            <w:rFonts w:eastAsiaTheme="majorEastAsia" w:cs="Calibri"/>
            <w:color w:val="000000"/>
          </w:rPr>
          <w:t>rganization</w:t>
        </w:r>
      </w:hyperlink>
      <w:r>
        <w:rPr>
          <w:rFonts w:ascii="Calibri" w:hAnsi="Calibri" w:cs="Calibri"/>
          <w:color w:val="000000"/>
          <w:u w:val="single"/>
        </w:rPr>
        <w:t xml:space="preserve">’s 2017 </w:t>
      </w:r>
      <w:hyperlink r:id="rId28" w:history="1">
        <w:r>
          <w:rPr>
            <w:rStyle w:val="Hyperlink"/>
            <w:rFonts w:eastAsiaTheme="majorEastAsia" w:cs="Calibri"/>
            <w:color w:val="000000"/>
            <w:shd w:val="clear" w:color="auto" w:fill="00FFFF"/>
          </w:rPr>
          <w:t>Trade Facilitation Agreement</w:t>
        </w:r>
      </w:hyperlink>
      <w:r>
        <w:rPr>
          <w:rFonts w:ascii="Calibri" w:hAnsi="Calibri" w:cs="Calibri"/>
          <w:color w:val="000000"/>
          <w:u w:val="single"/>
          <w:shd w:val="clear" w:color="auto" w:fill="00FFFF"/>
        </w:rPr>
        <w:t xml:space="preserve"> is critical for helping LDCs overcome</w:t>
      </w:r>
      <w:r>
        <w:rPr>
          <w:rFonts w:ascii="Calibri" w:hAnsi="Calibri" w:cs="Calibri"/>
          <w:color w:val="000000"/>
          <w:u w:val="single"/>
        </w:rPr>
        <w:t xml:space="preserve"> these </w:t>
      </w:r>
      <w:r>
        <w:rPr>
          <w:rFonts w:ascii="Calibri" w:hAnsi="Calibri" w:cs="Calibri"/>
          <w:color w:val="000000"/>
          <w:u w:val="single"/>
          <w:shd w:val="clear" w:color="auto" w:fill="00FFFF"/>
        </w:rPr>
        <w:t>challenges</w:t>
      </w:r>
      <w:r>
        <w:rPr>
          <w:rFonts w:ascii="Calibri" w:hAnsi="Calibri" w:cs="Calibri"/>
          <w:color w:val="000000"/>
          <w:u w:val="single"/>
        </w:rPr>
        <w:t>.</w:t>
      </w:r>
      <w:r>
        <w:rPr>
          <w:rFonts w:ascii="Calibri" w:hAnsi="Calibri" w:cs="Calibri"/>
          <w:color w:val="000000"/>
          <w:sz w:val="16"/>
          <w:szCs w:val="16"/>
        </w:rPr>
        <w:t xml:space="preserve"> A total of </w:t>
      </w:r>
      <w:hyperlink r:id="rId29" w:history="1">
        <w:r>
          <w:rPr>
            <w:rStyle w:val="Hyperlink"/>
            <w:rFonts w:eastAsiaTheme="majorEastAsia" w:cs="Calibri"/>
            <w:color w:val="000000"/>
            <w:sz w:val="16"/>
            <w:szCs w:val="16"/>
          </w:rPr>
          <w:t>154 WTO members</w:t>
        </w:r>
      </w:hyperlink>
      <w:r>
        <w:rPr>
          <w:rFonts w:ascii="Calibri" w:hAnsi="Calibri" w:cs="Calibri"/>
          <w:color w:val="000000"/>
          <w:sz w:val="16"/>
          <w:szCs w:val="16"/>
        </w:rPr>
        <w:t xml:space="preserve"> now support the agreement, which pledges investment in the simplification and modernization of the movement, release, and customs clearance of goods globally.</w:t>
      </w:r>
      <w:r>
        <w:rPr>
          <w:rFonts w:ascii="Calibri" w:hAnsi="Calibri" w:cs="Calibri"/>
          <w:color w:val="000000"/>
          <w:u w:val="single"/>
        </w:rPr>
        <w:t xml:space="preserve"> It also aims to help low-income countries overcome these same barriers through technical assistance and capacity building</w:t>
      </w:r>
      <w:r>
        <w:rPr>
          <w:rFonts w:ascii="Calibri" w:hAnsi="Calibri" w:cs="Calibri"/>
          <w:color w:val="000000"/>
          <w:sz w:val="16"/>
          <w:szCs w:val="16"/>
        </w:rPr>
        <w:t xml:space="preserve">. The </w:t>
      </w:r>
      <w:hyperlink r:id="rId30" w:history="1">
        <w:r>
          <w:rPr>
            <w:rStyle w:val="Hyperlink"/>
            <w:rFonts w:eastAsiaTheme="majorEastAsia" w:cs="Calibri"/>
            <w:color w:val="000000"/>
            <w:sz w:val="16"/>
            <w:szCs w:val="16"/>
          </w:rPr>
          <w:t>Global Alliance for Trade Facilitation</w:t>
        </w:r>
      </w:hyperlink>
      <w:r>
        <w:rPr>
          <w:rFonts w:ascii="Calibri" w:hAnsi="Calibri" w:cs="Calibri"/>
          <w:color w:val="000000"/>
          <w:sz w:val="16"/>
          <w:szCs w:val="16"/>
        </w:rPr>
        <w:t xml:space="preserve"> has made good progress in identifying barriers to vaccine equity and introducing solutions. </w:t>
      </w:r>
      <w:r>
        <w:rPr>
          <w:rFonts w:ascii="Calibri" w:hAnsi="Calibri" w:cs="Calibri"/>
          <w:color w:val="000000"/>
          <w:u w:val="single"/>
          <w:shd w:val="clear" w:color="auto" w:fill="00FFFF"/>
        </w:rPr>
        <w:t xml:space="preserve">In </w:t>
      </w:r>
      <w:hyperlink r:id="rId31" w:history="1">
        <w:r>
          <w:rPr>
            <w:rStyle w:val="Hyperlink"/>
            <w:rFonts w:eastAsiaTheme="majorEastAsia" w:cs="Calibri"/>
            <w:color w:val="000000"/>
            <w:shd w:val="clear" w:color="auto" w:fill="00FFFF"/>
          </w:rPr>
          <w:t>Mozambique</w:t>
        </w:r>
      </w:hyperlink>
      <w:r>
        <w:rPr>
          <w:rFonts w:ascii="Calibri" w:hAnsi="Calibri" w:cs="Calibri"/>
          <w:color w:val="000000"/>
          <w:u w:val="single"/>
        </w:rPr>
        <w:t xml:space="preserve">, for example, the </w:t>
      </w:r>
      <w:r>
        <w:rPr>
          <w:rFonts w:ascii="Calibri" w:hAnsi="Calibri" w:cs="Calibri"/>
          <w:color w:val="000000"/>
          <w:u w:val="single"/>
          <w:shd w:val="clear" w:color="auto" w:fill="00FFFF"/>
        </w:rPr>
        <w:t>alliance is working to digitalize pre-shipment authorization for vaccine imports</w:t>
      </w:r>
      <w:r>
        <w:rPr>
          <w:rFonts w:ascii="Calibri" w:hAnsi="Calibri" w:cs="Calibri"/>
          <w:color w:val="000000"/>
          <w:u w:val="single"/>
        </w:rPr>
        <w:t xml:space="preserve"> </w:t>
      </w:r>
      <w:r>
        <w:rPr>
          <w:rFonts w:ascii="Calibri" w:hAnsi="Calibri" w:cs="Calibri"/>
          <w:color w:val="000000"/>
          <w:sz w:val="16"/>
          <w:szCs w:val="16"/>
        </w:rPr>
        <w:t xml:space="preserve">— a process that can take as long as two weeks, during which vaccine doses must be kept in storage. This digitalization should help Mozambique decrease wait times, improve shipment traceability, and reduce storage and inventory management costs. Yet more work remains to help governments overcome </w:t>
      </w:r>
      <w:hyperlink r:id="rId32" w:history="1">
        <w:r>
          <w:rPr>
            <w:rStyle w:val="Hyperlink"/>
            <w:rFonts w:eastAsiaTheme="majorEastAsia" w:cs="Calibri"/>
            <w:color w:val="000000"/>
            <w:sz w:val="16"/>
            <w:szCs w:val="16"/>
          </w:rPr>
          <w:t>challenges associated with implementing</w:t>
        </w:r>
      </w:hyperlink>
      <w:r>
        <w:rPr>
          <w:rFonts w:ascii="Calibri" w:hAnsi="Calibri" w:cs="Calibri"/>
          <w:color w:val="000000"/>
          <w:sz w:val="16"/>
          <w:szCs w:val="16"/>
        </w:rPr>
        <w:t xml:space="preserve"> the Trade Facilitation Agreement, such as changing domestic legislation and involving the private sector. Lower-income countries and </w:t>
      </w:r>
      <w:r>
        <w:rPr>
          <w:rFonts w:ascii="Calibri" w:hAnsi="Calibri" w:cs="Calibri"/>
          <w:color w:val="000000"/>
          <w:u w:val="single"/>
        </w:rPr>
        <w:t xml:space="preserve">LDCs have flagged a need around human resources and training, legal assistance, and the acquisition of information and communication technologies. </w:t>
      </w:r>
      <w:r>
        <w:rPr>
          <w:rFonts w:ascii="Calibri" w:hAnsi="Calibri" w:cs="Calibri"/>
          <w:color w:val="000000"/>
          <w:u w:val="single"/>
          <w:shd w:val="clear" w:color="auto" w:fill="00FFFF"/>
        </w:rPr>
        <w:t>3. Commit to Aid for Trade For LDCs</w:t>
      </w:r>
      <w:r>
        <w:rPr>
          <w:rFonts w:ascii="Calibri" w:hAnsi="Calibri" w:cs="Calibri"/>
          <w:color w:val="000000"/>
          <w:u w:val="single"/>
        </w:rPr>
        <w:t xml:space="preserve"> to participate fairly in global vaccine supply chains</w:t>
      </w:r>
      <w:r>
        <w:rPr>
          <w:rFonts w:ascii="Calibri" w:hAnsi="Calibri" w:cs="Calibri"/>
          <w:color w:val="000000"/>
          <w:sz w:val="16"/>
          <w:szCs w:val="16"/>
        </w:rPr>
        <w:t xml:space="preserve"> —</w:t>
      </w:r>
      <w:r>
        <w:rPr>
          <w:rFonts w:ascii="Calibri" w:hAnsi="Calibri" w:cs="Calibri"/>
          <w:color w:val="000000"/>
          <w:u w:val="single"/>
        </w:rPr>
        <w:t xml:space="preserve"> </w:t>
      </w:r>
      <w:r>
        <w:rPr>
          <w:rFonts w:ascii="Calibri" w:hAnsi="Calibri" w:cs="Calibri"/>
          <w:color w:val="000000"/>
          <w:u w:val="single"/>
          <w:shd w:val="clear" w:color="auto" w:fill="00FFFF"/>
        </w:rPr>
        <w:t>as importers or exporters</w:t>
      </w:r>
      <w:r>
        <w:rPr>
          <w:rFonts w:ascii="Calibri" w:hAnsi="Calibri" w:cs="Calibri"/>
          <w:color w:val="000000"/>
          <w:sz w:val="16"/>
          <w:szCs w:val="16"/>
        </w:rPr>
        <w:t xml:space="preserve"> of inputs and finished products — </w:t>
      </w:r>
      <w:r>
        <w:rPr>
          <w:rFonts w:ascii="Calibri" w:hAnsi="Calibri" w:cs="Calibri"/>
          <w:color w:val="000000"/>
          <w:u w:val="single"/>
          <w:shd w:val="clear" w:color="auto" w:fill="00FFFF"/>
        </w:rPr>
        <w:t>they need financial and technical assistance</w:t>
      </w:r>
      <w:r>
        <w:rPr>
          <w:rFonts w:ascii="Calibri" w:hAnsi="Calibri" w:cs="Calibri"/>
          <w:color w:val="000000"/>
          <w:u w:val="single"/>
        </w:rPr>
        <w:t xml:space="preserve"> to strengthen their </w:t>
      </w:r>
      <w:hyperlink r:id="rId33" w:history="1">
        <w:r>
          <w:rPr>
            <w:rStyle w:val="Hyperlink"/>
            <w:rFonts w:eastAsiaTheme="majorEastAsia" w:cs="Calibri"/>
            <w:color w:val="000000"/>
          </w:rPr>
          <w:t>productive capacity</w:t>
        </w:r>
      </w:hyperlink>
      <w:r>
        <w:rPr>
          <w:rFonts w:ascii="Calibri" w:hAnsi="Calibri" w:cs="Calibri"/>
          <w:color w:val="000000"/>
          <w:u w:val="single"/>
        </w:rPr>
        <w:t xml:space="preserve">, streamline their cross-border standards and processes, and improve their logistics infrastructure and </w:t>
      </w:r>
      <w:hyperlink r:id="rId34" w:history="1">
        <w:r>
          <w:rPr>
            <w:rStyle w:val="Hyperlink"/>
            <w:rFonts w:eastAsiaTheme="majorEastAsia" w:cs="Calibri"/>
            <w:color w:val="000000"/>
          </w:rPr>
          <w:t>technological know-how</w:t>
        </w:r>
      </w:hyperlink>
      <w:r>
        <w:rPr>
          <w:rFonts w:ascii="Calibri" w:hAnsi="Calibri" w:cs="Calibri"/>
          <w:color w:val="000000"/>
          <w:u w:val="single"/>
        </w:rPr>
        <w:t xml:space="preserve">. </w:t>
      </w:r>
      <w:r>
        <w:rPr>
          <w:rFonts w:ascii="Calibri" w:hAnsi="Calibri" w:cs="Calibri"/>
          <w:color w:val="000000"/>
          <w:sz w:val="16"/>
          <w:szCs w:val="16"/>
        </w:rPr>
        <w:t xml:space="preserve">The Aid for Trade initiative exists to provide that support — but can only deliver if donor countries maintain or increase their official development assistance, or ODA. Preliminary </w:t>
      </w:r>
      <w:r>
        <w:rPr>
          <w:rFonts w:ascii="Calibri" w:hAnsi="Calibri" w:cs="Calibri"/>
          <w:color w:val="000000"/>
          <w:sz w:val="16"/>
          <w:szCs w:val="16"/>
        </w:rPr>
        <w:lastRenderedPageBreak/>
        <w:t xml:space="preserve">figures from the </w:t>
      </w:r>
      <w:hyperlink r:id="rId35" w:history="1">
        <w:proofErr w:type="spellStart"/>
        <w:r>
          <w:rPr>
            <w:rStyle w:val="Hyperlink"/>
            <w:rFonts w:eastAsiaTheme="majorEastAsia" w:cs="Calibri"/>
            <w:color w:val="000000"/>
            <w:sz w:val="16"/>
            <w:szCs w:val="16"/>
          </w:rPr>
          <w:t>Organisation</w:t>
        </w:r>
        <w:proofErr w:type="spellEnd"/>
        <w:r>
          <w:rPr>
            <w:rStyle w:val="Hyperlink"/>
            <w:rFonts w:eastAsiaTheme="majorEastAsia" w:cs="Calibri"/>
            <w:color w:val="000000"/>
            <w:sz w:val="16"/>
            <w:szCs w:val="16"/>
          </w:rPr>
          <w:t xml:space="preserve"> for Economic Co-operation and Development</w:t>
        </w:r>
      </w:hyperlink>
      <w:r>
        <w:rPr>
          <w:rFonts w:ascii="Calibri" w:hAnsi="Calibri" w:cs="Calibri"/>
          <w:color w:val="000000"/>
          <w:sz w:val="16"/>
          <w:szCs w:val="16"/>
        </w:rPr>
        <w:t xml:space="preserve"> show that </w:t>
      </w:r>
      <w:hyperlink r:id="rId36" w:history="1">
        <w:r>
          <w:rPr>
            <w:rStyle w:val="Hyperlink"/>
            <w:rFonts w:eastAsiaTheme="majorEastAsia" w:cs="Calibri"/>
            <w:color w:val="000000"/>
            <w:sz w:val="16"/>
            <w:szCs w:val="16"/>
          </w:rPr>
          <w:t>Development Assistance Committee</w:t>
        </w:r>
      </w:hyperlink>
      <w:r>
        <w:rPr>
          <w:rFonts w:ascii="Calibri" w:hAnsi="Calibri" w:cs="Calibri"/>
          <w:color w:val="000000"/>
          <w:sz w:val="16"/>
          <w:szCs w:val="16"/>
        </w:rPr>
        <w:t xml:space="preserve"> members </w:t>
      </w:r>
      <w:hyperlink r:id="rId37" w:history="1">
        <w:r>
          <w:rPr>
            <w:rStyle w:val="Hyperlink"/>
            <w:rFonts w:eastAsiaTheme="majorEastAsia" w:cs="Calibri"/>
            <w:color w:val="000000"/>
            <w:sz w:val="16"/>
            <w:szCs w:val="16"/>
          </w:rPr>
          <w:t>expanded their ODA by $10 billion</w:t>
        </w:r>
      </w:hyperlink>
      <w:r>
        <w:rPr>
          <w:rFonts w:ascii="Calibri" w:hAnsi="Calibri" w:cs="Calibri"/>
          <w:color w:val="000000"/>
          <w:sz w:val="16"/>
          <w:szCs w:val="16"/>
        </w:rPr>
        <w:t xml:space="preserve"> between 2019 and 2020, mostly as part of their COVID-19 response. However, with several government donors having reprogrammed their aid budgets to focus on immediate health priorities, </w:t>
      </w:r>
      <w:hyperlink r:id="rId38" w:history="1">
        <w:r>
          <w:rPr>
            <w:rStyle w:val="Hyperlink"/>
            <w:rFonts w:eastAsiaTheme="majorEastAsia" w:cs="Calibri"/>
            <w:color w:val="000000"/>
            <w:sz w:val="16"/>
            <w:szCs w:val="16"/>
          </w:rPr>
          <w:t>fears are growing</w:t>
        </w:r>
      </w:hyperlink>
      <w:r>
        <w:rPr>
          <w:rFonts w:ascii="Calibri" w:hAnsi="Calibri" w:cs="Calibri"/>
          <w:color w:val="000000"/>
          <w:sz w:val="16"/>
          <w:szCs w:val="16"/>
        </w:rPr>
        <w:t xml:space="preserve"> that their overall ODA may also be slashed — and, with this, their support for Aid for Trade. The generosity of some countries provides hope. Norway, for example, recently stepped up to help plug such gaps with </w:t>
      </w:r>
      <w:hyperlink r:id="rId39" w:history="1">
        <w:r>
          <w:rPr>
            <w:rStyle w:val="Hyperlink"/>
            <w:rFonts w:eastAsiaTheme="majorEastAsia" w:cs="Calibri"/>
            <w:color w:val="000000"/>
            <w:sz w:val="16"/>
            <w:szCs w:val="16"/>
          </w:rPr>
          <w:t>45 million Norwegian kroner</w:t>
        </w:r>
      </w:hyperlink>
      <w:r>
        <w:rPr>
          <w:rFonts w:ascii="Calibri" w:hAnsi="Calibri" w:cs="Calibri"/>
          <w:color w:val="000000"/>
          <w:sz w:val="16"/>
          <w:szCs w:val="16"/>
        </w:rPr>
        <w:t xml:space="preserve"> of additional funding for the WTO-backed </w:t>
      </w:r>
      <w:hyperlink r:id="rId40" w:history="1">
        <w:r>
          <w:rPr>
            <w:rStyle w:val="Hyperlink"/>
            <w:rFonts w:eastAsiaTheme="majorEastAsia" w:cs="Calibri"/>
            <w:color w:val="000000"/>
            <w:sz w:val="16"/>
            <w:szCs w:val="16"/>
          </w:rPr>
          <w:t>Enhanced Integrated Framework</w:t>
        </w:r>
      </w:hyperlink>
      <w:r>
        <w:rPr>
          <w:rFonts w:ascii="Calibri" w:hAnsi="Calibri" w:cs="Calibri"/>
          <w:color w:val="000000"/>
          <w:sz w:val="16"/>
          <w:szCs w:val="16"/>
        </w:rPr>
        <w:t>, a global Aid for Trade program that aims to reduce poverty.</w:t>
      </w:r>
      <w:r>
        <w:rPr>
          <w:rFonts w:ascii="Calibri" w:hAnsi="Calibri" w:cs="Calibri"/>
          <w:color w:val="000000"/>
          <w:u w:val="single"/>
        </w:rPr>
        <w:t xml:space="preserve"> </w:t>
      </w:r>
      <w:r>
        <w:rPr>
          <w:rFonts w:ascii="Calibri" w:hAnsi="Calibri" w:cs="Calibri"/>
          <w:color w:val="000000"/>
          <w:u w:val="single"/>
          <w:shd w:val="clear" w:color="auto" w:fill="00FFFF"/>
        </w:rPr>
        <w:t>4. Invest in preparedness In 2019</w:t>
      </w:r>
      <w:r>
        <w:rPr>
          <w:rFonts w:ascii="Calibri" w:hAnsi="Calibri" w:cs="Calibri"/>
          <w:color w:val="000000"/>
          <w:sz w:val="16"/>
          <w:szCs w:val="16"/>
        </w:rPr>
        <w:t xml:space="preserve">, only </w:t>
      </w:r>
      <w:hyperlink r:id="rId41" w:history="1">
        <w:r>
          <w:rPr>
            <w:rStyle w:val="Hyperlink"/>
            <w:rFonts w:eastAsiaTheme="majorEastAsia" w:cs="Calibri"/>
            <w:color w:val="000000"/>
            <w:sz w:val="16"/>
            <w:szCs w:val="16"/>
          </w:rPr>
          <w:t>$374 million</w:t>
        </w:r>
      </w:hyperlink>
      <w:r>
        <w:rPr>
          <w:rFonts w:ascii="Calibri" w:hAnsi="Calibri" w:cs="Calibri"/>
          <w:color w:val="000000"/>
          <w:sz w:val="16"/>
          <w:szCs w:val="16"/>
        </w:rPr>
        <w:t xml:space="preserve"> — or </w:t>
      </w:r>
      <w:r>
        <w:rPr>
          <w:rFonts w:ascii="Calibri" w:hAnsi="Calibri" w:cs="Calibri"/>
          <w:color w:val="000000"/>
          <w:u w:val="single"/>
          <w:shd w:val="clear" w:color="auto" w:fill="00FFFF"/>
        </w:rPr>
        <w:t>less than 1%</w:t>
      </w:r>
      <w:r>
        <w:rPr>
          <w:rFonts w:ascii="Calibri" w:hAnsi="Calibri" w:cs="Calibri"/>
          <w:color w:val="000000"/>
          <w:u w:val="single"/>
        </w:rPr>
        <w:t xml:space="preserve"> — </w:t>
      </w:r>
      <w:r>
        <w:rPr>
          <w:rFonts w:ascii="Calibri" w:hAnsi="Calibri" w:cs="Calibri"/>
          <w:color w:val="000000"/>
          <w:u w:val="single"/>
          <w:shd w:val="clear" w:color="auto" w:fill="00FFFF"/>
        </w:rPr>
        <w:t>of the</w:t>
      </w:r>
      <w:r>
        <w:rPr>
          <w:rFonts w:ascii="Calibri" w:hAnsi="Calibri" w:cs="Calibri"/>
          <w:color w:val="000000"/>
          <w:u w:val="single"/>
        </w:rPr>
        <w:t xml:space="preserve"> world’s total </w:t>
      </w:r>
      <w:r>
        <w:rPr>
          <w:rFonts w:ascii="Calibri" w:hAnsi="Calibri" w:cs="Calibri"/>
          <w:color w:val="000000"/>
          <w:u w:val="single"/>
          <w:shd w:val="clear" w:color="auto" w:fill="00FFFF"/>
        </w:rPr>
        <w:t>development assistance for health was spent on pandemic preparedness.</w:t>
      </w:r>
      <w:r>
        <w:rPr>
          <w:rFonts w:ascii="Calibri" w:hAnsi="Calibri" w:cs="Calibri"/>
          <w:color w:val="000000"/>
          <w:u w:val="single"/>
        </w:rPr>
        <w:t xml:space="preserve"> </w:t>
      </w:r>
      <w:r>
        <w:rPr>
          <w:rFonts w:ascii="Calibri" w:hAnsi="Calibri" w:cs="Calibri"/>
          <w:color w:val="000000"/>
          <w:sz w:val="16"/>
          <w:szCs w:val="16"/>
        </w:rPr>
        <w:t xml:space="preserve">Within months, </w:t>
      </w:r>
      <w:r>
        <w:rPr>
          <w:rFonts w:ascii="Calibri" w:hAnsi="Calibri" w:cs="Calibri"/>
          <w:color w:val="000000"/>
          <w:u w:val="single"/>
          <w:shd w:val="clear" w:color="auto" w:fill="00FFFF"/>
        </w:rPr>
        <w:t>the</w:t>
      </w:r>
      <w:r>
        <w:rPr>
          <w:rFonts w:ascii="Calibri" w:hAnsi="Calibri" w:cs="Calibri"/>
          <w:color w:val="000000"/>
          <w:u w:val="single"/>
        </w:rPr>
        <w:t xml:space="preserve"> </w:t>
      </w:r>
      <w:r>
        <w:rPr>
          <w:rFonts w:ascii="Calibri" w:hAnsi="Calibri" w:cs="Calibri"/>
          <w:color w:val="000000"/>
          <w:u w:val="single"/>
          <w:shd w:val="clear" w:color="auto" w:fill="00FFFF"/>
        </w:rPr>
        <w:t>consequences of that</w:t>
      </w:r>
      <w:r>
        <w:rPr>
          <w:rFonts w:ascii="Calibri" w:hAnsi="Calibri" w:cs="Calibri"/>
          <w:color w:val="000000"/>
          <w:u w:val="single"/>
        </w:rPr>
        <w:t xml:space="preserve"> underinvestment </w:t>
      </w:r>
      <w:r>
        <w:rPr>
          <w:rFonts w:ascii="Calibri" w:hAnsi="Calibri" w:cs="Calibri"/>
          <w:color w:val="000000"/>
          <w:u w:val="single"/>
          <w:shd w:val="clear" w:color="auto" w:fill="00FFFF"/>
        </w:rPr>
        <w:t>became clear.</w:t>
      </w:r>
      <w:r>
        <w:rPr>
          <w:rFonts w:ascii="Calibri" w:hAnsi="Calibri" w:cs="Calibri"/>
          <w:color w:val="000000"/>
          <w:sz w:val="16"/>
          <w:szCs w:val="16"/>
        </w:rPr>
        <w:t xml:space="preserve"> Integrating lower-income countries and LDCs into global and regional </w:t>
      </w:r>
      <w:hyperlink r:id="rId42" w:history="1">
        <w:r>
          <w:rPr>
            <w:rStyle w:val="Hyperlink"/>
            <w:rFonts w:eastAsiaTheme="majorEastAsia" w:cs="Calibri"/>
            <w:color w:val="000000"/>
            <w:sz w:val="16"/>
            <w:szCs w:val="16"/>
          </w:rPr>
          <w:t>pharmaceutical value chains</w:t>
        </w:r>
      </w:hyperlink>
      <w:r>
        <w:rPr>
          <w:rFonts w:ascii="Calibri" w:hAnsi="Calibri" w:cs="Calibri"/>
          <w:color w:val="000000"/>
          <w:sz w:val="16"/>
          <w:szCs w:val="16"/>
        </w:rPr>
        <w:t xml:space="preserve"> is vital for ensuring the world is better prepared next time. </w:t>
      </w:r>
      <w:r>
        <w:rPr>
          <w:rFonts w:ascii="Calibri" w:hAnsi="Calibri" w:cs="Calibri"/>
          <w:color w:val="000000"/>
          <w:u w:val="single"/>
        </w:rPr>
        <w:t xml:space="preserve">Directing increased aid to help these countries become </w:t>
      </w:r>
      <w:hyperlink r:id="rId43" w:history="1">
        <w:r>
          <w:rPr>
            <w:rStyle w:val="Hyperlink"/>
            <w:rFonts w:eastAsiaTheme="majorEastAsia" w:cs="Calibri"/>
            <w:color w:val="000000"/>
          </w:rPr>
          <w:t>producers and exporters</w:t>
        </w:r>
      </w:hyperlink>
      <w:r>
        <w:rPr>
          <w:rFonts w:ascii="Calibri" w:hAnsi="Calibri" w:cs="Calibri"/>
          <w:color w:val="000000"/>
          <w:u w:val="single"/>
        </w:rPr>
        <w:t xml:space="preserve"> of medical equipment and vaccines has never been more needed.</w:t>
      </w:r>
      <w:r>
        <w:rPr>
          <w:rFonts w:ascii="Calibri" w:hAnsi="Calibri" w:cs="Calibri"/>
          <w:color w:val="000000"/>
          <w:sz w:val="16"/>
          <w:szCs w:val="16"/>
        </w:rPr>
        <w:t xml:space="preserve"> LDCs would not only receive more of the </w:t>
      </w:r>
      <w:hyperlink r:id="rId44" w:history="1">
        <w:r>
          <w:rPr>
            <w:rStyle w:val="Hyperlink"/>
            <w:rFonts w:eastAsiaTheme="majorEastAsia" w:cs="Calibri"/>
            <w:color w:val="000000"/>
            <w:sz w:val="16"/>
            <w:szCs w:val="16"/>
          </w:rPr>
          <w:t>vaccines and therapeutics they need now</w:t>
        </w:r>
      </w:hyperlink>
      <w:r>
        <w:rPr>
          <w:rFonts w:ascii="Calibri" w:hAnsi="Calibri" w:cs="Calibri"/>
          <w:color w:val="000000"/>
          <w:sz w:val="16"/>
          <w:szCs w:val="16"/>
        </w:rPr>
        <w:t xml:space="preserve"> but could actively contribute to the global response when the next pandemic inevitably hits.</w:t>
      </w:r>
    </w:p>
    <w:p w14:paraId="3B61CBE9" w14:textId="77777777" w:rsidR="00892D85" w:rsidRDefault="00892D85" w:rsidP="00892D85">
      <w:pPr>
        <w:pStyle w:val="Heading3"/>
      </w:pPr>
      <w:r>
        <w:lastRenderedPageBreak/>
        <w:t>CP: HIF (Price/Access)</w:t>
      </w:r>
    </w:p>
    <w:p w14:paraId="31D86E5B" w14:textId="77777777" w:rsidR="00892D85" w:rsidRDefault="00892D85" w:rsidP="00892D85">
      <w:pPr>
        <w:pStyle w:val="Heading4"/>
      </w:pPr>
      <w:r>
        <w:rPr>
          <w:rFonts w:cs="Calibri"/>
          <w:color w:val="000000"/>
        </w:rPr>
        <w:t>Counterplan – add a Health Impact Fund to incentivize Pharmaceuticals to voluntarily lower prices and increase access. This would add a complement to IPP rather than reducing it.</w:t>
      </w:r>
    </w:p>
    <w:p w14:paraId="570E6230" w14:textId="77777777" w:rsidR="00892D85" w:rsidRDefault="00892D85" w:rsidP="00892D85">
      <w:pPr>
        <w:pStyle w:val="NormalWeb"/>
        <w:spacing w:before="0" w:beforeAutospacing="0" w:after="160" w:afterAutospacing="0"/>
      </w:pPr>
      <w:r>
        <w:rPr>
          <w:rFonts w:ascii="Calibri" w:hAnsi="Calibri" w:cs="Calibri"/>
          <w:b/>
          <w:bCs/>
          <w:color w:val="000000"/>
          <w:sz w:val="26"/>
          <w:szCs w:val="26"/>
        </w:rPr>
        <w:t xml:space="preserve">Pogge 10 </w:t>
      </w:r>
      <w:r>
        <w:rPr>
          <w:rFonts w:ascii="Calibri" w:hAnsi="Calibri" w:cs="Calibri"/>
          <w:color w:val="000000"/>
          <w:sz w:val="22"/>
          <w:szCs w:val="22"/>
        </w:rPr>
        <w:t xml:space="preserve">[Thomas Pogge, Thomas Winfried </w:t>
      </w:r>
      <w:proofErr w:type="spellStart"/>
      <w:r>
        <w:rPr>
          <w:rFonts w:ascii="Calibri" w:hAnsi="Calibri" w:cs="Calibri"/>
          <w:color w:val="000000"/>
          <w:sz w:val="22"/>
          <w:szCs w:val="22"/>
        </w:rPr>
        <w:t>Menko</w:t>
      </w:r>
      <w:proofErr w:type="spellEnd"/>
      <w:r>
        <w:rPr>
          <w:rFonts w:ascii="Calibri" w:hAnsi="Calibri" w:cs="Calibri"/>
          <w:color w:val="000000"/>
          <w:sz w:val="22"/>
          <w:szCs w:val="22"/>
        </w:rPr>
        <w:t xml:space="preserve"> Pogge is a German philosopher and is the Director of the Global Justice Program and Leitner Professor of Philosophy and International Affairs at Yale University. Cambridge University Press, “Incentives for Global Health: Patent Law and Access to Essential Medicines. The Health Impact Fund: Better Pharmaceutical Innovations at Much Lower Prices,” 2010, https://papers.ssrn.com/sol3/papers.cfm?abstract_id=1431180]/ </w:t>
      </w:r>
      <w:proofErr w:type="spellStart"/>
      <w:r>
        <w:rPr>
          <w:rFonts w:ascii="Calibri" w:hAnsi="Calibri" w:cs="Calibri"/>
          <w:color w:val="000000"/>
          <w:sz w:val="22"/>
          <w:szCs w:val="22"/>
        </w:rPr>
        <w:t>lm</w:t>
      </w:r>
      <w:proofErr w:type="spellEnd"/>
    </w:p>
    <w:p w14:paraId="5DD9B011" w14:textId="77777777" w:rsidR="00892D85" w:rsidRDefault="00892D85" w:rsidP="00892D85">
      <w:pPr>
        <w:pStyle w:val="NormalWeb"/>
        <w:spacing w:before="0" w:beforeAutospacing="0" w:after="160" w:afterAutospacing="0"/>
      </w:pPr>
      <w:r>
        <w:rPr>
          <w:rFonts w:ascii="Calibri" w:hAnsi="Calibri" w:cs="Calibri"/>
          <w:color w:val="000000"/>
          <w:sz w:val="16"/>
          <w:szCs w:val="16"/>
        </w:rPr>
        <w:br/>
      </w:r>
      <w:r>
        <w:rPr>
          <w:rFonts w:ascii="Calibri" w:hAnsi="Calibri" w:cs="Calibri"/>
          <w:color w:val="000000"/>
          <w:sz w:val="22"/>
          <w:szCs w:val="22"/>
          <w:u w:val="single"/>
        </w:rPr>
        <w:t>The</w:t>
      </w:r>
      <w:r>
        <w:rPr>
          <w:rFonts w:ascii="Calibri" w:hAnsi="Calibri" w:cs="Calibri"/>
          <w:color w:val="000000"/>
          <w:sz w:val="16"/>
          <w:szCs w:val="16"/>
        </w:rPr>
        <w:t xml:space="preserve"> exclusion of the poor by the existing patent regime requires reform. Given the foregoing discussion, a straightforward and moderate </w:t>
      </w:r>
      <w:r>
        <w:rPr>
          <w:rFonts w:ascii="Calibri" w:hAnsi="Calibri" w:cs="Calibri"/>
          <w:color w:val="000000"/>
          <w:sz w:val="22"/>
          <w:szCs w:val="22"/>
          <w:u w:val="single"/>
        </w:rPr>
        <w:t>reform would create a supplementary mechanism</w:t>
      </w:r>
      <w:r>
        <w:rPr>
          <w:rFonts w:ascii="Calibri" w:hAnsi="Calibri" w:cs="Calibri"/>
          <w:color w:val="000000"/>
          <w:sz w:val="16"/>
          <w:szCs w:val="16"/>
        </w:rPr>
        <w:t xml:space="preserve"> that, by </w:t>
      </w:r>
      <w:r>
        <w:rPr>
          <w:rFonts w:ascii="Calibri" w:hAnsi="Calibri" w:cs="Calibri"/>
          <w:color w:val="000000"/>
          <w:sz w:val="22"/>
          <w:szCs w:val="22"/>
          <w:u w:val="single"/>
        </w:rPr>
        <w:t>addressing the needs of the poor</w:t>
      </w:r>
      <w:r>
        <w:rPr>
          <w:rFonts w:ascii="Calibri" w:hAnsi="Calibri" w:cs="Calibri"/>
          <w:color w:val="000000"/>
          <w:sz w:val="16"/>
          <w:szCs w:val="16"/>
        </w:rPr>
        <w:t xml:space="preserve">, would remedy the injustice now imposed upon them. </w:t>
      </w:r>
      <w:r>
        <w:rPr>
          <w:rFonts w:ascii="Calibri" w:hAnsi="Calibri" w:cs="Calibri"/>
          <w:color w:val="000000"/>
          <w:sz w:val="22"/>
          <w:szCs w:val="22"/>
          <w:u w:val="single"/>
          <w:shd w:val="clear" w:color="auto" w:fill="00FFFF"/>
        </w:rPr>
        <w:t>This</w:t>
      </w:r>
      <w:r>
        <w:rPr>
          <w:rFonts w:ascii="Calibri" w:hAnsi="Calibri" w:cs="Calibri"/>
          <w:color w:val="000000"/>
          <w:sz w:val="22"/>
          <w:szCs w:val="22"/>
          <w:u w:val="single"/>
        </w:rPr>
        <w:t xml:space="preserve"> reform </w:t>
      </w:r>
      <w:r>
        <w:rPr>
          <w:rFonts w:ascii="Calibri" w:hAnsi="Calibri" w:cs="Calibri"/>
          <w:color w:val="000000"/>
          <w:sz w:val="22"/>
          <w:szCs w:val="22"/>
          <w:u w:val="single"/>
          <w:shd w:val="clear" w:color="auto" w:fill="00FFFF"/>
        </w:rPr>
        <w:t>proposal</w:t>
      </w:r>
      <w:r>
        <w:rPr>
          <w:rFonts w:ascii="Calibri" w:hAnsi="Calibri" w:cs="Calibri"/>
          <w:color w:val="000000"/>
          <w:sz w:val="22"/>
          <w:szCs w:val="22"/>
          <w:u w:val="single"/>
        </w:rPr>
        <w:t xml:space="preserve"> comprises six elements</w:t>
      </w:r>
      <w:r>
        <w:rPr>
          <w:rFonts w:ascii="Calibri" w:hAnsi="Calibri" w:cs="Calibri"/>
          <w:color w:val="000000"/>
          <w:sz w:val="16"/>
          <w:szCs w:val="16"/>
        </w:rPr>
        <w:t xml:space="preserve">. </w:t>
      </w:r>
      <w:r>
        <w:rPr>
          <w:rFonts w:ascii="Calibri" w:hAnsi="Calibri" w:cs="Calibri"/>
          <w:color w:val="000000"/>
          <w:sz w:val="22"/>
          <w:szCs w:val="22"/>
          <w:u w:val="single"/>
        </w:rPr>
        <w:t>First</w:t>
      </w:r>
      <w:r>
        <w:rPr>
          <w:rFonts w:ascii="Calibri" w:hAnsi="Calibri" w:cs="Calibri"/>
          <w:color w:val="000000"/>
          <w:sz w:val="16"/>
          <w:szCs w:val="16"/>
        </w:rPr>
        <w:t xml:space="preserve">, just as the </w:t>
      </w:r>
      <w:r>
        <w:rPr>
          <w:rFonts w:ascii="Calibri" w:hAnsi="Calibri" w:cs="Calibri"/>
          <w:color w:val="000000"/>
          <w:sz w:val="22"/>
          <w:szCs w:val="22"/>
          <w:u w:val="single"/>
        </w:rPr>
        <w:t>patent regime</w:t>
      </w:r>
      <w:r>
        <w:rPr>
          <w:rFonts w:ascii="Calibri" w:hAnsi="Calibri" w:cs="Calibri"/>
          <w:color w:val="000000"/>
          <w:sz w:val="16"/>
          <w:szCs w:val="16"/>
        </w:rPr>
        <w:t xml:space="preserve"> </w:t>
      </w:r>
      <w:r>
        <w:rPr>
          <w:rFonts w:ascii="Calibri" w:hAnsi="Calibri" w:cs="Calibri"/>
          <w:color w:val="000000"/>
          <w:sz w:val="22"/>
          <w:szCs w:val="22"/>
          <w:u w:val="single"/>
        </w:rPr>
        <w:t xml:space="preserve">provides a </w:t>
      </w:r>
      <w:r>
        <w:rPr>
          <w:rFonts w:ascii="Calibri" w:hAnsi="Calibri" w:cs="Calibri"/>
          <w:color w:val="000000"/>
          <w:sz w:val="16"/>
          <w:szCs w:val="16"/>
        </w:rPr>
        <w:t xml:space="preserve">general innovation incentive, so its </w:t>
      </w:r>
      <w:r>
        <w:rPr>
          <w:rFonts w:ascii="Calibri" w:hAnsi="Calibri" w:cs="Calibri"/>
          <w:color w:val="000000"/>
          <w:sz w:val="22"/>
          <w:szCs w:val="22"/>
          <w:u w:val="single"/>
        </w:rPr>
        <w:t xml:space="preserve">complement </w:t>
      </w:r>
      <w:r>
        <w:rPr>
          <w:rFonts w:ascii="Calibri" w:hAnsi="Calibri" w:cs="Calibri"/>
          <w:color w:val="000000"/>
          <w:sz w:val="22"/>
          <w:szCs w:val="22"/>
          <w:u w:val="single"/>
          <w:shd w:val="clear" w:color="auto" w:fill="00FFFF"/>
        </w:rPr>
        <w:t>encourages pharmaceutical innovation through</w:t>
      </w:r>
      <w:r>
        <w:rPr>
          <w:rFonts w:ascii="Calibri" w:hAnsi="Calibri" w:cs="Calibri"/>
          <w:color w:val="000000"/>
          <w:sz w:val="22"/>
          <w:szCs w:val="22"/>
          <w:u w:val="single"/>
        </w:rPr>
        <w:t xml:space="preserve"> an </w:t>
      </w:r>
      <w:r>
        <w:rPr>
          <w:rFonts w:ascii="Calibri" w:hAnsi="Calibri" w:cs="Calibri"/>
          <w:color w:val="000000"/>
          <w:sz w:val="22"/>
          <w:szCs w:val="22"/>
          <w:u w:val="single"/>
          <w:shd w:val="clear" w:color="auto" w:fill="00FFFF"/>
        </w:rPr>
        <w:t>incentive</w:t>
      </w:r>
      <w:r>
        <w:rPr>
          <w:rFonts w:ascii="Calibri" w:hAnsi="Calibri" w:cs="Calibri"/>
          <w:color w:val="000000"/>
          <w:sz w:val="16"/>
          <w:szCs w:val="16"/>
        </w:rPr>
        <w:t xml:space="preserve"> that is specified in general terms: </w:t>
      </w:r>
      <w:r>
        <w:rPr>
          <w:rFonts w:ascii="Calibri" w:hAnsi="Calibri" w:cs="Calibri"/>
          <w:color w:val="000000"/>
          <w:sz w:val="22"/>
          <w:szCs w:val="22"/>
          <w:u w:val="single"/>
        </w:rPr>
        <w:t xml:space="preserve">as a promise </w:t>
      </w:r>
      <w:r>
        <w:rPr>
          <w:rFonts w:ascii="Calibri" w:hAnsi="Calibri" w:cs="Calibri"/>
          <w:color w:val="000000"/>
          <w:sz w:val="22"/>
          <w:szCs w:val="22"/>
          <w:u w:val="single"/>
          <w:shd w:val="clear" w:color="auto" w:fill="00FFFF"/>
        </w:rPr>
        <w:t>to reward</w:t>
      </w:r>
      <w:r>
        <w:rPr>
          <w:rFonts w:ascii="Calibri" w:hAnsi="Calibri" w:cs="Calibri"/>
          <w:color w:val="000000"/>
          <w:sz w:val="16"/>
          <w:szCs w:val="16"/>
        </w:rPr>
        <w:t xml:space="preserve"> any </w:t>
      </w:r>
      <w:r>
        <w:rPr>
          <w:rFonts w:ascii="Calibri" w:hAnsi="Calibri" w:cs="Calibri"/>
          <w:color w:val="000000"/>
          <w:sz w:val="22"/>
          <w:szCs w:val="22"/>
          <w:u w:val="single"/>
          <w:shd w:val="clear" w:color="auto" w:fill="00FFFF"/>
        </w:rPr>
        <w:t>successful</w:t>
      </w:r>
      <w:r>
        <w:rPr>
          <w:rFonts w:ascii="Calibri" w:hAnsi="Calibri" w:cs="Calibri"/>
          <w:color w:val="000000"/>
          <w:sz w:val="16"/>
          <w:szCs w:val="16"/>
        </w:rPr>
        <w:t xml:space="preserve"> new </w:t>
      </w:r>
      <w:r>
        <w:rPr>
          <w:rFonts w:ascii="Calibri" w:hAnsi="Calibri" w:cs="Calibri"/>
          <w:color w:val="000000"/>
          <w:sz w:val="22"/>
          <w:szCs w:val="22"/>
          <w:u w:val="single"/>
          <w:shd w:val="clear" w:color="auto" w:fill="00FFFF"/>
        </w:rPr>
        <w:t>medicine</w:t>
      </w:r>
      <w:r>
        <w:rPr>
          <w:rFonts w:ascii="Calibri" w:hAnsi="Calibri" w:cs="Calibri"/>
          <w:color w:val="000000"/>
          <w:sz w:val="22"/>
          <w:szCs w:val="22"/>
          <w:u w:val="single"/>
        </w:rPr>
        <w:t>, in proportion to its success</w:t>
      </w:r>
      <w:r>
        <w:rPr>
          <w:rFonts w:ascii="Calibri" w:hAnsi="Calibri" w:cs="Calibri"/>
          <w:color w:val="000000"/>
          <w:sz w:val="16"/>
          <w:szCs w:val="16"/>
        </w:rPr>
        <w:t xml:space="preserve">. This kind of mechanism has been described as a comprehensive AMC.14 </w:t>
      </w:r>
      <w:r>
        <w:rPr>
          <w:rFonts w:ascii="Calibri" w:hAnsi="Calibri" w:cs="Calibri"/>
          <w:color w:val="000000"/>
          <w:sz w:val="22"/>
          <w:szCs w:val="22"/>
          <w:u w:val="single"/>
        </w:rPr>
        <w:t>Second</w:t>
      </w:r>
      <w:r>
        <w:rPr>
          <w:rFonts w:ascii="Calibri" w:hAnsi="Calibri" w:cs="Calibri"/>
          <w:color w:val="000000"/>
          <w:sz w:val="16"/>
          <w:szCs w:val="16"/>
        </w:rPr>
        <w:t xml:space="preserve">, while the </w:t>
      </w:r>
      <w:r>
        <w:rPr>
          <w:rFonts w:ascii="Calibri" w:hAnsi="Calibri" w:cs="Calibri"/>
          <w:color w:val="000000"/>
          <w:sz w:val="22"/>
          <w:szCs w:val="22"/>
          <w:u w:val="single"/>
        </w:rPr>
        <w:t>patent regime</w:t>
      </w:r>
      <w:r>
        <w:rPr>
          <w:rFonts w:ascii="Calibri" w:hAnsi="Calibri" w:cs="Calibri"/>
          <w:color w:val="000000"/>
          <w:sz w:val="16"/>
          <w:szCs w:val="16"/>
        </w:rPr>
        <w:t xml:space="preserve"> rewards medicines </w:t>
      </w:r>
      <w:proofErr w:type="gramStart"/>
      <w:r>
        <w:rPr>
          <w:rFonts w:ascii="Calibri" w:hAnsi="Calibri" w:cs="Calibri"/>
          <w:color w:val="000000"/>
          <w:sz w:val="16"/>
          <w:szCs w:val="16"/>
        </w:rPr>
        <w:t>on the basis of</w:t>
      </w:r>
      <w:proofErr w:type="gramEnd"/>
      <w:r>
        <w:rPr>
          <w:rFonts w:ascii="Calibri" w:hAnsi="Calibri" w:cs="Calibri"/>
          <w:color w:val="000000"/>
          <w:sz w:val="16"/>
          <w:szCs w:val="16"/>
        </w:rPr>
        <w:t xml:space="preserve"> the market demand each generates and then satisfies, thereby effectively excluding the poor, its </w:t>
      </w:r>
      <w:r>
        <w:rPr>
          <w:rFonts w:ascii="Calibri" w:hAnsi="Calibri" w:cs="Calibri"/>
          <w:color w:val="000000"/>
          <w:sz w:val="22"/>
          <w:szCs w:val="22"/>
          <w:u w:val="single"/>
        </w:rPr>
        <w:t xml:space="preserve">complement gives equal standing to all by defining success </w:t>
      </w:r>
      <w:r>
        <w:rPr>
          <w:rFonts w:ascii="Calibri" w:hAnsi="Calibri" w:cs="Calibri"/>
          <w:color w:val="000000"/>
          <w:sz w:val="16"/>
          <w:szCs w:val="16"/>
        </w:rPr>
        <w:t xml:space="preserve">simply in terms of human health. On this complementary track, the success of a medicine is </w:t>
      </w:r>
      <w:r>
        <w:rPr>
          <w:rFonts w:ascii="Calibri" w:hAnsi="Calibri" w:cs="Calibri"/>
          <w:color w:val="000000"/>
          <w:sz w:val="22"/>
          <w:szCs w:val="22"/>
          <w:u w:val="single"/>
          <w:shd w:val="clear" w:color="auto" w:fill="00FFFF"/>
        </w:rPr>
        <w:t xml:space="preserve">assessed by the reduction in </w:t>
      </w:r>
      <w:r>
        <w:rPr>
          <w:rFonts w:ascii="Calibri" w:hAnsi="Calibri" w:cs="Calibri"/>
          <w:color w:val="000000"/>
          <w:sz w:val="22"/>
          <w:szCs w:val="22"/>
          <w:u w:val="single"/>
        </w:rPr>
        <w:t xml:space="preserve">human </w:t>
      </w:r>
      <w:r>
        <w:rPr>
          <w:rFonts w:ascii="Calibri" w:hAnsi="Calibri" w:cs="Calibri"/>
          <w:color w:val="000000"/>
          <w:sz w:val="22"/>
          <w:szCs w:val="22"/>
          <w:u w:val="single"/>
          <w:shd w:val="clear" w:color="auto" w:fill="00FFFF"/>
        </w:rPr>
        <w:t xml:space="preserve">morbidity and </w:t>
      </w:r>
      <w:r>
        <w:rPr>
          <w:rFonts w:ascii="Calibri" w:hAnsi="Calibri" w:cs="Calibri"/>
          <w:color w:val="000000"/>
          <w:sz w:val="22"/>
          <w:szCs w:val="22"/>
          <w:u w:val="single"/>
        </w:rPr>
        <w:t xml:space="preserve">premature </w:t>
      </w:r>
      <w:r>
        <w:rPr>
          <w:rFonts w:ascii="Calibri" w:hAnsi="Calibri" w:cs="Calibri"/>
          <w:color w:val="000000"/>
          <w:sz w:val="22"/>
          <w:szCs w:val="22"/>
          <w:u w:val="single"/>
          <w:shd w:val="clear" w:color="auto" w:fill="00FFFF"/>
        </w:rPr>
        <w:t>mortality</w:t>
      </w:r>
      <w:r>
        <w:rPr>
          <w:rFonts w:ascii="Calibri" w:hAnsi="Calibri" w:cs="Calibri"/>
          <w:color w:val="000000"/>
          <w:sz w:val="22"/>
          <w:szCs w:val="22"/>
          <w:u w:val="single"/>
        </w:rPr>
        <w:t xml:space="preserve"> it achieves</w:t>
      </w:r>
      <w:r>
        <w:rPr>
          <w:rFonts w:ascii="Calibri" w:hAnsi="Calibri" w:cs="Calibri"/>
          <w:color w:val="000000"/>
          <w:sz w:val="16"/>
          <w:szCs w:val="16"/>
        </w:rPr>
        <w:t xml:space="preserve"> – </w:t>
      </w:r>
      <w:r>
        <w:rPr>
          <w:rFonts w:ascii="Calibri" w:hAnsi="Calibri" w:cs="Calibri"/>
          <w:color w:val="000000"/>
          <w:sz w:val="22"/>
          <w:szCs w:val="22"/>
          <w:u w:val="single"/>
          <w:shd w:val="clear" w:color="auto" w:fill="00FFFF"/>
        </w:rPr>
        <w:t>regardless of</w:t>
      </w:r>
      <w:r>
        <w:rPr>
          <w:rFonts w:ascii="Calibri" w:hAnsi="Calibri" w:cs="Calibri"/>
          <w:color w:val="000000"/>
          <w:sz w:val="16"/>
          <w:szCs w:val="16"/>
        </w:rPr>
        <w:t xml:space="preserve"> whether these harms are averted from </w:t>
      </w:r>
      <w:r>
        <w:rPr>
          <w:rFonts w:ascii="Calibri" w:hAnsi="Calibri" w:cs="Calibri"/>
          <w:color w:val="000000"/>
          <w:sz w:val="22"/>
          <w:szCs w:val="22"/>
          <w:u w:val="single"/>
          <w:shd w:val="clear" w:color="auto" w:fill="00FFFF"/>
        </w:rPr>
        <w:t>rich or poor patients</w:t>
      </w:r>
      <w:r>
        <w:rPr>
          <w:rFonts w:ascii="Calibri" w:hAnsi="Calibri" w:cs="Calibri"/>
          <w:color w:val="000000"/>
          <w:sz w:val="16"/>
          <w:szCs w:val="16"/>
        </w:rPr>
        <w:t xml:space="preserve">. </w:t>
      </w:r>
      <w:r>
        <w:rPr>
          <w:rFonts w:ascii="Calibri" w:hAnsi="Calibri" w:cs="Calibri"/>
          <w:color w:val="000000"/>
          <w:sz w:val="22"/>
          <w:szCs w:val="22"/>
          <w:u w:val="single"/>
        </w:rPr>
        <w:t>Third</w:t>
      </w:r>
      <w:r>
        <w:rPr>
          <w:rFonts w:ascii="Calibri" w:hAnsi="Calibri" w:cs="Calibri"/>
          <w:color w:val="000000"/>
          <w:sz w:val="16"/>
          <w:szCs w:val="16"/>
        </w:rPr>
        <w:t xml:space="preserve">, </w:t>
      </w:r>
      <w:proofErr w:type="gramStart"/>
      <w:r>
        <w:rPr>
          <w:rFonts w:ascii="Calibri" w:hAnsi="Calibri" w:cs="Calibri"/>
          <w:color w:val="000000"/>
          <w:sz w:val="16"/>
          <w:szCs w:val="16"/>
        </w:rPr>
        <w:t>in order to</w:t>
      </w:r>
      <w:proofErr w:type="gramEnd"/>
      <w:r>
        <w:rPr>
          <w:rFonts w:ascii="Calibri" w:hAnsi="Calibri" w:cs="Calibri"/>
          <w:color w:val="000000"/>
          <w:sz w:val="16"/>
          <w:szCs w:val="16"/>
        </w:rPr>
        <w:t xml:space="preserve"> help overcome the last-mile problem, the </w:t>
      </w:r>
      <w:r>
        <w:rPr>
          <w:rFonts w:ascii="Calibri" w:hAnsi="Calibri" w:cs="Calibri"/>
          <w:color w:val="000000"/>
          <w:sz w:val="22"/>
          <w:szCs w:val="22"/>
          <w:u w:val="single"/>
        </w:rPr>
        <w:t>rewards available under the complementary mechanism</w:t>
      </w:r>
      <w:r>
        <w:rPr>
          <w:rFonts w:ascii="Calibri" w:hAnsi="Calibri" w:cs="Calibri"/>
          <w:color w:val="000000"/>
          <w:sz w:val="16"/>
          <w:szCs w:val="16"/>
        </w:rPr>
        <w:t xml:space="preserve"> should be </w:t>
      </w:r>
      <w:r>
        <w:rPr>
          <w:rFonts w:ascii="Calibri" w:hAnsi="Calibri" w:cs="Calibri"/>
          <w:color w:val="000000"/>
          <w:sz w:val="22"/>
          <w:szCs w:val="22"/>
          <w:u w:val="single"/>
        </w:rPr>
        <w:t>tied</w:t>
      </w:r>
      <w:r>
        <w:rPr>
          <w:rFonts w:ascii="Calibri" w:hAnsi="Calibri" w:cs="Calibri"/>
          <w:color w:val="000000"/>
          <w:sz w:val="16"/>
          <w:szCs w:val="16"/>
        </w:rPr>
        <w:t xml:space="preserve"> not to what a </w:t>
      </w:r>
      <w:r>
        <w:rPr>
          <w:rFonts w:ascii="Calibri" w:hAnsi="Calibri" w:cs="Calibri"/>
          <w:color w:val="000000"/>
          <w:sz w:val="22"/>
          <w:szCs w:val="22"/>
          <w:u w:val="single"/>
        </w:rPr>
        <w:t>medicine</w:t>
      </w:r>
      <w:r>
        <w:rPr>
          <w:rFonts w:ascii="Calibri" w:hAnsi="Calibri" w:cs="Calibri"/>
          <w:color w:val="000000"/>
          <w:sz w:val="16"/>
          <w:szCs w:val="16"/>
        </w:rPr>
        <w:t xml:space="preserve"> can do, but </w:t>
      </w:r>
      <w:r>
        <w:rPr>
          <w:rFonts w:ascii="Calibri" w:hAnsi="Calibri" w:cs="Calibri"/>
          <w:color w:val="000000"/>
          <w:sz w:val="22"/>
          <w:szCs w:val="22"/>
          <w:u w:val="single"/>
        </w:rPr>
        <w:t>to what it actually achieves in the world</w:t>
      </w:r>
      <w:r>
        <w:rPr>
          <w:rFonts w:ascii="Calibri" w:hAnsi="Calibri" w:cs="Calibri"/>
          <w:color w:val="000000"/>
          <w:sz w:val="16"/>
          <w:szCs w:val="16"/>
        </w:rPr>
        <w:t xml:space="preserve">. </w:t>
      </w:r>
      <w:r>
        <w:rPr>
          <w:rFonts w:ascii="Calibri" w:hAnsi="Calibri" w:cs="Calibri"/>
          <w:color w:val="000000"/>
          <w:sz w:val="22"/>
          <w:szCs w:val="22"/>
          <w:u w:val="single"/>
        </w:rPr>
        <w:t>Fourth</w:t>
      </w:r>
      <w:r>
        <w:rPr>
          <w:rFonts w:ascii="Calibri" w:hAnsi="Calibri" w:cs="Calibri"/>
          <w:color w:val="000000"/>
          <w:sz w:val="16"/>
          <w:szCs w:val="16"/>
        </w:rPr>
        <w:t xml:space="preserve">, when such a general mechanism </w:t>
      </w:r>
      <w:r>
        <w:rPr>
          <w:rFonts w:ascii="Calibri" w:hAnsi="Calibri" w:cs="Calibri"/>
          <w:color w:val="000000"/>
          <w:sz w:val="22"/>
          <w:szCs w:val="22"/>
          <w:u w:val="single"/>
        </w:rPr>
        <w:t>provides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large</w:t>
      </w:r>
      <w:r>
        <w:rPr>
          <w:rFonts w:ascii="Calibri" w:hAnsi="Calibri" w:cs="Calibri"/>
          <w:color w:val="000000"/>
          <w:sz w:val="22"/>
          <w:szCs w:val="22"/>
          <w:u w:val="single"/>
        </w:rPr>
        <w:t xml:space="preserve"> enough </w:t>
      </w:r>
      <w:r>
        <w:rPr>
          <w:rFonts w:ascii="Calibri" w:hAnsi="Calibri" w:cs="Calibri"/>
          <w:color w:val="000000"/>
          <w:sz w:val="22"/>
          <w:szCs w:val="22"/>
          <w:u w:val="single"/>
          <w:shd w:val="clear" w:color="auto" w:fill="00FFFF"/>
        </w:rPr>
        <w:t>health impact rewards</w:t>
      </w:r>
      <w:r>
        <w:rPr>
          <w:rFonts w:ascii="Calibri" w:hAnsi="Calibri" w:cs="Calibri"/>
          <w:color w:val="000000"/>
          <w:sz w:val="22"/>
          <w:szCs w:val="22"/>
          <w:u w:val="single"/>
        </w:rPr>
        <w:t>, it will attract sufficient innovation</w:t>
      </w:r>
      <w:r>
        <w:rPr>
          <w:rFonts w:ascii="Calibri" w:hAnsi="Calibri" w:cs="Calibri"/>
          <w:color w:val="000000"/>
          <w:sz w:val="16"/>
          <w:szCs w:val="16"/>
        </w:rPr>
        <w:t xml:space="preserve"> and sufficient efforts </w:t>
      </w:r>
      <w:r>
        <w:rPr>
          <w:rFonts w:ascii="Calibri" w:hAnsi="Calibri" w:cs="Calibri"/>
          <w:color w:val="000000"/>
          <w:sz w:val="22"/>
          <w:szCs w:val="22"/>
          <w:u w:val="single"/>
        </w:rPr>
        <w:t xml:space="preserve">to </w:t>
      </w:r>
      <w:r>
        <w:rPr>
          <w:rFonts w:ascii="Calibri" w:hAnsi="Calibri" w:cs="Calibri"/>
          <w:color w:val="000000"/>
          <w:sz w:val="22"/>
          <w:szCs w:val="22"/>
          <w:u w:val="single"/>
          <w:shd w:val="clear" w:color="auto" w:fill="00FFFF"/>
        </w:rPr>
        <w:t xml:space="preserve">ensure </w:t>
      </w:r>
      <w:r>
        <w:rPr>
          <w:rFonts w:ascii="Calibri" w:hAnsi="Calibri" w:cs="Calibri"/>
          <w:color w:val="000000"/>
          <w:sz w:val="22"/>
          <w:szCs w:val="22"/>
          <w:u w:val="single"/>
        </w:rPr>
        <w:t xml:space="preserve">real </w:t>
      </w:r>
      <w:r>
        <w:rPr>
          <w:rFonts w:ascii="Calibri" w:hAnsi="Calibri" w:cs="Calibri"/>
          <w:color w:val="000000"/>
          <w:sz w:val="22"/>
          <w:szCs w:val="22"/>
          <w:u w:val="single"/>
          <w:shd w:val="clear" w:color="auto" w:fill="00FFFF"/>
        </w:rPr>
        <w:t>access</w:t>
      </w:r>
      <w:r>
        <w:rPr>
          <w:rFonts w:ascii="Calibri" w:hAnsi="Calibri" w:cs="Calibri"/>
          <w:color w:val="000000"/>
          <w:sz w:val="16"/>
          <w:szCs w:val="16"/>
        </w:rPr>
        <w:t xml:space="preserve"> to new medicines worldwide. This avoids any need for compulsion. </w:t>
      </w:r>
      <w:r>
        <w:rPr>
          <w:rFonts w:ascii="Calibri" w:hAnsi="Calibri" w:cs="Calibri"/>
          <w:color w:val="000000"/>
          <w:sz w:val="22"/>
          <w:szCs w:val="22"/>
          <w:u w:val="single"/>
        </w:rPr>
        <w:t>Innovators can be left free to choose between the two tracks,</w:t>
      </w:r>
      <w:r>
        <w:rPr>
          <w:rFonts w:ascii="Calibri" w:hAnsi="Calibri" w:cs="Calibri"/>
          <w:color w:val="000000"/>
          <w:sz w:val="16"/>
          <w:szCs w:val="16"/>
        </w:rPr>
        <w:t xml:space="preserve"> developing on the new track high-impact medicines needed also by many poor patients and on the conventional patent track low-impact medicines desired by the more affluent. </w:t>
      </w:r>
      <w:r>
        <w:rPr>
          <w:rFonts w:ascii="Calibri" w:hAnsi="Calibri" w:cs="Calibri"/>
          <w:color w:val="000000"/>
          <w:sz w:val="22"/>
          <w:szCs w:val="22"/>
          <w:u w:val="single"/>
          <w:shd w:val="clear" w:color="auto" w:fill="00FFFF"/>
        </w:rPr>
        <w:t>Making the health-impact</w:t>
      </w:r>
      <w:r>
        <w:rPr>
          <w:rFonts w:ascii="Calibri" w:hAnsi="Calibri" w:cs="Calibri"/>
          <w:color w:val="000000"/>
          <w:sz w:val="22"/>
          <w:szCs w:val="22"/>
          <w:u w:val="single"/>
        </w:rPr>
        <w:t xml:space="preserve"> track </w:t>
      </w:r>
      <w:r>
        <w:rPr>
          <w:rFonts w:ascii="Calibri" w:hAnsi="Calibri" w:cs="Calibri"/>
          <w:color w:val="000000"/>
          <w:sz w:val="22"/>
          <w:szCs w:val="22"/>
          <w:u w:val="single"/>
          <w:shd w:val="clear" w:color="auto" w:fill="00FFFF"/>
        </w:rPr>
        <w:t>optional is</w:t>
      </w:r>
      <w:r>
        <w:rPr>
          <w:rFonts w:ascii="Calibri" w:hAnsi="Calibri" w:cs="Calibri"/>
          <w:color w:val="000000"/>
          <w:sz w:val="22"/>
          <w:szCs w:val="22"/>
          <w:u w:val="single"/>
        </w:rPr>
        <w:t xml:space="preserve"> also </w:t>
      </w:r>
      <w:r>
        <w:rPr>
          <w:rFonts w:ascii="Calibri" w:hAnsi="Calibri" w:cs="Calibri"/>
          <w:color w:val="000000"/>
          <w:sz w:val="22"/>
          <w:szCs w:val="22"/>
          <w:u w:val="single"/>
          <w:shd w:val="clear" w:color="auto" w:fill="00FFFF"/>
        </w:rPr>
        <w:t xml:space="preserve">crucial for </w:t>
      </w:r>
      <w:r>
        <w:rPr>
          <w:rFonts w:ascii="Calibri" w:hAnsi="Calibri" w:cs="Calibri"/>
          <w:color w:val="000000"/>
          <w:sz w:val="22"/>
          <w:szCs w:val="22"/>
          <w:u w:val="single"/>
        </w:rPr>
        <w:t xml:space="preserve">the political </w:t>
      </w:r>
      <w:r>
        <w:rPr>
          <w:rFonts w:ascii="Calibri" w:hAnsi="Calibri" w:cs="Calibri"/>
          <w:color w:val="000000"/>
          <w:sz w:val="22"/>
          <w:szCs w:val="22"/>
          <w:u w:val="single"/>
          <w:shd w:val="clear" w:color="auto" w:fill="00FFFF"/>
        </w:rPr>
        <w:t>success</w:t>
      </w:r>
      <w:r>
        <w:rPr>
          <w:rFonts w:ascii="Calibri" w:hAnsi="Calibri" w:cs="Calibri"/>
          <w:color w:val="000000"/>
          <w:sz w:val="22"/>
          <w:szCs w:val="22"/>
          <w:u w:val="single"/>
        </w:rPr>
        <w:t xml:space="preserve"> of the proposal</w:t>
      </w:r>
      <w:r>
        <w:rPr>
          <w:rFonts w:ascii="Calibri" w:hAnsi="Calibri" w:cs="Calibri"/>
          <w:color w:val="000000"/>
          <w:sz w:val="16"/>
          <w:szCs w:val="16"/>
        </w:rPr>
        <w:t xml:space="preserve">. </w:t>
      </w:r>
      <w:r>
        <w:rPr>
          <w:rFonts w:ascii="Calibri" w:hAnsi="Calibri" w:cs="Calibri"/>
          <w:color w:val="000000"/>
          <w:sz w:val="22"/>
          <w:szCs w:val="22"/>
          <w:u w:val="single"/>
        </w:rPr>
        <w:t>Fifth</w:t>
      </w:r>
      <w:r>
        <w:rPr>
          <w:rFonts w:ascii="Calibri" w:hAnsi="Calibri" w:cs="Calibri"/>
          <w:color w:val="000000"/>
          <w:sz w:val="16"/>
          <w:szCs w:val="16"/>
        </w:rPr>
        <w:t xml:space="preserve">, </w:t>
      </w:r>
      <w:proofErr w:type="gramStart"/>
      <w:r>
        <w:rPr>
          <w:rFonts w:ascii="Calibri" w:hAnsi="Calibri" w:cs="Calibri"/>
          <w:color w:val="000000"/>
          <w:sz w:val="16"/>
          <w:szCs w:val="16"/>
        </w:rPr>
        <w:t>in order to</w:t>
      </w:r>
      <w:proofErr w:type="gramEnd"/>
      <w:r>
        <w:rPr>
          <w:rFonts w:ascii="Calibri" w:hAnsi="Calibri" w:cs="Calibri"/>
          <w:color w:val="000000"/>
          <w:sz w:val="16"/>
          <w:szCs w:val="16"/>
        </w:rPr>
        <w:t xml:space="preserve"> reinforce the incentive toward facilitating real access, </w:t>
      </w:r>
      <w:r>
        <w:rPr>
          <w:rFonts w:ascii="Calibri" w:hAnsi="Calibri" w:cs="Calibri"/>
          <w:color w:val="000000"/>
          <w:sz w:val="22"/>
          <w:szCs w:val="22"/>
          <w:u w:val="single"/>
        </w:rPr>
        <w:t>health impact rewards should be conditional on the medicine being priced no higher than the lowest feasible cost of production</w:t>
      </w:r>
      <w:r>
        <w:rPr>
          <w:rFonts w:ascii="Calibri" w:hAnsi="Calibri" w:cs="Calibri"/>
          <w:color w:val="000000"/>
          <w:sz w:val="16"/>
          <w:szCs w:val="16"/>
        </w:rPr>
        <w:t xml:space="preserve"> and distribution.</w:t>
      </w:r>
    </w:p>
    <w:p w14:paraId="034453D9" w14:textId="77777777" w:rsidR="00892D85" w:rsidRDefault="00892D85" w:rsidP="00892D85">
      <w:pPr>
        <w:pStyle w:val="NormalWeb"/>
        <w:spacing w:before="0" w:beforeAutospacing="0" w:after="160" w:afterAutospacing="0"/>
      </w:pPr>
      <w:r>
        <w:rPr>
          <w:rFonts w:ascii="Calibri" w:hAnsi="Calibri" w:cs="Calibri"/>
          <w:color w:val="000000"/>
          <w:sz w:val="22"/>
          <w:szCs w:val="22"/>
          <w:u w:val="single"/>
        </w:rPr>
        <w:t>Sixth</w:t>
      </w:r>
      <w:r>
        <w:rPr>
          <w:rFonts w:ascii="Calibri" w:hAnsi="Calibri" w:cs="Calibri"/>
          <w:color w:val="000000"/>
          <w:sz w:val="16"/>
          <w:szCs w:val="16"/>
        </w:rPr>
        <w:t xml:space="preserve">, </w:t>
      </w:r>
      <w:r>
        <w:rPr>
          <w:rFonts w:ascii="Calibri" w:hAnsi="Calibri" w:cs="Calibri"/>
          <w:color w:val="000000"/>
          <w:sz w:val="22"/>
          <w:szCs w:val="22"/>
          <w:u w:val="single"/>
        </w:rPr>
        <w:t xml:space="preserve">health impact rewards should be </w:t>
      </w:r>
      <w:r>
        <w:rPr>
          <w:rFonts w:ascii="Calibri" w:hAnsi="Calibri" w:cs="Calibri"/>
          <w:color w:val="000000"/>
          <w:sz w:val="22"/>
          <w:szCs w:val="22"/>
          <w:u w:val="single"/>
          <w:shd w:val="clear" w:color="auto" w:fill="00FFFF"/>
        </w:rPr>
        <w:t>funded by governments</w:t>
      </w:r>
      <w:r>
        <w:rPr>
          <w:rFonts w:ascii="Calibri" w:hAnsi="Calibri" w:cs="Calibri"/>
          <w:color w:val="000000"/>
          <w:sz w:val="16"/>
          <w:szCs w:val="16"/>
        </w:rPr>
        <w:t xml:space="preserve"> as a public good. </w:t>
      </w:r>
      <w:proofErr w:type="gramStart"/>
      <w:r>
        <w:rPr>
          <w:rFonts w:ascii="Calibri" w:hAnsi="Calibri" w:cs="Calibri"/>
          <w:color w:val="000000"/>
          <w:sz w:val="16"/>
          <w:szCs w:val="16"/>
        </w:rPr>
        <w:t>In order to</w:t>
      </w:r>
      <w:proofErr w:type="gramEnd"/>
      <w:r>
        <w:rPr>
          <w:rFonts w:ascii="Calibri" w:hAnsi="Calibri" w:cs="Calibri"/>
          <w:color w:val="000000"/>
          <w:sz w:val="16"/>
          <w:szCs w:val="16"/>
        </w:rPr>
        <w:t xml:space="preserve"> </w:t>
      </w:r>
      <w:proofErr w:type="spellStart"/>
      <w:r>
        <w:rPr>
          <w:rFonts w:ascii="Calibri" w:hAnsi="Calibri" w:cs="Calibri"/>
          <w:color w:val="000000"/>
          <w:sz w:val="16"/>
          <w:szCs w:val="16"/>
        </w:rPr>
        <w:t>minimise</w:t>
      </w:r>
      <w:proofErr w:type="spellEnd"/>
      <w:r>
        <w:rPr>
          <w:rFonts w:ascii="Calibri" w:hAnsi="Calibri" w:cs="Calibri"/>
          <w:color w:val="000000"/>
          <w:sz w:val="16"/>
          <w:szCs w:val="16"/>
        </w:rPr>
        <w:t xml:space="preserve"> burdens and deadweight losses due to taxes, the cost should be spread as widely as possible. This suggests that the complementary funding mechanism should be global (rather than national) in scope. The reasons that make the reform compelling in any one country or region make it </w:t>
      </w:r>
      <w:proofErr w:type="gramStart"/>
      <w:r>
        <w:rPr>
          <w:rFonts w:ascii="Calibri" w:hAnsi="Calibri" w:cs="Calibri"/>
          <w:color w:val="000000"/>
          <w:sz w:val="16"/>
          <w:szCs w:val="16"/>
        </w:rPr>
        <w:t>compelling</w:t>
      </w:r>
      <w:proofErr w:type="gramEnd"/>
      <w:r>
        <w:rPr>
          <w:rFonts w:ascii="Calibri" w:hAnsi="Calibri" w:cs="Calibri"/>
          <w:color w:val="000000"/>
          <w:sz w:val="16"/>
          <w:szCs w:val="16"/>
        </w:rPr>
        <w:t xml:space="preserve"> everywhere. Moreover, global scope avoids the problems associated with large price differentials. Global scope also brings huge efficiency gains by diluting the cost of the scheme without diluting its benefits: no matter how many beneficiaries we may add, the </w:t>
      </w:r>
      <w:r>
        <w:rPr>
          <w:rFonts w:ascii="Calibri" w:hAnsi="Calibri" w:cs="Calibri"/>
          <w:color w:val="000000"/>
          <w:sz w:val="22"/>
          <w:szCs w:val="22"/>
          <w:u w:val="single"/>
        </w:rPr>
        <w:t>cost of achieving an innovation remains the same even while its aggregate benefit increases with the number of beneficiaries</w:t>
      </w:r>
      <w:r>
        <w:rPr>
          <w:rFonts w:ascii="Calibri" w:hAnsi="Calibri" w:cs="Calibri"/>
          <w:color w:val="000000"/>
          <w:sz w:val="16"/>
          <w:szCs w:val="16"/>
        </w:rPr>
        <w:t xml:space="preserve">.15 </w:t>
      </w:r>
      <w:r>
        <w:rPr>
          <w:rFonts w:ascii="Calibri" w:hAnsi="Calibri" w:cs="Calibri"/>
          <w:color w:val="000000"/>
          <w:sz w:val="22"/>
          <w:szCs w:val="22"/>
          <w:u w:val="single"/>
        </w:rPr>
        <w:t>Finally</w:t>
      </w:r>
      <w:r>
        <w:rPr>
          <w:rFonts w:ascii="Calibri" w:hAnsi="Calibri" w:cs="Calibri"/>
          <w:color w:val="000000"/>
          <w:sz w:val="16"/>
          <w:szCs w:val="16"/>
        </w:rPr>
        <w:t xml:space="preserve">, an international agreement would also reinforce the commitment of individual countries to the scheme. </w:t>
      </w:r>
      <w:r>
        <w:rPr>
          <w:rFonts w:ascii="Calibri" w:hAnsi="Calibri" w:cs="Calibri"/>
          <w:color w:val="000000"/>
          <w:sz w:val="22"/>
          <w:szCs w:val="22"/>
          <w:u w:val="single"/>
        </w:rPr>
        <w:t>Pharmaceutical innovation is</w:t>
      </w:r>
      <w:r>
        <w:rPr>
          <w:rFonts w:ascii="Calibri" w:hAnsi="Calibri" w:cs="Calibri"/>
          <w:color w:val="000000"/>
          <w:sz w:val="16"/>
          <w:szCs w:val="16"/>
        </w:rPr>
        <w:t xml:space="preserve"> therefore </w:t>
      </w:r>
      <w:r>
        <w:rPr>
          <w:rFonts w:ascii="Calibri" w:hAnsi="Calibri" w:cs="Calibri"/>
          <w:color w:val="000000"/>
          <w:sz w:val="22"/>
          <w:szCs w:val="22"/>
          <w:u w:val="single"/>
        </w:rPr>
        <w:t>best encouraged by promising to reward any safe and effective new medicine in proportion to its global health impact</w:t>
      </w:r>
      <w:r>
        <w:rPr>
          <w:rFonts w:ascii="Calibri" w:hAnsi="Calibri" w:cs="Calibri"/>
          <w:color w:val="000000"/>
          <w:sz w:val="16"/>
          <w:szCs w:val="16"/>
        </w:rPr>
        <w:t xml:space="preserve">. Such a promise constitutes an AMC that is fully comprehensive: </w:t>
      </w:r>
      <w:r>
        <w:rPr>
          <w:rFonts w:ascii="Calibri" w:hAnsi="Calibri" w:cs="Calibri"/>
          <w:color w:val="000000"/>
          <w:sz w:val="22"/>
          <w:szCs w:val="22"/>
          <w:u w:val="single"/>
        </w:rPr>
        <w:t>by including not merely all diseases but also all patients.</w:t>
      </w:r>
    </w:p>
    <w:p w14:paraId="6F514CDF" w14:textId="77777777" w:rsidR="00892D85" w:rsidRDefault="00892D85" w:rsidP="00892D85">
      <w:pPr>
        <w:pStyle w:val="NormalWeb"/>
        <w:spacing w:before="0" w:beforeAutospacing="0" w:after="160" w:afterAutospacing="0"/>
      </w:pPr>
      <w:r>
        <w:rPr>
          <w:rFonts w:ascii="Calibri" w:hAnsi="Calibri" w:cs="Calibri"/>
          <w:color w:val="000000"/>
          <w:sz w:val="22"/>
          <w:szCs w:val="22"/>
          <w:u w:val="single"/>
          <w:shd w:val="clear" w:color="auto" w:fill="00FFFF"/>
        </w:rPr>
        <w:t>The proposal is</w:t>
      </w:r>
      <w:r>
        <w:rPr>
          <w:rFonts w:ascii="Calibri" w:hAnsi="Calibri" w:cs="Calibri"/>
          <w:color w:val="000000"/>
          <w:sz w:val="16"/>
          <w:szCs w:val="16"/>
        </w:rPr>
        <w:t xml:space="preserve"> then </w:t>
      </w:r>
      <w:r>
        <w:rPr>
          <w:rFonts w:ascii="Calibri" w:hAnsi="Calibri" w:cs="Calibri"/>
          <w:color w:val="000000"/>
          <w:sz w:val="22"/>
          <w:szCs w:val="22"/>
          <w:u w:val="single"/>
          <w:shd w:val="clear" w:color="auto" w:fill="00FFFF"/>
        </w:rPr>
        <w:t>for the creation of a n</w:t>
      </w:r>
      <w:r>
        <w:rPr>
          <w:rFonts w:ascii="Calibri" w:hAnsi="Calibri" w:cs="Calibri"/>
          <w:color w:val="000000"/>
          <w:sz w:val="22"/>
          <w:szCs w:val="22"/>
          <w:u w:val="single"/>
        </w:rPr>
        <w:t xml:space="preserve">ew international </w:t>
      </w:r>
      <w:r>
        <w:rPr>
          <w:rFonts w:ascii="Calibri" w:hAnsi="Calibri" w:cs="Calibri"/>
          <w:color w:val="000000"/>
          <w:sz w:val="22"/>
          <w:szCs w:val="22"/>
          <w:u w:val="single"/>
          <w:shd w:val="clear" w:color="auto" w:fill="00FFFF"/>
        </w:rPr>
        <w:t>agency that</w:t>
      </w:r>
      <w:r>
        <w:rPr>
          <w:rFonts w:ascii="Calibri" w:hAnsi="Calibri" w:cs="Calibri"/>
          <w:color w:val="000000"/>
          <w:sz w:val="22"/>
          <w:szCs w:val="22"/>
          <w:u w:val="single"/>
        </w:rPr>
        <w:t xml:space="preserve"> offers to </w:t>
      </w:r>
      <w:r>
        <w:rPr>
          <w:rFonts w:ascii="Calibri" w:hAnsi="Calibri" w:cs="Calibri"/>
          <w:color w:val="000000"/>
          <w:sz w:val="22"/>
          <w:szCs w:val="22"/>
          <w:u w:val="single"/>
          <w:shd w:val="clear" w:color="auto" w:fill="00FFFF"/>
        </w:rPr>
        <w:t>reward</w:t>
      </w:r>
      <w:r>
        <w:rPr>
          <w:rFonts w:ascii="Calibri" w:hAnsi="Calibri" w:cs="Calibri"/>
          <w:color w:val="000000"/>
          <w:sz w:val="22"/>
          <w:szCs w:val="22"/>
          <w:u w:val="single"/>
        </w:rPr>
        <w:t xml:space="preserve"> any new </w:t>
      </w:r>
      <w:r>
        <w:rPr>
          <w:rFonts w:ascii="Calibri" w:hAnsi="Calibri" w:cs="Calibri"/>
          <w:color w:val="000000"/>
          <w:sz w:val="22"/>
          <w:szCs w:val="22"/>
          <w:u w:val="single"/>
          <w:shd w:val="clear" w:color="auto" w:fill="00FFFF"/>
        </w:rPr>
        <w:t>medicine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based on its health impact</w:t>
      </w:r>
      <w:r>
        <w:rPr>
          <w:rFonts w:ascii="Calibri" w:hAnsi="Calibri" w:cs="Calibri"/>
          <w:color w:val="000000"/>
          <w:sz w:val="22"/>
          <w:szCs w:val="22"/>
          <w:u w:val="single"/>
        </w:rPr>
        <w:t xml:space="preserve"> during its first decade</w:t>
      </w:r>
      <w:r>
        <w:rPr>
          <w:rFonts w:ascii="Calibri" w:hAnsi="Calibri" w:cs="Calibri"/>
          <w:color w:val="000000"/>
          <w:sz w:val="16"/>
          <w:szCs w:val="16"/>
        </w:rPr>
        <w:t xml:space="preserve"> or so.16 </w:t>
      </w:r>
      <w:r>
        <w:rPr>
          <w:rFonts w:ascii="Calibri" w:hAnsi="Calibri" w:cs="Calibri"/>
          <w:color w:val="000000"/>
          <w:sz w:val="22"/>
          <w:szCs w:val="22"/>
          <w:u w:val="single"/>
        </w:rPr>
        <w:t xml:space="preserve">This </w:t>
      </w:r>
      <w:r>
        <w:rPr>
          <w:rFonts w:ascii="Calibri" w:hAnsi="Calibri" w:cs="Calibri"/>
          <w:color w:val="000000"/>
          <w:sz w:val="22"/>
          <w:szCs w:val="22"/>
          <w:u w:val="single"/>
          <w:shd w:val="clear" w:color="auto" w:fill="00FFFF"/>
        </w:rPr>
        <w:t>Health Impact Fund</w:t>
      </w:r>
      <w:r>
        <w:rPr>
          <w:rFonts w:ascii="Calibri" w:hAnsi="Calibri" w:cs="Calibri"/>
          <w:color w:val="000000"/>
          <w:sz w:val="22"/>
          <w:szCs w:val="22"/>
          <w:u w:val="single"/>
        </w:rPr>
        <w:t xml:space="preserve"> („HIF‟)</w:t>
      </w:r>
      <w:r>
        <w:rPr>
          <w:rFonts w:ascii="Calibri" w:hAnsi="Calibri" w:cs="Calibri"/>
          <w:color w:val="000000"/>
          <w:sz w:val="16"/>
          <w:szCs w:val="16"/>
        </w:rPr>
        <w:t xml:space="preserve"> would </w:t>
      </w:r>
      <w:r>
        <w:rPr>
          <w:rFonts w:ascii="Calibri" w:hAnsi="Calibri" w:cs="Calibri"/>
          <w:color w:val="000000"/>
          <w:sz w:val="22"/>
          <w:szCs w:val="22"/>
          <w:u w:val="single"/>
        </w:rPr>
        <w:t>provide</w:t>
      </w:r>
      <w:r>
        <w:rPr>
          <w:rFonts w:ascii="Calibri" w:hAnsi="Calibri" w:cs="Calibri"/>
          <w:color w:val="000000"/>
          <w:sz w:val="16"/>
          <w:szCs w:val="16"/>
        </w:rPr>
        <w:t xml:space="preserve"> ample </w:t>
      </w:r>
      <w:r>
        <w:rPr>
          <w:rFonts w:ascii="Calibri" w:hAnsi="Calibri" w:cs="Calibri"/>
          <w:color w:val="000000"/>
          <w:sz w:val="22"/>
          <w:szCs w:val="22"/>
          <w:u w:val="single"/>
        </w:rPr>
        <w:t>rewards for the development of new high-impact medicines without excluding the poor from its use.</w:t>
      </w:r>
    </w:p>
    <w:p w14:paraId="1CFF0B31" w14:textId="77777777" w:rsidR="00892D85" w:rsidRDefault="00892D85" w:rsidP="00892D85">
      <w:pPr>
        <w:pStyle w:val="Heading4"/>
      </w:pPr>
      <w:r>
        <w:rPr>
          <w:rFonts w:cs="Calibri"/>
          <w:color w:val="000000"/>
        </w:rPr>
        <w:lastRenderedPageBreak/>
        <w:t xml:space="preserve">That solves the </w:t>
      </w:r>
      <w:proofErr w:type="spellStart"/>
      <w:r>
        <w:rPr>
          <w:rFonts w:cs="Calibri"/>
          <w:color w:val="000000"/>
        </w:rPr>
        <w:t>aff</w:t>
      </w:r>
      <w:proofErr w:type="spellEnd"/>
      <w:r>
        <w:rPr>
          <w:rFonts w:cs="Calibri"/>
          <w:color w:val="000000"/>
        </w:rPr>
        <w:t xml:space="preserve"> by including the poor and increasing access but doesn’t trigger the </w:t>
      </w:r>
      <w:proofErr w:type="spellStart"/>
      <w:r>
        <w:rPr>
          <w:rFonts w:cs="Calibri"/>
          <w:color w:val="000000"/>
        </w:rPr>
        <w:t>disad</w:t>
      </w:r>
      <w:proofErr w:type="spellEnd"/>
      <w:r>
        <w:rPr>
          <w:rFonts w:cs="Calibri"/>
          <w:color w:val="000000"/>
        </w:rPr>
        <w:t xml:space="preserve"> because it’s voluntary, IPP remains unchanged, and increases innovation.</w:t>
      </w:r>
    </w:p>
    <w:p w14:paraId="7F5D0ADF" w14:textId="77777777" w:rsidR="00892D85" w:rsidRDefault="00892D85" w:rsidP="00892D85">
      <w:pPr>
        <w:pStyle w:val="NormalWeb"/>
        <w:spacing w:before="0" w:beforeAutospacing="0" w:after="160" w:afterAutospacing="0"/>
      </w:pPr>
      <w:r>
        <w:rPr>
          <w:rFonts w:ascii="Calibri" w:hAnsi="Calibri" w:cs="Calibri"/>
          <w:b/>
          <w:bCs/>
          <w:color w:val="000000"/>
          <w:sz w:val="26"/>
          <w:szCs w:val="26"/>
        </w:rPr>
        <w:t xml:space="preserve">Pogge 10 </w:t>
      </w:r>
      <w:r>
        <w:rPr>
          <w:rFonts w:ascii="Calibri" w:hAnsi="Calibri" w:cs="Calibri"/>
          <w:color w:val="000000"/>
          <w:sz w:val="22"/>
          <w:szCs w:val="22"/>
        </w:rPr>
        <w:t xml:space="preserve">[Thomas Pogge, Thomas Winfried </w:t>
      </w:r>
      <w:proofErr w:type="spellStart"/>
      <w:r>
        <w:rPr>
          <w:rFonts w:ascii="Calibri" w:hAnsi="Calibri" w:cs="Calibri"/>
          <w:color w:val="000000"/>
          <w:sz w:val="22"/>
          <w:szCs w:val="22"/>
        </w:rPr>
        <w:t>Menko</w:t>
      </w:r>
      <w:proofErr w:type="spellEnd"/>
      <w:r>
        <w:rPr>
          <w:rFonts w:ascii="Calibri" w:hAnsi="Calibri" w:cs="Calibri"/>
          <w:color w:val="000000"/>
          <w:sz w:val="22"/>
          <w:szCs w:val="22"/>
        </w:rPr>
        <w:t xml:space="preserve"> Pogge is a German philosopher and is the Director of the Global Justice Program and Leitner Professor of Philosophy and International Affairs at Yale University. Cambridge University Press, “Incentives for Global Health: Patent Law and Access to Essential Medicines. The Health Impact Fund: Better Pharmaceutical Innovations at Much Lower Prices,” 2010, https://papers.ssrn.com/sol3/papers.cfm?abstract_id=1431180]/ </w:t>
      </w:r>
      <w:proofErr w:type="spellStart"/>
      <w:r>
        <w:rPr>
          <w:rFonts w:ascii="Calibri" w:hAnsi="Calibri" w:cs="Calibri"/>
          <w:color w:val="000000"/>
          <w:sz w:val="22"/>
          <w:szCs w:val="22"/>
        </w:rPr>
        <w:t>lm</w:t>
      </w:r>
      <w:proofErr w:type="spellEnd"/>
    </w:p>
    <w:p w14:paraId="1731A23D" w14:textId="300D5A8D" w:rsidR="00892D85" w:rsidRDefault="00892D85" w:rsidP="00892D85">
      <w:pPr>
        <w:pStyle w:val="NormalWeb"/>
        <w:spacing w:before="0" w:beforeAutospacing="0" w:after="160" w:afterAutospacing="0"/>
      </w:pPr>
      <w:r>
        <w:rPr>
          <w:rFonts w:ascii="Calibri" w:hAnsi="Calibri" w:cs="Calibri"/>
          <w:color w:val="000000"/>
          <w:sz w:val="16"/>
          <w:szCs w:val="16"/>
        </w:rPr>
        <w:t xml:space="preserve">Let us recapitulate how the </w:t>
      </w:r>
      <w:r>
        <w:rPr>
          <w:rFonts w:ascii="Calibri" w:hAnsi="Calibri" w:cs="Calibri"/>
          <w:color w:val="000000"/>
          <w:sz w:val="22"/>
          <w:szCs w:val="22"/>
          <w:u w:val="single"/>
          <w:shd w:val="clear" w:color="auto" w:fill="00FFFF"/>
        </w:rPr>
        <w:t>HIF</w:t>
      </w:r>
      <w:r>
        <w:rPr>
          <w:rFonts w:ascii="Calibri" w:hAnsi="Calibri" w:cs="Calibri"/>
          <w:color w:val="000000"/>
          <w:sz w:val="22"/>
          <w:szCs w:val="22"/>
          <w:u w:val="single"/>
        </w:rPr>
        <w:t xml:space="preserve"> would </w:t>
      </w:r>
      <w:r>
        <w:rPr>
          <w:rFonts w:ascii="Calibri" w:hAnsi="Calibri" w:cs="Calibri"/>
          <w:color w:val="000000"/>
          <w:sz w:val="22"/>
          <w:szCs w:val="22"/>
          <w:u w:val="single"/>
          <w:shd w:val="clear" w:color="auto" w:fill="00FFFF"/>
        </w:rPr>
        <w:t>provide a full systemic solution to</w:t>
      </w:r>
      <w:r>
        <w:rPr>
          <w:rFonts w:ascii="Calibri" w:hAnsi="Calibri" w:cs="Calibri"/>
          <w:color w:val="000000"/>
          <w:sz w:val="22"/>
          <w:szCs w:val="22"/>
          <w:u w:val="single"/>
        </w:rPr>
        <w:t xml:space="preserve"> the</w:t>
      </w:r>
      <w:r>
        <w:rPr>
          <w:rFonts w:ascii="Calibri" w:hAnsi="Calibri" w:cs="Calibri"/>
          <w:color w:val="000000"/>
          <w:sz w:val="16"/>
          <w:szCs w:val="16"/>
        </w:rPr>
        <w:t xml:space="preserve"> seven </w:t>
      </w:r>
      <w:r>
        <w:rPr>
          <w:rFonts w:ascii="Calibri" w:hAnsi="Calibri" w:cs="Calibri"/>
          <w:color w:val="000000"/>
          <w:sz w:val="22"/>
          <w:szCs w:val="22"/>
          <w:u w:val="single"/>
          <w:shd w:val="clear" w:color="auto" w:fill="00FFFF"/>
        </w:rPr>
        <w:t>problems</w:t>
      </w:r>
      <w:r>
        <w:rPr>
          <w:rFonts w:ascii="Calibri" w:hAnsi="Calibri" w:cs="Calibri"/>
          <w:color w:val="000000"/>
          <w:sz w:val="16"/>
          <w:szCs w:val="16"/>
        </w:rPr>
        <w:t xml:space="preserve"> described earlier: </w:t>
      </w:r>
      <w:r>
        <w:rPr>
          <w:rFonts w:ascii="Calibri" w:hAnsi="Calibri" w:cs="Calibri"/>
          <w:color w:val="000000"/>
          <w:sz w:val="22"/>
          <w:szCs w:val="22"/>
          <w:u w:val="single"/>
        </w:rPr>
        <w:t>High Prices would not exist for HIF-registered medicines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Innovators would</w:t>
      </w:r>
      <w:r>
        <w:rPr>
          <w:rFonts w:ascii="Calibri" w:hAnsi="Calibri" w:cs="Calibri"/>
          <w:color w:val="000000"/>
          <w:sz w:val="16"/>
          <w:szCs w:val="16"/>
        </w:rPr>
        <w:t xml:space="preserve"> typically </w:t>
      </w:r>
      <w:r>
        <w:rPr>
          <w:rFonts w:ascii="Calibri" w:hAnsi="Calibri" w:cs="Calibri"/>
          <w:color w:val="000000"/>
          <w:sz w:val="22"/>
          <w:szCs w:val="22"/>
          <w:u w:val="single"/>
          <w:shd w:val="clear" w:color="auto" w:fill="00FFFF"/>
        </w:rPr>
        <w:t>not</w:t>
      </w:r>
      <w:r>
        <w:rPr>
          <w:rFonts w:ascii="Calibri" w:hAnsi="Calibri" w:cs="Calibri"/>
          <w:color w:val="000000"/>
          <w:sz w:val="16"/>
          <w:szCs w:val="16"/>
        </w:rPr>
        <w:t xml:space="preserve"> even </w:t>
      </w:r>
      <w:r>
        <w:rPr>
          <w:rFonts w:ascii="Calibri" w:hAnsi="Calibri" w:cs="Calibri"/>
          <w:color w:val="000000"/>
          <w:sz w:val="22"/>
          <w:szCs w:val="22"/>
          <w:u w:val="single"/>
          <w:shd w:val="clear" w:color="auto" w:fill="00FFFF"/>
        </w:rPr>
        <w:t>want</w:t>
      </w:r>
      <w:r>
        <w:rPr>
          <w:rFonts w:ascii="Calibri" w:hAnsi="Calibri" w:cs="Calibri"/>
          <w:color w:val="000000"/>
          <w:sz w:val="16"/>
          <w:szCs w:val="16"/>
        </w:rPr>
        <w:t xml:space="preserve"> a </w:t>
      </w:r>
      <w:r>
        <w:rPr>
          <w:rFonts w:ascii="Calibri" w:hAnsi="Calibri" w:cs="Calibri"/>
          <w:color w:val="000000"/>
          <w:sz w:val="22"/>
          <w:szCs w:val="22"/>
          <w:u w:val="single"/>
          <w:shd w:val="clear" w:color="auto" w:fill="00FFFF"/>
        </w:rPr>
        <w:t>high</w:t>
      </w:r>
      <w:r>
        <w:rPr>
          <w:rFonts w:ascii="Calibri" w:hAnsi="Calibri" w:cs="Calibri"/>
          <w:color w:val="000000"/>
          <w:sz w:val="16"/>
          <w:szCs w:val="16"/>
        </w:rPr>
        <w:t xml:space="preserve">er </w:t>
      </w:r>
      <w:r>
        <w:rPr>
          <w:rFonts w:ascii="Calibri" w:hAnsi="Calibri" w:cs="Calibri"/>
          <w:color w:val="000000"/>
          <w:sz w:val="22"/>
          <w:szCs w:val="22"/>
          <w:u w:val="single"/>
          <w:shd w:val="clear" w:color="auto" w:fill="00FFFF"/>
        </w:rPr>
        <w:t>price as this would reduce</w:t>
      </w:r>
      <w:r>
        <w:rPr>
          <w:rFonts w:ascii="Calibri" w:hAnsi="Calibri" w:cs="Calibri"/>
          <w:color w:val="000000"/>
          <w:sz w:val="22"/>
          <w:szCs w:val="22"/>
          <w:u w:val="single"/>
        </w:rPr>
        <w:t xml:space="preserve"> their health impact </w:t>
      </w:r>
      <w:r>
        <w:rPr>
          <w:rFonts w:ascii="Calibri" w:hAnsi="Calibri" w:cs="Calibri"/>
          <w:color w:val="000000"/>
          <w:sz w:val="22"/>
          <w:szCs w:val="22"/>
          <w:u w:val="single"/>
          <w:shd w:val="clear" w:color="auto" w:fill="00FFFF"/>
        </w:rPr>
        <w:t>rewards</w:t>
      </w:r>
      <w:r>
        <w:rPr>
          <w:rFonts w:ascii="Calibri" w:hAnsi="Calibri" w:cs="Calibri"/>
          <w:color w:val="000000"/>
          <w:sz w:val="16"/>
          <w:szCs w:val="16"/>
        </w:rPr>
        <w:t xml:space="preserve"> by impeding access to their product by most of the </w:t>
      </w:r>
      <w:proofErr w:type="spellStart"/>
      <w:r>
        <w:rPr>
          <w:rFonts w:ascii="Calibri" w:hAnsi="Calibri" w:cs="Calibri"/>
          <w:color w:val="000000"/>
          <w:sz w:val="16"/>
          <w:szCs w:val="16"/>
        </w:rPr>
        <w:t>world‟s</w:t>
      </w:r>
      <w:proofErr w:type="spellEnd"/>
      <w:r>
        <w:rPr>
          <w:rFonts w:ascii="Calibri" w:hAnsi="Calibri" w:cs="Calibri"/>
          <w:color w:val="000000"/>
          <w:sz w:val="16"/>
          <w:szCs w:val="16"/>
        </w:rPr>
        <w:t xml:space="preserve"> population.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HIF</w:t>
      </w:r>
      <w:r>
        <w:rPr>
          <w:rFonts w:ascii="Calibri" w:hAnsi="Calibri" w:cs="Calibri"/>
          <w:color w:val="000000"/>
          <w:sz w:val="22"/>
          <w:szCs w:val="22"/>
          <w:u w:val="single"/>
        </w:rPr>
        <w:t xml:space="preserve"> counts health </w:t>
      </w:r>
      <w:r>
        <w:rPr>
          <w:rFonts w:ascii="Calibri" w:hAnsi="Calibri" w:cs="Calibri"/>
          <w:color w:val="000000"/>
          <w:sz w:val="22"/>
          <w:szCs w:val="22"/>
          <w:u w:val="single"/>
          <w:shd w:val="clear" w:color="auto" w:fill="00FFFF"/>
        </w:rPr>
        <w:t>benefits</w:t>
      </w:r>
      <w:r>
        <w:rPr>
          <w:rFonts w:ascii="Calibri" w:hAnsi="Calibri" w:cs="Calibri"/>
          <w:color w:val="000000"/>
          <w:sz w:val="22"/>
          <w:szCs w:val="22"/>
          <w:u w:val="single"/>
        </w:rPr>
        <w:t xml:space="preserve"> to the </w:t>
      </w:r>
      <w:r>
        <w:rPr>
          <w:rFonts w:ascii="Calibri" w:hAnsi="Calibri" w:cs="Calibri"/>
          <w:color w:val="000000"/>
          <w:sz w:val="22"/>
          <w:szCs w:val="22"/>
          <w:u w:val="single"/>
          <w:shd w:val="clear" w:color="auto" w:fill="00FFFF"/>
        </w:rPr>
        <w:t>poor</w:t>
      </w:r>
      <w:r>
        <w:rPr>
          <w:rFonts w:ascii="Calibri" w:hAnsi="Calibri" w:cs="Calibri"/>
          <w:color w:val="000000"/>
          <w:sz w:val="22"/>
          <w:szCs w:val="22"/>
          <w:u w:val="single"/>
        </w:rPr>
        <w:t>est</w:t>
      </w:r>
      <w:r>
        <w:rPr>
          <w:rFonts w:ascii="Calibri" w:hAnsi="Calibri" w:cs="Calibri"/>
          <w:color w:val="000000"/>
          <w:sz w:val="16"/>
          <w:szCs w:val="16"/>
        </w:rPr>
        <w:t xml:space="preserve"> of patients </w:t>
      </w:r>
      <w:r>
        <w:rPr>
          <w:rFonts w:ascii="Calibri" w:hAnsi="Calibri" w:cs="Calibri"/>
          <w:color w:val="000000"/>
          <w:sz w:val="22"/>
          <w:szCs w:val="22"/>
          <w:u w:val="single"/>
          <w:shd w:val="clear" w:color="auto" w:fill="00FFFF"/>
        </w:rPr>
        <w:t>equally with</w:t>
      </w:r>
      <w:r>
        <w:rPr>
          <w:rFonts w:ascii="Calibri" w:hAnsi="Calibri" w:cs="Calibri"/>
          <w:color w:val="000000"/>
          <w:sz w:val="16"/>
          <w:szCs w:val="16"/>
        </w:rPr>
        <w:t xml:space="preserve"> health benefits to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rich</w:t>
      </w:r>
      <w:r>
        <w:rPr>
          <w:rFonts w:ascii="Calibri" w:hAnsi="Calibri" w:cs="Calibri"/>
          <w:color w:val="000000"/>
          <w:sz w:val="22"/>
          <w:szCs w:val="22"/>
          <w:u w:val="single"/>
        </w:rPr>
        <w:t>est</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Diseases</w:t>
      </w:r>
      <w:r>
        <w:rPr>
          <w:rFonts w:ascii="Calibri" w:hAnsi="Calibri" w:cs="Calibri"/>
          <w:color w:val="000000"/>
          <w:sz w:val="16"/>
          <w:szCs w:val="16"/>
        </w:rPr>
        <w:t xml:space="preserve"> Concentrated </w:t>
      </w:r>
      <w:r>
        <w:rPr>
          <w:rFonts w:ascii="Calibri" w:hAnsi="Calibri" w:cs="Calibri"/>
          <w:color w:val="000000"/>
          <w:sz w:val="22"/>
          <w:szCs w:val="22"/>
          <w:u w:val="single"/>
          <w:shd w:val="clear" w:color="auto" w:fill="00FFFF"/>
        </w:rPr>
        <w:t>among the Poor</w:t>
      </w:r>
      <w:r>
        <w:rPr>
          <w:rFonts w:ascii="Calibri" w:hAnsi="Calibri" w:cs="Calibri"/>
          <w:color w:val="000000"/>
          <w:sz w:val="16"/>
          <w:szCs w:val="16"/>
        </w:rPr>
        <w:t xml:space="preserve">, insofar as they substantially aggravate the GBD, </w:t>
      </w:r>
      <w:r>
        <w:rPr>
          <w:rFonts w:ascii="Calibri" w:hAnsi="Calibri" w:cs="Calibri"/>
          <w:color w:val="000000"/>
          <w:sz w:val="22"/>
          <w:szCs w:val="22"/>
          <w:u w:val="single"/>
          <w:shd w:val="clear" w:color="auto" w:fill="00FFFF"/>
        </w:rPr>
        <w:t>would no longer be neglected</w:t>
      </w:r>
      <w:r>
        <w:rPr>
          <w:rFonts w:ascii="Calibri" w:hAnsi="Calibri" w:cs="Calibri"/>
          <w:color w:val="000000"/>
          <w:sz w:val="16"/>
          <w:szCs w:val="16"/>
        </w:rPr>
        <w:t xml:space="preserve">. In fact, </w:t>
      </w:r>
      <w:r>
        <w:rPr>
          <w:rFonts w:ascii="Calibri" w:hAnsi="Calibri" w:cs="Calibri"/>
          <w:color w:val="000000"/>
          <w:sz w:val="22"/>
          <w:szCs w:val="22"/>
          <w:u w:val="single"/>
        </w:rPr>
        <w:t>the more destructive</w:t>
      </w:r>
      <w:r>
        <w:rPr>
          <w:rFonts w:ascii="Calibri" w:hAnsi="Calibri" w:cs="Calibri"/>
          <w:color w:val="000000"/>
          <w:sz w:val="16"/>
          <w:szCs w:val="16"/>
        </w:rPr>
        <w:t xml:space="preserve"> ones among them would come to </w:t>
      </w:r>
      <w:r>
        <w:rPr>
          <w:rFonts w:ascii="Calibri" w:hAnsi="Calibri" w:cs="Calibri"/>
          <w:color w:val="000000"/>
          <w:sz w:val="22"/>
          <w:szCs w:val="22"/>
          <w:u w:val="single"/>
          <w:shd w:val="clear" w:color="auto" w:fill="00FFFF"/>
        </w:rPr>
        <w:t>present</w:t>
      </w:r>
      <w:r>
        <w:rPr>
          <w:rFonts w:ascii="Calibri" w:hAnsi="Calibri" w:cs="Calibri"/>
          <w:color w:val="000000"/>
          <w:sz w:val="16"/>
          <w:szCs w:val="16"/>
        </w:rPr>
        <w:t xml:space="preserve"> some of the most </w:t>
      </w:r>
      <w:r>
        <w:rPr>
          <w:rFonts w:ascii="Calibri" w:hAnsi="Calibri" w:cs="Calibri"/>
          <w:color w:val="000000"/>
          <w:sz w:val="22"/>
          <w:szCs w:val="22"/>
          <w:u w:val="single"/>
          <w:shd w:val="clear" w:color="auto" w:fill="00FFFF"/>
        </w:rPr>
        <w:t>lucrative</w:t>
      </w:r>
      <w:r>
        <w:rPr>
          <w:rFonts w:ascii="Calibri" w:hAnsi="Calibri" w:cs="Calibri"/>
          <w:color w:val="000000"/>
          <w:sz w:val="22"/>
          <w:szCs w:val="22"/>
          <w:u w:val="single"/>
        </w:rPr>
        <w:t xml:space="preserve"> R&amp;D </w:t>
      </w:r>
      <w:r>
        <w:rPr>
          <w:rFonts w:ascii="Calibri" w:hAnsi="Calibri" w:cs="Calibri"/>
          <w:color w:val="000000"/>
          <w:sz w:val="22"/>
          <w:szCs w:val="22"/>
          <w:u w:val="single"/>
          <w:shd w:val="clear" w:color="auto" w:fill="00FFFF"/>
        </w:rPr>
        <w:t>opportunities for</w:t>
      </w:r>
      <w:r>
        <w:rPr>
          <w:rFonts w:ascii="Calibri" w:hAnsi="Calibri" w:cs="Calibri"/>
          <w:color w:val="000000"/>
          <w:sz w:val="16"/>
          <w:szCs w:val="16"/>
        </w:rPr>
        <w:t xml:space="preserve"> biotechnology and </w:t>
      </w:r>
      <w:r>
        <w:rPr>
          <w:rFonts w:ascii="Calibri" w:hAnsi="Calibri" w:cs="Calibri"/>
          <w:color w:val="000000"/>
          <w:sz w:val="22"/>
          <w:szCs w:val="22"/>
          <w:u w:val="single"/>
        </w:rPr>
        <w:t xml:space="preserve">pharmaceutical </w:t>
      </w:r>
      <w:r>
        <w:rPr>
          <w:rFonts w:ascii="Calibri" w:hAnsi="Calibri" w:cs="Calibri"/>
          <w:color w:val="000000"/>
          <w:sz w:val="22"/>
          <w:szCs w:val="22"/>
          <w:u w:val="single"/>
          <w:shd w:val="clear" w:color="auto" w:fill="00FFFF"/>
        </w:rPr>
        <w:t>companies</w:t>
      </w:r>
      <w:r>
        <w:rPr>
          <w:rFonts w:ascii="Calibri" w:hAnsi="Calibri" w:cs="Calibri"/>
          <w:color w:val="000000"/>
          <w:sz w:val="22"/>
          <w:szCs w:val="22"/>
          <w:u w:val="single"/>
        </w:rPr>
        <w:t>.</w:t>
      </w:r>
      <w:r>
        <w:rPr>
          <w:rFonts w:ascii="Calibri" w:hAnsi="Calibri" w:cs="Calibri"/>
          <w:color w:val="000000"/>
          <w:sz w:val="16"/>
          <w:szCs w:val="16"/>
        </w:rPr>
        <w:t xml:space="preserve"> This would happen </w:t>
      </w:r>
      <w:r>
        <w:rPr>
          <w:rFonts w:ascii="Calibri" w:hAnsi="Calibri" w:cs="Calibri"/>
          <w:color w:val="000000"/>
          <w:sz w:val="22"/>
          <w:szCs w:val="22"/>
          <w:u w:val="single"/>
        </w:rPr>
        <w:t>without undermining the profit opportunities</w:t>
      </w:r>
      <w:r>
        <w:rPr>
          <w:rFonts w:ascii="Calibri" w:hAnsi="Calibri" w:cs="Calibri"/>
          <w:color w:val="000000"/>
          <w:sz w:val="16"/>
          <w:szCs w:val="16"/>
        </w:rPr>
        <w:t xml:space="preserve"> such companies now enjoy by developing remedies for the ailments of the affluent. Bias toward Maintenance Drugs would be absent from HIF-encouraged R&amp;D. </w:t>
      </w:r>
      <w:r>
        <w:rPr>
          <w:rFonts w:ascii="Calibri" w:hAnsi="Calibri" w:cs="Calibri"/>
          <w:color w:val="000000"/>
          <w:sz w:val="22"/>
          <w:szCs w:val="22"/>
          <w:u w:val="single"/>
        </w:rPr>
        <w:t xml:space="preserve">The HIF assesses </w:t>
      </w:r>
      <w:r>
        <w:rPr>
          <w:rFonts w:ascii="Calibri" w:hAnsi="Calibri" w:cs="Calibri"/>
          <w:color w:val="000000"/>
          <w:sz w:val="16"/>
          <w:szCs w:val="16"/>
        </w:rPr>
        <w:t xml:space="preserve">each registered </w:t>
      </w:r>
      <w:proofErr w:type="spellStart"/>
      <w:r>
        <w:rPr>
          <w:rFonts w:ascii="Calibri" w:hAnsi="Calibri" w:cs="Calibri"/>
          <w:color w:val="000000"/>
          <w:sz w:val="16"/>
          <w:szCs w:val="16"/>
        </w:rPr>
        <w:t>medicine‟s</w:t>
      </w:r>
      <w:proofErr w:type="spellEnd"/>
      <w:r>
        <w:rPr>
          <w:rFonts w:ascii="Calibri" w:hAnsi="Calibri" w:cs="Calibri"/>
          <w:color w:val="000000"/>
          <w:sz w:val="16"/>
          <w:szCs w:val="16"/>
        </w:rPr>
        <w:t xml:space="preserve"> </w:t>
      </w:r>
      <w:r>
        <w:rPr>
          <w:rFonts w:ascii="Calibri" w:hAnsi="Calibri" w:cs="Calibri"/>
          <w:color w:val="000000"/>
          <w:sz w:val="22"/>
          <w:szCs w:val="22"/>
          <w:u w:val="single"/>
        </w:rPr>
        <w:t>health impact in terms of how its use reduces mortality and morbidity worldwide</w:t>
      </w:r>
      <w:r>
        <w:rPr>
          <w:rFonts w:ascii="Calibri" w:hAnsi="Calibri" w:cs="Calibri"/>
          <w:color w:val="000000"/>
          <w:sz w:val="16"/>
          <w:szCs w:val="16"/>
        </w:rPr>
        <w:t xml:space="preserve"> – </w:t>
      </w:r>
      <w:r>
        <w:rPr>
          <w:rFonts w:ascii="Calibri" w:hAnsi="Calibri" w:cs="Calibri"/>
          <w:color w:val="000000"/>
          <w:sz w:val="22"/>
          <w:szCs w:val="22"/>
          <w:u w:val="single"/>
        </w:rPr>
        <w:t>without regard to whether it achieves this reduction through cure, symptom relief, or prevention</w:t>
      </w:r>
      <w:r>
        <w:rPr>
          <w:rFonts w:ascii="Calibri" w:hAnsi="Calibri" w:cs="Calibri"/>
          <w:color w:val="000000"/>
          <w:sz w:val="16"/>
          <w:szCs w:val="16"/>
        </w:rPr>
        <w:t xml:space="preserve">. </w:t>
      </w:r>
      <w:r>
        <w:rPr>
          <w:rFonts w:ascii="Calibri" w:hAnsi="Calibri" w:cs="Calibri"/>
          <w:color w:val="000000"/>
          <w:sz w:val="22"/>
          <w:szCs w:val="22"/>
          <w:u w:val="single"/>
        </w:rPr>
        <w:t>This would guide firms to deliberate about potential research projects in a way that is also optimal for global public health</w:t>
      </w:r>
      <w:r>
        <w:rPr>
          <w:rFonts w:ascii="Calibri" w:hAnsi="Calibri" w:cs="Calibri"/>
          <w:color w:val="000000"/>
          <w:sz w:val="16"/>
          <w:szCs w:val="16"/>
        </w:rPr>
        <w:t xml:space="preserve">: namely in terms of the expected global health impact of the new medicine relative to the cost of developing it.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profitability of research</w:t>
      </w:r>
      <w:r>
        <w:rPr>
          <w:rFonts w:ascii="Calibri" w:hAnsi="Calibri" w:cs="Calibri"/>
          <w:color w:val="000000"/>
          <w:sz w:val="22"/>
          <w:szCs w:val="22"/>
          <w:u w:val="single"/>
        </w:rPr>
        <w:t xml:space="preserve"> projects </w:t>
      </w:r>
      <w:r>
        <w:rPr>
          <w:rFonts w:ascii="Calibri" w:hAnsi="Calibri" w:cs="Calibri"/>
          <w:color w:val="000000"/>
          <w:sz w:val="22"/>
          <w:szCs w:val="22"/>
          <w:u w:val="single"/>
          <w:shd w:val="clear" w:color="auto" w:fill="00FFFF"/>
        </w:rPr>
        <w:t>would be aligned with</w:t>
      </w:r>
      <w:r>
        <w:rPr>
          <w:rFonts w:ascii="Calibri" w:hAnsi="Calibri" w:cs="Calibri"/>
          <w:color w:val="000000"/>
          <w:sz w:val="22"/>
          <w:szCs w:val="22"/>
          <w:u w:val="single"/>
        </w:rPr>
        <w:t xml:space="preserve"> their </w:t>
      </w:r>
      <w:r>
        <w:rPr>
          <w:rFonts w:ascii="Calibri" w:hAnsi="Calibri" w:cs="Calibri"/>
          <w:color w:val="000000"/>
          <w:sz w:val="22"/>
          <w:szCs w:val="22"/>
          <w:u w:val="single"/>
          <w:shd w:val="clear" w:color="auto" w:fill="00FFFF"/>
        </w:rPr>
        <w:t>cost-effectiveness</w:t>
      </w:r>
      <w:r>
        <w:rPr>
          <w:rFonts w:ascii="Calibri" w:hAnsi="Calibri" w:cs="Calibri"/>
          <w:color w:val="000000"/>
          <w:sz w:val="16"/>
          <w:szCs w:val="16"/>
        </w:rPr>
        <w:t xml:space="preserve"> in terms of global public health. </w:t>
      </w:r>
      <w:r>
        <w:rPr>
          <w:rFonts w:ascii="Calibri" w:hAnsi="Calibri" w:cs="Calibri"/>
          <w:color w:val="000000"/>
          <w:sz w:val="22"/>
          <w:szCs w:val="22"/>
          <w:u w:val="single"/>
          <w:shd w:val="clear" w:color="auto" w:fill="00FFFF"/>
        </w:rPr>
        <w:t>Wastefulness would be dramatically lower</w:t>
      </w:r>
      <w:r>
        <w:rPr>
          <w:rFonts w:ascii="Calibri" w:hAnsi="Calibri" w:cs="Calibri"/>
          <w:color w:val="000000"/>
          <w:sz w:val="22"/>
          <w:szCs w:val="22"/>
          <w:u w:val="single"/>
        </w:rPr>
        <w:t xml:space="preserve"> for HIF</w:t>
      </w:r>
      <w:r>
        <w:rPr>
          <w:rFonts w:ascii="Calibri" w:hAnsi="Calibri" w:cs="Calibri"/>
          <w:color w:val="000000"/>
          <w:sz w:val="16"/>
          <w:szCs w:val="16"/>
        </w:rPr>
        <w:t xml:space="preserve">-registered products. </w:t>
      </w:r>
      <w:r>
        <w:rPr>
          <w:rFonts w:ascii="Calibri" w:hAnsi="Calibri" w:cs="Calibri"/>
          <w:color w:val="000000"/>
          <w:sz w:val="22"/>
          <w:szCs w:val="22"/>
          <w:u w:val="single"/>
        </w:rPr>
        <w:t>There would be no</w:t>
      </w:r>
      <w:r>
        <w:rPr>
          <w:rFonts w:ascii="Calibri" w:hAnsi="Calibri" w:cs="Calibri"/>
          <w:color w:val="000000"/>
          <w:sz w:val="16"/>
          <w:szCs w:val="16"/>
        </w:rPr>
        <w:t xml:space="preserve"> deadweight </w:t>
      </w:r>
      <w:r>
        <w:rPr>
          <w:rFonts w:ascii="Calibri" w:hAnsi="Calibri" w:cs="Calibri"/>
          <w:color w:val="000000"/>
          <w:sz w:val="22"/>
          <w:szCs w:val="22"/>
          <w:u w:val="single"/>
        </w:rPr>
        <w:t>losses from large mark-ups</w:t>
      </w:r>
      <w:r>
        <w:rPr>
          <w:rFonts w:ascii="Calibri" w:hAnsi="Calibri" w:cs="Calibri"/>
          <w:color w:val="000000"/>
          <w:sz w:val="16"/>
          <w:szCs w:val="16"/>
        </w:rPr>
        <w:t xml:space="preserve">. There would be little costly litigation as generic competitors would lack incentives to compete and innovators would have no incentive to suppress generic products (because they enhance the </w:t>
      </w:r>
      <w:proofErr w:type="spellStart"/>
      <w:r>
        <w:rPr>
          <w:rFonts w:ascii="Calibri" w:hAnsi="Calibri" w:cs="Calibri"/>
          <w:color w:val="000000"/>
          <w:sz w:val="16"/>
          <w:szCs w:val="16"/>
        </w:rPr>
        <w:t>innovator‟s</w:t>
      </w:r>
      <w:proofErr w:type="spellEnd"/>
      <w:r>
        <w:rPr>
          <w:rFonts w:ascii="Calibri" w:hAnsi="Calibri" w:cs="Calibri"/>
          <w:color w:val="000000"/>
          <w:sz w:val="16"/>
          <w:szCs w:val="16"/>
        </w:rPr>
        <w:t xml:space="preserve"> health impact reward). </w:t>
      </w:r>
      <w:r>
        <w:rPr>
          <w:rFonts w:ascii="Calibri" w:hAnsi="Calibri" w:cs="Calibri"/>
          <w:color w:val="000000"/>
          <w:sz w:val="22"/>
          <w:szCs w:val="22"/>
          <w:u w:val="single"/>
          <w:shd w:val="clear" w:color="auto" w:fill="00FFFF"/>
        </w:rPr>
        <w:t>Innovators might</w:t>
      </w:r>
      <w:r>
        <w:rPr>
          <w:rFonts w:ascii="Calibri" w:hAnsi="Calibri" w:cs="Calibri"/>
          <w:color w:val="000000"/>
          <w:sz w:val="16"/>
          <w:szCs w:val="16"/>
        </w:rPr>
        <w:t xml:space="preserve"> therefore often </w:t>
      </w:r>
      <w:r>
        <w:rPr>
          <w:rFonts w:ascii="Calibri" w:hAnsi="Calibri" w:cs="Calibri"/>
          <w:color w:val="000000"/>
          <w:sz w:val="22"/>
          <w:szCs w:val="22"/>
          <w:u w:val="single"/>
          <w:shd w:val="clear" w:color="auto" w:fill="00FFFF"/>
        </w:rPr>
        <w:t>not even bother to obtain</w:t>
      </w:r>
      <w:r>
        <w:rPr>
          <w:rFonts w:ascii="Calibri" w:hAnsi="Calibri" w:cs="Calibri"/>
          <w:color w:val="000000"/>
          <w:sz w:val="22"/>
          <w:szCs w:val="22"/>
          <w:u w:val="single"/>
        </w:rPr>
        <w:t>,</w:t>
      </w:r>
      <w:r>
        <w:rPr>
          <w:rFonts w:ascii="Calibri" w:hAnsi="Calibri" w:cs="Calibri"/>
          <w:color w:val="000000"/>
          <w:sz w:val="16"/>
          <w:szCs w:val="16"/>
        </w:rPr>
        <w:t xml:space="preserve"> police, and defend </w:t>
      </w:r>
      <w:r>
        <w:rPr>
          <w:rFonts w:ascii="Calibri" w:hAnsi="Calibri" w:cs="Calibri"/>
          <w:color w:val="000000"/>
          <w:sz w:val="22"/>
          <w:szCs w:val="22"/>
          <w:u w:val="single"/>
          <w:shd w:val="clear" w:color="auto" w:fill="00FFFF"/>
        </w:rPr>
        <w:t>patents</w:t>
      </w:r>
      <w:r>
        <w:rPr>
          <w:rFonts w:ascii="Calibri" w:hAnsi="Calibri" w:cs="Calibri"/>
          <w:color w:val="000000"/>
          <w:sz w:val="16"/>
          <w:szCs w:val="16"/>
        </w:rPr>
        <w:t xml:space="preserve"> in many national jurisdictions. To register a medicine with the HIF, innovators need show only once that they have an effective and innovative product. Counterfeiting of HIF-registered products would be unattractive. With the genuine item widely available near or even below the marginal cost of production, there is little to be gained from producing and selling fakes. </w:t>
      </w:r>
      <w:r>
        <w:rPr>
          <w:rFonts w:ascii="Calibri" w:hAnsi="Calibri" w:cs="Calibri"/>
          <w:color w:val="000000"/>
          <w:sz w:val="22"/>
          <w:szCs w:val="22"/>
          <w:u w:val="single"/>
        </w:rPr>
        <w:t>Excessive Marketing would also be much reduced for HIF-registered medicines</w:t>
      </w:r>
      <w:r>
        <w:rPr>
          <w:rFonts w:ascii="Calibri" w:hAnsi="Calibri" w:cs="Calibri"/>
          <w:color w:val="000000"/>
          <w:sz w:val="16"/>
          <w:szCs w:val="16"/>
        </w:rPr>
        <w:t xml:space="preserve">. Because each innovator is rewarded for the health impact of its addition to the medical arsenal, </w:t>
      </w:r>
      <w:r>
        <w:rPr>
          <w:rFonts w:ascii="Calibri" w:hAnsi="Calibri" w:cs="Calibri"/>
          <w:color w:val="000000"/>
          <w:sz w:val="22"/>
          <w:szCs w:val="22"/>
          <w:u w:val="single"/>
        </w:rPr>
        <w:t>incentives to develop me-too drugs to compete with an existing HIF-registered medicine would be weak</w:t>
      </w:r>
      <w:r>
        <w:rPr>
          <w:rFonts w:ascii="Calibri" w:hAnsi="Calibri" w:cs="Calibri"/>
          <w:color w:val="000000"/>
          <w:sz w:val="16"/>
          <w:szCs w:val="16"/>
        </w:rPr>
        <w:t xml:space="preserve">. And innovators would have incentives to urge a HIF-registered drug upon doctors and patients only insofar as such marketing results in measurable therapeutic benefits for which the innovator would then be rewarded. The Last-Mile Problem would be mitigated because each </w:t>
      </w:r>
      <w:r>
        <w:rPr>
          <w:rFonts w:ascii="Calibri" w:hAnsi="Calibri" w:cs="Calibri"/>
          <w:color w:val="000000"/>
          <w:sz w:val="22"/>
          <w:szCs w:val="22"/>
          <w:u w:val="single"/>
        </w:rPr>
        <w:t>HIF-registered innovator would have strong incentives to ensure that patients are fully instructed and properly provisioned so that they make optimal use</w:t>
      </w:r>
      <w:r>
        <w:rPr>
          <w:rFonts w:ascii="Calibri" w:hAnsi="Calibri" w:cs="Calibri"/>
          <w:color w:val="000000"/>
          <w:sz w:val="16"/>
          <w:szCs w:val="16"/>
        </w:rPr>
        <w:t xml:space="preserve"> (dosage, compliance, </w:t>
      </w:r>
      <w:proofErr w:type="spellStart"/>
      <w:r>
        <w:rPr>
          <w:rFonts w:ascii="Calibri" w:hAnsi="Calibri" w:cs="Calibri"/>
          <w:color w:val="000000"/>
          <w:sz w:val="16"/>
          <w:szCs w:val="16"/>
        </w:rPr>
        <w:t>etc</w:t>
      </w:r>
      <w:proofErr w:type="spellEnd"/>
      <w:r>
        <w:rPr>
          <w:rFonts w:ascii="Calibri" w:hAnsi="Calibri" w:cs="Calibri"/>
          <w:color w:val="000000"/>
          <w:sz w:val="16"/>
          <w:szCs w:val="16"/>
        </w:rPr>
        <w:t xml:space="preserve">) of its medicines, which will then, through wide and effective deployment, have their optimal </w:t>
      </w:r>
      <w:proofErr w:type="spellStart"/>
      <w:r>
        <w:rPr>
          <w:rFonts w:ascii="Calibri" w:hAnsi="Calibri" w:cs="Calibri"/>
          <w:color w:val="000000"/>
          <w:sz w:val="16"/>
          <w:szCs w:val="16"/>
        </w:rPr>
        <w:t>publichealth</w:t>
      </w:r>
      <w:proofErr w:type="spellEnd"/>
      <w:r>
        <w:rPr>
          <w:rFonts w:ascii="Calibri" w:hAnsi="Calibri" w:cs="Calibri"/>
          <w:color w:val="000000"/>
          <w:sz w:val="16"/>
          <w:szCs w:val="16"/>
        </w:rPr>
        <w:t xml:space="preserve"> impact. Rather than ignore poor countries as unprofitable markets, </w:t>
      </w:r>
      <w:r>
        <w:rPr>
          <w:rFonts w:ascii="Calibri" w:hAnsi="Calibri" w:cs="Calibri"/>
          <w:color w:val="000000"/>
          <w:sz w:val="22"/>
          <w:szCs w:val="22"/>
          <w:u w:val="single"/>
          <w:shd w:val="clear" w:color="auto" w:fill="00FFFF"/>
        </w:rPr>
        <w:t>pharmaceutical companies would</w:t>
      </w:r>
      <w:r>
        <w:rPr>
          <w:rFonts w:ascii="Calibri" w:hAnsi="Calibri" w:cs="Calibri"/>
          <w:color w:val="000000"/>
          <w:sz w:val="16"/>
          <w:szCs w:val="16"/>
        </w:rPr>
        <w:t xml:space="preserve">, moreover, </w:t>
      </w:r>
      <w:r>
        <w:rPr>
          <w:rFonts w:ascii="Calibri" w:hAnsi="Calibri" w:cs="Calibri"/>
          <w:color w:val="000000"/>
          <w:sz w:val="22"/>
          <w:szCs w:val="22"/>
          <w:u w:val="single"/>
          <w:shd w:val="clear" w:color="auto" w:fill="00FFFF"/>
        </w:rPr>
        <w:t>have incentives to work with one another</w:t>
      </w:r>
      <w:r>
        <w:rPr>
          <w:rFonts w:ascii="Calibri" w:hAnsi="Calibri" w:cs="Calibri"/>
          <w:color w:val="000000"/>
          <w:sz w:val="22"/>
          <w:szCs w:val="22"/>
          <w:u w:val="single"/>
        </w:rPr>
        <w:t xml:space="preserve"> and with</w:t>
      </w:r>
      <w:r>
        <w:rPr>
          <w:rFonts w:ascii="Calibri" w:hAnsi="Calibri" w:cs="Calibri"/>
          <w:color w:val="000000"/>
          <w:sz w:val="16"/>
          <w:szCs w:val="16"/>
        </w:rPr>
        <w:t xml:space="preserve"> national health ministries, </w:t>
      </w:r>
      <w:r>
        <w:rPr>
          <w:rFonts w:ascii="Calibri" w:hAnsi="Calibri" w:cs="Calibri"/>
          <w:color w:val="000000"/>
          <w:sz w:val="22"/>
          <w:szCs w:val="22"/>
          <w:u w:val="single"/>
        </w:rPr>
        <w:t xml:space="preserve">international </w:t>
      </w:r>
      <w:proofErr w:type="gramStart"/>
      <w:r>
        <w:rPr>
          <w:rFonts w:ascii="Calibri" w:hAnsi="Calibri" w:cs="Calibri"/>
          <w:color w:val="000000"/>
          <w:sz w:val="22"/>
          <w:szCs w:val="22"/>
          <w:u w:val="single"/>
        </w:rPr>
        <w:t>agencies</w:t>
      </w:r>
      <w:proofErr w:type="gramEnd"/>
      <w:r>
        <w:rPr>
          <w:rFonts w:ascii="Calibri" w:hAnsi="Calibri" w:cs="Calibri"/>
          <w:color w:val="000000"/>
          <w:sz w:val="16"/>
          <w:szCs w:val="16"/>
        </w:rPr>
        <w:t xml:space="preserve"> and NGOs </w:t>
      </w:r>
      <w:r>
        <w:rPr>
          <w:rFonts w:ascii="Calibri" w:hAnsi="Calibri" w:cs="Calibri"/>
          <w:color w:val="000000"/>
          <w:sz w:val="22"/>
          <w:szCs w:val="22"/>
          <w:u w:val="single"/>
        </w:rPr>
        <w:t xml:space="preserve">toward </w:t>
      </w:r>
      <w:r>
        <w:rPr>
          <w:rFonts w:ascii="Calibri" w:hAnsi="Calibri" w:cs="Calibri"/>
          <w:color w:val="000000"/>
          <w:sz w:val="22"/>
          <w:szCs w:val="22"/>
          <w:u w:val="single"/>
          <w:shd w:val="clear" w:color="auto" w:fill="00FFFF"/>
        </w:rPr>
        <w:t>improving</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health</w:t>
      </w:r>
      <w:r>
        <w:rPr>
          <w:rFonts w:ascii="Calibri" w:hAnsi="Calibri" w:cs="Calibri"/>
          <w:color w:val="000000"/>
          <w:sz w:val="22"/>
          <w:szCs w:val="22"/>
          <w:u w:val="single"/>
        </w:rPr>
        <w:t xml:space="preserve"> systems of</w:t>
      </w:r>
      <w:r>
        <w:rPr>
          <w:rFonts w:ascii="Calibri" w:hAnsi="Calibri" w:cs="Calibri"/>
          <w:color w:val="000000"/>
          <w:sz w:val="16"/>
          <w:szCs w:val="16"/>
        </w:rPr>
        <w:t xml:space="preserve"> these </w:t>
      </w:r>
      <w:r>
        <w:rPr>
          <w:rFonts w:ascii="Calibri" w:hAnsi="Calibri" w:cs="Calibri"/>
          <w:color w:val="000000"/>
          <w:sz w:val="22"/>
          <w:szCs w:val="22"/>
          <w:u w:val="single"/>
        </w:rPr>
        <w:t>countries</w:t>
      </w:r>
      <w:r>
        <w:rPr>
          <w:rFonts w:ascii="Calibri" w:hAnsi="Calibri" w:cs="Calibri"/>
          <w:color w:val="000000"/>
          <w:sz w:val="16"/>
          <w:szCs w:val="16"/>
        </w:rPr>
        <w:t xml:space="preserve"> in order </w:t>
      </w:r>
      <w:r>
        <w:rPr>
          <w:rFonts w:ascii="Calibri" w:hAnsi="Calibri" w:cs="Calibri"/>
          <w:color w:val="000000"/>
          <w:sz w:val="22"/>
          <w:szCs w:val="22"/>
          <w:u w:val="single"/>
        </w:rPr>
        <w:t xml:space="preserve">to enhance the impact of their </w:t>
      </w:r>
      <w:proofErr w:type="spellStart"/>
      <w:r>
        <w:rPr>
          <w:rFonts w:ascii="Calibri" w:hAnsi="Calibri" w:cs="Calibri"/>
          <w:color w:val="000000"/>
          <w:sz w:val="22"/>
          <w:szCs w:val="22"/>
          <w:u w:val="single"/>
        </w:rPr>
        <w:t>HIF</w:t>
      </w:r>
      <w:r>
        <w:rPr>
          <w:rFonts w:ascii="Calibri" w:hAnsi="Calibri" w:cs="Calibri"/>
          <w:color w:val="000000"/>
          <w:sz w:val="16"/>
          <w:szCs w:val="16"/>
        </w:rPr>
        <w:t>registered</w:t>
      </w:r>
      <w:proofErr w:type="spellEnd"/>
      <w:r>
        <w:rPr>
          <w:rFonts w:ascii="Calibri" w:hAnsi="Calibri" w:cs="Calibri"/>
          <w:color w:val="000000"/>
          <w:sz w:val="16"/>
          <w:szCs w:val="16"/>
        </w:rPr>
        <w:t xml:space="preserve"> </w:t>
      </w:r>
      <w:r>
        <w:rPr>
          <w:rFonts w:ascii="Calibri" w:hAnsi="Calibri" w:cs="Calibri"/>
          <w:color w:val="000000"/>
          <w:sz w:val="22"/>
          <w:szCs w:val="22"/>
          <w:u w:val="single"/>
        </w:rPr>
        <w:t>medicines</w:t>
      </w:r>
      <w:r>
        <w:rPr>
          <w:rFonts w:ascii="Calibri" w:hAnsi="Calibri" w:cs="Calibri"/>
          <w:color w:val="000000"/>
          <w:sz w:val="16"/>
          <w:szCs w:val="16"/>
        </w:rPr>
        <w:t xml:space="preserve"> there.</w:t>
      </w:r>
    </w:p>
    <w:p w14:paraId="34F89774" w14:textId="305FD266" w:rsidR="008A1FF6" w:rsidRPr="008A1FF6" w:rsidRDefault="008A1FF6" w:rsidP="00892D85">
      <w:r>
        <w:t xml:space="preserve"> </w:t>
      </w:r>
    </w:p>
    <w:sectPr w:rsidR="008A1FF6" w:rsidRPr="008A1F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BD50D15"/>
    <w:multiLevelType w:val="hybridMultilevel"/>
    <w:tmpl w:val="5CEC6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1FF6"/>
    <w:rsid w:val="000029E3"/>
    <w:rsid w:val="000029E8"/>
    <w:rsid w:val="00004225"/>
    <w:rsid w:val="000066CA"/>
    <w:rsid w:val="00007264"/>
    <w:rsid w:val="000076A9"/>
    <w:rsid w:val="00014FAD"/>
    <w:rsid w:val="00015D2A"/>
    <w:rsid w:val="0002490B"/>
    <w:rsid w:val="0002563A"/>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F7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0F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B9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D85"/>
    <w:rsid w:val="0089418F"/>
    <w:rsid w:val="00897C29"/>
    <w:rsid w:val="008A1A9C"/>
    <w:rsid w:val="008A1FF6"/>
    <w:rsid w:val="008A4633"/>
    <w:rsid w:val="008B032E"/>
    <w:rsid w:val="008C0FA2"/>
    <w:rsid w:val="008C2342"/>
    <w:rsid w:val="008C77B6"/>
    <w:rsid w:val="008D1B91"/>
    <w:rsid w:val="008D724A"/>
    <w:rsid w:val="008E7A3E"/>
    <w:rsid w:val="008F41FD"/>
    <w:rsid w:val="008F4479"/>
    <w:rsid w:val="008F4BA0"/>
    <w:rsid w:val="00901726"/>
    <w:rsid w:val="0091215D"/>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52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F6D29F"/>
  <w14:defaultImageDpi w14:val="300"/>
  <w15:docId w15:val="{6802E9D9-B0A9-AE46-A6DE-1FE400233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1FF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A1F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1F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1F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8A1FF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A1F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1FF6"/>
  </w:style>
  <w:style w:type="character" w:customStyle="1" w:styleId="Heading1Char">
    <w:name w:val="Heading 1 Char"/>
    <w:aliases w:val="Pocket Char"/>
    <w:basedOn w:val="DefaultParagraphFont"/>
    <w:link w:val="Heading1"/>
    <w:uiPriority w:val="9"/>
    <w:rsid w:val="008A1F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1F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1FF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A1F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1FF6"/>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S"/>
    <w:basedOn w:val="DefaultParagraphFont"/>
    <w:uiPriority w:val="1"/>
    <w:qFormat/>
    <w:rsid w:val="008A1FF6"/>
    <w:rPr>
      <w:b/>
      <w:sz w:val="26"/>
      <w:u w:val="single"/>
    </w:rPr>
  </w:style>
  <w:style w:type="character" w:styleId="Emphasis">
    <w:name w:val="Emphasis"/>
    <w:aliases w:val="Evidence,Minimized,minimized,Highlighted,tag2,Size 10,emphasis in card,CD Card,Underlined,ED - Tag,emphasis,Emphasis!!,Bold Underline,Qualifications,normal card text,Shrunk,qualifications in card,qualifications,small,bold underline,Box,Style1,s"/>
    <w:basedOn w:val="DefaultParagraphFont"/>
    <w:link w:val="textbold"/>
    <w:uiPriority w:val="20"/>
    <w:qFormat/>
    <w:rsid w:val="008A1FF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A1FF6"/>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8A1FF6"/>
    <w:rPr>
      <w:color w:val="auto"/>
      <w:u w:val="none"/>
    </w:rPr>
  </w:style>
  <w:style w:type="paragraph" w:styleId="DocumentMap">
    <w:name w:val="Document Map"/>
    <w:basedOn w:val="Normal"/>
    <w:link w:val="DocumentMapChar"/>
    <w:uiPriority w:val="99"/>
    <w:semiHidden/>
    <w:unhideWhenUsed/>
    <w:rsid w:val="008A1F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1FF6"/>
    <w:rPr>
      <w:rFonts w:ascii="Lucida Grande" w:hAnsi="Lucida Grande" w:cs="Lucida Grande"/>
    </w:rPr>
  </w:style>
  <w:style w:type="paragraph" w:styleId="NormalWeb">
    <w:name w:val="Normal (Web)"/>
    <w:basedOn w:val="Normal"/>
    <w:uiPriority w:val="99"/>
    <w:unhideWhenUsed/>
    <w:rsid w:val="008A1FF6"/>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8A1FF6"/>
    <w:rPr>
      <w:sz w:val="16"/>
      <w:szCs w:val="16"/>
    </w:rPr>
  </w:style>
  <w:style w:type="paragraph" w:styleId="CommentText">
    <w:name w:val="annotation text"/>
    <w:basedOn w:val="Normal"/>
    <w:link w:val="CommentTextChar"/>
    <w:uiPriority w:val="99"/>
    <w:semiHidden/>
    <w:unhideWhenUsed/>
    <w:rsid w:val="008A1FF6"/>
    <w:pPr>
      <w:spacing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8A1FF6"/>
    <w:rPr>
      <w:rFonts w:ascii="Times New Roman" w:eastAsia="Times New Roman" w:hAnsi="Times New Roman" w:cs="Times New Roman"/>
      <w:sz w:val="20"/>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8A1F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8A1FF6"/>
    <w:pPr>
      <w:ind w:left="720"/>
      <w:contextualSpacing/>
    </w:pPr>
  </w:style>
  <w:style w:type="paragraph" w:customStyle="1" w:styleId="textbold">
    <w:name w:val="text bold"/>
    <w:basedOn w:val="Normal"/>
    <w:link w:val="Emphasis"/>
    <w:autoRedefine/>
    <w:uiPriority w:val="20"/>
    <w:qFormat/>
    <w:rsid w:val="00892D85"/>
    <w:pPr>
      <w:spacing w:line="256" w:lineRule="auto"/>
      <w:ind w:left="720"/>
    </w:pPr>
    <w:rPr>
      <w:b/>
      <w:iCs/>
      <w:u w:val="single"/>
    </w:rPr>
  </w:style>
  <w:style w:type="character" w:customStyle="1" w:styleId="StyleThickunderline1">
    <w:name w:val="Style Thick underline1"/>
    <w:basedOn w:val="DefaultParagraphFont"/>
    <w:rsid w:val="00892D85"/>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ews.un.org/en/story/2021/07/1095152" TargetMode="External"/><Relationship Id="rId18" Type="http://schemas.openxmlformats.org/officeDocument/2006/relationships/hyperlink" Target="https://www.wto.org/english/news_e/news21_e/gc_05may21_e.htm" TargetMode="External"/><Relationship Id="rId26" Type="http://schemas.openxmlformats.org/officeDocument/2006/relationships/hyperlink" Target="https://www.devex.com/news/the-cold-chain-storage-challenge-99869" TargetMode="External"/><Relationship Id="rId39" Type="http://schemas.openxmlformats.org/officeDocument/2006/relationships/hyperlink" Target="https://www.wto.org/english/news_e/news21_e/if_22jun21_e.htm" TargetMode="External"/><Relationship Id="rId21" Type="http://schemas.openxmlformats.org/officeDocument/2006/relationships/hyperlink" Target="https://www.devex.com/news/wto-chief-to-g-20-donate-2-3b-more-covid-19-vaccine-doses-100306" TargetMode="External"/><Relationship Id="rId34" Type="http://schemas.openxmlformats.org/officeDocument/2006/relationships/hyperlink" Target="https://www.wto.org/english/news_e/news21_e/dgno_21may21_e.htm" TargetMode="External"/><Relationship Id="rId42" Type="http://schemas.openxmlformats.org/officeDocument/2006/relationships/hyperlink" Target="https://unctad.org/news/unctad-report-says-least-developed-countries-position-improve-access-medicines-through-local-0"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pps.who.int/iris/bitstream/handle/10665/342715/OEW28-0511072021.pdf" TargetMode="External"/><Relationship Id="rId29" Type="http://schemas.openxmlformats.org/officeDocument/2006/relationships/hyperlink" Target="https://www.tfafacility.org/ratificat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evex.com/news/authors/1581504" TargetMode="External"/><Relationship Id="rId24" Type="http://schemas.openxmlformats.org/officeDocument/2006/relationships/hyperlink" Target="https://www.devex.com/news/india-crisis-puts-covax-150-million-doses-behind-schedule-99860" TargetMode="External"/><Relationship Id="rId32" Type="http://schemas.openxmlformats.org/officeDocument/2006/relationships/hyperlink" Target="https://www.wto-ilibrary.org/trade-facilitation-and-customs-valuation/world-trade-report-2015_f2985d96-en" TargetMode="External"/><Relationship Id="rId37" Type="http://schemas.openxmlformats.org/officeDocument/2006/relationships/hyperlink" Target="https://www.devex.com/news/what-to-make-of-the-2020-dac-stats-99641" TargetMode="External"/><Relationship Id="rId40" Type="http://schemas.openxmlformats.org/officeDocument/2006/relationships/hyperlink" Target="https://www.devex.com/organizations/enhanced-integrated-framework-eif-78046"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uneca.org/sites/default/files/com/2021/E2100045-English-CoM21-Progress-in-the-implementation-of-the-priority-areas-of-the-Programme-of-Action-for-the-Least-Developed-Countries-for-the-Decade-2011-2020_Istanbul-Programme-of-Action.pdf" TargetMode="External"/><Relationship Id="rId23" Type="http://schemas.openxmlformats.org/officeDocument/2006/relationships/hyperlink" Target="https://www.who.int/news/item/13-06-2021-g7-announces-pledges-of-870-million-covid-19-vaccine-doses-of-which-at-least-half-to-be-delivered-by-the-end-of-2021" TargetMode="External"/><Relationship Id="rId28" Type="http://schemas.openxmlformats.org/officeDocument/2006/relationships/hyperlink" Target="https://www.wto.org/english/tratop_e/tradfa_e/tradfa_e.htm" TargetMode="External"/><Relationship Id="rId36" Type="http://schemas.openxmlformats.org/officeDocument/2006/relationships/hyperlink" Target="https://www.devex.com/organizations/development-assistance-committee-dac-100607" TargetMode="External"/><Relationship Id="rId10" Type="http://schemas.openxmlformats.org/officeDocument/2006/relationships/hyperlink" Target="https://www.barrons.com/articles/big-pharma-is-not-the-tobacco-industry-51620315693" TargetMode="External"/><Relationship Id="rId19" Type="http://schemas.openxmlformats.org/officeDocument/2006/relationships/hyperlink" Target="https://news.un.org/en/story/2021/05/1091732" TargetMode="External"/><Relationship Id="rId31" Type="http://schemas.openxmlformats.org/officeDocument/2006/relationships/hyperlink" Target="https://www.tradefacilitation.org/article/two-new-mozambique-projects-aim-to-ease-access-to-vaccines-medical-products/" TargetMode="External"/><Relationship Id="rId44" Type="http://schemas.openxmlformats.org/officeDocument/2006/relationships/hyperlink" Target="https://trade4devnews.enhancedif.org/en/op-ed/access-denied-ensuring-vaccines-worlds-poorest-countries" TargetMode="External"/><Relationship Id="rId4" Type="http://schemas.openxmlformats.org/officeDocument/2006/relationships/customXml" Target="../customXml/item4.xml"/><Relationship Id="rId9" Type="http://schemas.openxmlformats.org/officeDocument/2006/relationships/hyperlink" Target="https://www.cbo.goc/publication/57126" TargetMode="External"/><Relationship Id="rId14" Type="http://schemas.openxmlformats.org/officeDocument/2006/relationships/hyperlink" Target="https://www.devex.com/organizations/world-health-organization-who-30562" TargetMode="External"/><Relationship Id="rId22" Type="http://schemas.openxmlformats.org/officeDocument/2006/relationships/hyperlink" Target="https://www.devex.com/news/wto-council-offers-hope-for-trips-vaccine-proposal-100125" TargetMode="External"/><Relationship Id="rId27" Type="http://schemas.openxmlformats.org/officeDocument/2006/relationships/hyperlink" Target="https://www.devex.com/organizations/world-trade-organization-wto-44694" TargetMode="External"/><Relationship Id="rId30" Type="http://schemas.openxmlformats.org/officeDocument/2006/relationships/hyperlink" Target="https://www.devex.com/organizations/global-alliance-for-trade-facilitation-102992" TargetMode="External"/><Relationship Id="rId35" Type="http://schemas.openxmlformats.org/officeDocument/2006/relationships/hyperlink" Target="https://www.devex.com/organizations/organisation-for-economic-co-operation-and-development-oecd-29872" TargetMode="External"/><Relationship Id="rId43" Type="http://schemas.openxmlformats.org/officeDocument/2006/relationships/hyperlink" Target="https://www.bloomberg.com/news/articles/2021-07-26/africa-must-build-vaccine-production-capacity-wto-chief-say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ourworldindata.org/covid-vaccinations" TargetMode="External"/><Relationship Id="rId17" Type="http://schemas.openxmlformats.org/officeDocument/2006/relationships/hyperlink" Target="https://www.un.org/development/desa/dpad/2021/major-study-on-covid-19-impact-on-ldcs-released/" TargetMode="External"/><Relationship Id="rId25" Type="http://schemas.openxmlformats.org/officeDocument/2006/relationships/hyperlink" Target="https://unctad.org/news/export-restrictions-do-not-help-fight-covid-19" TargetMode="External"/><Relationship Id="rId33" Type="http://schemas.openxmlformats.org/officeDocument/2006/relationships/hyperlink" Target="https://www.devex.com/news/cepi-ceo-concerted-effort-needed-to-build-lmic-vaccine-manufacturing-100013" TargetMode="External"/><Relationship Id="rId38" Type="http://schemas.openxmlformats.org/officeDocument/2006/relationships/hyperlink" Target="https://www.weforum.org/agenda/2021/01/helping-small-businesses-build-resilience/" TargetMode="External"/><Relationship Id="rId46" Type="http://schemas.openxmlformats.org/officeDocument/2006/relationships/theme" Target="theme/theme1.xml"/><Relationship Id="rId20" Type="http://schemas.openxmlformats.org/officeDocument/2006/relationships/hyperlink" Target="https://observatoryihr.org/news/covid-19-vaccine-distribution-highlights-social-inequality/" TargetMode="External"/><Relationship Id="rId41" Type="http://schemas.openxmlformats.org/officeDocument/2006/relationships/hyperlink" Target="http://www.healthdata.org/sites/default/files/files/policy_report/FGH/2020/FGH_2019_Interior_Final_Online_2020.09.1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gel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8</Pages>
  <Words>5114</Words>
  <Characters>29153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Angela Wang</cp:lastModifiedBy>
  <cp:revision>1</cp:revision>
  <dcterms:created xsi:type="dcterms:W3CDTF">2021-10-01T23:05:00Z</dcterms:created>
  <dcterms:modified xsi:type="dcterms:W3CDTF">2021-10-01T23:42:00Z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