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D6974" w14:textId="77777777" w:rsidR="0050332C" w:rsidRDefault="0050332C" w:rsidP="0050332C">
      <w:pPr>
        <w:pStyle w:val="Heading4"/>
      </w:pPr>
    </w:p>
    <w:p w14:paraId="4CF62B51" w14:textId="77777777" w:rsidR="00327BF8" w:rsidRDefault="00327BF8" w:rsidP="00327BF8">
      <w:pPr>
        <w:pStyle w:val="Heading2"/>
      </w:pPr>
      <w:r>
        <w:lastRenderedPageBreak/>
        <w:t>3</w:t>
      </w:r>
    </w:p>
    <w:p w14:paraId="1AE89E11" w14:textId="2F3CB662" w:rsidR="00327BF8" w:rsidRPr="009A0BAF" w:rsidRDefault="00327BF8" w:rsidP="00327BF8">
      <w:pPr>
        <w:pStyle w:val="Heading4"/>
        <w:rPr>
          <w:rFonts w:cs="Calibri"/>
        </w:rPr>
      </w:pPr>
      <w:r w:rsidRPr="009A0BAF">
        <w:rPr>
          <w:rFonts w:cs="Calibri"/>
        </w:rPr>
        <w:t xml:space="preserve">Interpretation: Debaters must disclose all constructive positions </w:t>
      </w:r>
      <w:r>
        <w:rPr>
          <w:rFonts w:cs="Calibri"/>
        </w:rPr>
        <w:t xml:space="preserve">excluding personal narratives or personally sensitive information </w:t>
      </w:r>
      <w:r w:rsidRPr="009A0BAF">
        <w:rPr>
          <w:rFonts w:cs="Calibri"/>
        </w:rPr>
        <w:t>on open source with</w:t>
      </w:r>
      <w:r>
        <w:rPr>
          <w:rFonts w:cs="Calibri"/>
        </w:rPr>
        <w:t xml:space="preserve"> underlining and</w:t>
      </w:r>
      <w:r w:rsidRPr="009A0BAF">
        <w:rPr>
          <w:rFonts w:cs="Calibri"/>
        </w:rPr>
        <w:t xml:space="preserve"> highlighting on the </w:t>
      </w:r>
      <w:r>
        <w:rPr>
          <w:rFonts w:cs="Calibri"/>
        </w:rPr>
        <w:t>2020</w:t>
      </w:r>
      <w:r w:rsidRPr="009A0BAF">
        <w:rPr>
          <w:rFonts w:cs="Calibri"/>
        </w:rPr>
        <w:t>-</w:t>
      </w:r>
      <w:r>
        <w:rPr>
          <w:rFonts w:cs="Calibri"/>
        </w:rPr>
        <w:t>21</w:t>
      </w:r>
      <w:r w:rsidRPr="009A0BAF">
        <w:rPr>
          <w:rFonts w:cs="Calibri"/>
        </w:rPr>
        <w:t xml:space="preserve"> NDCA LD wiki after the round in which they read them.</w:t>
      </w:r>
    </w:p>
    <w:p w14:paraId="6904AB45" w14:textId="77777777" w:rsidR="00327BF8" w:rsidRDefault="00327BF8" w:rsidP="00327BF8">
      <w:pPr>
        <w:pStyle w:val="Heading4"/>
        <w:rPr>
          <w:rFonts w:cs="Calibri"/>
        </w:rPr>
      </w:pPr>
      <w:r w:rsidRPr="009A0BAF">
        <w:rPr>
          <w:rFonts w:cs="Calibri"/>
        </w:rPr>
        <w:t xml:space="preserve">Violation – </w:t>
      </w:r>
      <w:r>
        <w:rPr>
          <w:rFonts w:cs="Calibri"/>
        </w:rPr>
        <w:t>screenshots in the doc prove they don’t</w:t>
      </w:r>
    </w:p>
    <w:p w14:paraId="472DA21F" w14:textId="64A0FE82" w:rsidR="00716D0C" w:rsidRPr="00716D0C" w:rsidRDefault="00716D0C" w:rsidP="00716D0C">
      <w:pPr>
        <w:pStyle w:val="Heading4"/>
      </w:pPr>
      <w:r>
        <w:t>They must disclose their card those are not part of the personal narrative</w:t>
      </w:r>
    </w:p>
    <w:p w14:paraId="732B5FA3" w14:textId="77777777" w:rsidR="00327BF8" w:rsidRDefault="00327BF8" w:rsidP="00327BF8"/>
    <w:p w14:paraId="157F7F50" w14:textId="5533024E" w:rsidR="00AB32BC" w:rsidRDefault="00327BF8" w:rsidP="00327BF8">
      <w:r>
        <w:t>Theirs:</w:t>
      </w:r>
    </w:p>
    <w:p w14:paraId="58AF6F11" w14:textId="4BD862B6" w:rsidR="00327BF8" w:rsidRDefault="00327BF8" w:rsidP="00327BF8"/>
    <w:p w14:paraId="5D44D5B6" w14:textId="77777777" w:rsidR="00327BF8" w:rsidRDefault="00327BF8" w:rsidP="00327BF8"/>
    <w:p w14:paraId="34C78E98" w14:textId="77777777" w:rsidR="00327BF8" w:rsidRDefault="00327BF8" w:rsidP="00327BF8">
      <w:r>
        <w:t>Mine:</w:t>
      </w:r>
    </w:p>
    <w:p w14:paraId="3D8DCA40" w14:textId="474FB1B7" w:rsidR="00FD42A4" w:rsidRDefault="00FD42A4" w:rsidP="00327BF8">
      <w:bookmarkStart w:id="0" w:name="_GoBack"/>
      <w:bookmarkEnd w:id="0"/>
    </w:p>
    <w:p w14:paraId="66B63123" w14:textId="77777777" w:rsidR="00327BF8" w:rsidRDefault="00327BF8" w:rsidP="00327BF8"/>
    <w:p w14:paraId="7687F656" w14:textId="77777777" w:rsidR="00327BF8" w:rsidRPr="000956FB" w:rsidRDefault="00327BF8" w:rsidP="00327BF8"/>
    <w:p w14:paraId="59022D4A" w14:textId="77777777" w:rsidR="00327BF8" w:rsidRDefault="00327BF8" w:rsidP="00327BF8">
      <w:pPr>
        <w:pStyle w:val="Heading4"/>
        <w:rPr>
          <w:rFonts w:cs="Calibri"/>
        </w:rPr>
      </w:pPr>
      <w:r>
        <w:rPr>
          <w:rFonts w:cs="Calibri"/>
        </w:rPr>
        <w:t>Negate:</w:t>
      </w:r>
    </w:p>
    <w:p w14:paraId="43904706" w14:textId="77777777" w:rsidR="00327BF8" w:rsidRPr="000956FB" w:rsidRDefault="00327BF8" w:rsidP="00327BF8">
      <w:pPr>
        <w:pStyle w:val="Heading4"/>
        <w:rPr>
          <w:rFonts w:eastAsia="Times New Roman"/>
          <w:szCs w:val="20"/>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w:t>
      </w:r>
      <w:r>
        <w:rPr>
          <w:rFonts w:cs="Calibri"/>
        </w:rPr>
        <w:t>s</w:t>
      </w:r>
      <w:r>
        <w:rPr>
          <w:rFonts w:eastAsia="Times New Roman"/>
          <w:szCs w:val="20"/>
        </w:rPr>
        <w:t xml:space="preserve"> – </w:t>
      </w:r>
      <w:r>
        <w:t>it equals the playing field</w:t>
      </w:r>
    </w:p>
    <w:p w14:paraId="1101948A" w14:textId="77777777" w:rsidR="00327BF8" w:rsidRDefault="00327BF8" w:rsidP="00327BF8">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04AC2011" w14:textId="77777777" w:rsidR="00327BF8" w:rsidRPr="00D37464" w:rsidRDefault="00327BF8" w:rsidP="00327BF8">
      <w:pPr>
        <w:rPr>
          <w:szCs w:val="26"/>
        </w:rPr>
      </w:pPr>
      <w:r w:rsidRPr="00D37464">
        <w:rPr>
          <w:b/>
          <w:sz w:val="26"/>
          <w:szCs w:val="26"/>
          <w:u w:val="single"/>
        </w:rPr>
        <w:t>Open source improves on usual disclosure practices</w:t>
      </w:r>
      <w:r w:rsidRPr="00D37464">
        <w:rPr>
          <w:szCs w:val="26"/>
        </w:rPr>
        <w:t xml:space="preserve"> in the obvious way – </w:t>
      </w:r>
      <w:r w:rsidRPr="00FB7F3C">
        <w:rPr>
          <w:b/>
          <w:sz w:val="26"/>
          <w:szCs w:val="26"/>
          <w:highlight w:val="green"/>
          <w:u w:val="single"/>
        </w:rPr>
        <w:t>you can read their ev</w:t>
      </w:r>
      <w:r w:rsidRPr="00D37464">
        <w:rPr>
          <w:b/>
          <w:sz w:val="26"/>
          <w:szCs w:val="26"/>
          <w:u w:val="single"/>
        </w:rPr>
        <w:t xml:space="preserve">idence </w:t>
      </w:r>
      <w:r w:rsidRPr="00FB7F3C">
        <w:rPr>
          <w:b/>
          <w:sz w:val="26"/>
          <w:szCs w:val="26"/>
          <w:highlight w:val="green"/>
          <w:u w:val="single"/>
        </w:rPr>
        <w:t>for better prep</w:t>
      </w:r>
      <w:r w:rsidRPr="00D37464">
        <w:rPr>
          <w:rStyle w:val="Emphasis"/>
        </w:rPr>
        <w:t>aration</w:t>
      </w:r>
      <w:r w:rsidRPr="00D37464">
        <w:rPr>
          <w:szCs w:val="26"/>
        </w:rPr>
        <w:t xml:space="preserve"> – and in a number of smaller ways too. </w:t>
      </w:r>
      <w:r w:rsidRPr="00D37464">
        <w:rPr>
          <w:b/>
          <w:sz w:val="26"/>
          <w:szCs w:val="26"/>
          <w:u w:val="single"/>
        </w:rPr>
        <w:t>It solves the analytics problem</w:t>
      </w:r>
      <w:r w:rsidRPr="00D37464">
        <w:rPr>
          <w:szCs w:val="26"/>
        </w:rPr>
        <w:t xml:space="preserve"> I discussed above, </w:t>
      </w:r>
      <w:r w:rsidRPr="00D37464">
        <w:rPr>
          <w:b/>
          <w:sz w:val="26"/>
          <w:szCs w:val="26"/>
          <w:u w:val="single"/>
        </w:rPr>
        <w:t xml:space="preserve">so </w:t>
      </w:r>
      <w:r w:rsidRPr="00FB7F3C">
        <w:rPr>
          <w:b/>
          <w:sz w:val="26"/>
          <w:szCs w:val="26"/>
          <w:highlight w:val="green"/>
          <w:u w:val="single"/>
        </w:rPr>
        <w:t>round-altering uncarded arguments are available</w:t>
      </w:r>
      <w:r w:rsidRPr="00D37464">
        <w:rPr>
          <w:szCs w:val="26"/>
        </w:rPr>
        <w:t xml:space="preserve"> (though this doesn’t really apply to Harvard-Westlake), </w:t>
      </w:r>
      <w:r w:rsidRPr="00D37464">
        <w:rPr>
          <w:b/>
          <w:sz w:val="26"/>
          <w:szCs w:val="26"/>
          <w:u w:val="single"/>
        </w:rPr>
        <w:t xml:space="preserve">and </w:t>
      </w:r>
      <w:r w:rsidRPr="00FB7F3C">
        <w:rPr>
          <w:b/>
          <w:sz w:val="26"/>
          <w:szCs w:val="26"/>
          <w:highlight w:val="green"/>
          <w:u w:val="single"/>
        </w:rPr>
        <w:t>it gives access to evidence from paywalled articles</w:t>
      </w:r>
      <w:r w:rsidRPr="00D37464">
        <w:rPr>
          <w:szCs w:val="26"/>
        </w:rPr>
        <w:t xml:space="preserve">. </w:t>
      </w:r>
      <w:r w:rsidRPr="00D37464">
        <w:rPr>
          <w:b/>
          <w:sz w:val="26"/>
          <w:szCs w:val="26"/>
          <w:u w:val="single"/>
        </w:rPr>
        <w:t xml:space="preserve">Every season I coach debaters who lack access to major databases; </w:t>
      </w:r>
      <w:r w:rsidRPr="00FB7F3C">
        <w:rPr>
          <w:b/>
          <w:sz w:val="26"/>
          <w:szCs w:val="26"/>
          <w:highlight w:val="green"/>
          <w:u w:val="single"/>
        </w:rPr>
        <w:t>for schools without robust online library offerings or</w:t>
      </w:r>
      <w:r w:rsidRPr="00D37464">
        <w:rPr>
          <w:b/>
          <w:sz w:val="26"/>
          <w:szCs w:val="26"/>
          <w:u w:val="single"/>
        </w:rPr>
        <w:t xml:space="preserve"> teams without </w:t>
      </w:r>
      <w:r w:rsidRPr="00FB7F3C">
        <w:rPr>
          <w:b/>
          <w:sz w:val="26"/>
          <w:szCs w:val="26"/>
          <w:highlight w:val="green"/>
          <w:u w:val="single"/>
        </w:rPr>
        <w:t>college coaches</w:t>
      </w:r>
      <w:r w:rsidRPr="00D37464">
        <w:rPr>
          <w:b/>
          <w:sz w:val="26"/>
          <w:szCs w:val="26"/>
          <w:u w:val="single"/>
        </w:rPr>
        <w:t>, this matters a lot</w:t>
      </w:r>
      <w:r w:rsidRPr="00D37464">
        <w:rPr>
          <w:szCs w:val="26"/>
        </w:rPr>
        <w:t>.</w:t>
      </w:r>
    </w:p>
    <w:p w14:paraId="5A56ECEA" w14:textId="77777777" w:rsidR="00327BF8" w:rsidRDefault="00327BF8" w:rsidP="00327BF8">
      <w:pPr>
        <w:pStyle w:val="Heading4"/>
        <w:rPr>
          <w:rFonts w:cs="Calibri"/>
        </w:rPr>
      </w:pPr>
      <w:r>
        <w:rPr>
          <w:rFonts w:cs="Calibri"/>
        </w:rPr>
        <w:t>2]</w:t>
      </w:r>
      <w:r w:rsidRPr="009A0BAF">
        <w:rPr>
          <w:rFonts w:cs="Calibri"/>
        </w:rPr>
        <w:t xml:space="preserve"> Evidence ethics – open source is the only way to verify </w:t>
      </w:r>
      <w:r>
        <w:rPr>
          <w:rFonts w:cs="Calibri"/>
        </w:rPr>
        <w:t>pre-round</w:t>
      </w:r>
      <w:r w:rsidRPr="009A0BAF">
        <w:rPr>
          <w:rFonts w:cs="Calibri"/>
        </w:rPr>
        <w:t xml:space="preserve"> that cards aren’t miscut</w:t>
      </w:r>
      <w:r>
        <w:rPr>
          <w:rFonts w:cs="Calibri"/>
        </w:rPr>
        <w:t xml:space="preserve"> or</w:t>
      </w:r>
      <w:r w:rsidRPr="009A0BAF">
        <w:rPr>
          <w:rFonts w:cs="Calibri"/>
        </w:rPr>
        <w:t xml:space="preserve"> highlighted or bracketed unethically. That’s a voter – maintaining ethical ev practices is key to being good academics and we should be able to verify you didn’t cheat</w:t>
      </w:r>
      <w:r>
        <w:rPr>
          <w:rFonts w:cs="Calibri"/>
        </w:rPr>
        <w:t xml:space="preserve">. </w:t>
      </w:r>
    </w:p>
    <w:p w14:paraId="61F577B5" w14:textId="20FE4C92" w:rsidR="0064544D" w:rsidRPr="0064544D" w:rsidRDefault="0064544D" w:rsidP="0064544D">
      <w:pPr>
        <w:pStyle w:val="Heading4"/>
      </w:pPr>
      <w:r>
        <w:t>Norming o/ws any other benefit key to creating safe realms of debate</w:t>
      </w:r>
    </w:p>
    <w:p w14:paraId="53CBA473" w14:textId="77777777" w:rsidR="00327BF8" w:rsidRPr="00FB7F3C" w:rsidRDefault="00327BF8" w:rsidP="00327BF8"/>
    <w:p w14:paraId="540EC2AC" w14:textId="77777777" w:rsidR="00716D0C" w:rsidRDefault="00716D0C" w:rsidP="00716D0C">
      <w:pPr>
        <w:pStyle w:val="Heading4"/>
      </w:pPr>
      <w:r w:rsidRPr="0082588D">
        <w:t>Drop the debater</w:t>
      </w:r>
      <w:r>
        <w:t>.</w:t>
      </w:r>
      <w:r w:rsidRPr="0082588D">
        <w:t xml:space="preserve"> Drop the arg is severance since you jump </w:t>
      </w:r>
      <w:r>
        <w:t>ship</w:t>
      </w:r>
      <w:r w:rsidRPr="0082588D">
        <w:t xml:space="preserve"> from your advocacy which perpetuates abuse since it allows you to restart the round. </w:t>
      </w:r>
    </w:p>
    <w:p w14:paraId="554F2FE7" w14:textId="77777777" w:rsidR="00716D0C" w:rsidRDefault="00716D0C" w:rsidP="00716D0C">
      <w:pPr>
        <w:pStyle w:val="Heading4"/>
      </w:pPr>
      <w:r w:rsidRPr="0082588D">
        <w:t xml:space="preserve">Competing interps: 1. Reasonability causes a race to the bottom where we read increasingly unfair practices that minimally fit the brightline 2. Collapses- you use offense-defense to determine reasonability being good which concedes the authority of competing interps </w:t>
      </w:r>
    </w:p>
    <w:p w14:paraId="59ED8E94" w14:textId="77777777" w:rsidR="00716D0C" w:rsidRDefault="00716D0C" w:rsidP="00716D0C">
      <w:pPr>
        <w:pStyle w:val="Heading4"/>
      </w:pPr>
      <w:r w:rsidRPr="0082588D">
        <w:t>No RVIs: 1. Illogical- being topical doesn’t mean you should win, it’s just a burden. 2. Chilling effect- debaters will be scared to read theory for fear of losing to a prepped out counter interp, proliferating abuse</w:t>
      </w:r>
    </w:p>
    <w:p w14:paraId="09839F8E" w14:textId="77777777" w:rsidR="00716D0C" w:rsidRPr="00EF4607" w:rsidRDefault="00716D0C" w:rsidP="00716D0C">
      <w:pPr>
        <w:pStyle w:val="Heading3"/>
        <w:rPr>
          <w:rFonts w:asciiTheme="minorHAnsi" w:hAnsiTheme="minorHAnsi" w:cstheme="minorHAnsi"/>
        </w:rPr>
      </w:pPr>
      <w:r>
        <w:rPr>
          <w:rFonts w:asciiTheme="minorHAnsi" w:hAnsiTheme="minorHAnsi" w:cstheme="minorHAnsi"/>
        </w:rPr>
        <w:t>2</w:t>
      </w:r>
    </w:p>
    <w:p w14:paraId="198CD19F" w14:textId="77777777" w:rsidR="00716D0C" w:rsidRPr="00EF4607" w:rsidRDefault="00716D0C" w:rsidP="00716D0C">
      <w:pPr>
        <w:pStyle w:val="Heading4"/>
        <w:rPr>
          <w:rFonts w:asciiTheme="minorHAnsi" w:hAnsiTheme="minorHAnsi" w:cstheme="minorHAnsi"/>
        </w:rPr>
      </w:pPr>
      <w:r w:rsidRPr="00EF4607">
        <w:rPr>
          <w:rFonts w:asciiTheme="minorHAnsi" w:hAnsiTheme="minorHAnsi" w:cstheme="minorHAnsi"/>
        </w:rPr>
        <w:t>Interpretation: Topical affirmatives must specify which medicines they defend.</w:t>
      </w:r>
    </w:p>
    <w:p w14:paraId="4A527BBB" w14:textId="77777777" w:rsidR="00716D0C" w:rsidRPr="00EF4607" w:rsidRDefault="00716D0C" w:rsidP="00716D0C">
      <w:pPr>
        <w:pStyle w:val="Heading4"/>
        <w:rPr>
          <w:rFonts w:asciiTheme="minorHAnsi" w:hAnsiTheme="minorHAnsi" w:cstheme="minorHAnsi"/>
        </w:rPr>
      </w:pPr>
      <w:r w:rsidRPr="00EF4607">
        <w:rPr>
          <w:rFonts w:asciiTheme="minorHAnsi" w:hAnsiTheme="minorHAnsi" w:cstheme="minorHAnsi"/>
        </w:rPr>
        <w:t>Violation: They don’t</w:t>
      </w:r>
    </w:p>
    <w:p w14:paraId="59618CE6" w14:textId="77777777" w:rsidR="00716D0C" w:rsidRPr="00EF4607" w:rsidRDefault="00716D0C" w:rsidP="00716D0C">
      <w:pPr>
        <w:pStyle w:val="Heading4"/>
        <w:rPr>
          <w:rFonts w:asciiTheme="minorHAnsi" w:hAnsiTheme="minorHAnsi" w:cstheme="minorHAnsi"/>
        </w:rPr>
      </w:pPr>
      <w:r w:rsidRPr="00EF4607">
        <w:rPr>
          <w:rFonts w:asciiTheme="minorHAnsi" w:hAnsiTheme="minorHAnsi" w:cstheme="minorHAnsi"/>
        </w:rPr>
        <w:t>Standards:</w:t>
      </w:r>
    </w:p>
    <w:p w14:paraId="0E6736D7" w14:textId="77777777" w:rsidR="00716D0C" w:rsidRPr="00EF4607" w:rsidRDefault="00716D0C" w:rsidP="00716D0C">
      <w:pPr>
        <w:pStyle w:val="Heading4"/>
        <w:numPr>
          <w:ilvl w:val="0"/>
          <w:numId w:val="12"/>
        </w:numPr>
        <w:tabs>
          <w:tab w:val="num" w:pos="360"/>
        </w:tabs>
        <w:ind w:left="360"/>
        <w:rPr>
          <w:rFonts w:asciiTheme="minorHAnsi" w:hAnsiTheme="minorHAnsi" w:cstheme="minorHAnsi"/>
        </w:rPr>
      </w:pPr>
      <w:r w:rsidRPr="00EF4607">
        <w:rPr>
          <w:rFonts w:asciiTheme="minorHAnsi" w:hAnsiTheme="minorHAnsi" w:cstheme="minorHAnsi"/>
        </w:rPr>
        <w:t>Ground - Not specifying destroys neg ground because they can shift and clarify which medicines they defend in the 1AR to no link DAs and perm CPs</w:t>
      </w:r>
    </w:p>
    <w:p w14:paraId="28AF7D12" w14:textId="77777777" w:rsidR="00716D0C" w:rsidRPr="00EF4607" w:rsidRDefault="00716D0C" w:rsidP="00716D0C">
      <w:pPr>
        <w:pStyle w:val="Heading4"/>
        <w:numPr>
          <w:ilvl w:val="0"/>
          <w:numId w:val="12"/>
        </w:numPr>
        <w:tabs>
          <w:tab w:val="num" w:pos="360"/>
        </w:tabs>
        <w:ind w:left="360"/>
        <w:rPr>
          <w:rFonts w:asciiTheme="minorHAnsi" w:hAnsiTheme="minorHAnsi" w:cstheme="minorHAnsi"/>
        </w:rPr>
      </w:pPr>
      <w:r w:rsidRPr="00EF4607">
        <w:rPr>
          <w:rFonts w:asciiTheme="minorHAnsi" w:hAnsiTheme="minorHAnsi" w:cstheme="minorHAnsi"/>
        </w:rPr>
        <w:t>Topic education – vague terms like medicine prevent us from having in-depth discussion about the topic</w:t>
      </w:r>
    </w:p>
    <w:p w14:paraId="6F5DE065" w14:textId="3470B6C4" w:rsidR="00716D0C" w:rsidRPr="00EF4607" w:rsidRDefault="00716D0C" w:rsidP="00716D0C">
      <w:pPr>
        <w:pStyle w:val="Heading4"/>
        <w:rPr>
          <w:rFonts w:asciiTheme="minorHAnsi" w:hAnsiTheme="minorHAnsi" w:cstheme="minorHAnsi"/>
        </w:rPr>
      </w:pPr>
      <w:r w:rsidRPr="00EF4607">
        <w:rPr>
          <w:rFonts w:asciiTheme="minorHAnsi" w:hAnsiTheme="minorHAnsi" w:cstheme="minorHAnsi"/>
        </w:rPr>
        <w:t>Topicality is a voter for fairness and education – drop the debater</w:t>
      </w:r>
      <w:r w:rsidR="009650EC">
        <w:rPr>
          <w:rFonts w:asciiTheme="minorHAnsi" w:hAnsiTheme="minorHAnsi" w:cstheme="minorHAnsi"/>
        </w:rPr>
        <w:t xml:space="preserve">, don’t weigh case against T its indicting your ability to read the aff in the first llace dso the argumetns are onaccesible , pschological violence doesn’t ou/w you can do this aff while specfying specfic medicines that cause chinese racism </w:t>
      </w:r>
    </w:p>
    <w:p w14:paraId="001E01CD" w14:textId="24A8B886" w:rsidR="00716D0C" w:rsidRPr="00EF4607" w:rsidRDefault="00716D0C" w:rsidP="00716D0C">
      <w:pPr>
        <w:pStyle w:val="Heading4"/>
      </w:pPr>
      <w:r>
        <w:t xml:space="preserve">Extent </w:t>
      </w:r>
      <w:r w:rsidR="006178B8">
        <w:t>paradimgm</w:t>
      </w:r>
      <w:r>
        <w:t>issues here</w:t>
      </w:r>
    </w:p>
    <w:p w14:paraId="6F135773" w14:textId="77777777" w:rsidR="00716D0C" w:rsidRPr="00FB7F3C" w:rsidRDefault="00716D0C" w:rsidP="00327BF8"/>
    <w:p w14:paraId="6B0285C0" w14:textId="77777777" w:rsidR="00327BF8" w:rsidRPr="0010559B" w:rsidRDefault="00327BF8" w:rsidP="00327BF8">
      <w:pPr>
        <w:rPr>
          <w:sz w:val="10"/>
        </w:rPr>
      </w:pPr>
      <w:r w:rsidRPr="00B20C82">
        <w:rPr>
          <w:sz w:val="10"/>
        </w:rPr>
        <w:t xml:space="preserve"> </w:t>
      </w:r>
    </w:p>
    <w:p w14:paraId="1EA577EB" w14:textId="77777777" w:rsidR="00327BF8" w:rsidRDefault="00327BF8" w:rsidP="003675BD">
      <w:pPr>
        <w:pStyle w:val="Heading3"/>
      </w:pPr>
    </w:p>
    <w:p w14:paraId="2CE25CCF" w14:textId="77777777" w:rsidR="003675BD" w:rsidRDefault="003675BD" w:rsidP="003675BD">
      <w:pPr>
        <w:pStyle w:val="Heading3"/>
      </w:pPr>
      <w:r>
        <w:t>1NC Text</w:t>
      </w:r>
    </w:p>
    <w:p w14:paraId="030F2BDF" w14:textId="77777777" w:rsidR="003675BD" w:rsidRDefault="003675BD" w:rsidP="003675BD">
      <w:pPr>
        <w:pStyle w:val="Heading4"/>
      </w:pPr>
      <w:r>
        <w:t>Text:</w:t>
      </w:r>
    </w:p>
    <w:p w14:paraId="7812C61A" w14:textId="77777777" w:rsidR="003675BD" w:rsidRPr="00DC6F8E" w:rsidRDefault="003675BD" w:rsidP="003675BD">
      <w:pPr>
        <w:pStyle w:val="Heading4"/>
      </w:pPr>
      <w:r>
        <w:t>1. The World Trade Organization ought to be abolished.</w:t>
      </w:r>
    </w:p>
    <w:p w14:paraId="73950E94" w14:textId="77777777" w:rsidR="0064544D" w:rsidRDefault="003675BD" w:rsidP="0064544D">
      <w:pPr>
        <w:pStyle w:val="Heading4"/>
      </w:pPr>
      <w:r>
        <w:t>2. The following 164 countries listed in the speech doc ought to independently and without influence from international g</w:t>
      </w:r>
      <w:r w:rsidR="0064544D">
        <w:t xml:space="preserve">overnment </w:t>
      </w:r>
      <w:r w:rsidR="0064544D">
        <w:t>states should eliminate IPPs to breakdown Chinese roboticism and</w:t>
      </w:r>
    </w:p>
    <w:p w14:paraId="69004123" w14:textId="77BBA7A5" w:rsidR="0064544D" w:rsidRDefault="0064544D" w:rsidP="006178B8">
      <w:pPr>
        <w:pStyle w:val="Heading4"/>
      </w:pPr>
      <w:r>
        <w:t>invoke Asian rage, which allows for better norms</w:t>
      </w:r>
    </w:p>
    <w:p w14:paraId="0346C737" w14:textId="49CFCD9B" w:rsidR="003675BD" w:rsidRDefault="0064544D" w:rsidP="0064544D">
      <w:pPr>
        <w:pStyle w:val="Heading4"/>
      </w:pPr>
      <w:r>
        <w:t>robots.</w:t>
      </w:r>
    </w:p>
    <w:p w14:paraId="4D554572" w14:textId="77777777" w:rsidR="003675BD" w:rsidRPr="00DC6F8E" w:rsidRDefault="003675BD" w:rsidP="003675BD"/>
    <w:p w14:paraId="5B5616A8" w14:textId="77777777" w:rsidR="003675BD" w:rsidRPr="00DC6F8E" w:rsidRDefault="003675BD" w:rsidP="003675BD">
      <w:pPr>
        <w:rPr>
          <w:sz w:val="12"/>
          <w:szCs w:val="12"/>
        </w:rPr>
      </w:pPr>
      <w:r w:rsidRPr="00DC6F8E">
        <w:rPr>
          <w:sz w:val="12"/>
          <w:szCs w:val="12"/>
        </w:rPr>
        <w:t>Afghanistan</w:t>
      </w:r>
    </w:p>
    <w:p w14:paraId="10B01F9F" w14:textId="77777777" w:rsidR="003675BD" w:rsidRPr="00DC6F8E" w:rsidRDefault="003675BD" w:rsidP="003675BD">
      <w:pPr>
        <w:rPr>
          <w:sz w:val="12"/>
          <w:szCs w:val="12"/>
        </w:rPr>
      </w:pPr>
      <w:r w:rsidRPr="00DC6F8E">
        <w:rPr>
          <w:sz w:val="12"/>
          <w:szCs w:val="12"/>
        </w:rPr>
        <w:t>Albania</w:t>
      </w:r>
    </w:p>
    <w:p w14:paraId="4FB9E283" w14:textId="77777777" w:rsidR="003675BD" w:rsidRPr="00DC6F8E" w:rsidRDefault="003675BD" w:rsidP="003675BD">
      <w:pPr>
        <w:rPr>
          <w:sz w:val="12"/>
          <w:szCs w:val="12"/>
        </w:rPr>
      </w:pPr>
      <w:r w:rsidRPr="00DC6F8E">
        <w:rPr>
          <w:sz w:val="12"/>
          <w:szCs w:val="12"/>
        </w:rPr>
        <w:t>Angola</w:t>
      </w:r>
    </w:p>
    <w:p w14:paraId="2933ADEF" w14:textId="77777777" w:rsidR="003675BD" w:rsidRPr="00DC6F8E" w:rsidRDefault="003675BD" w:rsidP="003675BD">
      <w:pPr>
        <w:rPr>
          <w:sz w:val="12"/>
          <w:szCs w:val="12"/>
        </w:rPr>
      </w:pPr>
      <w:r w:rsidRPr="00DC6F8E">
        <w:rPr>
          <w:sz w:val="12"/>
          <w:szCs w:val="12"/>
        </w:rPr>
        <w:t>Antigua and Barbuda</w:t>
      </w:r>
    </w:p>
    <w:p w14:paraId="3EA46458" w14:textId="77777777" w:rsidR="003675BD" w:rsidRPr="00DC6F8E" w:rsidRDefault="003675BD" w:rsidP="003675BD">
      <w:pPr>
        <w:rPr>
          <w:sz w:val="12"/>
          <w:szCs w:val="12"/>
        </w:rPr>
      </w:pPr>
      <w:r w:rsidRPr="00DC6F8E">
        <w:rPr>
          <w:sz w:val="12"/>
          <w:szCs w:val="12"/>
        </w:rPr>
        <w:t>Argentina</w:t>
      </w:r>
    </w:p>
    <w:p w14:paraId="43AA587D" w14:textId="77777777" w:rsidR="003675BD" w:rsidRPr="00DC6F8E" w:rsidRDefault="003675BD" w:rsidP="003675BD">
      <w:pPr>
        <w:rPr>
          <w:sz w:val="12"/>
          <w:szCs w:val="12"/>
        </w:rPr>
      </w:pPr>
      <w:r w:rsidRPr="00DC6F8E">
        <w:rPr>
          <w:sz w:val="12"/>
          <w:szCs w:val="12"/>
        </w:rPr>
        <w:t>Armenia</w:t>
      </w:r>
    </w:p>
    <w:p w14:paraId="7911890D" w14:textId="77777777" w:rsidR="003675BD" w:rsidRPr="00DC6F8E" w:rsidRDefault="003675BD" w:rsidP="003675BD">
      <w:pPr>
        <w:rPr>
          <w:sz w:val="12"/>
          <w:szCs w:val="12"/>
        </w:rPr>
      </w:pPr>
      <w:r w:rsidRPr="00DC6F8E">
        <w:rPr>
          <w:sz w:val="12"/>
          <w:szCs w:val="12"/>
        </w:rPr>
        <w:t>Australia</w:t>
      </w:r>
    </w:p>
    <w:p w14:paraId="30C3A92A" w14:textId="77777777" w:rsidR="003675BD" w:rsidRPr="00DC6F8E" w:rsidRDefault="003675BD" w:rsidP="003675BD">
      <w:pPr>
        <w:rPr>
          <w:sz w:val="12"/>
          <w:szCs w:val="12"/>
        </w:rPr>
      </w:pPr>
      <w:r w:rsidRPr="00DC6F8E">
        <w:rPr>
          <w:sz w:val="12"/>
          <w:szCs w:val="12"/>
        </w:rPr>
        <w:t>Austria</w:t>
      </w:r>
    </w:p>
    <w:p w14:paraId="5D3D8A65" w14:textId="77777777" w:rsidR="003675BD" w:rsidRPr="00DC6F8E" w:rsidRDefault="003675BD" w:rsidP="003675BD">
      <w:pPr>
        <w:rPr>
          <w:sz w:val="12"/>
          <w:szCs w:val="12"/>
        </w:rPr>
      </w:pPr>
      <w:r w:rsidRPr="00DC6F8E">
        <w:rPr>
          <w:sz w:val="12"/>
          <w:szCs w:val="12"/>
        </w:rPr>
        <w:t>Bahrain, Kingdom of</w:t>
      </w:r>
    </w:p>
    <w:p w14:paraId="1CF3323D" w14:textId="77777777" w:rsidR="003675BD" w:rsidRPr="00DC6F8E" w:rsidRDefault="003675BD" w:rsidP="003675BD">
      <w:pPr>
        <w:rPr>
          <w:sz w:val="12"/>
          <w:szCs w:val="12"/>
        </w:rPr>
      </w:pPr>
      <w:r w:rsidRPr="00DC6F8E">
        <w:rPr>
          <w:sz w:val="12"/>
          <w:szCs w:val="12"/>
        </w:rPr>
        <w:t>Bangladesh</w:t>
      </w:r>
    </w:p>
    <w:p w14:paraId="38DB1711" w14:textId="77777777" w:rsidR="003675BD" w:rsidRPr="00DC6F8E" w:rsidRDefault="003675BD" w:rsidP="003675BD">
      <w:pPr>
        <w:rPr>
          <w:sz w:val="12"/>
          <w:szCs w:val="12"/>
        </w:rPr>
      </w:pPr>
      <w:r w:rsidRPr="00DC6F8E">
        <w:rPr>
          <w:sz w:val="12"/>
          <w:szCs w:val="12"/>
        </w:rPr>
        <w:t>Barbados</w:t>
      </w:r>
    </w:p>
    <w:p w14:paraId="4810B6E6" w14:textId="77777777" w:rsidR="003675BD" w:rsidRPr="00DC6F8E" w:rsidRDefault="003675BD" w:rsidP="003675BD">
      <w:pPr>
        <w:rPr>
          <w:sz w:val="12"/>
          <w:szCs w:val="12"/>
        </w:rPr>
      </w:pPr>
      <w:r w:rsidRPr="00DC6F8E">
        <w:rPr>
          <w:sz w:val="12"/>
          <w:szCs w:val="12"/>
        </w:rPr>
        <w:t>Belgium</w:t>
      </w:r>
    </w:p>
    <w:p w14:paraId="44457996" w14:textId="77777777" w:rsidR="003675BD" w:rsidRPr="00DC6F8E" w:rsidRDefault="003675BD" w:rsidP="003675BD">
      <w:pPr>
        <w:rPr>
          <w:sz w:val="12"/>
          <w:szCs w:val="12"/>
        </w:rPr>
      </w:pPr>
      <w:r w:rsidRPr="00DC6F8E">
        <w:rPr>
          <w:sz w:val="12"/>
          <w:szCs w:val="12"/>
        </w:rPr>
        <w:t>Belize</w:t>
      </w:r>
    </w:p>
    <w:p w14:paraId="385635C7" w14:textId="77777777" w:rsidR="003675BD" w:rsidRPr="00DC6F8E" w:rsidRDefault="003675BD" w:rsidP="003675BD">
      <w:pPr>
        <w:rPr>
          <w:sz w:val="12"/>
          <w:szCs w:val="12"/>
        </w:rPr>
      </w:pPr>
      <w:r w:rsidRPr="00DC6F8E">
        <w:rPr>
          <w:sz w:val="12"/>
          <w:szCs w:val="12"/>
        </w:rPr>
        <w:t>Benin</w:t>
      </w:r>
    </w:p>
    <w:p w14:paraId="5E59D54E" w14:textId="77777777" w:rsidR="003675BD" w:rsidRPr="00DC6F8E" w:rsidRDefault="003675BD" w:rsidP="003675BD">
      <w:pPr>
        <w:rPr>
          <w:sz w:val="12"/>
          <w:szCs w:val="12"/>
        </w:rPr>
      </w:pPr>
      <w:r w:rsidRPr="00DC6F8E">
        <w:rPr>
          <w:sz w:val="12"/>
          <w:szCs w:val="12"/>
        </w:rPr>
        <w:t>Bolivia, Plurinational State of</w:t>
      </w:r>
    </w:p>
    <w:p w14:paraId="3758EC26" w14:textId="77777777" w:rsidR="003675BD" w:rsidRPr="00DC6F8E" w:rsidRDefault="003675BD" w:rsidP="003675BD">
      <w:pPr>
        <w:rPr>
          <w:sz w:val="12"/>
          <w:szCs w:val="12"/>
        </w:rPr>
      </w:pPr>
      <w:r w:rsidRPr="00DC6F8E">
        <w:rPr>
          <w:sz w:val="12"/>
          <w:szCs w:val="12"/>
        </w:rPr>
        <w:t>Botswana</w:t>
      </w:r>
    </w:p>
    <w:p w14:paraId="69684D56" w14:textId="77777777" w:rsidR="003675BD" w:rsidRPr="00DC6F8E" w:rsidRDefault="003675BD" w:rsidP="003675BD">
      <w:pPr>
        <w:rPr>
          <w:sz w:val="12"/>
          <w:szCs w:val="12"/>
        </w:rPr>
      </w:pPr>
      <w:r w:rsidRPr="00DC6F8E">
        <w:rPr>
          <w:sz w:val="12"/>
          <w:szCs w:val="12"/>
        </w:rPr>
        <w:t>Brazil</w:t>
      </w:r>
    </w:p>
    <w:p w14:paraId="616BCCC8" w14:textId="77777777" w:rsidR="003675BD" w:rsidRPr="00DC6F8E" w:rsidRDefault="003675BD" w:rsidP="003675BD">
      <w:pPr>
        <w:rPr>
          <w:sz w:val="12"/>
          <w:szCs w:val="12"/>
        </w:rPr>
      </w:pPr>
      <w:r w:rsidRPr="00DC6F8E">
        <w:rPr>
          <w:sz w:val="12"/>
          <w:szCs w:val="12"/>
        </w:rPr>
        <w:t>Brunei Darussalam</w:t>
      </w:r>
    </w:p>
    <w:p w14:paraId="7F9C0E1D" w14:textId="77777777" w:rsidR="003675BD" w:rsidRPr="00DC6F8E" w:rsidRDefault="003675BD" w:rsidP="003675BD">
      <w:pPr>
        <w:rPr>
          <w:sz w:val="12"/>
          <w:szCs w:val="12"/>
        </w:rPr>
      </w:pPr>
      <w:r w:rsidRPr="00DC6F8E">
        <w:rPr>
          <w:sz w:val="12"/>
          <w:szCs w:val="12"/>
        </w:rPr>
        <w:t>Bulgaria</w:t>
      </w:r>
    </w:p>
    <w:p w14:paraId="20D6593C" w14:textId="77777777" w:rsidR="003675BD" w:rsidRPr="00DC6F8E" w:rsidRDefault="003675BD" w:rsidP="003675BD">
      <w:pPr>
        <w:rPr>
          <w:sz w:val="12"/>
          <w:szCs w:val="12"/>
        </w:rPr>
      </w:pPr>
      <w:r w:rsidRPr="00DC6F8E">
        <w:rPr>
          <w:sz w:val="12"/>
          <w:szCs w:val="12"/>
        </w:rPr>
        <w:t>Burkina Faso</w:t>
      </w:r>
    </w:p>
    <w:p w14:paraId="5A2A1F72" w14:textId="77777777" w:rsidR="003675BD" w:rsidRPr="00DC6F8E" w:rsidRDefault="003675BD" w:rsidP="003675BD">
      <w:pPr>
        <w:rPr>
          <w:sz w:val="12"/>
          <w:szCs w:val="12"/>
        </w:rPr>
      </w:pPr>
      <w:r w:rsidRPr="00DC6F8E">
        <w:rPr>
          <w:sz w:val="12"/>
          <w:szCs w:val="12"/>
        </w:rPr>
        <w:t>Burundi</w:t>
      </w:r>
    </w:p>
    <w:p w14:paraId="1D0551A7" w14:textId="77777777" w:rsidR="003675BD" w:rsidRPr="00DC6F8E" w:rsidRDefault="003675BD" w:rsidP="003675BD">
      <w:pPr>
        <w:rPr>
          <w:sz w:val="12"/>
          <w:szCs w:val="12"/>
        </w:rPr>
      </w:pPr>
      <w:r w:rsidRPr="00DC6F8E">
        <w:rPr>
          <w:sz w:val="12"/>
          <w:szCs w:val="12"/>
        </w:rPr>
        <w:t>Cabo Verde</w:t>
      </w:r>
    </w:p>
    <w:p w14:paraId="701A2318" w14:textId="77777777" w:rsidR="003675BD" w:rsidRPr="00DC6F8E" w:rsidRDefault="003675BD" w:rsidP="003675BD">
      <w:pPr>
        <w:rPr>
          <w:sz w:val="12"/>
          <w:szCs w:val="12"/>
        </w:rPr>
      </w:pPr>
      <w:r w:rsidRPr="00DC6F8E">
        <w:rPr>
          <w:sz w:val="12"/>
          <w:szCs w:val="12"/>
        </w:rPr>
        <w:t>Cambodia</w:t>
      </w:r>
    </w:p>
    <w:p w14:paraId="35C14F19" w14:textId="77777777" w:rsidR="003675BD" w:rsidRPr="00DC6F8E" w:rsidRDefault="003675BD" w:rsidP="003675BD">
      <w:pPr>
        <w:rPr>
          <w:sz w:val="12"/>
          <w:szCs w:val="12"/>
        </w:rPr>
      </w:pPr>
      <w:r w:rsidRPr="00DC6F8E">
        <w:rPr>
          <w:sz w:val="12"/>
          <w:szCs w:val="12"/>
        </w:rPr>
        <w:t>Cameroon</w:t>
      </w:r>
    </w:p>
    <w:p w14:paraId="540443D4" w14:textId="77777777" w:rsidR="003675BD" w:rsidRPr="00DC6F8E" w:rsidRDefault="003675BD" w:rsidP="003675BD">
      <w:pPr>
        <w:rPr>
          <w:sz w:val="12"/>
          <w:szCs w:val="12"/>
        </w:rPr>
      </w:pPr>
      <w:r w:rsidRPr="00DC6F8E">
        <w:rPr>
          <w:sz w:val="12"/>
          <w:szCs w:val="12"/>
        </w:rPr>
        <w:t>Canada</w:t>
      </w:r>
    </w:p>
    <w:p w14:paraId="42AAFC60" w14:textId="77777777" w:rsidR="003675BD" w:rsidRPr="00DC6F8E" w:rsidRDefault="003675BD" w:rsidP="003675BD">
      <w:pPr>
        <w:rPr>
          <w:sz w:val="12"/>
          <w:szCs w:val="12"/>
        </w:rPr>
      </w:pPr>
      <w:r w:rsidRPr="00DC6F8E">
        <w:rPr>
          <w:sz w:val="12"/>
          <w:szCs w:val="12"/>
        </w:rPr>
        <w:t>Central African Republic</w:t>
      </w:r>
    </w:p>
    <w:p w14:paraId="34A0B8FB" w14:textId="77777777" w:rsidR="003675BD" w:rsidRPr="00DC6F8E" w:rsidRDefault="003675BD" w:rsidP="003675BD">
      <w:pPr>
        <w:rPr>
          <w:sz w:val="12"/>
          <w:szCs w:val="12"/>
        </w:rPr>
      </w:pPr>
      <w:r w:rsidRPr="00DC6F8E">
        <w:rPr>
          <w:sz w:val="12"/>
          <w:szCs w:val="12"/>
        </w:rPr>
        <w:t>Chad</w:t>
      </w:r>
    </w:p>
    <w:p w14:paraId="14E54150" w14:textId="77777777" w:rsidR="003675BD" w:rsidRPr="00DC6F8E" w:rsidRDefault="003675BD" w:rsidP="003675BD">
      <w:pPr>
        <w:rPr>
          <w:sz w:val="12"/>
          <w:szCs w:val="12"/>
        </w:rPr>
      </w:pPr>
      <w:r w:rsidRPr="00DC6F8E">
        <w:rPr>
          <w:sz w:val="12"/>
          <w:szCs w:val="12"/>
        </w:rPr>
        <w:t>Chile</w:t>
      </w:r>
    </w:p>
    <w:p w14:paraId="3A076285" w14:textId="77777777" w:rsidR="003675BD" w:rsidRPr="00DC6F8E" w:rsidRDefault="003675BD" w:rsidP="003675BD">
      <w:pPr>
        <w:rPr>
          <w:sz w:val="12"/>
          <w:szCs w:val="12"/>
        </w:rPr>
      </w:pPr>
      <w:r w:rsidRPr="00DC6F8E">
        <w:rPr>
          <w:sz w:val="12"/>
          <w:szCs w:val="12"/>
        </w:rPr>
        <w:t>China</w:t>
      </w:r>
    </w:p>
    <w:p w14:paraId="485B5498" w14:textId="77777777" w:rsidR="003675BD" w:rsidRPr="00DC6F8E" w:rsidRDefault="003675BD" w:rsidP="003675BD">
      <w:pPr>
        <w:rPr>
          <w:sz w:val="12"/>
          <w:szCs w:val="12"/>
        </w:rPr>
      </w:pPr>
      <w:r w:rsidRPr="00DC6F8E">
        <w:rPr>
          <w:sz w:val="12"/>
          <w:szCs w:val="12"/>
        </w:rPr>
        <w:t>Colombia</w:t>
      </w:r>
    </w:p>
    <w:p w14:paraId="72C9219C" w14:textId="77777777" w:rsidR="003675BD" w:rsidRPr="00DC6F8E" w:rsidRDefault="003675BD" w:rsidP="003675BD">
      <w:pPr>
        <w:rPr>
          <w:sz w:val="12"/>
          <w:szCs w:val="12"/>
        </w:rPr>
      </w:pPr>
      <w:r w:rsidRPr="00DC6F8E">
        <w:rPr>
          <w:sz w:val="12"/>
          <w:szCs w:val="12"/>
        </w:rPr>
        <w:t>Congo</w:t>
      </w:r>
    </w:p>
    <w:p w14:paraId="291B4812" w14:textId="77777777" w:rsidR="003675BD" w:rsidRPr="00DC6F8E" w:rsidRDefault="003675BD" w:rsidP="003675BD">
      <w:pPr>
        <w:rPr>
          <w:sz w:val="12"/>
          <w:szCs w:val="12"/>
        </w:rPr>
      </w:pPr>
      <w:r w:rsidRPr="00DC6F8E">
        <w:rPr>
          <w:sz w:val="12"/>
          <w:szCs w:val="12"/>
        </w:rPr>
        <w:t>Costa Rica</w:t>
      </w:r>
    </w:p>
    <w:p w14:paraId="16A8B1AF" w14:textId="77777777" w:rsidR="003675BD" w:rsidRPr="00DC6F8E" w:rsidRDefault="003675BD" w:rsidP="003675BD">
      <w:pPr>
        <w:rPr>
          <w:sz w:val="12"/>
          <w:szCs w:val="12"/>
        </w:rPr>
      </w:pPr>
      <w:r w:rsidRPr="00DC6F8E">
        <w:rPr>
          <w:sz w:val="12"/>
          <w:szCs w:val="12"/>
        </w:rPr>
        <w:t>Côte d’Ivoire</w:t>
      </w:r>
    </w:p>
    <w:p w14:paraId="60B54390" w14:textId="77777777" w:rsidR="003675BD" w:rsidRPr="00DC6F8E" w:rsidRDefault="003675BD" w:rsidP="003675BD">
      <w:pPr>
        <w:rPr>
          <w:sz w:val="12"/>
          <w:szCs w:val="12"/>
        </w:rPr>
      </w:pPr>
      <w:r w:rsidRPr="00DC6F8E">
        <w:rPr>
          <w:sz w:val="12"/>
          <w:szCs w:val="12"/>
        </w:rPr>
        <w:t>Croatia</w:t>
      </w:r>
    </w:p>
    <w:p w14:paraId="24EDE5F9" w14:textId="77777777" w:rsidR="003675BD" w:rsidRPr="00DC6F8E" w:rsidRDefault="003675BD" w:rsidP="003675BD">
      <w:pPr>
        <w:rPr>
          <w:sz w:val="12"/>
          <w:szCs w:val="12"/>
        </w:rPr>
      </w:pPr>
      <w:r w:rsidRPr="00DC6F8E">
        <w:rPr>
          <w:sz w:val="12"/>
          <w:szCs w:val="12"/>
        </w:rPr>
        <w:t>Cuba</w:t>
      </w:r>
    </w:p>
    <w:p w14:paraId="559C4232" w14:textId="77777777" w:rsidR="003675BD" w:rsidRPr="00DC6F8E" w:rsidRDefault="003675BD" w:rsidP="003675BD">
      <w:pPr>
        <w:rPr>
          <w:sz w:val="12"/>
          <w:szCs w:val="12"/>
        </w:rPr>
      </w:pPr>
      <w:r w:rsidRPr="00DC6F8E">
        <w:rPr>
          <w:sz w:val="12"/>
          <w:szCs w:val="12"/>
        </w:rPr>
        <w:t>Cyprus</w:t>
      </w:r>
    </w:p>
    <w:p w14:paraId="66A44F9A" w14:textId="77777777" w:rsidR="003675BD" w:rsidRPr="00DC6F8E" w:rsidRDefault="003675BD" w:rsidP="003675BD">
      <w:pPr>
        <w:rPr>
          <w:sz w:val="12"/>
          <w:szCs w:val="12"/>
        </w:rPr>
      </w:pPr>
      <w:r w:rsidRPr="00DC6F8E">
        <w:rPr>
          <w:sz w:val="12"/>
          <w:szCs w:val="12"/>
        </w:rPr>
        <w:t>Czech Republic</w:t>
      </w:r>
    </w:p>
    <w:p w14:paraId="488EC62C" w14:textId="77777777" w:rsidR="003675BD" w:rsidRPr="00DC6F8E" w:rsidRDefault="003675BD" w:rsidP="003675BD">
      <w:pPr>
        <w:rPr>
          <w:sz w:val="12"/>
          <w:szCs w:val="12"/>
        </w:rPr>
      </w:pPr>
      <w:r w:rsidRPr="00DC6F8E">
        <w:rPr>
          <w:sz w:val="12"/>
          <w:szCs w:val="12"/>
        </w:rPr>
        <w:t>Democratic Republic of the Congo</w:t>
      </w:r>
    </w:p>
    <w:p w14:paraId="28557029" w14:textId="77777777" w:rsidR="003675BD" w:rsidRPr="00DC6F8E" w:rsidRDefault="003675BD" w:rsidP="003675BD">
      <w:pPr>
        <w:rPr>
          <w:sz w:val="12"/>
          <w:szCs w:val="12"/>
        </w:rPr>
      </w:pPr>
      <w:r w:rsidRPr="00DC6F8E">
        <w:rPr>
          <w:sz w:val="12"/>
          <w:szCs w:val="12"/>
        </w:rPr>
        <w:t>Denmark</w:t>
      </w:r>
    </w:p>
    <w:p w14:paraId="70BC9721" w14:textId="77777777" w:rsidR="003675BD" w:rsidRPr="00DC6F8E" w:rsidRDefault="003675BD" w:rsidP="003675BD">
      <w:pPr>
        <w:rPr>
          <w:sz w:val="12"/>
          <w:szCs w:val="12"/>
        </w:rPr>
      </w:pPr>
      <w:r w:rsidRPr="00DC6F8E">
        <w:rPr>
          <w:sz w:val="12"/>
          <w:szCs w:val="12"/>
        </w:rPr>
        <w:t>Djibouti</w:t>
      </w:r>
    </w:p>
    <w:p w14:paraId="0DFEBCB6" w14:textId="77777777" w:rsidR="003675BD" w:rsidRPr="00DC6F8E" w:rsidRDefault="003675BD" w:rsidP="003675BD">
      <w:pPr>
        <w:rPr>
          <w:sz w:val="12"/>
          <w:szCs w:val="12"/>
        </w:rPr>
      </w:pPr>
      <w:r w:rsidRPr="00DC6F8E">
        <w:rPr>
          <w:sz w:val="12"/>
          <w:szCs w:val="12"/>
        </w:rPr>
        <w:t>Dominica</w:t>
      </w:r>
    </w:p>
    <w:p w14:paraId="009A3F01" w14:textId="77777777" w:rsidR="003675BD" w:rsidRPr="00DC6F8E" w:rsidRDefault="003675BD" w:rsidP="003675BD">
      <w:pPr>
        <w:rPr>
          <w:sz w:val="12"/>
          <w:szCs w:val="12"/>
        </w:rPr>
      </w:pPr>
      <w:r w:rsidRPr="00DC6F8E">
        <w:rPr>
          <w:sz w:val="12"/>
          <w:szCs w:val="12"/>
        </w:rPr>
        <w:t>Dominican Republic</w:t>
      </w:r>
    </w:p>
    <w:p w14:paraId="386FB546" w14:textId="77777777" w:rsidR="003675BD" w:rsidRPr="00DC6F8E" w:rsidRDefault="003675BD" w:rsidP="003675BD">
      <w:pPr>
        <w:rPr>
          <w:sz w:val="12"/>
          <w:szCs w:val="12"/>
        </w:rPr>
      </w:pPr>
      <w:r w:rsidRPr="00DC6F8E">
        <w:rPr>
          <w:sz w:val="12"/>
          <w:szCs w:val="12"/>
        </w:rPr>
        <w:t>Ecuador</w:t>
      </w:r>
    </w:p>
    <w:p w14:paraId="308A02D7" w14:textId="77777777" w:rsidR="003675BD" w:rsidRPr="00DC6F8E" w:rsidRDefault="003675BD" w:rsidP="003675BD">
      <w:pPr>
        <w:rPr>
          <w:sz w:val="12"/>
          <w:szCs w:val="12"/>
        </w:rPr>
      </w:pPr>
      <w:r w:rsidRPr="00DC6F8E">
        <w:rPr>
          <w:sz w:val="12"/>
          <w:szCs w:val="12"/>
        </w:rPr>
        <w:t>Egypt</w:t>
      </w:r>
    </w:p>
    <w:p w14:paraId="399BD131" w14:textId="77777777" w:rsidR="003675BD" w:rsidRPr="00DC6F8E" w:rsidRDefault="003675BD" w:rsidP="003675BD">
      <w:pPr>
        <w:rPr>
          <w:sz w:val="12"/>
          <w:szCs w:val="12"/>
        </w:rPr>
      </w:pPr>
      <w:r w:rsidRPr="00DC6F8E">
        <w:rPr>
          <w:sz w:val="12"/>
          <w:szCs w:val="12"/>
        </w:rPr>
        <w:t>El Salvador</w:t>
      </w:r>
    </w:p>
    <w:p w14:paraId="29B50B89" w14:textId="77777777" w:rsidR="003675BD" w:rsidRPr="00DC6F8E" w:rsidRDefault="003675BD" w:rsidP="003675BD">
      <w:pPr>
        <w:rPr>
          <w:sz w:val="12"/>
          <w:szCs w:val="12"/>
        </w:rPr>
      </w:pPr>
      <w:r w:rsidRPr="00DC6F8E">
        <w:rPr>
          <w:sz w:val="12"/>
          <w:szCs w:val="12"/>
        </w:rPr>
        <w:t>Estonia</w:t>
      </w:r>
    </w:p>
    <w:p w14:paraId="21884C3B" w14:textId="77777777" w:rsidR="003675BD" w:rsidRPr="00DC6F8E" w:rsidRDefault="003675BD" w:rsidP="003675BD">
      <w:pPr>
        <w:rPr>
          <w:sz w:val="12"/>
          <w:szCs w:val="12"/>
        </w:rPr>
      </w:pPr>
      <w:r w:rsidRPr="00DC6F8E">
        <w:rPr>
          <w:sz w:val="12"/>
          <w:szCs w:val="12"/>
        </w:rPr>
        <w:t>Eswatini</w:t>
      </w:r>
    </w:p>
    <w:p w14:paraId="04E13586" w14:textId="77777777" w:rsidR="003675BD" w:rsidRPr="00DC6F8E" w:rsidRDefault="003675BD" w:rsidP="003675BD">
      <w:pPr>
        <w:rPr>
          <w:sz w:val="12"/>
          <w:szCs w:val="12"/>
        </w:rPr>
      </w:pPr>
      <w:r w:rsidRPr="00DC6F8E">
        <w:rPr>
          <w:sz w:val="12"/>
          <w:szCs w:val="12"/>
        </w:rPr>
        <w:t>European Union (formerly EC)</w:t>
      </w:r>
    </w:p>
    <w:p w14:paraId="4ECF1119" w14:textId="77777777" w:rsidR="003675BD" w:rsidRPr="00DC6F8E" w:rsidRDefault="003675BD" w:rsidP="003675BD">
      <w:pPr>
        <w:rPr>
          <w:sz w:val="12"/>
          <w:szCs w:val="12"/>
        </w:rPr>
      </w:pPr>
      <w:r w:rsidRPr="00DC6F8E">
        <w:rPr>
          <w:sz w:val="12"/>
          <w:szCs w:val="12"/>
        </w:rPr>
        <w:t>Fiji</w:t>
      </w:r>
    </w:p>
    <w:p w14:paraId="78CFC77E" w14:textId="77777777" w:rsidR="003675BD" w:rsidRPr="00DC6F8E" w:rsidRDefault="003675BD" w:rsidP="003675BD">
      <w:pPr>
        <w:rPr>
          <w:sz w:val="12"/>
          <w:szCs w:val="12"/>
        </w:rPr>
      </w:pPr>
      <w:r w:rsidRPr="00DC6F8E">
        <w:rPr>
          <w:sz w:val="12"/>
          <w:szCs w:val="12"/>
        </w:rPr>
        <w:t>Finland</w:t>
      </w:r>
    </w:p>
    <w:p w14:paraId="56251DB0" w14:textId="77777777" w:rsidR="003675BD" w:rsidRPr="00DC6F8E" w:rsidRDefault="003675BD" w:rsidP="003675BD">
      <w:pPr>
        <w:rPr>
          <w:sz w:val="12"/>
          <w:szCs w:val="12"/>
        </w:rPr>
      </w:pPr>
      <w:r w:rsidRPr="00DC6F8E">
        <w:rPr>
          <w:sz w:val="12"/>
          <w:szCs w:val="12"/>
        </w:rPr>
        <w:t>France</w:t>
      </w:r>
    </w:p>
    <w:p w14:paraId="68F0DEF3" w14:textId="77777777" w:rsidR="003675BD" w:rsidRPr="00DC6F8E" w:rsidRDefault="003675BD" w:rsidP="003675BD">
      <w:pPr>
        <w:rPr>
          <w:sz w:val="12"/>
          <w:szCs w:val="12"/>
        </w:rPr>
      </w:pPr>
      <w:r w:rsidRPr="00DC6F8E">
        <w:rPr>
          <w:sz w:val="12"/>
          <w:szCs w:val="12"/>
        </w:rPr>
        <w:t>Gabon</w:t>
      </w:r>
    </w:p>
    <w:p w14:paraId="7BA5ED56" w14:textId="77777777" w:rsidR="003675BD" w:rsidRPr="00DC6F8E" w:rsidRDefault="003675BD" w:rsidP="003675BD">
      <w:pPr>
        <w:rPr>
          <w:sz w:val="12"/>
          <w:szCs w:val="12"/>
        </w:rPr>
      </w:pPr>
      <w:r w:rsidRPr="00DC6F8E">
        <w:rPr>
          <w:sz w:val="12"/>
          <w:szCs w:val="12"/>
        </w:rPr>
        <w:t>Gambia</w:t>
      </w:r>
    </w:p>
    <w:p w14:paraId="278EED03" w14:textId="77777777" w:rsidR="003675BD" w:rsidRPr="00DC6F8E" w:rsidRDefault="003675BD" w:rsidP="003675BD">
      <w:pPr>
        <w:rPr>
          <w:sz w:val="12"/>
          <w:szCs w:val="12"/>
        </w:rPr>
      </w:pPr>
      <w:r w:rsidRPr="00DC6F8E">
        <w:rPr>
          <w:sz w:val="12"/>
          <w:szCs w:val="12"/>
        </w:rPr>
        <w:t>Georgia</w:t>
      </w:r>
    </w:p>
    <w:p w14:paraId="31274DCE" w14:textId="77777777" w:rsidR="003675BD" w:rsidRPr="00DC6F8E" w:rsidRDefault="003675BD" w:rsidP="003675BD">
      <w:pPr>
        <w:rPr>
          <w:sz w:val="12"/>
          <w:szCs w:val="12"/>
        </w:rPr>
      </w:pPr>
      <w:r w:rsidRPr="00DC6F8E">
        <w:rPr>
          <w:sz w:val="12"/>
          <w:szCs w:val="12"/>
        </w:rPr>
        <w:t>Germany</w:t>
      </w:r>
    </w:p>
    <w:p w14:paraId="4BE096C6" w14:textId="77777777" w:rsidR="003675BD" w:rsidRPr="00DC6F8E" w:rsidRDefault="003675BD" w:rsidP="003675BD">
      <w:pPr>
        <w:rPr>
          <w:sz w:val="12"/>
          <w:szCs w:val="12"/>
        </w:rPr>
      </w:pPr>
      <w:r w:rsidRPr="00DC6F8E">
        <w:rPr>
          <w:sz w:val="12"/>
          <w:szCs w:val="12"/>
        </w:rPr>
        <w:t>Ghana</w:t>
      </w:r>
    </w:p>
    <w:p w14:paraId="020519F4" w14:textId="77777777" w:rsidR="003675BD" w:rsidRPr="00DC6F8E" w:rsidRDefault="003675BD" w:rsidP="003675BD">
      <w:pPr>
        <w:rPr>
          <w:sz w:val="12"/>
          <w:szCs w:val="12"/>
        </w:rPr>
      </w:pPr>
      <w:r w:rsidRPr="00DC6F8E">
        <w:rPr>
          <w:sz w:val="12"/>
          <w:szCs w:val="12"/>
        </w:rPr>
        <w:t>Greece</w:t>
      </w:r>
    </w:p>
    <w:p w14:paraId="18C147F6" w14:textId="77777777" w:rsidR="003675BD" w:rsidRPr="00DC6F8E" w:rsidRDefault="003675BD" w:rsidP="003675BD">
      <w:pPr>
        <w:rPr>
          <w:sz w:val="12"/>
          <w:szCs w:val="12"/>
        </w:rPr>
      </w:pPr>
      <w:r w:rsidRPr="00DC6F8E">
        <w:rPr>
          <w:sz w:val="12"/>
          <w:szCs w:val="12"/>
        </w:rPr>
        <w:t>Grenada</w:t>
      </w:r>
    </w:p>
    <w:p w14:paraId="49F26330" w14:textId="77777777" w:rsidR="003675BD" w:rsidRPr="00DC6F8E" w:rsidRDefault="003675BD" w:rsidP="003675BD">
      <w:pPr>
        <w:rPr>
          <w:sz w:val="12"/>
          <w:szCs w:val="12"/>
        </w:rPr>
      </w:pPr>
      <w:r w:rsidRPr="00DC6F8E">
        <w:rPr>
          <w:sz w:val="12"/>
          <w:szCs w:val="12"/>
        </w:rPr>
        <w:t>Guatemala</w:t>
      </w:r>
    </w:p>
    <w:p w14:paraId="72D40978" w14:textId="77777777" w:rsidR="003675BD" w:rsidRPr="00DC6F8E" w:rsidRDefault="003675BD" w:rsidP="003675BD">
      <w:pPr>
        <w:rPr>
          <w:sz w:val="12"/>
          <w:szCs w:val="12"/>
        </w:rPr>
      </w:pPr>
      <w:r w:rsidRPr="00DC6F8E">
        <w:rPr>
          <w:sz w:val="12"/>
          <w:szCs w:val="12"/>
        </w:rPr>
        <w:t>Guinea</w:t>
      </w:r>
    </w:p>
    <w:p w14:paraId="4B7C230D" w14:textId="77777777" w:rsidR="003675BD" w:rsidRPr="00DC6F8E" w:rsidRDefault="003675BD" w:rsidP="003675BD">
      <w:pPr>
        <w:rPr>
          <w:sz w:val="12"/>
          <w:szCs w:val="12"/>
        </w:rPr>
      </w:pPr>
      <w:r w:rsidRPr="00DC6F8E">
        <w:rPr>
          <w:sz w:val="12"/>
          <w:szCs w:val="12"/>
        </w:rPr>
        <w:t>Guinea-Bissau</w:t>
      </w:r>
    </w:p>
    <w:p w14:paraId="74597745" w14:textId="77777777" w:rsidR="003675BD" w:rsidRPr="00DC6F8E" w:rsidRDefault="003675BD" w:rsidP="003675BD">
      <w:pPr>
        <w:rPr>
          <w:sz w:val="12"/>
          <w:szCs w:val="12"/>
        </w:rPr>
      </w:pPr>
      <w:r w:rsidRPr="00DC6F8E">
        <w:rPr>
          <w:sz w:val="12"/>
          <w:szCs w:val="12"/>
        </w:rPr>
        <w:t>Guyana</w:t>
      </w:r>
    </w:p>
    <w:p w14:paraId="27419232" w14:textId="77777777" w:rsidR="003675BD" w:rsidRPr="00DC6F8E" w:rsidRDefault="003675BD" w:rsidP="003675BD">
      <w:pPr>
        <w:rPr>
          <w:sz w:val="12"/>
          <w:szCs w:val="12"/>
        </w:rPr>
      </w:pPr>
      <w:r w:rsidRPr="00DC6F8E">
        <w:rPr>
          <w:sz w:val="12"/>
          <w:szCs w:val="12"/>
        </w:rPr>
        <w:t>Haiti</w:t>
      </w:r>
    </w:p>
    <w:p w14:paraId="19925305" w14:textId="77777777" w:rsidR="003675BD" w:rsidRPr="00DC6F8E" w:rsidRDefault="003675BD" w:rsidP="003675BD">
      <w:pPr>
        <w:rPr>
          <w:sz w:val="12"/>
          <w:szCs w:val="12"/>
        </w:rPr>
      </w:pPr>
      <w:r w:rsidRPr="00DC6F8E">
        <w:rPr>
          <w:sz w:val="12"/>
          <w:szCs w:val="12"/>
        </w:rPr>
        <w:t>Honduras</w:t>
      </w:r>
    </w:p>
    <w:p w14:paraId="1D87ABE7" w14:textId="77777777" w:rsidR="003675BD" w:rsidRPr="00DC6F8E" w:rsidRDefault="003675BD" w:rsidP="003675BD">
      <w:pPr>
        <w:rPr>
          <w:sz w:val="12"/>
          <w:szCs w:val="12"/>
        </w:rPr>
      </w:pPr>
      <w:r w:rsidRPr="00DC6F8E">
        <w:rPr>
          <w:sz w:val="12"/>
          <w:szCs w:val="12"/>
        </w:rPr>
        <w:t>Hong Kong, China</w:t>
      </w:r>
    </w:p>
    <w:p w14:paraId="78DA8286" w14:textId="77777777" w:rsidR="003675BD" w:rsidRPr="00DC6F8E" w:rsidRDefault="003675BD" w:rsidP="003675BD">
      <w:pPr>
        <w:rPr>
          <w:sz w:val="12"/>
          <w:szCs w:val="12"/>
        </w:rPr>
      </w:pPr>
      <w:r w:rsidRPr="00DC6F8E">
        <w:rPr>
          <w:sz w:val="12"/>
          <w:szCs w:val="12"/>
        </w:rPr>
        <w:t>Hungary</w:t>
      </w:r>
    </w:p>
    <w:p w14:paraId="71CE4510" w14:textId="77777777" w:rsidR="003675BD" w:rsidRPr="00DC6F8E" w:rsidRDefault="003675BD" w:rsidP="003675BD">
      <w:pPr>
        <w:rPr>
          <w:sz w:val="12"/>
          <w:szCs w:val="12"/>
        </w:rPr>
      </w:pPr>
      <w:r w:rsidRPr="00DC6F8E">
        <w:rPr>
          <w:sz w:val="12"/>
          <w:szCs w:val="12"/>
        </w:rPr>
        <w:t>Iceland</w:t>
      </w:r>
    </w:p>
    <w:p w14:paraId="113C76B8" w14:textId="77777777" w:rsidR="003675BD" w:rsidRPr="00DC6F8E" w:rsidRDefault="003675BD" w:rsidP="003675BD">
      <w:pPr>
        <w:rPr>
          <w:sz w:val="12"/>
          <w:szCs w:val="12"/>
        </w:rPr>
      </w:pPr>
      <w:r w:rsidRPr="00DC6F8E">
        <w:rPr>
          <w:sz w:val="12"/>
          <w:szCs w:val="12"/>
        </w:rPr>
        <w:t>India</w:t>
      </w:r>
    </w:p>
    <w:p w14:paraId="57A326B7" w14:textId="77777777" w:rsidR="003675BD" w:rsidRPr="00DC6F8E" w:rsidRDefault="003675BD" w:rsidP="003675BD">
      <w:pPr>
        <w:rPr>
          <w:sz w:val="12"/>
          <w:szCs w:val="12"/>
        </w:rPr>
      </w:pPr>
      <w:r w:rsidRPr="00DC6F8E">
        <w:rPr>
          <w:sz w:val="12"/>
          <w:szCs w:val="12"/>
        </w:rPr>
        <w:t>Indonesia</w:t>
      </w:r>
    </w:p>
    <w:p w14:paraId="29112B53" w14:textId="77777777" w:rsidR="003675BD" w:rsidRPr="00DC6F8E" w:rsidRDefault="003675BD" w:rsidP="003675BD">
      <w:pPr>
        <w:rPr>
          <w:sz w:val="12"/>
          <w:szCs w:val="12"/>
        </w:rPr>
      </w:pPr>
      <w:r w:rsidRPr="00DC6F8E">
        <w:rPr>
          <w:sz w:val="12"/>
          <w:szCs w:val="12"/>
        </w:rPr>
        <w:t>Ireland</w:t>
      </w:r>
    </w:p>
    <w:p w14:paraId="12B7D7C3" w14:textId="77777777" w:rsidR="003675BD" w:rsidRPr="00DC6F8E" w:rsidRDefault="003675BD" w:rsidP="003675BD">
      <w:pPr>
        <w:rPr>
          <w:sz w:val="12"/>
          <w:szCs w:val="12"/>
        </w:rPr>
      </w:pPr>
      <w:r w:rsidRPr="00DC6F8E">
        <w:rPr>
          <w:sz w:val="12"/>
          <w:szCs w:val="12"/>
        </w:rPr>
        <w:t>Israel</w:t>
      </w:r>
    </w:p>
    <w:p w14:paraId="31DD07B1" w14:textId="77777777" w:rsidR="003675BD" w:rsidRPr="00DC6F8E" w:rsidRDefault="003675BD" w:rsidP="003675BD">
      <w:pPr>
        <w:rPr>
          <w:sz w:val="12"/>
          <w:szCs w:val="12"/>
        </w:rPr>
      </w:pPr>
      <w:r w:rsidRPr="00DC6F8E">
        <w:rPr>
          <w:sz w:val="12"/>
          <w:szCs w:val="12"/>
        </w:rPr>
        <w:t>Italy</w:t>
      </w:r>
    </w:p>
    <w:p w14:paraId="077CDF74" w14:textId="77777777" w:rsidR="003675BD" w:rsidRPr="00DC6F8E" w:rsidRDefault="003675BD" w:rsidP="003675BD">
      <w:pPr>
        <w:rPr>
          <w:sz w:val="12"/>
          <w:szCs w:val="12"/>
        </w:rPr>
      </w:pPr>
      <w:r w:rsidRPr="00DC6F8E">
        <w:rPr>
          <w:sz w:val="12"/>
          <w:szCs w:val="12"/>
        </w:rPr>
        <w:t>Jamaica</w:t>
      </w:r>
    </w:p>
    <w:p w14:paraId="5C9529EC" w14:textId="77777777" w:rsidR="003675BD" w:rsidRPr="00DC6F8E" w:rsidRDefault="003675BD" w:rsidP="003675BD">
      <w:pPr>
        <w:rPr>
          <w:sz w:val="12"/>
          <w:szCs w:val="12"/>
        </w:rPr>
      </w:pPr>
      <w:r w:rsidRPr="00DC6F8E">
        <w:rPr>
          <w:sz w:val="12"/>
          <w:szCs w:val="12"/>
        </w:rPr>
        <w:t>Japan</w:t>
      </w:r>
    </w:p>
    <w:p w14:paraId="61763932" w14:textId="77777777" w:rsidR="003675BD" w:rsidRPr="00DC6F8E" w:rsidRDefault="003675BD" w:rsidP="003675BD">
      <w:pPr>
        <w:rPr>
          <w:sz w:val="12"/>
          <w:szCs w:val="12"/>
        </w:rPr>
      </w:pPr>
      <w:r w:rsidRPr="00DC6F8E">
        <w:rPr>
          <w:sz w:val="12"/>
          <w:szCs w:val="12"/>
        </w:rPr>
        <w:t>Jordan</w:t>
      </w:r>
    </w:p>
    <w:p w14:paraId="0F7D13AD" w14:textId="77777777" w:rsidR="003675BD" w:rsidRPr="00DC6F8E" w:rsidRDefault="003675BD" w:rsidP="003675BD">
      <w:pPr>
        <w:rPr>
          <w:sz w:val="12"/>
          <w:szCs w:val="12"/>
        </w:rPr>
      </w:pPr>
      <w:r w:rsidRPr="00DC6F8E">
        <w:rPr>
          <w:sz w:val="12"/>
          <w:szCs w:val="12"/>
        </w:rPr>
        <w:t>Kazakhstan</w:t>
      </w:r>
    </w:p>
    <w:p w14:paraId="4C688586" w14:textId="77777777" w:rsidR="003675BD" w:rsidRPr="00DC6F8E" w:rsidRDefault="003675BD" w:rsidP="003675BD">
      <w:pPr>
        <w:rPr>
          <w:sz w:val="12"/>
          <w:szCs w:val="12"/>
        </w:rPr>
      </w:pPr>
      <w:r w:rsidRPr="00DC6F8E">
        <w:rPr>
          <w:sz w:val="12"/>
          <w:szCs w:val="12"/>
        </w:rPr>
        <w:t>Kenya</w:t>
      </w:r>
    </w:p>
    <w:p w14:paraId="60D74FED" w14:textId="77777777" w:rsidR="003675BD" w:rsidRPr="00DC6F8E" w:rsidRDefault="003675BD" w:rsidP="003675BD">
      <w:pPr>
        <w:rPr>
          <w:sz w:val="12"/>
          <w:szCs w:val="12"/>
        </w:rPr>
      </w:pPr>
      <w:r w:rsidRPr="00DC6F8E">
        <w:rPr>
          <w:sz w:val="12"/>
          <w:szCs w:val="12"/>
        </w:rPr>
        <w:t>Korea, Republic of</w:t>
      </w:r>
    </w:p>
    <w:p w14:paraId="3F2226AB" w14:textId="77777777" w:rsidR="003675BD" w:rsidRPr="00DC6F8E" w:rsidRDefault="003675BD" w:rsidP="003675BD">
      <w:pPr>
        <w:rPr>
          <w:sz w:val="12"/>
          <w:szCs w:val="12"/>
        </w:rPr>
      </w:pPr>
      <w:r w:rsidRPr="00DC6F8E">
        <w:rPr>
          <w:sz w:val="12"/>
          <w:szCs w:val="12"/>
        </w:rPr>
        <w:t>Kuwait, the State of</w:t>
      </w:r>
    </w:p>
    <w:p w14:paraId="1C32335B" w14:textId="77777777" w:rsidR="003675BD" w:rsidRPr="00DC6F8E" w:rsidRDefault="003675BD" w:rsidP="003675BD">
      <w:pPr>
        <w:rPr>
          <w:sz w:val="12"/>
          <w:szCs w:val="12"/>
        </w:rPr>
      </w:pPr>
      <w:r w:rsidRPr="00DC6F8E">
        <w:rPr>
          <w:sz w:val="12"/>
          <w:szCs w:val="12"/>
        </w:rPr>
        <w:t>Kyrgyz Republic</w:t>
      </w:r>
    </w:p>
    <w:p w14:paraId="4CE8FD9A" w14:textId="77777777" w:rsidR="003675BD" w:rsidRPr="00DC6F8E" w:rsidRDefault="003675BD" w:rsidP="003675BD">
      <w:pPr>
        <w:rPr>
          <w:sz w:val="12"/>
          <w:szCs w:val="12"/>
        </w:rPr>
      </w:pPr>
      <w:r w:rsidRPr="00DC6F8E">
        <w:rPr>
          <w:sz w:val="12"/>
          <w:szCs w:val="12"/>
        </w:rPr>
        <w:t>Lao People’s Democratic Republic</w:t>
      </w:r>
    </w:p>
    <w:p w14:paraId="2155EB18" w14:textId="77777777" w:rsidR="003675BD" w:rsidRPr="00DC6F8E" w:rsidRDefault="003675BD" w:rsidP="003675BD">
      <w:pPr>
        <w:rPr>
          <w:sz w:val="12"/>
          <w:szCs w:val="12"/>
        </w:rPr>
      </w:pPr>
      <w:r w:rsidRPr="00DC6F8E">
        <w:rPr>
          <w:sz w:val="12"/>
          <w:szCs w:val="12"/>
        </w:rPr>
        <w:t>Latvia</w:t>
      </w:r>
    </w:p>
    <w:p w14:paraId="7828ABA4" w14:textId="77777777" w:rsidR="003675BD" w:rsidRPr="00DC6F8E" w:rsidRDefault="003675BD" w:rsidP="003675BD">
      <w:pPr>
        <w:rPr>
          <w:sz w:val="12"/>
          <w:szCs w:val="12"/>
        </w:rPr>
      </w:pPr>
      <w:r w:rsidRPr="00DC6F8E">
        <w:rPr>
          <w:sz w:val="12"/>
          <w:szCs w:val="12"/>
        </w:rPr>
        <w:t>Lesotho</w:t>
      </w:r>
    </w:p>
    <w:p w14:paraId="4B4DAE0F" w14:textId="77777777" w:rsidR="003675BD" w:rsidRPr="00DC6F8E" w:rsidRDefault="003675BD" w:rsidP="003675BD">
      <w:pPr>
        <w:rPr>
          <w:sz w:val="12"/>
          <w:szCs w:val="12"/>
        </w:rPr>
      </w:pPr>
      <w:r w:rsidRPr="00DC6F8E">
        <w:rPr>
          <w:sz w:val="12"/>
          <w:szCs w:val="12"/>
        </w:rPr>
        <w:t>Liberia</w:t>
      </w:r>
    </w:p>
    <w:p w14:paraId="7E1B5C79" w14:textId="77777777" w:rsidR="003675BD" w:rsidRPr="00DC6F8E" w:rsidRDefault="003675BD" w:rsidP="003675BD">
      <w:pPr>
        <w:rPr>
          <w:sz w:val="12"/>
          <w:szCs w:val="12"/>
        </w:rPr>
      </w:pPr>
      <w:r w:rsidRPr="00DC6F8E">
        <w:rPr>
          <w:sz w:val="12"/>
          <w:szCs w:val="12"/>
        </w:rPr>
        <w:t>Liechtenstein</w:t>
      </w:r>
    </w:p>
    <w:p w14:paraId="7AB784CA" w14:textId="77777777" w:rsidR="003675BD" w:rsidRPr="00DC6F8E" w:rsidRDefault="003675BD" w:rsidP="003675BD">
      <w:pPr>
        <w:rPr>
          <w:sz w:val="12"/>
          <w:szCs w:val="12"/>
        </w:rPr>
      </w:pPr>
      <w:r w:rsidRPr="00DC6F8E">
        <w:rPr>
          <w:sz w:val="12"/>
          <w:szCs w:val="12"/>
        </w:rPr>
        <w:t>Lithuania</w:t>
      </w:r>
    </w:p>
    <w:p w14:paraId="6D6E3CE1" w14:textId="77777777" w:rsidR="003675BD" w:rsidRPr="00DC6F8E" w:rsidRDefault="003675BD" w:rsidP="003675BD">
      <w:pPr>
        <w:rPr>
          <w:sz w:val="12"/>
          <w:szCs w:val="12"/>
        </w:rPr>
      </w:pPr>
      <w:r w:rsidRPr="00DC6F8E">
        <w:rPr>
          <w:sz w:val="12"/>
          <w:szCs w:val="12"/>
        </w:rPr>
        <w:t>Luxembourg</w:t>
      </w:r>
    </w:p>
    <w:p w14:paraId="39227B8D" w14:textId="77777777" w:rsidR="003675BD" w:rsidRPr="00DC6F8E" w:rsidRDefault="003675BD" w:rsidP="003675BD">
      <w:pPr>
        <w:rPr>
          <w:sz w:val="12"/>
          <w:szCs w:val="12"/>
        </w:rPr>
      </w:pPr>
      <w:r w:rsidRPr="00DC6F8E">
        <w:rPr>
          <w:sz w:val="12"/>
          <w:szCs w:val="12"/>
        </w:rPr>
        <w:t>Macao, China</w:t>
      </w:r>
    </w:p>
    <w:p w14:paraId="7AEA94C7" w14:textId="77777777" w:rsidR="003675BD" w:rsidRPr="00DC6F8E" w:rsidRDefault="003675BD" w:rsidP="003675BD">
      <w:pPr>
        <w:rPr>
          <w:sz w:val="12"/>
          <w:szCs w:val="12"/>
        </w:rPr>
      </w:pPr>
      <w:r w:rsidRPr="00DC6F8E">
        <w:rPr>
          <w:sz w:val="12"/>
          <w:szCs w:val="12"/>
        </w:rPr>
        <w:t>Madagascar</w:t>
      </w:r>
    </w:p>
    <w:p w14:paraId="145A9E37" w14:textId="77777777" w:rsidR="003675BD" w:rsidRPr="00FA3276" w:rsidRDefault="003675BD" w:rsidP="003675BD">
      <w:pPr>
        <w:rPr>
          <w:sz w:val="12"/>
          <w:szCs w:val="12"/>
          <w:lang w:val="fr-FR"/>
        </w:rPr>
      </w:pPr>
      <w:r w:rsidRPr="00FA3276">
        <w:rPr>
          <w:sz w:val="12"/>
          <w:szCs w:val="12"/>
          <w:lang w:val="fr-FR"/>
        </w:rPr>
        <w:t>Malawi</w:t>
      </w:r>
    </w:p>
    <w:p w14:paraId="73746AA3" w14:textId="77777777" w:rsidR="003675BD" w:rsidRPr="00FA3276" w:rsidRDefault="003675BD" w:rsidP="003675BD">
      <w:pPr>
        <w:rPr>
          <w:sz w:val="12"/>
          <w:szCs w:val="12"/>
          <w:lang w:val="fr-FR"/>
        </w:rPr>
      </w:pPr>
      <w:r w:rsidRPr="00FA3276">
        <w:rPr>
          <w:sz w:val="12"/>
          <w:szCs w:val="12"/>
          <w:lang w:val="fr-FR"/>
        </w:rPr>
        <w:t>Malaysia</w:t>
      </w:r>
    </w:p>
    <w:p w14:paraId="542BD411" w14:textId="77777777" w:rsidR="003675BD" w:rsidRPr="00FA3276" w:rsidRDefault="003675BD" w:rsidP="003675BD">
      <w:pPr>
        <w:rPr>
          <w:sz w:val="12"/>
          <w:szCs w:val="12"/>
          <w:lang w:val="fr-FR"/>
        </w:rPr>
      </w:pPr>
      <w:r w:rsidRPr="00FA3276">
        <w:rPr>
          <w:sz w:val="12"/>
          <w:szCs w:val="12"/>
          <w:lang w:val="fr-FR"/>
        </w:rPr>
        <w:t>Maldives</w:t>
      </w:r>
    </w:p>
    <w:p w14:paraId="30737CE6" w14:textId="77777777" w:rsidR="003675BD" w:rsidRPr="00FA3276" w:rsidRDefault="003675BD" w:rsidP="003675BD">
      <w:pPr>
        <w:rPr>
          <w:sz w:val="12"/>
          <w:szCs w:val="12"/>
          <w:lang w:val="fr-FR"/>
        </w:rPr>
      </w:pPr>
      <w:r w:rsidRPr="00FA3276">
        <w:rPr>
          <w:sz w:val="12"/>
          <w:szCs w:val="12"/>
          <w:lang w:val="fr-FR"/>
        </w:rPr>
        <w:t>Mali</w:t>
      </w:r>
    </w:p>
    <w:p w14:paraId="598B4C89" w14:textId="77777777" w:rsidR="003675BD" w:rsidRPr="00FA3276" w:rsidRDefault="003675BD" w:rsidP="003675BD">
      <w:pPr>
        <w:rPr>
          <w:sz w:val="12"/>
          <w:szCs w:val="12"/>
          <w:lang w:val="fr-FR"/>
        </w:rPr>
      </w:pPr>
      <w:r w:rsidRPr="00FA3276">
        <w:rPr>
          <w:sz w:val="12"/>
          <w:szCs w:val="12"/>
          <w:lang w:val="fr-FR"/>
        </w:rPr>
        <w:t>Malta</w:t>
      </w:r>
    </w:p>
    <w:p w14:paraId="5003FA76" w14:textId="77777777" w:rsidR="003675BD" w:rsidRPr="00FA3276" w:rsidRDefault="003675BD" w:rsidP="003675BD">
      <w:pPr>
        <w:rPr>
          <w:sz w:val="12"/>
          <w:szCs w:val="12"/>
          <w:lang w:val="fr-FR"/>
        </w:rPr>
      </w:pPr>
      <w:r w:rsidRPr="00FA3276">
        <w:rPr>
          <w:sz w:val="12"/>
          <w:szCs w:val="12"/>
          <w:lang w:val="fr-FR"/>
        </w:rPr>
        <w:t>Mauritania</w:t>
      </w:r>
    </w:p>
    <w:p w14:paraId="43AC60C7" w14:textId="77777777" w:rsidR="003675BD" w:rsidRPr="00DC6F8E" w:rsidRDefault="003675BD" w:rsidP="003675BD">
      <w:pPr>
        <w:rPr>
          <w:sz w:val="12"/>
          <w:szCs w:val="12"/>
        </w:rPr>
      </w:pPr>
      <w:r w:rsidRPr="00DC6F8E">
        <w:rPr>
          <w:sz w:val="12"/>
          <w:szCs w:val="12"/>
        </w:rPr>
        <w:t>Mauritius</w:t>
      </w:r>
    </w:p>
    <w:p w14:paraId="470978F3" w14:textId="77777777" w:rsidR="003675BD" w:rsidRPr="00DC6F8E" w:rsidRDefault="003675BD" w:rsidP="003675BD">
      <w:pPr>
        <w:rPr>
          <w:sz w:val="12"/>
          <w:szCs w:val="12"/>
        </w:rPr>
      </w:pPr>
      <w:r w:rsidRPr="00DC6F8E">
        <w:rPr>
          <w:sz w:val="12"/>
          <w:szCs w:val="12"/>
        </w:rPr>
        <w:t>Mexico</w:t>
      </w:r>
    </w:p>
    <w:p w14:paraId="5171E721" w14:textId="77777777" w:rsidR="003675BD" w:rsidRPr="00DC6F8E" w:rsidRDefault="003675BD" w:rsidP="003675BD">
      <w:pPr>
        <w:rPr>
          <w:sz w:val="12"/>
          <w:szCs w:val="12"/>
        </w:rPr>
      </w:pPr>
      <w:r w:rsidRPr="00DC6F8E">
        <w:rPr>
          <w:sz w:val="12"/>
          <w:szCs w:val="12"/>
        </w:rPr>
        <w:t>Moldova, Republic of</w:t>
      </w:r>
    </w:p>
    <w:p w14:paraId="19BCC990" w14:textId="77777777" w:rsidR="003675BD" w:rsidRPr="00DC6F8E" w:rsidRDefault="003675BD" w:rsidP="003675BD">
      <w:pPr>
        <w:rPr>
          <w:sz w:val="12"/>
          <w:szCs w:val="12"/>
        </w:rPr>
      </w:pPr>
      <w:r w:rsidRPr="00DC6F8E">
        <w:rPr>
          <w:sz w:val="12"/>
          <w:szCs w:val="12"/>
        </w:rPr>
        <w:t>Mongolia</w:t>
      </w:r>
    </w:p>
    <w:p w14:paraId="7A8D545A" w14:textId="77777777" w:rsidR="003675BD" w:rsidRPr="00DC6F8E" w:rsidRDefault="003675BD" w:rsidP="003675BD">
      <w:pPr>
        <w:rPr>
          <w:sz w:val="12"/>
          <w:szCs w:val="12"/>
        </w:rPr>
      </w:pPr>
      <w:r w:rsidRPr="00DC6F8E">
        <w:rPr>
          <w:sz w:val="12"/>
          <w:szCs w:val="12"/>
        </w:rPr>
        <w:t>Montenegro</w:t>
      </w:r>
    </w:p>
    <w:p w14:paraId="1AEA05FF" w14:textId="77777777" w:rsidR="003675BD" w:rsidRPr="00DC6F8E" w:rsidRDefault="003675BD" w:rsidP="003675BD">
      <w:pPr>
        <w:rPr>
          <w:sz w:val="12"/>
          <w:szCs w:val="12"/>
        </w:rPr>
      </w:pPr>
      <w:r w:rsidRPr="00DC6F8E">
        <w:rPr>
          <w:sz w:val="12"/>
          <w:szCs w:val="12"/>
        </w:rPr>
        <w:t>Morocco</w:t>
      </w:r>
    </w:p>
    <w:p w14:paraId="1EF4C082" w14:textId="77777777" w:rsidR="003675BD" w:rsidRPr="00DC6F8E" w:rsidRDefault="003675BD" w:rsidP="003675BD">
      <w:pPr>
        <w:rPr>
          <w:sz w:val="12"/>
          <w:szCs w:val="12"/>
        </w:rPr>
      </w:pPr>
      <w:r w:rsidRPr="00DC6F8E">
        <w:rPr>
          <w:sz w:val="12"/>
          <w:szCs w:val="12"/>
        </w:rPr>
        <w:t>Mozambique</w:t>
      </w:r>
    </w:p>
    <w:p w14:paraId="2E8A0FE6" w14:textId="77777777" w:rsidR="003675BD" w:rsidRPr="00DC6F8E" w:rsidRDefault="003675BD" w:rsidP="003675BD">
      <w:pPr>
        <w:rPr>
          <w:sz w:val="12"/>
          <w:szCs w:val="12"/>
        </w:rPr>
      </w:pPr>
      <w:r w:rsidRPr="00DC6F8E">
        <w:rPr>
          <w:sz w:val="12"/>
          <w:szCs w:val="12"/>
        </w:rPr>
        <w:t>Myanmar</w:t>
      </w:r>
    </w:p>
    <w:p w14:paraId="0190A7C6" w14:textId="77777777" w:rsidR="003675BD" w:rsidRPr="00DC6F8E" w:rsidRDefault="003675BD" w:rsidP="003675BD">
      <w:pPr>
        <w:rPr>
          <w:sz w:val="12"/>
          <w:szCs w:val="12"/>
        </w:rPr>
      </w:pPr>
      <w:r w:rsidRPr="00DC6F8E">
        <w:rPr>
          <w:sz w:val="12"/>
          <w:szCs w:val="12"/>
        </w:rPr>
        <w:t>Namibia</w:t>
      </w:r>
    </w:p>
    <w:p w14:paraId="258119C5" w14:textId="77777777" w:rsidR="003675BD" w:rsidRPr="00DC6F8E" w:rsidRDefault="003675BD" w:rsidP="003675BD">
      <w:pPr>
        <w:rPr>
          <w:sz w:val="12"/>
          <w:szCs w:val="12"/>
        </w:rPr>
      </w:pPr>
      <w:r w:rsidRPr="00DC6F8E">
        <w:rPr>
          <w:sz w:val="12"/>
          <w:szCs w:val="12"/>
        </w:rPr>
        <w:t>Nepal</w:t>
      </w:r>
    </w:p>
    <w:p w14:paraId="64C64EF1" w14:textId="77777777" w:rsidR="003675BD" w:rsidRPr="00DC6F8E" w:rsidRDefault="003675BD" w:rsidP="003675BD">
      <w:pPr>
        <w:rPr>
          <w:sz w:val="12"/>
          <w:szCs w:val="12"/>
        </w:rPr>
      </w:pPr>
      <w:r w:rsidRPr="00DC6F8E">
        <w:rPr>
          <w:sz w:val="12"/>
          <w:szCs w:val="12"/>
        </w:rPr>
        <w:t>Netherlands</w:t>
      </w:r>
    </w:p>
    <w:p w14:paraId="26CF579F" w14:textId="77777777" w:rsidR="003675BD" w:rsidRPr="00DC6F8E" w:rsidRDefault="003675BD" w:rsidP="003675BD">
      <w:pPr>
        <w:rPr>
          <w:sz w:val="12"/>
          <w:szCs w:val="12"/>
        </w:rPr>
      </w:pPr>
      <w:r w:rsidRPr="00DC6F8E">
        <w:rPr>
          <w:sz w:val="12"/>
          <w:szCs w:val="12"/>
        </w:rPr>
        <w:t>New Zealand</w:t>
      </w:r>
    </w:p>
    <w:p w14:paraId="7B61254E" w14:textId="77777777" w:rsidR="003675BD" w:rsidRPr="00DC6F8E" w:rsidRDefault="003675BD" w:rsidP="003675BD">
      <w:pPr>
        <w:rPr>
          <w:sz w:val="12"/>
          <w:szCs w:val="12"/>
        </w:rPr>
      </w:pPr>
      <w:r w:rsidRPr="00DC6F8E">
        <w:rPr>
          <w:sz w:val="12"/>
          <w:szCs w:val="12"/>
        </w:rPr>
        <w:t>Nicaragua</w:t>
      </w:r>
    </w:p>
    <w:p w14:paraId="58E12A87" w14:textId="77777777" w:rsidR="003675BD" w:rsidRPr="00DC6F8E" w:rsidRDefault="003675BD" w:rsidP="003675BD">
      <w:pPr>
        <w:rPr>
          <w:sz w:val="12"/>
          <w:szCs w:val="12"/>
        </w:rPr>
      </w:pPr>
      <w:r w:rsidRPr="00DC6F8E">
        <w:rPr>
          <w:sz w:val="12"/>
          <w:szCs w:val="12"/>
        </w:rPr>
        <w:t>Niger</w:t>
      </w:r>
    </w:p>
    <w:p w14:paraId="51296D5C" w14:textId="77777777" w:rsidR="003675BD" w:rsidRPr="00DC6F8E" w:rsidRDefault="003675BD" w:rsidP="003675BD">
      <w:pPr>
        <w:rPr>
          <w:sz w:val="12"/>
          <w:szCs w:val="12"/>
        </w:rPr>
      </w:pPr>
      <w:r w:rsidRPr="00DC6F8E">
        <w:rPr>
          <w:sz w:val="12"/>
          <w:szCs w:val="12"/>
        </w:rPr>
        <w:t>Nigeria</w:t>
      </w:r>
    </w:p>
    <w:p w14:paraId="3D5546FA" w14:textId="77777777" w:rsidR="003675BD" w:rsidRPr="00DC6F8E" w:rsidRDefault="003675BD" w:rsidP="003675BD">
      <w:pPr>
        <w:rPr>
          <w:sz w:val="12"/>
          <w:szCs w:val="12"/>
        </w:rPr>
      </w:pPr>
      <w:r w:rsidRPr="00DC6F8E">
        <w:rPr>
          <w:sz w:val="12"/>
          <w:szCs w:val="12"/>
        </w:rPr>
        <w:t>North Macedonia</w:t>
      </w:r>
    </w:p>
    <w:p w14:paraId="0B90B586" w14:textId="77777777" w:rsidR="003675BD" w:rsidRPr="00DC6F8E" w:rsidRDefault="003675BD" w:rsidP="003675BD">
      <w:pPr>
        <w:rPr>
          <w:sz w:val="12"/>
          <w:szCs w:val="12"/>
        </w:rPr>
      </w:pPr>
      <w:r w:rsidRPr="00DC6F8E">
        <w:rPr>
          <w:sz w:val="12"/>
          <w:szCs w:val="12"/>
        </w:rPr>
        <w:t>Norway</w:t>
      </w:r>
    </w:p>
    <w:p w14:paraId="49907AD8" w14:textId="77777777" w:rsidR="003675BD" w:rsidRPr="00DC6F8E" w:rsidRDefault="003675BD" w:rsidP="003675BD">
      <w:pPr>
        <w:rPr>
          <w:sz w:val="12"/>
          <w:szCs w:val="12"/>
        </w:rPr>
      </w:pPr>
      <w:r w:rsidRPr="00DC6F8E">
        <w:rPr>
          <w:sz w:val="12"/>
          <w:szCs w:val="12"/>
        </w:rPr>
        <w:t>Oman</w:t>
      </w:r>
    </w:p>
    <w:p w14:paraId="46C58DE7" w14:textId="77777777" w:rsidR="003675BD" w:rsidRPr="00DC6F8E" w:rsidRDefault="003675BD" w:rsidP="003675BD">
      <w:pPr>
        <w:rPr>
          <w:sz w:val="12"/>
          <w:szCs w:val="12"/>
        </w:rPr>
      </w:pPr>
      <w:r w:rsidRPr="00DC6F8E">
        <w:rPr>
          <w:sz w:val="12"/>
          <w:szCs w:val="12"/>
        </w:rPr>
        <w:t>Pakistan</w:t>
      </w:r>
    </w:p>
    <w:p w14:paraId="23E1C42A" w14:textId="77777777" w:rsidR="003675BD" w:rsidRPr="00DC6F8E" w:rsidRDefault="003675BD" w:rsidP="003675BD">
      <w:pPr>
        <w:rPr>
          <w:sz w:val="12"/>
          <w:szCs w:val="12"/>
        </w:rPr>
      </w:pPr>
      <w:r w:rsidRPr="00DC6F8E">
        <w:rPr>
          <w:sz w:val="12"/>
          <w:szCs w:val="12"/>
        </w:rPr>
        <w:t>Panama</w:t>
      </w:r>
    </w:p>
    <w:p w14:paraId="272F52A8" w14:textId="77777777" w:rsidR="003675BD" w:rsidRPr="00DC6F8E" w:rsidRDefault="003675BD" w:rsidP="003675BD">
      <w:pPr>
        <w:rPr>
          <w:sz w:val="12"/>
          <w:szCs w:val="12"/>
        </w:rPr>
      </w:pPr>
      <w:r w:rsidRPr="00DC6F8E">
        <w:rPr>
          <w:sz w:val="12"/>
          <w:szCs w:val="12"/>
        </w:rPr>
        <w:t>Papua New Guinea</w:t>
      </w:r>
    </w:p>
    <w:p w14:paraId="5D82B0E0" w14:textId="77777777" w:rsidR="003675BD" w:rsidRPr="00C456AC" w:rsidRDefault="003675BD" w:rsidP="003675BD">
      <w:pPr>
        <w:rPr>
          <w:sz w:val="12"/>
          <w:szCs w:val="12"/>
        </w:rPr>
      </w:pPr>
      <w:r w:rsidRPr="00C456AC">
        <w:rPr>
          <w:sz w:val="12"/>
          <w:szCs w:val="12"/>
        </w:rPr>
        <w:t>Paraguay</w:t>
      </w:r>
    </w:p>
    <w:p w14:paraId="79C863E7" w14:textId="77777777" w:rsidR="003675BD" w:rsidRPr="00C456AC" w:rsidRDefault="003675BD" w:rsidP="003675BD">
      <w:pPr>
        <w:rPr>
          <w:sz w:val="12"/>
          <w:szCs w:val="12"/>
        </w:rPr>
      </w:pPr>
      <w:r w:rsidRPr="00C456AC">
        <w:rPr>
          <w:sz w:val="12"/>
          <w:szCs w:val="12"/>
        </w:rPr>
        <w:t>Peru</w:t>
      </w:r>
    </w:p>
    <w:p w14:paraId="17AD8FA7" w14:textId="77777777" w:rsidR="003675BD" w:rsidRPr="00C456AC" w:rsidRDefault="003675BD" w:rsidP="003675BD">
      <w:pPr>
        <w:rPr>
          <w:sz w:val="12"/>
          <w:szCs w:val="12"/>
        </w:rPr>
      </w:pPr>
      <w:r w:rsidRPr="00C456AC">
        <w:rPr>
          <w:sz w:val="12"/>
          <w:szCs w:val="12"/>
        </w:rPr>
        <w:t>Philippines</w:t>
      </w:r>
    </w:p>
    <w:p w14:paraId="786CC185" w14:textId="77777777" w:rsidR="003675BD" w:rsidRPr="00C456AC" w:rsidRDefault="003675BD" w:rsidP="003675BD">
      <w:pPr>
        <w:rPr>
          <w:sz w:val="12"/>
          <w:szCs w:val="12"/>
        </w:rPr>
      </w:pPr>
      <w:r w:rsidRPr="00C456AC">
        <w:rPr>
          <w:sz w:val="12"/>
          <w:szCs w:val="12"/>
        </w:rPr>
        <w:t>Poland</w:t>
      </w:r>
    </w:p>
    <w:p w14:paraId="7F4912EF" w14:textId="77777777" w:rsidR="003675BD" w:rsidRPr="00C456AC" w:rsidRDefault="003675BD" w:rsidP="003675BD">
      <w:pPr>
        <w:rPr>
          <w:sz w:val="12"/>
          <w:szCs w:val="12"/>
        </w:rPr>
      </w:pPr>
      <w:r w:rsidRPr="00C456AC">
        <w:rPr>
          <w:sz w:val="12"/>
          <w:szCs w:val="12"/>
        </w:rPr>
        <w:t>Portugal</w:t>
      </w:r>
    </w:p>
    <w:p w14:paraId="31685256" w14:textId="77777777" w:rsidR="003675BD" w:rsidRPr="00C456AC" w:rsidRDefault="003675BD" w:rsidP="003675BD">
      <w:pPr>
        <w:rPr>
          <w:sz w:val="12"/>
          <w:szCs w:val="12"/>
        </w:rPr>
      </w:pPr>
      <w:r w:rsidRPr="00C456AC">
        <w:rPr>
          <w:sz w:val="12"/>
          <w:szCs w:val="12"/>
        </w:rPr>
        <w:t>Qatar</w:t>
      </w:r>
    </w:p>
    <w:p w14:paraId="0A2B7C4C" w14:textId="77777777" w:rsidR="003675BD" w:rsidRPr="00DC6F8E" w:rsidRDefault="003675BD" w:rsidP="003675BD">
      <w:pPr>
        <w:rPr>
          <w:sz w:val="12"/>
          <w:szCs w:val="12"/>
        </w:rPr>
      </w:pPr>
      <w:r w:rsidRPr="00DC6F8E">
        <w:rPr>
          <w:sz w:val="12"/>
          <w:szCs w:val="12"/>
        </w:rPr>
        <w:t>Romania</w:t>
      </w:r>
    </w:p>
    <w:p w14:paraId="414C14ED" w14:textId="77777777" w:rsidR="003675BD" w:rsidRPr="00DC6F8E" w:rsidRDefault="003675BD" w:rsidP="003675BD">
      <w:pPr>
        <w:rPr>
          <w:sz w:val="12"/>
          <w:szCs w:val="12"/>
        </w:rPr>
      </w:pPr>
      <w:r w:rsidRPr="00DC6F8E">
        <w:rPr>
          <w:sz w:val="12"/>
          <w:szCs w:val="12"/>
        </w:rPr>
        <w:t>Russian Federation</w:t>
      </w:r>
    </w:p>
    <w:p w14:paraId="1ECB8D1C" w14:textId="77777777" w:rsidR="003675BD" w:rsidRPr="00DC6F8E" w:rsidRDefault="003675BD" w:rsidP="003675BD">
      <w:pPr>
        <w:rPr>
          <w:sz w:val="12"/>
          <w:szCs w:val="12"/>
        </w:rPr>
      </w:pPr>
      <w:r w:rsidRPr="00DC6F8E">
        <w:rPr>
          <w:sz w:val="12"/>
          <w:szCs w:val="12"/>
        </w:rPr>
        <w:t>Rwanda</w:t>
      </w:r>
    </w:p>
    <w:p w14:paraId="01F129D1" w14:textId="77777777" w:rsidR="003675BD" w:rsidRPr="00DC6F8E" w:rsidRDefault="003675BD" w:rsidP="003675BD">
      <w:pPr>
        <w:rPr>
          <w:sz w:val="12"/>
          <w:szCs w:val="12"/>
        </w:rPr>
      </w:pPr>
      <w:r w:rsidRPr="00DC6F8E">
        <w:rPr>
          <w:sz w:val="12"/>
          <w:szCs w:val="12"/>
        </w:rPr>
        <w:t>Saint Kitts and Nevis</w:t>
      </w:r>
    </w:p>
    <w:p w14:paraId="1BDDE4B6" w14:textId="77777777" w:rsidR="003675BD" w:rsidRPr="00DC6F8E" w:rsidRDefault="003675BD" w:rsidP="003675BD">
      <w:pPr>
        <w:rPr>
          <w:sz w:val="12"/>
          <w:szCs w:val="12"/>
        </w:rPr>
      </w:pPr>
      <w:r w:rsidRPr="00DC6F8E">
        <w:rPr>
          <w:sz w:val="12"/>
          <w:szCs w:val="12"/>
        </w:rPr>
        <w:t>Saint Lucia</w:t>
      </w:r>
    </w:p>
    <w:p w14:paraId="2A9BCCEC" w14:textId="77777777" w:rsidR="003675BD" w:rsidRPr="00DC6F8E" w:rsidRDefault="003675BD" w:rsidP="003675BD">
      <w:pPr>
        <w:rPr>
          <w:sz w:val="12"/>
          <w:szCs w:val="12"/>
        </w:rPr>
      </w:pPr>
      <w:r w:rsidRPr="00DC6F8E">
        <w:rPr>
          <w:sz w:val="12"/>
          <w:szCs w:val="12"/>
        </w:rPr>
        <w:t>Saint Vincent and the Grenadines</w:t>
      </w:r>
    </w:p>
    <w:p w14:paraId="36114A0F" w14:textId="77777777" w:rsidR="003675BD" w:rsidRPr="00DC6F8E" w:rsidRDefault="003675BD" w:rsidP="003675BD">
      <w:pPr>
        <w:rPr>
          <w:sz w:val="12"/>
          <w:szCs w:val="12"/>
        </w:rPr>
      </w:pPr>
      <w:r w:rsidRPr="00DC6F8E">
        <w:rPr>
          <w:sz w:val="12"/>
          <w:szCs w:val="12"/>
        </w:rPr>
        <w:t>Samoa</w:t>
      </w:r>
    </w:p>
    <w:p w14:paraId="5052F07F" w14:textId="77777777" w:rsidR="003675BD" w:rsidRPr="00DC6F8E" w:rsidRDefault="003675BD" w:rsidP="003675BD">
      <w:pPr>
        <w:rPr>
          <w:sz w:val="12"/>
          <w:szCs w:val="12"/>
        </w:rPr>
      </w:pPr>
      <w:r w:rsidRPr="00DC6F8E">
        <w:rPr>
          <w:sz w:val="12"/>
          <w:szCs w:val="12"/>
        </w:rPr>
        <w:t>Saudi Arabia, Kingdom of</w:t>
      </w:r>
    </w:p>
    <w:p w14:paraId="18E12A2E" w14:textId="77777777" w:rsidR="003675BD" w:rsidRPr="00DC6F8E" w:rsidRDefault="003675BD" w:rsidP="003675BD">
      <w:pPr>
        <w:rPr>
          <w:sz w:val="12"/>
          <w:szCs w:val="12"/>
        </w:rPr>
      </w:pPr>
      <w:r w:rsidRPr="00DC6F8E">
        <w:rPr>
          <w:sz w:val="12"/>
          <w:szCs w:val="12"/>
        </w:rPr>
        <w:t>Senegal</w:t>
      </w:r>
    </w:p>
    <w:p w14:paraId="111BEBB9" w14:textId="77777777" w:rsidR="003675BD" w:rsidRPr="00DC6F8E" w:rsidRDefault="003675BD" w:rsidP="003675BD">
      <w:pPr>
        <w:rPr>
          <w:sz w:val="12"/>
          <w:szCs w:val="12"/>
        </w:rPr>
      </w:pPr>
      <w:r w:rsidRPr="00DC6F8E">
        <w:rPr>
          <w:sz w:val="12"/>
          <w:szCs w:val="12"/>
        </w:rPr>
        <w:t>Seychelles</w:t>
      </w:r>
    </w:p>
    <w:p w14:paraId="772ED6D8" w14:textId="77777777" w:rsidR="003675BD" w:rsidRPr="00DC6F8E" w:rsidRDefault="003675BD" w:rsidP="003675BD">
      <w:pPr>
        <w:rPr>
          <w:sz w:val="12"/>
          <w:szCs w:val="12"/>
        </w:rPr>
      </w:pPr>
      <w:r w:rsidRPr="00DC6F8E">
        <w:rPr>
          <w:sz w:val="12"/>
          <w:szCs w:val="12"/>
        </w:rPr>
        <w:t>Sierra Leone</w:t>
      </w:r>
    </w:p>
    <w:p w14:paraId="5AF516FA" w14:textId="77777777" w:rsidR="003675BD" w:rsidRPr="00DC6F8E" w:rsidRDefault="003675BD" w:rsidP="003675BD">
      <w:pPr>
        <w:rPr>
          <w:sz w:val="12"/>
          <w:szCs w:val="12"/>
        </w:rPr>
      </w:pPr>
      <w:r w:rsidRPr="00DC6F8E">
        <w:rPr>
          <w:sz w:val="12"/>
          <w:szCs w:val="12"/>
        </w:rPr>
        <w:t>Singapore</w:t>
      </w:r>
    </w:p>
    <w:p w14:paraId="077F4E10" w14:textId="77777777" w:rsidR="003675BD" w:rsidRPr="00DC6F8E" w:rsidRDefault="003675BD" w:rsidP="003675BD">
      <w:pPr>
        <w:rPr>
          <w:sz w:val="12"/>
          <w:szCs w:val="12"/>
        </w:rPr>
      </w:pPr>
      <w:r w:rsidRPr="00DC6F8E">
        <w:rPr>
          <w:sz w:val="12"/>
          <w:szCs w:val="12"/>
        </w:rPr>
        <w:t>Slovak Republic</w:t>
      </w:r>
    </w:p>
    <w:p w14:paraId="39E27C1A" w14:textId="77777777" w:rsidR="003675BD" w:rsidRPr="00DC6F8E" w:rsidRDefault="003675BD" w:rsidP="003675BD">
      <w:pPr>
        <w:rPr>
          <w:sz w:val="12"/>
          <w:szCs w:val="12"/>
        </w:rPr>
      </w:pPr>
      <w:r w:rsidRPr="00DC6F8E">
        <w:rPr>
          <w:sz w:val="12"/>
          <w:szCs w:val="12"/>
        </w:rPr>
        <w:t>Slovenia</w:t>
      </w:r>
    </w:p>
    <w:p w14:paraId="40BFC571" w14:textId="77777777" w:rsidR="003675BD" w:rsidRPr="00DC6F8E" w:rsidRDefault="003675BD" w:rsidP="003675BD">
      <w:pPr>
        <w:rPr>
          <w:sz w:val="12"/>
          <w:szCs w:val="12"/>
        </w:rPr>
      </w:pPr>
      <w:r w:rsidRPr="00DC6F8E">
        <w:rPr>
          <w:sz w:val="12"/>
          <w:szCs w:val="12"/>
        </w:rPr>
        <w:t>Solomon Islands</w:t>
      </w:r>
    </w:p>
    <w:p w14:paraId="18064B48" w14:textId="77777777" w:rsidR="003675BD" w:rsidRPr="00DC6F8E" w:rsidRDefault="003675BD" w:rsidP="003675BD">
      <w:pPr>
        <w:rPr>
          <w:sz w:val="12"/>
          <w:szCs w:val="12"/>
        </w:rPr>
      </w:pPr>
      <w:r w:rsidRPr="00DC6F8E">
        <w:rPr>
          <w:sz w:val="12"/>
          <w:szCs w:val="12"/>
        </w:rPr>
        <w:t>South Africa</w:t>
      </w:r>
    </w:p>
    <w:p w14:paraId="4482CAB8" w14:textId="77777777" w:rsidR="003675BD" w:rsidRPr="00DC6F8E" w:rsidRDefault="003675BD" w:rsidP="003675BD">
      <w:pPr>
        <w:rPr>
          <w:sz w:val="12"/>
          <w:szCs w:val="12"/>
        </w:rPr>
      </w:pPr>
      <w:r w:rsidRPr="00DC6F8E">
        <w:rPr>
          <w:sz w:val="12"/>
          <w:szCs w:val="12"/>
        </w:rPr>
        <w:t>Spain</w:t>
      </w:r>
    </w:p>
    <w:p w14:paraId="68A7CC35" w14:textId="77777777" w:rsidR="003675BD" w:rsidRPr="00DC6F8E" w:rsidRDefault="003675BD" w:rsidP="003675BD">
      <w:pPr>
        <w:rPr>
          <w:sz w:val="12"/>
          <w:szCs w:val="12"/>
        </w:rPr>
      </w:pPr>
      <w:r w:rsidRPr="00DC6F8E">
        <w:rPr>
          <w:sz w:val="12"/>
          <w:szCs w:val="12"/>
        </w:rPr>
        <w:t>Sri Lanka</w:t>
      </w:r>
    </w:p>
    <w:p w14:paraId="08520584" w14:textId="77777777" w:rsidR="003675BD" w:rsidRPr="00DC6F8E" w:rsidRDefault="003675BD" w:rsidP="003675BD">
      <w:pPr>
        <w:rPr>
          <w:sz w:val="12"/>
          <w:szCs w:val="12"/>
        </w:rPr>
      </w:pPr>
      <w:r w:rsidRPr="00DC6F8E">
        <w:rPr>
          <w:sz w:val="12"/>
          <w:szCs w:val="12"/>
        </w:rPr>
        <w:t>Suriname</w:t>
      </w:r>
    </w:p>
    <w:p w14:paraId="4DAA60E2" w14:textId="77777777" w:rsidR="003675BD" w:rsidRPr="00DC6F8E" w:rsidRDefault="003675BD" w:rsidP="003675BD">
      <w:pPr>
        <w:rPr>
          <w:sz w:val="12"/>
          <w:szCs w:val="12"/>
        </w:rPr>
      </w:pPr>
      <w:r w:rsidRPr="00DC6F8E">
        <w:rPr>
          <w:sz w:val="12"/>
          <w:szCs w:val="12"/>
        </w:rPr>
        <w:t>Sweden</w:t>
      </w:r>
    </w:p>
    <w:p w14:paraId="1C53A654" w14:textId="77777777" w:rsidR="003675BD" w:rsidRPr="00DC6F8E" w:rsidRDefault="003675BD" w:rsidP="003675BD">
      <w:pPr>
        <w:rPr>
          <w:sz w:val="12"/>
          <w:szCs w:val="12"/>
        </w:rPr>
      </w:pPr>
      <w:r w:rsidRPr="00DC6F8E">
        <w:rPr>
          <w:sz w:val="12"/>
          <w:szCs w:val="12"/>
        </w:rPr>
        <w:t>Switzerland</w:t>
      </w:r>
    </w:p>
    <w:p w14:paraId="5020B164" w14:textId="77777777" w:rsidR="003675BD" w:rsidRPr="00DC6F8E" w:rsidRDefault="003675BD" w:rsidP="003675BD">
      <w:pPr>
        <w:rPr>
          <w:sz w:val="12"/>
          <w:szCs w:val="12"/>
        </w:rPr>
      </w:pPr>
      <w:r w:rsidRPr="00DC6F8E">
        <w:rPr>
          <w:sz w:val="12"/>
          <w:szCs w:val="12"/>
        </w:rPr>
        <w:t>Chinese Taipei</w:t>
      </w:r>
    </w:p>
    <w:p w14:paraId="1142311B" w14:textId="77777777" w:rsidR="003675BD" w:rsidRPr="00DC6F8E" w:rsidRDefault="003675BD" w:rsidP="003675BD">
      <w:pPr>
        <w:rPr>
          <w:sz w:val="12"/>
          <w:szCs w:val="12"/>
        </w:rPr>
      </w:pPr>
      <w:r w:rsidRPr="00DC6F8E">
        <w:rPr>
          <w:sz w:val="12"/>
          <w:szCs w:val="12"/>
        </w:rPr>
        <w:t>Tajikistan</w:t>
      </w:r>
    </w:p>
    <w:p w14:paraId="3362A23D" w14:textId="77777777" w:rsidR="003675BD" w:rsidRPr="00DC6F8E" w:rsidRDefault="003675BD" w:rsidP="003675BD">
      <w:pPr>
        <w:rPr>
          <w:sz w:val="12"/>
          <w:szCs w:val="12"/>
        </w:rPr>
      </w:pPr>
      <w:r w:rsidRPr="00DC6F8E">
        <w:rPr>
          <w:sz w:val="12"/>
          <w:szCs w:val="12"/>
        </w:rPr>
        <w:t>Tanzania</w:t>
      </w:r>
    </w:p>
    <w:p w14:paraId="69F6D84C" w14:textId="77777777" w:rsidR="003675BD" w:rsidRPr="00DC6F8E" w:rsidRDefault="003675BD" w:rsidP="003675BD">
      <w:pPr>
        <w:rPr>
          <w:sz w:val="12"/>
          <w:szCs w:val="12"/>
        </w:rPr>
      </w:pPr>
      <w:r w:rsidRPr="00DC6F8E">
        <w:rPr>
          <w:sz w:val="12"/>
          <w:szCs w:val="12"/>
        </w:rPr>
        <w:t>Thailand</w:t>
      </w:r>
    </w:p>
    <w:p w14:paraId="3DD4C928" w14:textId="77777777" w:rsidR="003675BD" w:rsidRPr="00DC6F8E" w:rsidRDefault="003675BD" w:rsidP="003675BD">
      <w:pPr>
        <w:rPr>
          <w:sz w:val="12"/>
          <w:szCs w:val="12"/>
        </w:rPr>
      </w:pPr>
      <w:r>
        <w:rPr>
          <w:sz w:val="12"/>
          <w:szCs w:val="12"/>
        </w:rPr>
        <w:t>Aruba</w:t>
      </w:r>
    </w:p>
    <w:p w14:paraId="2735CC70" w14:textId="77777777" w:rsidR="003675BD" w:rsidRPr="00DC6F8E" w:rsidRDefault="003675BD" w:rsidP="003675BD">
      <w:pPr>
        <w:rPr>
          <w:sz w:val="12"/>
          <w:szCs w:val="12"/>
        </w:rPr>
      </w:pPr>
      <w:r w:rsidRPr="00DC6F8E">
        <w:rPr>
          <w:sz w:val="12"/>
          <w:szCs w:val="12"/>
        </w:rPr>
        <w:t>Tonga</w:t>
      </w:r>
    </w:p>
    <w:p w14:paraId="55F0B469" w14:textId="77777777" w:rsidR="003675BD" w:rsidRPr="00DC6F8E" w:rsidRDefault="003675BD" w:rsidP="003675BD">
      <w:pPr>
        <w:rPr>
          <w:sz w:val="12"/>
          <w:szCs w:val="12"/>
        </w:rPr>
      </w:pPr>
      <w:r w:rsidRPr="00DC6F8E">
        <w:rPr>
          <w:sz w:val="12"/>
          <w:szCs w:val="12"/>
        </w:rPr>
        <w:t>Trinidad and Tobago</w:t>
      </w:r>
    </w:p>
    <w:p w14:paraId="0E46042D" w14:textId="77777777" w:rsidR="003675BD" w:rsidRPr="00DC6F8E" w:rsidRDefault="003675BD" w:rsidP="003675BD">
      <w:pPr>
        <w:rPr>
          <w:sz w:val="12"/>
          <w:szCs w:val="12"/>
        </w:rPr>
      </w:pPr>
      <w:r w:rsidRPr="00DC6F8E">
        <w:rPr>
          <w:sz w:val="12"/>
          <w:szCs w:val="12"/>
        </w:rPr>
        <w:t>Tunisia</w:t>
      </w:r>
    </w:p>
    <w:p w14:paraId="2F1AF8A2" w14:textId="77777777" w:rsidR="003675BD" w:rsidRPr="00DC6F8E" w:rsidRDefault="003675BD" w:rsidP="003675BD">
      <w:pPr>
        <w:rPr>
          <w:sz w:val="12"/>
          <w:szCs w:val="12"/>
        </w:rPr>
      </w:pPr>
      <w:r w:rsidRPr="00DC6F8E">
        <w:rPr>
          <w:sz w:val="12"/>
          <w:szCs w:val="12"/>
        </w:rPr>
        <w:t>Turkey</w:t>
      </w:r>
    </w:p>
    <w:p w14:paraId="38C120DD" w14:textId="77777777" w:rsidR="003675BD" w:rsidRPr="00DC6F8E" w:rsidRDefault="003675BD" w:rsidP="003675BD">
      <w:pPr>
        <w:rPr>
          <w:sz w:val="12"/>
          <w:szCs w:val="12"/>
        </w:rPr>
      </w:pPr>
      <w:r w:rsidRPr="00DC6F8E">
        <w:rPr>
          <w:sz w:val="12"/>
          <w:szCs w:val="12"/>
        </w:rPr>
        <w:t>Uganda</w:t>
      </w:r>
    </w:p>
    <w:p w14:paraId="64169919" w14:textId="77777777" w:rsidR="003675BD" w:rsidRPr="00DC6F8E" w:rsidRDefault="003675BD" w:rsidP="003675BD">
      <w:pPr>
        <w:rPr>
          <w:sz w:val="12"/>
          <w:szCs w:val="12"/>
        </w:rPr>
      </w:pPr>
      <w:r w:rsidRPr="00DC6F8E">
        <w:rPr>
          <w:sz w:val="12"/>
          <w:szCs w:val="12"/>
        </w:rPr>
        <w:t>Ukraine</w:t>
      </w:r>
    </w:p>
    <w:p w14:paraId="51FC339D" w14:textId="77777777" w:rsidR="003675BD" w:rsidRPr="00DC6F8E" w:rsidRDefault="003675BD" w:rsidP="003675BD">
      <w:pPr>
        <w:rPr>
          <w:sz w:val="12"/>
          <w:szCs w:val="12"/>
        </w:rPr>
      </w:pPr>
      <w:r w:rsidRPr="00DC6F8E">
        <w:rPr>
          <w:sz w:val="12"/>
          <w:szCs w:val="12"/>
        </w:rPr>
        <w:t>United Arab Emirates</w:t>
      </w:r>
    </w:p>
    <w:p w14:paraId="5354FE94" w14:textId="77777777" w:rsidR="003675BD" w:rsidRPr="00DC6F8E" w:rsidRDefault="003675BD" w:rsidP="003675BD">
      <w:pPr>
        <w:rPr>
          <w:sz w:val="12"/>
          <w:szCs w:val="12"/>
        </w:rPr>
      </w:pPr>
      <w:r w:rsidRPr="00DC6F8E">
        <w:rPr>
          <w:sz w:val="12"/>
          <w:szCs w:val="12"/>
        </w:rPr>
        <w:t>United Kingdom</w:t>
      </w:r>
    </w:p>
    <w:p w14:paraId="7EB746DC" w14:textId="77777777" w:rsidR="003675BD" w:rsidRPr="00DC6F8E" w:rsidRDefault="003675BD" w:rsidP="003675BD">
      <w:pPr>
        <w:rPr>
          <w:sz w:val="12"/>
          <w:szCs w:val="12"/>
        </w:rPr>
      </w:pPr>
      <w:r w:rsidRPr="00DC6F8E">
        <w:rPr>
          <w:sz w:val="12"/>
          <w:szCs w:val="12"/>
        </w:rPr>
        <w:t>United States</w:t>
      </w:r>
    </w:p>
    <w:p w14:paraId="5826509E" w14:textId="77777777" w:rsidR="003675BD" w:rsidRPr="00DC6F8E" w:rsidRDefault="003675BD" w:rsidP="003675BD">
      <w:pPr>
        <w:rPr>
          <w:sz w:val="12"/>
          <w:szCs w:val="12"/>
        </w:rPr>
      </w:pPr>
      <w:r w:rsidRPr="00DC6F8E">
        <w:rPr>
          <w:sz w:val="12"/>
          <w:szCs w:val="12"/>
        </w:rPr>
        <w:t>Uruguay</w:t>
      </w:r>
    </w:p>
    <w:p w14:paraId="50EFB06A" w14:textId="77777777" w:rsidR="003675BD" w:rsidRPr="00DC6F8E" w:rsidRDefault="003675BD" w:rsidP="003675BD">
      <w:pPr>
        <w:rPr>
          <w:sz w:val="12"/>
          <w:szCs w:val="12"/>
        </w:rPr>
      </w:pPr>
      <w:r w:rsidRPr="00DC6F8E">
        <w:rPr>
          <w:sz w:val="12"/>
          <w:szCs w:val="12"/>
        </w:rPr>
        <w:t>Vanuatu</w:t>
      </w:r>
    </w:p>
    <w:p w14:paraId="164FA562" w14:textId="77777777" w:rsidR="003675BD" w:rsidRPr="00DC6F8E" w:rsidRDefault="003675BD" w:rsidP="003675BD">
      <w:pPr>
        <w:rPr>
          <w:sz w:val="12"/>
          <w:szCs w:val="12"/>
        </w:rPr>
      </w:pPr>
      <w:r w:rsidRPr="00DC6F8E">
        <w:rPr>
          <w:sz w:val="12"/>
          <w:szCs w:val="12"/>
        </w:rPr>
        <w:t>Venezuela, Bolivarian Republic of</w:t>
      </w:r>
    </w:p>
    <w:p w14:paraId="08885009" w14:textId="77777777" w:rsidR="003675BD" w:rsidRPr="00DC6F8E" w:rsidRDefault="003675BD" w:rsidP="003675BD">
      <w:pPr>
        <w:rPr>
          <w:sz w:val="12"/>
          <w:szCs w:val="12"/>
        </w:rPr>
      </w:pPr>
      <w:r w:rsidRPr="00DC6F8E">
        <w:rPr>
          <w:sz w:val="12"/>
          <w:szCs w:val="12"/>
        </w:rPr>
        <w:t>Viet Nam</w:t>
      </w:r>
    </w:p>
    <w:p w14:paraId="70731BEB" w14:textId="77777777" w:rsidR="003675BD" w:rsidRPr="00DC6F8E" w:rsidRDefault="003675BD" w:rsidP="003675BD">
      <w:pPr>
        <w:rPr>
          <w:sz w:val="12"/>
          <w:szCs w:val="12"/>
        </w:rPr>
      </w:pPr>
      <w:r w:rsidRPr="00DC6F8E">
        <w:rPr>
          <w:sz w:val="12"/>
          <w:szCs w:val="12"/>
        </w:rPr>
        <w:t>Yemen</w:t>
      </w:r>
    </w:p>
    <w:p w14:paraId="0B02FE7C" w14:textId="77777777" w:rsidR="003675BD" w:rsidRPr="00DC6F8E" w:rsidRDefault="003675BD" w:rsidP="003675BD">
      <w:pPr>
        <w:rPr>
          <w:sz w:val="12"/>
          <w:szCs w:val="12"/>
        </w:rPr>
      </w:pPr>
      <w:r w:rsidRPr="00DC6F8E">
        <w:rPr>
          <w:sz w:val="12"/>
          <w:szCs w:val="12"/>
        </w:rPr>
        <w:t>Zambia</w:t>
      </w:r>
    </w:p>
    <w:p w14:paraId="0CE9951F" w14:textId="77777777" w:rsidR="003675BD" w:rsidRDefault="003675BD" w:rsidP="003675BD">
      <w:pPr>
        <w:rPr>
          <w:sz w:val="12"/>
          <w:szCs w:val="12"/>
        </w:rPr>
      </w:pPr>
      <w:r w:rsidRPr="00DC6F8E">
        <w:rPr>
          <w:sz w:val="12"/>
          <w:szCs w:val="12"/>
        </w:rPr>
        <w:t>Zimbabwe</w:t>
      </w:r>
    </w:p>
    <w:p w14:paraId="780A70F8" w14:textId="77777777" w:rsidR="003675BD" w:rsidRDefault="003675BD" w:rsidP="003675BD">
      <w:pPr>
        <w:rPr>
          <w:sz w:val="12"/>
          <w:szCs w:val="12"/>
        </w:rPr>
      </w:pPr>
    </w:p>
    <w:p w14:paraId="439CC877" w14:textId="77777777" w:rsidR="003675BD" w:rsidRPr="0065023F" w:rsidRDefault="003675BD" w:rsidP="003675BD">
      <w:pPr>
        <w:rPr>
          <w:rStyle w:val="Style13ptBold"/>
        </w:rPr>
      </w:pPr>
      <w:r w:rsidRPr="0065023F">
        <w:rPr>
          <w:rStyle w:val="Style13ptBold"/>
        </w:rPr>
        <w:t>Hawley</w:t>
      </w:r>
      <w:r>
        <w:rPr>
          <w:rStyle w:val="Style13ptBold"/>
        </w:rPr>
        <w:t>, senator,</w:t>
      </w:r>
      <w:r w:rsidRPr="0065023F">
        <w:rPr>
          <w:rStyle w:val="Style13ptBold"/>
        </w:rPr>
        <w:t xml:space="preserve"> </w:t>
      </w:r>
      <w:r>
        <w:rPr>
          <w:rStyle w:val="Style13ptBold"/>
        </w:rPr>
        <w:t xml:space="preserve">JD Yale, </w:t>
      </w:r>
      <w:r w:rsidRPr="0065023F">
        <w:rPr>
          <w:rStyle w:val="Style13ptBold"/>
        </w:rPr>
        <w:t>20</w:t>
      </w:r>
    </w:p>
    <w:p w14:paraId="70C34622" w14:textId="77777777" w:rsidR="003675BD" w:rsidRPr="00E44987" w:rsidRDefault="003675BD" w:rsidP="003675BD">
      <w:pPr>
        <w:rPr>
          <w:sz w:val="16"/>
          <w:szCs w:val="16"/>
        </w:rPr>
      </w:pPr>
      <w:r w:rsidRPr="0065023F">
        <w:rPr>
          <w:sz w:val="16"/>
          <w:szCs w:val="16"/>
        </w:rPr>
        <w:t>(Josh, 5-5, https://www.nytimes.com/2020/05/05/opinion/hawley-abolish-wto-china.html)</w:t>
      </w:r>
    </w:p>
    <w:p w14:paraId="0E667C71" w14:textId="77777777" w:rsidR="003675BD" w:rsidRDefault="003675BD" w:rsidP="003675BD">
      <w:pPr>
        <w:rPr>
          <w:sz w:val="12"/>
          <w:szCs w:val="12"/>
        </w:rPr>
      </w:pPr>
      <w:r w:rsidRPr="00D433F6">
        <w:rPr>
          <w:sz w:val="16"/>
          <w:szCs w:val="16"/>
        </w:rPr>
        <w:t xml:space="preserve">The coronavirus emergency is not only a public health crisis. With </w:t>
      </w:r>
      <w:hyperlink r:id="rId9" w:tgtFrame="_blank" w:history="1">
        <w:r w:rsidRPr="00D433F6">
          <w:rPr>
            <w:rStyle w:val="Hyperlink"/>
            <w:sz w:val="16"/>
            <w:szCs w:val="16"/>
          </w:rPr>
          <w:t>30 million Americans unemployed</w:t>
        </w:r>
      </w:hyperlink>
      <w:r w:rsidRPr="00D433F6">
        <w:rPr>
          <w:sz w:val="16"/>
          <w:szCs w:val="16"/>
        </w:rPr>
        <w:t>, it is also an economic crisis. And it has exposed a hard truth about the modern global economy: it weakens American workers and has empowered China’s rise.</w:t>
      </w:r>
      <w:r w:rsidRPr="00E44987">
        <w:rPr>
          <w:sz w:val="16"/>
        </w:rPr>
        <w:t xml:space="preserve"> That must change. </w:t>
      </w:r>
      <w:r w:rsidRPr="00C456AC">
        <w:rPr>
          <w:rStyle w:val="StyleUnderline"/>
          <w:highlight w:val="green"/>
        </w:rPr>
        <w:t>The global economic system</w:t>
      </w:r>
      <w:r w:rsidRPr="00E44987">
        <w:rPr>
          <w:sz w:val="16"/>
        </w:rPr>
        <w:t xml:space="preserve"> as we know it is a relic; it </w:t>
      </w:r>
      <w:r w:rsidRPr="00C456AC">
        <w:rPr>
          <w:rStyle w:val="StyleUnderline"/>
          <w:highlight w:val="green"/>
        </w:rPr>
        <w:t>requires reform,</w:t>
      </w:r>
      <w:r w:rsidRPr="00D341AA">
        <w:rPr>
          <w:rStyle w:val="StyleUnderline"/>
        </w:rPr>
        <w:t xml:space="preserve"> top to bottom</w:t>
      </w:r>
      <w:r w:rsidRPr="00E44987">
        <w:rPr>
          <w:sz w:val="16"/>
        </w:rPr>
        <w:t xml:space="preserve">. </w:t>
      </w:r>
      <w:r w:rsidRPr="00C456AC">
        <w:rPr>
          <w:rStyle w:val="StyleUnderline"/>
          <w:highlight w:val="green"/>
        </w:rPr>
        <w:t>We should begin with</w:t>
      </w:r>
      <w:r w:rsidRPr="00D341AA">
        <w:rPr>
          <w:rStyle w:val="StyleUnderline"/>
        </w:rPr>
        <w:t xml:space="preserve"> one of its leading institutions, </w:t>
      </w:r>
      <w:r w:rsidRPr="00C456AC">
        <w:rPr>
          <w:rStyle w:val="Emphasis"/>
          <w:highlight w:val="green"/>
        </w:rPr>
        <w:t>the W</w:t>
      </w:r>
      <w:r w:rsidRPr="00D341AA">
        <w:rPr>
          <w:rStyle w:val="Emphasis"/>
        </w:rPr>
        <w:t xml:space="preserve">orld </w:t>
      </w:r>
      <w:r w:rsidRPr="00C456AC">
        <w:rPr>
          <w:rStyle w:val="Emphasis"/>
          <w:highlight w:val="green"/>
        </w:rPr>
        <w:t>T</w:t>
      </w:r>
      <w:r w:rsidRPr="00D341AA">
        <w:rPr>
          <w:rStyle w:val="Emphasis"/>
        </w:rPr>
        <w:t xml:space="preserve">rade </w:t>
      </w:r>
      <w:r w:rsidRPr="00C456AC">
        <w:rPr>
          <w:rStyle w:val="Emphasis"/>
          <w:highlight w:val="green"/>
        </w:rPr>
        <w:t>O</w:t>
      </w:r>
      <w:r w:rsidRPr="00D341AA">
        <w:rPr>
          <w:rStyle w:val="Emphasis"/>
        </w:rPr>
        <w:t>rganization.</w:t>
      </w:r>
      <w:r>
        <w:rPr>
          <w:rStyle w:val="Emphasis"/>
        </w:rPr>
        <w:t xml:space="preserve"> </w:t>
      </w:r>
      <w:r w:rsidRPr="00D341AA">
        <w:rPr>
          <w:rStyle w:val="Emphasis"/>
        </w:rPr>
        <w:t>We should abolish it.</w:t>
      </w:r>
    </w:p>
    <w:p w14:paraId="0CC0B8B8" w14:textId="77777777" w:rsidR="003675BD" w:rsidRDefault="003675BD" w:rsidP="003675BD">
      <w:pPr>
        <w:rPr>
          <w:sz w:val="12"/>
          <w:szCs w:val="12"/>
        </w:rPr>
      </w:pPr>
    </w:p>
    <w:p w14:paraId="587B3120" w14:textId="77777777" w:rsidR="003675BD" w:rsidRDefault="003675BD" w:rsidP="003675BD">
      <w:pPr>
        <w:pStyle w:val="Heading3"/>
      </w:pPr>
      <w:r>
        <w:t>1NC Colonialism</w:t>
      </w:r>
    </w:p>
    <w:p w14:paraId="09188101" w14:textId="77777777" w:rsidR="003675BD" w:rsidRDefault="003675BD" w:rsidP="003675BD">
      <w:pPr>
        <w:pStyle w:val="Heading4"/>
      </w:pPr>
      <w:r>
        <w:t>The WTO as an institution is unethical and perpetuates colonialism</w:t>
      </w:r>
    </w:p>
    <w:p w14:paraId="0C19B7D1" w14:textId="77777777" w:rsidR="003675BD" w:rsidRPr="00D315CD" w:rsidRDefault="003675BD" w:rsidP="003675BD">
      <w:pPr>
        <w:rPr>
          <w:rStyle w:val="Style13ptBold"/>
        </w:rPr>
      </w:pPr>
      <w:r w:rsidRPr="00D315CD">
        <w:rPr>
          <w:rStyle w:val="Style13ptBold"/>
        </w:rPr>
        <w:t>Godrej 20</w:t>
      </w:r>
    </w:p>
    <w:p w14:paraId="51AD8618" w14:textId="77777777" w:rsidR="003675BD" w:rsidRPr="00D315CD" w:rsidRDefault="003675BD" w:rsidP="003675BD">
      <w:pPr>
        <w:rPr>
          <w:sz w:val="16"/>
          <w:szCs w:val="16"/>
        </w:rPr>
      </w:pPr>
      <w:r w:rsidRPr="00D315CD">
        <w:rPr>
          <w:sz w:val="16"/>
          <w:szCs w:val="16"/>
        </w:rPr>
        <w:t>(Dinyar, Co-editor @ New Internationalist, 4-20, https://newint.org/features/2020/02/10/brief-history-impoverishment)</w:t>
      </w:r>
    </w:p>
    <w:p w14:paraId="08FE3744" w14:textId="77777777" w:rsidR="003675BD" w:rsidRDefault="003675BD" w:rsidP="003675BD">
      <w:pPr>
        <w:rPr>
          <w:rStyle w:val="StyleUnderline"/>
        </w:rPr>
      </w:pPr>
      <w:r w:rsidRPr="00AE1EED">
        <w:rPr>
          <w:rStyle w:val="StyleUnderline"/>
        </w:rPr>
        <w:t>For countries</w:t>
      </w:r>
      <w:r w:rsidRPr="00D315CD">
        <w:rPr>
          <w:sz w:val="16"/>
        </w:rPr>
        <w:t xml:space="preserve"> that were </w:t>
      </w:r>
      <w:r w:rsidRPr="00AE1EED">
        <w:rPr>
          <w:rStyle w:val="StyleUnderline"/>
        </w:rPr>
        <w:t>undergoing economic ravishment</w:t>
      </w:r>
      <w:r w:rsidRPr="00D315CD">
        <w:rPr>
          <w:sz w:val="16"/>
        </w:rPr>
        <w:t xml:space="preserve"> by structural adjustment, </w:t>
      </w:r>
      <w:r w:rsidRPr="00C456AC">
        <w:rPr>
          <w:rStyle w:val="StyleUnderline"/>
          <w:highlight w:val="green"/>
        </w:rPr>
        <w:t>the</w:t>
      </w:r>
      <w:r w:rsidRPr="00D315CD">
        <w:rPr>
          <w:sz w:val="16"/>
        </w:rPr>
        <w:t xml:space="preserve"> </w:t>
      </w:r>
      <w:r w:rsidRPr="00C456AC">
        <w:rPr>
          <w:sz w:val="16"/>
          <w:highlight w:val="green"/>
        </w:rPr>
        <w:t>19</w:t>
      </w:r>
      <w:r w:rsidRPr="00C456AC">
        <w:rPr>
          <w:rStyle w:val="StyleUnderline"/>
          <w:highlight w:val="green"/>
        </w:rPr>
        <w:t>90s</w:t>
      </w:r>
      <w:r w:rsidRPr="00C456AC">
        <w:rPr>
          <w:sz w:val="16"/>
          <w:highlight w:val="green"/>
        </w:rPr>
        <w:t xml:space="preserve"> </w:t>
      </w:r>
      <w:r w:rsidRPr="00C456AC">
        <w:rPr>
          <w:rStyle w:val="StyleUnderline"/>
          <w:highlight w:val="green"/>
        </w:rPr>
        <w:t>brought</w:t>
      </w:r>
      <w:r w:rsidRPr="00C456AC">
        <w:rPr>
          <w:sz w:val="16"/>
          <w:highlight w:val="green"/>
        </w:rPr>
        <w:t xml:space="preserve"> </w:t>
      </w:r>
      <w:r w:rsidRPr="00FE4263">
        <w:rPr>
          <w:rStyle w:val="Emphasis"/>
        </w:rPr>
        <w:t>new</w:t>
      </w:r>
      <w:r w:rsidRPr="00FE4263">
        <w:rPr>
          <w:rStyle w:val="StyleUnderline"/>
          <w:highlight w:val="cyan"/>
        </w:rPr>
        <w:t xml:space="preserve"> </w:t>
      </w:r>
      <w:r w:rsidRPr="00C456AC">
        <w:rPr>
          <w:rStyle w:val="Emphasis"/>
          <w:highlight w:val="green"/>
        </w:rPr>
        <w:t>torments in the form of</w:t>
      </w:r>
      <w:r w:rsidRPr="00D315CD">
        <w:rPr>
          <w:rStyle w:val="Emphasis"/>
        </w:rPr>
        <w:t xml:space="preserve"> the World Trade Organization</w:t>
      </w:r>
      <w:r w:rsidRPr="00D315CD">
        <w:rPr>
          <w:sz w:val="16"/>
        </w:rPr>
        <w:t xml:space="preserve"> (</w:t>
      </w:r>
      <w:r w:rsidRPr="00C456AC">
        <w:rPr>
          <w:rStyle w:val="StyleUnderline"/>
          <w:highlight w:val="green"/>
        </w:rPr>
        <w:t>WTO</w:t>
      </w:r>
      <w:r w:rsidRPr="00C456AC">
        <w:rPr>
          <w:sz w:val="16"/>
        </w:rPr>
        <w:t xml:space="preserve">), </w:t>
      </w:r>
      <w:r w:rsidRPr="00C456AC">
        <w:rPr>
          <w:rStyle w:val="StyleUnderline"/>
        </w:rPr>
        <w:t xml:space="preserve">a club </w:t>
      </w:r>
      <w:r w:rsidRPr="00C456AC">
        <w:rPr>
          <w:rStyle w:val="StyleUnderline"/>
          <w:highlight w:val="green"/>
        </w:rPr>
        <w:t>dominated by rich nations</w:t>
      </w:r>
      <w:r w:rsidRPr="00D315CD">
        <w:rPr>
          <w:sz w:val="16"/>
        </w:rPr>
        <w:t xml:space="preserve">. </w:t>
      </w:r>
      <w:r w:rsidRPr="00AE1EED">
        <w:rPr>
          <w:rStyle w:val="StyleUnderline"/>
        </w:rPr>
        <w:t>In the name of</w:t>
      </w:r>
      <w:r w:rsidRPr="00D315CD">
        <w:rPr>
          <w:sz w:val="16"/>
        </w:rPr>
        <w:t xml:space="preserve"> </w:t>
      </w:r>
      <w:r w:rsidRPr="00AE1EED">
        <w:rPr>
          <w:rStyle w:val="StyleUnderline"/>
        </w:rPr>
        <w:t>creating a ‘level playing field’</w:t>
      </w:r>
      <w:r w:rsidRPr="00D315CD">
        <w:rPr>
          <w:sz w:val="16"/>
        </w:rPr>
        <w:t xml:space="preserve">, </w:t>
      </w:r>
      <w:r w:rsidRPr="00C456AC">
        <w:rPr>
          <w:rStyle w:val="StyleUnderline"/>
          <w:highlight w:val="green"/>
        </w:rPr>
        <w:t>the WTO</w:t>
      </w:r>
      <w:r w:rsidRPr="00C456AC">
        <w:rPr>
          <w:sz w:val="16"/>
          <w:highlight w:val="green"/>
        </w:rPr>
        <w:t xml:space="preserve"> </w:t>
      </w:r>
      <w:r w:rsidRPr="00C456AC">
        <w:rPr>
          <w:rStyle w:val="StyleUnderline"/>
          <w:highlight w:val="green"/>
        </w:rPr>
        <w:t>required poorer countries to sign</w:t>
      </w:r>
      <w:r w:rsidRPr="00D315CD">
        <w:rPr>
          <w:sz w:val="16"/>
        </w:rPr>
        <w:t xml:space="preserve"> up to </w:t>
      </w:r>
      <w:r w:rsidRPr="00F6629C">
        <w:t xml:space="preserve">an </w:t>
      </w:r>
      <w:r w:rsidRPr="00F6629C">
        <w:rPr>
          <w:rStyle w:val="Emphasis"/>
        </w:rPr>
        <w:t>all-or-nothing,</w:t>
      </w:r>
      <w:r w:rsidRPr="00F6629C">
        <w:rPr>
          <w:highlight w:val="green"/>
        </w:rPr>
        <w:t xml:space="preserve"> </w:t>
      </w:r>
      <w:r w:rsidRPr="00C456AC">
        <w:rPr>
          <w:rStyle w:val="StyleUnderline"/>
          <w:highlight w:val="green"/>
        </w:rPr>
        <w:t>binding</w:t>
      </w:r>
      <w:r w:rsidRPr="00D315CD">
        <w:rPr>
          <w:sz w:val="16"/>
        </w:rPr>
        <w:t xml:space="preserve"> set of </w:t>
      </w:r>
      <w:r w:rsidRPr="00C456AC">
        <w:rPr>
          <w:rStyle w:val="StyleUnderline"/>
          <w:highlight w:val="green"/>
        </w:rPr>
        <w:t>rules</w:t>
      </w:r>
      <w:r w:rsidRPr="00C456AC">
        <w:rPr>
          <w:sz w:val="16"/>
          <w:highlight w:val="green"/>
        </w:rPr>
        <w:t xml:space="preserve">, </w:t>
      </w:r>
      <w:r w:rsidRPr="00F6629C">
        <w:rPr>
          <w:rStyle w:val="Emphasis"/>
        </w:rPr>
        <w:t>which</w:t>
      </w:r>
      <w:r w:rsidRPr="00C456AC">
        <w:rPr>
          <w:sz w:val="16"/>
          <w:highlight w:val="green"/>
        </w:rPr>
        <w:t xml:space="preserve"> </w:t>
      </w:r>
      <w:r w:rsidRPr="00C456AC">
        <w:rPr>
          <w:rStyle w:val="StyleUnderline"/>
          <w:highlight w:val="green"/>
        </w:rPr>
        <w:t>removed protections</w:t>
      </w:r>
      <w:r w:rsidRPr="00AE1EED">
        <w:rPr>
          <w:rStyle w:val="StyleUnderline"/>
        </w:rPr>
        <w:t xml:space="preserve"> </w:t>
      </w:r>
      <w:r w:rsidRPr="00D315CD">
        <w:rPr>
          <w:sz w:val="16"/>
        </w:rPr>
        <w:t xml:space="preserve">for domestic industries </w:t>
      </w:r>
      <w:r w:rsidRPr="00C456AC">
        <w:rPr>
          <w:rStyle w:val="StyleUnderline"/>
          <w:highlight w:val="green"/>
        </w:rPr>
        <w:t>and allowed foreign capital unhindered access</w:t>
      </w:r>
      <w:r w:rsidRPr="00D315CD">
        <w:rPr>
          <w:sz w:val="16"/>
        </w:rPr>
        <w:t xml:space="preserve">. </w:t>
      </w:r>
      <w:r w:rsidRPr="00AE1EED">
        <w:rPr>
          <w:rStyle w:val="StyleUnderline"/>
        </w:rPr>
        <w:t xml:space="preserve">This </w:t>
      </w:r>
      <w:r w:rsidRPr="00AE1EED">
        <w:rPr>
          <w:rStyle w:val="Emphasis"/>
        </w:rPr>
        <w:t>was strongly prejudicial to the interests of local industries</w:t>
      </w:r>
      <w:r w:rsidRPr="00D315CD">
        <w:rPr>
          <w:sz w:val="16"/>
        </w:rPr>
        <w:t xml:space="preserve">, </w:t>
      </w:r>
      <w:r w:rsidRPr="00AE1EED">
        <w:rPr>
          <w:rStyle w:val="StyleUnderline"/>
        </w:rPr>
        <w:t>which</w:t>
      </w:r>
      <w:r w:rsidRPr="00D315CD">
        <w:rPr>
          <w:sz w:val="16"/>
        </w:rPr>
        <w:t xml:space="preserve"> </w:t>
      </w:r>
      <w:r w:rsidRPr="00AE1EED">
        <w:rPr>
          <w:rStyle w:val="StyleUnderline"/>
        </w:rPr>
        <w:t>were not in a position to withstand foreign competition</w:t>
      </w:r>
      <w:r w:rsidRPr="00D315CD">
        <w:rPr>
          <w:sz w:val="16"/>
        </w:rPr>
        <w:t xml:space="preserve">. </w:t>
      </w:r>
      <w:r w:rsidRPr="00AE1EED">
        <w:rPr>
          <w:rStyle w:val="StyleUnderline"/>
        </w:rPr>
        <w:t>Influence</w:t>
      </w:r>
      <w:r w:rsidRPr="00D315CD">
        <w:rPr>
          <w:sz w:val="16"/>
        </w:rPr>
        <w:t xml:space="preserve"> </w:t>
      </w:r>
      <w:r w:rsidRPr="00AE1EED">
        <w:rPr>
          <w:rStyle w:val="StyleUnderline"/>
        </w:rPr>
        <w:t>within the WTO is weighted by</w:t>
      </w:r>
      <w:r w:rsidRPr="00D315CD">
        <w:rPr>
          <w:sz w:val="16"/>
        </w:rPr>
        <w:t xml:space="preserve"> the </w:t>
      </w:r>
      <w:r w:rsidRPr="00AE1EED">
        <w:rPr>
          <w:rStyle w:val="StyleUnderline"/>
        </w:rPr>
        <w:t>size of a nation’s economy</w:t>
      </w:r>
      <w:r w:rsidRPr="00D315CD">
        <w:rPr>
          <w:sz w:val="16"/>
        </w:rPr>
        <w:t xml:space="preserve"> – </w:t>
      </w:r>
      <w:r w:rsidRPr="00AE1EED">
        <w:rPr>
          <w:rStyle w:val="StyleUnderline"/>
        </w:rPr>
        <w:t xml:space="preserve">thus </w:t>
      </w:r>
      <w:r w:rsidRPr="00C456AC">
        <w:rPr>
          <w:rStyle w:val="Emphasis"/>
          <w:highlight w:val="green"/>
        </w:rPr>
        <w:t>even if all poorer nations joined forces</w:t>
      </w:r>
      <w:r w:rsidRPr="00D315CD">
        <w:rPr>
          <w:sz w:val="16"/>
        </w:rPr>
        <w:t xml:space="preserve"> to demand policy changes </w:t>
      </w:r>
      <w:r w:rsidRPr="00C456AC">
        <w:rPr>
          <w:rStyle w:val="Emphasis"/>
          <w:highlight w:val="green"/>
        </w:rPr>
        <w:t>they would still not have a chance</w:t>
      </w:r>
      <w:r w:rsidRPr="00D315CD">
        <w:rPr>
          <w:sz w:val="16"/>
        </w:rPr>
        <w:t xml:space="preserve"> against wealthy nations. This trade injustice has drawn widespread protests and pressure for the WTO to reform. Meanwhile, </w:t>
      </w:r>
      <w:r w:rsidRPr="00AE1EED">
        <w:rPr>
          <w:rStyle w:val="StyleUnderline"/>
        </w:rPr>
        <w:t>wealthy nations are increasingly going down the route of bilateral Free Trade Agreements</w:t>
      </w:r>
      <w:r w:rsidRPr="00D315CD">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AE1EED">
        <w:rPr>
          <w:rStyle w:val="StyleUnderline"/>
        </w:rPr>
        <w:t>Such</w:t>
      </w:r>
      <w:r w:rsidRPr="00D315CD">
        <w:rPr>
          <w:sz w:val="16"/>
        </w:rPr>
        <w:t xml:space="preserve"> instruments </w:t>
      </w:r>
      <w:r w:rsidRPr="00AE1EED">
        <w:rPr>
          <w:rStyle w:val="StyleUnderline"/>
        </w:rPr>
        <w:t>are working to create a utopia for</w:t>
      </w:r>
      <w:r w:rsidRPr="00D315CD">
        <w:rPr>
          <w:sz w:val="16"/>
        </w:rPr>
        <w:t xml:space="preserve"> </w:t>
      </w:r>
      <w:r w:rsidRPr="00AE1EED">
        <w:rPr>
          <w:rStyle w:val="StyleUnderline"/>
        </w:rPr>
        <w:t>transnational corporations</w:t>
      </w:r>
      <w:r w:rsidRPr="00D315CD">
        <w:rPr>
          <w:sz w:val="16"/>
        </w:rPr>
        <w:t xml:space="preserve">, creating a business-friendly climate, </w:t>
      </w:r>
      <w:r w:rsidRPr="00AE1EED">
        <w:rPr>
          <w:rStyle w:val="StyleUnderline"/>
        </w:rPr>
        <w:t xml:space="preserve">which translates as the </w:t>
      </w:r>
      <w:r w:rsidRPr="00AE1EED">
        <w:rPr>
          <w:rStyle w:val="Emphasis"/>
        </w:rPr>
        <w:t>demolition of labour protection, tax cuts for the wealthiest and a supine regulatory environment</w:t>
      </w:r>
      <w:r w:rsidRPr="00D315CD">
        <w:rPr>
          <w:sz w:val="16"/>
        </w:rPr>
        <w:t xml:space="preserve">. </w:t>
      </w:r>
      <w:r w:rsidRPr="00AE1EED">
        <w:rPr>
          <w:rStyle w:val="StyleUnderline"/>
        </w:rPr>
        <w:t>Tax havens operated</w:t>
      </w:r>
      <w:r w:rsidRPr="00D315CD">
        <w:rPr>
          <w:sz w:val="16"/>
        </w:rPr>
        <w:t xml:space="preserve"> </w:t>
      </w:r>
      <w:r w:rsidRPr="00AE1EED">
        <w:rPr>
          <w:rStyle w:val="StyleUnderline"/>
        </w:rPr>
        <w:t>by</w:t>
      </w:r>
      <w:r w:rsidRPr="00D315CD">
        <w:rPr>
          <w:sz w:val="16"/>
        </w:rPr>
        <w:t xml:space="preserve"> the </w:t>
      </w:r>
      <w:r w:rsidRPr="00AE1EED">
        <w:rPr>
          <w:rStyle w:val="StyleUnderline"/>
        </w:rPr>
        <w:t>rich</w:t>
      </w:r>
      <w:r w:rsidRPr="00D315CD">
        <w:rPr>
          <w:sz w:val="16"/>
        </w:rPr>
        <w:t xml:space="preserve">est </w:t>
      </w:r>
      <w:r w:rsidRPr="00AE1EED">
        <w:rPr>
          <w:rStyle w:val="StyleUnderline"/>
        </w:rPr>
        <w:t>countries</w:t>
      </w:r>
      <w:r w:rsidRPr="00D315CD">
        <w:rPr>
          <w:sz w:val="16"/>
        </w:rPr>
        <w:t xml:space="preserve"> </w:t>
      </w:r>
      <w:r w:rsidRPr="00AE1EED">
        <w:rPr>
          <w:rStyle w:val="StyleUnderline"/>
        </w:rPr>
        <w:t>are home to huge sums of illicit wealth draining</w:t>
      </w:r>
      <w:r w:rsidRPr="00D315CD">
        <w:rPr>
          <w:sz w:val="16"/>
        </w:rPr>
        <w:t xml:space="preserve"> </w:t>
      </w:r>
      <w:r w:rsidRPr="00AE1EED">
        <w:rPr>
          <w:rStyle w:val="StyleUnderline"/>
        </w:rPr>
        <w:t>out of some of the poorest</w:t>
      </w:r>
      <w:r w:rsidRPr="00D315CD">
        <w:rPr>
          <w:sz w:val="16"/>
        </w:rPr>
        <w:t xml:space="preserve">. </w:t>
      </w:r>
      <w:r w:rsidRPr="00AE1EED">
        <w:rPr>
          <w:rStyle w:val="StyleUnderline"/>
        </w:rPr>
        <w:t>Today</w:t>
      </w:r>
      <w:r w:rsidRPr="00D315CD">
        <w:rPr>
          <w:sz w:val="16"/>
        </w:rPr>
        <w:t xml:space="preserve">, due to how the global economy has been engineered, </w:t>
      </w:r>
      <w:r w:rsidRPr="00F6629C">
        <w:t>for</w:t>
      </w:r>
      <w:r w:rsidRPr="0039796C">
        <w:rPr>
          <w:rStyle w:val="Emphasis"/>
          <w:highlight w:val="green"/>
        </w:rPr>
        <w:t xml:space="preserve"> every dollar of aid sent </w:t>
      </w:r>
      <w:r w:rsidRPr="00F6629C">
        <w:rPr>
          <w:rStyle w:val="Emphasis"/>
        </w:rPr>
        <w:t>to poorer countries,</w:t>
      </w:r>
      <w:r w:rsidRPr="0039796C">
        <w:rPr>
          <w:rStyle w:val="Emphasis"/>
          <w:highlight w:val="green"/>
        </w:rPr>
        <w:t xml:space="preserve"> they lose 10 times as much in outflows</w:t>
      </w:r>
      <w:r w:rsidRPr="0039796C">
        <w:rPr>
          <w:sz w:val="16"/>
          <w:highlight w:val="green"/>
        </w:rPr>
        <w:t xml:space="preserve"> – </w:t>
      </w:r>
      <w:r w:rsidRPr="00F6629C">
        <w:rPr>
          <w:rStyle w:val="Emphasis"/>
        </w:rPr>
        <w:t xml:space="preserve">and that’s before one counts their losses through unfair trade rules and underpaid labour. </w:t>
      </w:r>
      <w:r w:rsidRPr="00D315CD">
        <w:rPr>
          <w:sz w:val="16"/>
        </w:rPr>
        <w:t xml:space="preserve">Foreign investors take nearly $500 billion a year in profits from the Global South, and trade-power imbalances cost poorer nations $700 billion a year in lost export revenue. 7 CONCENTRATION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AE1EED">
        <w:rPr>
          <w:rStyle w:val="StyleUnderline"/>
        </w:rPr>
        <w:t>neoliberal capitalism is leading inevitably to wage erosion and work precarity</w:t>
      </w:r>
      <w:r w:rsidRPr="00D315CD">
        <w:rPr>
          <w:sz w:val="16"/>
        </w:rPr>
        <w:t xml:space="preserve">, coupled with the withdrawal of state support. </w:t>
      </w:r>
      <w:r w:rsidRPr="00AE1EED">
        <w:rPr>
          <w:rStyle w:val="StyleUnderline"/>
        </w:rPr>
        <w:t>Inequality is rising dramatically</w:t>
      </w:r>
      <w:r w:rsidRPr="00D315CD">
        <w:rPr>
          <w:sz w:val="16"/>
        </w:rPr>
        <w:t xml:space="preserve">. In 2018 </w:t>
      </w:r>
      <w:r w:rsidRPr="00F6629C">
        <w:rPr>
          <w:rStyle w:val="StyleUnderline"/>
        </w:rPr>
        <w:t>the</w:t>
      </w:r>
      <w:r w:rsidRPr="0039796C">
        <w:rPr>
          <w:rStyle w:val="StyleUnderline"/>
          <w:highlight w:val="green"/>
        </w:rPr>
        <w:t xml:space="preserve"> richest </w:t>
      </w:r>
      <w:r w:rsidRPr="00F6629C">
        <w:rPr>
          <w:rStyle w:val="Emphasis"/>
        </w:rPr>
        <w:t>26</w:t>
      </w:r>
      <w:r w:rsidRPr="0039796C">
        <w:rPr>
          <w:rStyle w:val="StyleUnderline"/>
          <w:highlight w:val="green"/>
        </w:rPr>
        <w:t xml:space="preserve"> people owned wealth equivalent to the poorest half of the </w:t>
      </w:r>
      <w:r w:rsidRPr="00F6629C">
        <w:rPr>
          <w:rStyle w:val="Emphasis"/>
        </w:rPr>
        <w:t>world’s</w:t>
      </w:r>
      <w:r w:rsidRPr="0039796C">
        <w:rPr>
          <w:rStyle w:val="StyleUnderline"/>
          <w:highlight w:val="green"/>
        </w:rPr>
        <w:t xml:space="preserve"> population</w:t>
      </w:r>
      <w:r w:rsidRPr="00D315CD">
        <w:rPr>
          <w:sz w:val="16"/>
        </w:rPr>
        <w:t xml:space="preserve">. And their wealth was increasing at the rate of $2.5 billion a day. </w:t>
      </w:r>
      <w:r w:rsidRPr="00AE1EED">
        <w:rPr>
          <w:rStyle w:val="StyleUnderline"/>
        </w:rPr>
        <w:t xml:space="preserve">Meanwhile </w:t>
      </w:r>
      <w:r w:rsidRPr="0039796C">
        <w:rPr>
          <w:rStyle w:val="StyleUnderline"/>
          <w:highlight w:val="green"/>
        </w:rPr>
        <w:t>3.4 billion</w:t>
      </w:r>
      <w:r w:rsidRPr="0039796C">
        <w:rPr>
          <w:sz w:val="16"/>
          <w:highlight w:val="green"/>
        </w:rPr>
        <w:t xml:space="preserve"> </w:t>
      </w:r>
      <w:r w:rsidRPr="0039796C">
        <w:rPr>
          <w:rStyle w:val="StyleUnderline"/>
          <w:highlight w:val="green"/>
        </w:rPr>
        <w:t>people</w:t>
      </w:r>
      <w:r w:rsidRPr="00D315CD">
        <w:rPr>
          <w:sz w:val="16"/>
        </w:rPr>
        <w:t xml:space="preserve"> – </w:t>
      </w:r>
      <w:r w:rsidRPr="00AE1EED">
        <w:rPr>
          <w:rStyle w:val="StyleUnderline"/>
        </w:rPr>
        <w:t>nearly half the world</w:t>
      </w:r>
      <w:r w:rsidRPr="00D315CD">
        <w:rPr>
          <w:sz w:val="16"/>
        </w:rPr>
        <w:t xml:space="preserve"> – </w:t>
      </w:r>
      <w:r w:rsidRPr="0039796C">
        <w:rPr>
          <w:rStyle w:val="StyleUnderline"/>
          <w:highlight w:val="green"/>
        </w:rPr>
        <w:t>were living on less than $5.50 a day.</w:t>
      </w:r>
    </w:p>
    <w:p w14:paraId="1B9AD870" w14:textId="77777777" w:rsidR="003675BD" w:rsidRDefault="003675BD" w:rsidP="003675BD">
      <w:pPr>
        <w:pStyle w:val="Heading3"/>
      </w:pPr>
      <w:r>
        <w:t>1NC Heg Bad</w:t>
      </w:r>
    </w:p>
    <w:p w14:paraId="1E6E0506" w14:textId="77777777" w:rsidR="003675BD" w:rsidRDefault="003675BD" w:rsidP="003675BD">
      <w:pPr>
        <w:pStyle w:val="Heading4"/>
      </w:pPr>
      <w:r>
        <w:t>Eliminating the WTO ends U.S. global hegemony</w:t>
      </w:r>
    </w:p>
    <w:p w14:paraId="7DC383D4" w14:textId="77777777" w:rsidR="003675BD" w:rsidRDefault="003675BD" w:rsidP="003675BD">
      <w:pPr>
        <w:rPr>
          <w:rStyle w:val="Style13ptBold"/>
        </w:rPr>
      </w:pPr>
      <w:r w:rsidRPr="00262AB8">
        <w:rPr>
          <w:rStyle w:val="Style13ptBold"/>
        </w:rPr>
        <w:t>Bello</w:t>
      </w:r>
      <w:r>
        <w:rPr>
          <w:rStyle w:val="Style13ptBold"/>
        </w:rPr>
        <w:t>,</w:t>
      </w:r>
      <w:r w:rsidRPr="00262AB8">
        <w:rPr>
          <w:rStyle w:val="Style13ptBold"/>
        </w:rPr>
        <w:t xml:space="preserve"> </w:t>
      </w:r>
      <w:r>
        <w:rPr>
          <w:rStyle w:val="Style13ptBold"/>
        </w:rPr>
        <w:t xml:space="preserve">PhD, </w:t>
      </w:r>
      <w:r w:rsidRPr="00262AB8">
        <w:rPr>
          <w:rStyle w:val="Style13ptBold"/>
        </w:rPr>
        <w:t>2000</w:t>
      </w:r>
    </w:p>
    <w:p w14:paraId="50A55540" w14:textId="77777777" w:rsidR="003675BD" w:rsidRPr="00262AB8" w:rsidRDefault="003675BD" w:rsidP="003675BD">
      <w:pPr>
        <w:rPr>
          <w:sz w:val="16"/>
          <w:szCs w:val="16"/>
        </w:rPr>
      </w:pPr>
      <w:r w:rsidRPr="00262AB8">
        <w:rPr>
          <w:sz w:val="16"/>
          <w:szCs w:val="16"/>
        </w:rPr>
        <w:t>(Walden, Sociology @ Stanford, https://users.ox.ac.uk/~magd1352/ecologist/Should%20WTO%20be%20abolished.pdf)</w:t>
      </w:r>
    </w:p>
    <w:p w14:paraId="71C44E31" w14:textId="77777777" w:rsidR="003675BD" w:rsidRDefault="003675BD" w:rsidP="003675BD">
      <w:pPr>
        <w:rPr>
          <w:rStyle w:val="StyleUnderline"/>
        </w:rPr>
      </w:pPr>
      <w:r w:rsidRPr="0039796C">
        <w:rPr>
          <w:rStyle w:val="StyleUnderline"/>
          <w:highlight w:val="green"/>
        </w:rPr>
        <w:t>The idea that the world needs the</w:t>
      </w:r>
      <w:r w:rsidRPr="00262AB8">
        <w:rPr>
          <w:rStyle w:val="StyleUnderline"/>
        </w:rPr>
        <w:t xml:space="preserve"> World Trade Organisation (</w:t>
      </w:r>
      <w:r w:rsidRPr="0039796C">
        <w:rPr>
          <w:rStyle w:val="StyleUnderline"/>
          <w:highlight w:val="green"/>
        </w:rPr>
        <w:t>WTO) is one of the biggest lies of our time</w:t>
      </w:r>
      <w:r w:rsidRPr="00B95685">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F6629C">
        <w:rPr>
          <w:rStyle w:val="Emphasis"/>
          <w:highlight w:val="green"/>
        </w:rPr>
        <w:t>the U</w:t>
      </w:r>
      <w:r w:rsidRPr="00F6629C">
        <w:rPr>
          <w:rStyle w:val="Emphasis"/>
        </w:rPr>
        <w:t>S</w:t>
      </w:r>
      <w:r w:rsidRPr="00B95685">
        <w:rPr>
          <w:sz w:val="14"/>
        </w:rPr>
        <w:t xml:space="preserve">, back in 1948, blocked the formation of an International Trade Organisation (ITO), believing that, at that time, the interests of its corporations would not be served by such a global body, it had changed its mind by the 1990s. Now it </w:t>
      </w:r>
      <w:r w:rsidRPr="0039796C">
        <w:rPr>
          <w:rStyle w:val="StyleUnderline"/>
          <w:highlight w:val="green"/>
        </w:rPr>
        <w:t>wanted an international trade body</w:t>
      </w:r>
      <w:r w:rsidRPr="0039796C">
        <w:rPr>
          <w:sz w:val="14"/>
          <w:highlight w:val="green"/>
        </w:rPr>
        <w:t>.</w:t>
      </w:r>
      <w:r w:rsidRPr="00B95685">
        <w:rPr>
          <w:sz w:val="14"/>
        </w:rPr>
        <w:t xml:space="preserve"> Why? </w:t>
      </w:r>
      <w:r w:rsidRPr="0039796C">
        <w:rPr>
          <w:rStyle w:val="StyleUnderline"/>
          <w:highlight w:val="green"/>
        </w:rPr>
        <w:t xml:space="preserve">Because its </w:t>
      </w:r>
      <w:r w:rsidRPr="0039796C">
        <w:rPr>
          <w:rStyle w:val="StyleUnderline"/>
        </w:rPr>
        <w:t xml:space="preserve">global economic </w:t>
      </w:r>
      <w:r w:rsidRPr="0039796C">
        <w:rPr>
          <w:rStyle w:val="StyleUnderline"/>
          <w:highlight w:val="green"/>
        </w:rPr>
        <w:t>dominance was threatened</w:t>
      </w:r>
      <w:r w:rsidRPr="0039796C">
        <w:rPr>
          <w:sz w:val="14"/>
          <w:highlight w:val="green"/>
        </w:rPr>
        <w:t>.</w:t>
      </w:r>
      <w:r w:rsidRPr="00B95685">
        <w:rPr>
          <w:sz w:val="14"/>
        </w:rPr>
        <w:t xml:space="preserve"> The flexible GATT (General Agreement on Tariffs and Trade) system, which preceded the WTO, had allowed the emergence of Europe and East Asia as competing industrial centres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BD3291">
        <w:rPr>
          <w:rStyle w:val="StyleUnderline"/>
        </w:rPr>
        <w:t xml:space="preserve">, </w:t>
      </w:r>
      <w:r w:rsidRPr="0039796C">
        <w:rPr>
          <w:rStyle w:val="StyleUnderline"/>
          <w:highlight w:val="green"/>
        </w:rPr>
        <w:t xml:space="preserve">before the WTO, </w:t>
      </w:r>
      <w:r w:rsidRPr="0039796C">
        <w:rPr>
          <w:rStyle w:val="Emphasis"/>
          <w:highlight w:val="green"/>
        </w:rPr>
        <w:t>global trade was growing by leaps and bounds</w:t>
      </w:r>
      <w:r w:rsidRPr="00BD3291">
        <w:rPr>
          <w:rStyle w:val="StyleUnderline"/>
        </w:rPr>
        <w:t xml:space="preserve">, but </w:t>
      </w:r>
      <w:r w:rsidRPr="0039796C">
        <w:rPr>
          <w:rStyle w:val="StyleUnderline"/>
          <w:highlight w:val="green"/>
        </w:rPr>
        <w:t xml:space="preserve">countries were using trade policy to </w:t>
      </w:r>
      <w:r w:rsidRPr="0039796C">
        <w:rPr>
          <w:rStyle w:val="StyleUnderline"/>
        </w:rPr>
        <w:t xml:space="preserve">industrialise and </w:t>
      </w:r>
      <w:r w:rsidRPr="0039796C">
        <w:rPr>
          <w:rStyle w:val="StyleUnderline"/>
          <w:highlight w:val="green"/>
        </w:rPr>
        <w:t xml:space="preserve">adapt to the growth of trade so </w:t>
      </w:r>
      <w:r w:rsidRPr="00F6629C">
        <w:rPr>
          <w:rStyle w:val="Emphasis"/>
        </w:rPr>
        <w:t>that their</w:t>
      </w:r>
      <w:r w:rsidRPr="0039796C">
        <w:rPr>
          <w:rStyle w:val="StyleUnderline"/>
          <w:highlight w:val="green"/>
        </w:rPr>
        <w:t xml:space="preserve"> economies would be enhanced </w:t>
      </w:r>
      <w:r w:rsidRPr="0039796C">
        <w:rPr>
          <w:rStyle w:val="StyleUnderline"/>
        </w:rPr>
        <w:t>by global trade and not be marginalised by it</w:t>
      </w:r>
      <w:r w:rsidRPr="0039796C">
        <w:rPr>
          <w:rStyle w:val="StyleUnderline"/>
          <w:highlight w:val="green"/>
        </w:rPr>
        <w:t>.</w:t>
      </w:r>
      <w:r w:rsidRPr="0039796C">
        <w:rPr>
          <w:sz w:val="14"/>
          <w:highlight w:val="green"/>
        </w:rPr>
        <w:t xml:space="preserve"> </w:t>
      </w:r>
      <w:r w:rsidRPr="0039796C">
        <w:rPr>
          <w:rStyle w:val="StyleUnderline"/>
        </w:rPr>
        <w:t>That was a problem, from the US point of view</w:t>
      </w:r>
      <w:r w:rsidRPr="0039796C">
        <w:rPr>
          <w:sz w:val="14"/>
          <w:highlight w:val="green"/>
        </w:rPr>
        <w:t>.</w:t>
      </w:r>
      <w:r w:rsidRPr="00B95685">
        <w:rPr>
          <w:sz w:val="14"/>
        </w:rPr>
        <w:t xml:space="preserve"> </w:t>
      </w:r>
      <w:r w:rsidRPr="00BD3291">
        <w:rPr>
          <w:rStyle w:val="StyleUnderline"/>
        </w:rPr>
        <w:t>And that was why the US needed the WTO</w:t>
      </w:r>
      <w:r w:rsidRPr="00B95685">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F6629C">
        <w:rPr>
          <w:rStyle w:val="Emphasis"/>
        </w:rPr>
        <w:t>The</w:t>
      </w:r>
      <w:r w:rsidRPr="0039796C">
        <w:rPr>
          <w:rStyle w:val="StyleUnderline"/>
          <w:highlight w:val="green"/>
        </w:rPr>
        <w:t xml:space="preserve"> purpose of TRIPs is </w:t>
      </w:r>
      <w:r w:rsidRPr="0039796C">
        <w:rPr>
          <w:rStyle w:val="Emphasis"/>
          <w:highlight w:val="green"/>
        </w:rPr>
        <w:t>not to promote free trade but to enhance monopoly power</w:t>
      </w:r>
      <w:r w:rsidRPr="0039796C">
        <w:rPr>
          <w:sz w:val="14"/>
          <w:highlight w:val="green"/>
        </w:rPr>
        <w:t>.</w:t>
      </w:r>
      <w:r w:rsidRPr="00B95685">
        <w:rPr>
          <w:sz w:val="14"/>
        </w:rPr>
        <w:t xml:space="preserve"> One cannot quarrel with the fact that innovators should have preferential access to the benefits that flow from their innovation for a period of time. </w:t>
      </w:r>
      <w:r w:rsidRPr="00BD3291">
        <w:rPr>
          <w:rStyle w:val="StyleUnderline"/>
        </w:rPr>
        <w:t>TRIPs</w:t>
      </w:r>
      <w:r w:rsidRPr="00B95685">
        <w:rPr>
          <w:sz w:val="14"/>
        </w:rPr>
        <w:t xml:space="preserve">, however, </w:t>
      </w:r>
      <w:r w:rsidRPr="00BD3291">
        <w:rPr>
          <w:rStyle w:val="StyleUnderline"/>
        </w:rPr>
        <w:t>goes beyond this to institutionalise a monopoly for high-tech</w:t>
      </w:r>
      <w:r w:rsidRPr="00B95685">
        <w:rPr>
          <w:sz w:val="14"/>
        </w:rPr>
        <w:t xml:space="preserve"> </w:t>
      </w:r>
      <w:r w:rsidRPr="00BD3291">
        <w:rPr>
          <w:rStyle w:val="StyleUnderline"/>
        </w:rPr>
        <w:t>corporate innovators, most of them from the North</w:t>
      </w:r>
      <w:r w:rsidRPr="00B95685">
        <w:rPr>
          <w:sz w:val="14"/>
        </w:rPr>
        <w:t xml:space="preserve">. Among other things, </w:t>
      </w:r>
      <w:r w:rsidRPr="00BD3291">
        <w:rPr>
          <w:rStyle w:val="StyleUnderline"/>
        </w:rPr>
        <w:t>TRIPs</w:t>
      </w:r>
      <w:r w:rsidRPr="00B95685">
        <w:rPr>
          <w:sz w:val="14"/>
        </w:rPr>
        <w:t xml:space="preserve"> provides a generalised minimum patent protection of 20 years; </w:t>
      </w:r>
      <w:r w:rsidRPr="00BD3291">
        <w:rPr>
          <w:rStyle w:val="StyleUnderline"/>
        </w:rPr>
        <w:t>institutes draconian border regulations against products judged to be violating</w:t>
      </w:r>
      <w:r w:rsidRPr="00B95685">
        <w:rPr>
          <w:sz w:val="14"/>
        </w:rPr>
        <w:t xml:space="preserve"> </w:t>
      </w:r>
      <w:r w:rsidRPr="00BD3291">
        <w:rPr>
          <w:rStyle w:val="StyleUnderline"/>
        </w:rPr>
        <w:t>intellectual property rights</w:t>
      </w:r>
      <w:r w:rsidRPr="00B95685">
        <w:rPr>
          <w:sz w:val="14"/>
        </w:rPr>
        <w:t xml:space="preserve">; </w:t>
      </w:r>
      <w:r w:rsidRPr="00BD3291">
        <w:rPr>
          <w:rStyle w:val="StyleUnderline"/>
        </w:rPr>
        <w:t>and</w:t>
      </w:r>
      <w:r w:rsidRPr="00B95685">
        <w:rPr>
          <w:sz w:val="14"/>
        </w:rPr>
        <w:t xml:space="preserve"> – contrary to the judicial principle of presuming innocence until proven guilty – </w:t>
      </w:r>
      <w:r w:rsidRPr="00BD3291">
        <w:rPr>
          <w:rStyle w:val="StyleUnderline"/>
        </w:rPr>
        <w:t>places the burden of proof on the presumed violator of process patents</w:t>
      </w:r>
      <w:r w:rsidRPr="00B95685">
        <w:rPr>
          <w:sz w:val="14"/>
        </w:rPr>
        <w:t xml:space="preserve">. </w:t>
      </w:r>
      <w:r w:rsidRPr="00BD3291">
        <w:rPr>
          <w:rStyle w:val="StyleUnderline"/>
        </w:rPr>
        <w:t>What TRIPs does is reinforce the monopolistic</w:t>
      </w:r>
      <w:r w:rsidRPr="00B95685">
        <w:rPr>
          <w:sz w:val="14"/>
        </w:rPr>
        <w:t xml:space="preserve"> or oligopolistic </w:t>
      </w:r>
      <w:r w:rsidRPr="00BD3291">
        <w:rPr>
          <w:rStyle w:val="StyleUnderline"/>
        </w:rPr>
        <w:t>position of US high tech firms such as Microsoft and Intel</w:t>
      </w:r>
      <w:r w:rsidRPr="00B95685">
        <w:rPr>
          <w:sz w:val="14"/>
        </w:rPr>
        <w:t xml:space="preserve">. </w:t>
      </w:r>
      <w:r w:rsidRPr="00BD3291">
        <w:rPr>
          <w:rStyle w:val="StyleUnderline"/>
        </w:rPr>
        <w:t>It makes industrialisation by imitation</w:t>
      </w:r>
      <w:r w:rsidRPr="00B95685">
        <w:rPr>
          <w:sz w:val="14"/>
        </w:rPr>
        <w:t xml:space="preserve"> </w:t>
      </w:r>
      <w:r w:rsidRPr="00BD3291">
        <w:rPr>
          <w:rStyle w:val="StyleUnderline"/>
        </w:rPr>
        <w:t>or</w:t>
      </w:r>
      <w:r w:rsidRPr="00B95685">
        <w:rPr>
          <w:sz w:val="14"/>
        </w:rPr>
        <w:t xml:space="preserve"> industrialisation via loose conditions of </w:t>
      </w:r>
      <w:r w:rsidRPr="00BD3291">
        <w:rPr>
          <w:rStyle w:val="StyleUnderline"/>
        </w:rPr>
        <w:t>technology</w:t>
      </w:r>
      <w:r w:rsidRPr="00B95685">
        <w:rPr>
          <w:sz w:val="14"/>
        </w:rPr>
        <w:t xml:space="preserve"> </w:t>
      </w:r>
      <w:r w:rsidRPr="00BD3291">
        <w:rPr>
          <w:rStyle w:val="StyleUnderline"/>
        </w:rPr>
        <w:t>transfer</w:t>
      </w:r>
      <w:r w:rsidRPr="00B95685">
        <w:rPr>
          <w:sz w:val="14"/>
        </w:rPr>
        <w:t xml:space="preserve"> – a strategy employed by the US, Germany, Japan, and South Korea during the early phases of their industrialisation – </w:t>
      </w:r>
      <w:r w:rsidRPr="00BD3291">
        <w:rPr>
          <w:rStyle w:val="StyleUnderline"/>
        </w:rPr>
        <w:t>all but impossible</w:t>
      </w:r>
      <w:r w:rsidRPr="00B95685">
        <w:rPr>
          <w:sz w:val="14"/>
        </w:rPr>
        <w:t xml:space="preserve">. </w:t>
      </w:r>
      <w:r w:rsidRPr="0039796C">
        <w:rPr>
          <w:rStyle w:val="StyleUnderline"/>
          <w:highlight w:val="green"/>
        </w:rPr>
        <w:t xml:space="preserve">It enables </w:t>
      </w:r>
      <w:r w:rsidRPr="0039796C">
        <w:rPr>
          <w:rStyle w:val="Emphasis"/>
          <w:highlight w:val="green"/>
        </w:rPr>
        <w:t>the technological leader</w:t>
      </w:r>
      <w:r w:rsidRPr="0039796C">
        <w:rPr>
          <w:sz w:val="14"/>
          <w:highlight w:val="green"/>
        </w:rPr>
        <w:t xml:space="preserve">, </w:t>
      </w:r>
      <w:r w:rsidRPr="0039796C">
        <w:rPr>
          <w:sz w:val="14"/>
        </w:rPr>
        <w:t xml:space="preserve">in this case </w:t>
      </w:r>
      <w:r w:rsidRPr="0039796C">
        <w:rPr>
          <w:rStyle w:val="Emphasis"/>
          <w:highlight w:val="green"/>
        </w:rPr>
        <w:t>the US, to greatly influence</w:t>
      </w:r>
      <w:r w:rsidRPr="0039796C">
        <w:rPr>
          <w:rStyle w:val="StyleUnderline"/>
          <w:highlight w:val="green"/>
        </w:rPr>
        <w:t xml:space="preserve"> </w:t>
      </w:r>
      <w:r w:rsidRPr="0039796C">
        <w:rPr>
          <w:rStyle w:val="Emphasis"/>
          <w:highlight w:val="green"/>
        </w:rPr>
        <w:t>the pace of technological and industrial development in the rest of the world</w:t>
      </w:r>
      <w:r w:rsidRPr="0039796C">
        <w:rPr>
          <w:rStyle w:val="StyleUnderline"/>
          <w:highlight w:val="green"/>
        </w:rPr>
        <w:t>.</w:t>
      </w:r>
      <w:r w:rsidRPr="00BD3291">
        <w:rPr>
          <w:rStyle w:val="StyleUnderline"/>
        </w:rPr>
        <w:t xml:space="preserve"> </w:t>
      </w:r>
    </w:p>
    <w:p w14:paraId="12F894C1" w14:textId="77777777" w:rsidR="003675BD" w:rsidRDefault="003675BD" w:rsidP="003675BD">
      <w:pPr>
        <w:rPr>
          <w:rStyle w:val="StyleUnderline"/>
        </w:rPr>
      </w:pPr>
    </w:p>
    <w:p w14:paraId="70EDDE41" w14:textId="77777777" w:rsidR="00393341" w:rsidRPr="000B7C0B" w:rsidRDefault="00393341" w:rsidP="00393341">
      <w:pPr>
        <w:spacing w:line="240" w:lineRule="auto"/>
        <w:rPr>
          <w:rFonts w:ascii="Times New Roman" w:hAnsi="Times New Roman" w:cs="Times New Roman"/>
          <w:sz w:val="24"/>
        </w:rPr>
      </w:pPr>
      <w:r w:rsidRPr="000B7C0B">
        <w:rPr>
          <w:rFonts w:cs="Times New Roman"/>
          <w:b/>
          <w:bCs/>
          <w:color w:val="000000"/>
          <w:sz w:val="28"/>
          <w:szCs w:val="28"/>
        </w:rPr>
        <w:t>the first is Informational overload</w:t>
      </w:r>
    </w:p>
    <w:p w14:paraId="70746550" w14:textId="77777777" w:rsidR="00393341" w:rsidRPr="000B7C0B" w:rsidRDefault="00393341" w:rsidP="00393341">
      <w:pPr>
        <w:spacing w:after="0" w:line="240" w:lineRule="auto"/>
        <w:outlineLvl w:val="3"/>
        <w:rPr>
          <w:rFonts w:ascii="Times New Roman" w:eastAsia="Times New Roman" w:hAnsi="Times New Roman" w:cs="Times New Roman"/>
          <w:b/>
          <w:bCs/>
          <w:sz w:val="24"/>
        </w:rPr>
      </w:pPr>
      <w:r w:rsidRPr="000B7C0B">
        <w:rPr>
          <w:rFonts w:eastAsia="Times New Roman" w:cs="Times New Roman"/>
          <w:b/>
          <w:bCs/>
          <w:color w:val="000000"/>
          <w:sz w:val="28"/>
          <w:szCs w:val="28"/>
        </w:rPr>
        <w:t xml:space="preserve"> Semiotic capitalism is predicated on </w:t>
      </w:r>
      <w:r w:rsidRPr="000B7C0B">
        <w:rPr>
          <w:rFonts w:eastAsia="Times New Roman" w:cs="Times New Roman"/>
          <w:b/>
          <w:bCs/>
          <w:color w:val="000000"/>
          <w:sz w:val="28"/>
          <w:szCs w:val="28"/>
          <w:u w:val="single"/>
        </w:rPr>
        <w:t>informational overload</w:t>
      </w:r>
      <w:r w:rsidRPr="000B7C0B">
        <w:rPr>
          <w:rFonts w:eastAsia="Times New Roman" w:cs="Times New Roman"/>
          <w:b/>
          <w:bCs/>
          <w:color w:val="000000"/>
          <w:sz w:val="28"/>
          <w:szCs w:val="28"/>
        </w:rPr>
        <w:t xml:space="preserve"> that leaves no room for the human aspects of our behavior ending in mass psychological trauma. The affs turn to political activism and policy cause depression and misery.When the </w:t>
      </w:r>
      <w:r w:rsidRPr="000B7C0B">
        <w:rPr>
          <w:rFonts w:eastAsia="Times New Roman" w:cs="Times New Roman"/>
          <w:b/>
          <w:bCs/>
          <w:color w:val="000000"/>
          <w:sz w:val="28"/>
          <w:szCs w:val="28"/>
          <w:u w:val="single"/>
        </w:rPr>
        <w:t>sign</w:t>
      </w:r>
      <w:r w:rsidRPr="000B7C0B">
        <w:rPr>
          <w:rFonts w:eastAsia="Times New Roman" w:cs="Times New Roman"/>
          <w:b/>
          <w:bCs/>
          <w:color w:val="000000"/>
          <w:sz w:val="28"/>
          <w:szCs w:val="28"/>
        </w:rPr>
        <w:t xml:space="preserve"> has become </w:t>
      </w:r>
      <w:r w:rsidRPr="000B7C0B">
        <w:rPr>
          <w:rFonts w:eastAsia="Times New Roman" w:cs="Times New Roman"/>
          <w:b/>
          <w:bCs/>
          <w:color w:val="000000"/>
          <w:sz w:val="28"/>
          <w:szCs w:val="28"/>
          <w:u w:val="single"/>
        </w:rPr>
        <w:t>all encompassing</w:t>
      </w:r>
      <w:r w:rsidRPr="000B7C0B">
        <w:rPr>
          <w:rFonts w:eastAsia="Times New Roman" w:cs="Times New Roman"/>
          <w:b/>
          <w:bCs/>
          <w:color w:val="000000"/>
          <w:sz w:val="28"/>
          <w:szCs w:val="28"/>
        </w:rPr>
        <w:t xml:space="preserve"> the only standard and role of the ballot left is to vote for whoever best resists semiocapitalism</w:t>
      </w:r>
    </w:p>
    <w:p w14:paraId="3C5F9816" w14:textId="77777777" w:rsidR="00393341" w:rsidRPr="000B7C0B" w:rsidRDefault="00393341" w:rsidP="00393341">
      <w:pPr>
        <w:spacing w:line="240" w:lineRule="auto"/>
        <w:rPr>
          <w:rFonts w:ascii="Times New Roman" w:hAnsi="Times New Roman" w:cs="Times New Roman"/>
          <w:sz w:val="24"/>
        </w:rPr>
      </w:pPr>
      <w:r w:rsidRPr="000B7C0B">
        <w:rPr>
          <w:rFonts w:cs="Times New Roman"/>
          <w:b/>
          <w:bCs/>
          <w:color w:val="000000"/>
          <w:sz w:val="26"/>
          <w:szCs w:val="26"/>
        </w:rPr>
        <w:t>Bifo, 9</w:t>
      </w:r>
      <w:r w:rsidRPr="000B7C0B">
        <w:rPr>
          <w:rFonts w:cs="Times New Roman"/>
          <w:color w:val="000000"/>
          <w:szCs w:val="22"/>
        </w:rPr>
        <w:t xml:space="preserve"> [Franco Berardi, Italian communist theorist and activist in the autonomist tradition, whose work mainly focuses on the role of the media and information technology within post-industrial capitalism   Precarious Rhapsody, by Franco Bifo Berardi et al., AK Press, 2009. P. 40-42 Lindale PP]</w:t>
      </w:r>
    </w:p>
    <w:p w14:paraId="3A5A5EBB" w14:textId="77777777" w:rsidR="00393341" w:rsidRPr="000B7C0B" w:rsidRDefault="00393341" w:rsidP="00393341">
      <w:pPr>
        <w:spacing w:line="240" w:lineRule="auto"/>
        <w:rPr>
          <w:rFonts w:ascii="Times New Roman" w:hAnsi="Times New Roman" w:cs="Times New Roman"/>
          <w:sz w:val="24"/>
        </w:rPr>
      </w:pPr>
      <w:r w:rsidRPr="000B7C0B">
        <w:rPr>
          <w:rFonts w:cs="Times New Roman"/>
          <w:color w:val="000000"/>
          <w:sz w:val="14"/>
          <w:szCs w:val="14"/>
        </w:rPr>
        <w:t xml:space="preserve">The acceleration of information exchange has produced and is producing an effect of a pathological type on the individual human mind and even more on the collective mind. </w:t>
      </w:r>
      <w:r w:rsidRPr="000B7C0B">
        <w:rPr>
          <w:rFonts w:cs="Times New Roman"/>
          <w:b/>
          <w:bCs/>
          <w:color w:val="000000"/>
          <w:szCs w:val="22"/>
          <w:u w:val="single"/>
          <w:shd w:val="clear" w:color="auto" w:fill="00FF00"/>
        </w:rPr>
        <w:t>I</w:t>
      </w:r>
      <w:r w:rsidRPr="000B7C0B">
        <w:rPr>
          <w:rFonts w:cs="Times New Roman"/>
          <w:b/>
          <w:bCs/>
          <w:color w:val="000000"/>
          <w:sz w:val="28"/>
          <w:szCs w:val="28"/>
          <w:u w:val="single"/>
          <w:shd w:val="clear" w:color="auto" w:fill="00FF00"/>
        </w:rPr>
        <w:t>ndividuals are not in a position to</w:t>
      </w:r>
      <w:r w:rsidRPr="000B7C0B">
        <w:rPr>
          <w:rFonts w:cs="Times New Roman"/>
          <w:b/>
          <w:bCs/>
          <w:color w:val="000000"/>
          <w:sz w:val="28"/>
          <w:szCs w:val="28"/>
          <w:u w:val="single"/>
        </w:rPr>
        <w:t xml:space="preserve"> consciously </w:t>
      </w:r>
      <w:r w:rsidRPr="000B7C0B">
        <w:rPr>
          <w:rFonts w:cs="Times New Roman"/>
          <w:b/>
          <w:bCs/>
          <w:color w:val="000000"/>
          <w:sz w:val="28"/>
          <w:szCs w:val="28"/>
          <w:u w:val="single"/>
          <w:shd w:val="clear" w:color="auto" w:fill="00FF00"/>
        </w:rPr>
        <w:t xml:space="preserve">process the </w:t>
      </w:r>
      <w:r w:rsidRPr="000B7C0B">
        <w:rPr>
          <w:rFonts w:cs="Times New Roman"/>
          <w:b/>
          <w:bCs/>
          <w:color w:val="000000"/>
          <w:sz w:val="28"/>
          <w:szCs w:val="28"/>
          <w:u w:val="single"/>
        </w:rPr>
        <w:t>immense and always growing</w:t>
      </w:r>
      <w:r w:rsidRPr="000B7C0B">
        <w:rPr>
          <w:rFonts w:cs="Times New Roman"/>
          <w:b/>
          <w:bCs/>
          <w:color w:val="000000"/>
          <w:sz w:val="28"/>
          <w:szCs w:val="28"/>
          <w:u w:val="single"/>
          <w:shd w:val="clear" w:color="auto" w:fill="00FF00"/>
        </w:rPr>
        <w:t xml:space="preserve"> mass of information that enters their</w:t>
      </w:r>
      <w:r w:rsidRPr="000B7C0B">
        <w:rPr>
          <w:rFonts w:cs="Times New Roman"/>
          <w:b/>
          <w:bCs/>
          <w:color w:val="000000"/>
          <w:sz w:val="28"/>
          <w:szCs w:val="28"/>
          <w:u w:val="single"/>
        </w:rPr>
        <w:t xml:space="preserve"> computers, their cell phones, their television screens, their electronic diaries and their </w:t>
      </w:r>
      <w:r w:rsidRPr="000B7C0B">
        <w:rPr>
          <w:rFonts w:cs="Times New Roman"/>
          <w:b/>
          <w:bCs/>
          <w:color w:val="000000"/>
          <w:sz w:val="28"/>
          <w:szCs w:val="28"/>
          <w:u w:val="single"/>
          <w:shd w:val="clear" w:color="auto" w:fill="00FF00"/>
        </w:rPr>
        <w:t>heads.</w:t>
      </w:r>
      <w:r w:rsidRPr="000B7C0B">
        <w:rPr>
          <w:rFonts w:cs="Times New Roman"/>
          <w:b/>
          <w:bCs/>
          <w:color w:val="000000"/>
          <w:sz w:val="28"/>
          <w:szCs w:val="28"/>
          <w:u w:val="single"/>
        </w:rPr>
        <w:t xml:space="preserve"> </w:t>
      </w:r>
      <w:r w:rsidRPr="000B7C0B">
        <w:rPr>
          <w:rFonts w:cs="Times New Roman"/>
          <w:b/>
          <w:bCs/>
          <w:color w:val="000000"/>
          <w:sz w:val="28"/>
          <w:szCs w:val="28"/>
          <w:u w:val="single"/>
          <w:shd w:val="clear" w:color="auto" w:fill="00FF00"/>
        </w:rPr>
        <w:t xml:space="preserve">However, it seems indispensable to </w:t>
      </w:r>
      <w:r w:rsidRPr="000B7C0B">
        <w:rPr>
          <w:rFonts w:cs="Times New Roman"/>
          <w:b/>
          <w:bCs/>
          <w:color w:val="000000"/>
          <w:sz w:val="28"/>
          <w:szCs w:val="28"/>
          <w:u w:val="single"/>
        </w:rPr>
        <w:t xml:space="preserve">follow, recognize, evaluate, </w:t>
      </w:r>
      <w:r w:rsidRPr="000B7C0B">
        <w:rPr>
          <w:rFonts w:cs="Times New Roman"/>
          <w:b/>
          <w:bCs/>
          <w:color w:val="000000"/>
          <w:sz w:val="28"/>
          <w:szCs w:val="28"/>
          <w:u w:val="single"/>
          <w:shd w:val="clear" w:color="auto" w:fill="00FF00"/>
        </w:rPr>
        <w:t xml:space="preserve">process </w:t>
      </w:r>
      <w:r w:rsidRPr="000B7C0B">
        <w:rPr>
          <w:rFonts w:cs="Times New Roman"/>
          <w:b/>
          <w:bCs/>
          <w:color w:val="000000"/>
          <w:sz w:val="28"/>
          <w:szCs w:val="28"/>
          <w:u w:val="single"/>
        </w:rPr>
        <w:t xml:space="preserve">all </w:t>
      </w:r>
      <w:r w:rsidRPr="000B7C0B">
        <w:rPr>
          <w:rFonts w:cs="Times New Roman"/>
          <w:b/>
          <w:bCs/>
          <w:color w:val="000000"/>
          <w:sz w:val="28"/>
          <w:szCs w:val="28"/>
          <w:u w:val="single"/>
          <w:shd w:val="clear" w:color="auto" w:fill="00FF00"/>
        </w:rPr>
        <w:t xml:space="preserve">this information </w:t>
      </w:r>
      <w:r w:rsidRPr="000B7C0B">
        <w:rPr>
          <w:rFonts w:cs="Times New Roman"/>
          <w:b/>
          <w:bCs/>
          <w:color w:val="000000"/>
          <w:sz w:val="28"/>
          <w:szCs w:val="28"/>
          <w:u w:val="single"/>
        </w:rPr>
        <w:t>if you want</w:t>
      </w:r>
      <w:r w:rsidRPr="000B7C0B">
        <w:rPr>
          <w:rFonts w:cs="Times New Roman"/>
          <w:b/>
          <w:bCs/>
          <w:color w:val="000000"/>
          <w:sz w:val="28"/>
          <w:szCs w:val="28"/>
          <w:u w:val="single"/>
          <w:shd w:val="clear" w:color="auto" w:fill="00FF00"/>
        </w:rPr>
        <w:t xml:space="preserve"> to be</w:t>
      </w:r>
      <w:r w:rsidRPr="000B7C0B">
        <w:rPr>
          <w:rFonts w:cs="Times New Roman"/>
          <w:b/>
          <w:bCs/>
          <w:color w:val="000000"/>
          <w:sz w:val="28"/>
          <w:szCs w:val="28"/>
          <w:u w:val="single"/>
        </w:rPr>
        <w:t xml:space="preserve"> efficient, </w:t>
      </w:r>
      <w:r w:rsidRPr="000B7C0B">
        <w:rPr>
          <w:rFonts w:cs="Times New Roman"/>
          <w:b/>
          <w:bCs/>
          <w:color w:val="000000"/>
          <w:sz w:val="28"/>
          <w:szCs w:val="28"/>
          <w:u w:val="single"/>
          <w:shd w:val="clear" w:color="auto" w:fill="00FF00"/>
        </w:rPr>
        <w:t>competitive</w:t>
      </w:r>
      <w:r w:rsidRPr="000B7C0B">
        <w:rPr>
          <w:rFonts w:cs="Times New Roman"/>
          <w:b/>
          <w:bCs/>
          <w:color w:val="000000"/>
          <w:szCs w:val="22"/>
          <w:u w:val="single"/>
        </w:rPr>
        <w:t>, victorious.</w:t>
      </w:r>
      <w:r w:rsidRPr="000B7C0B">
        <w:rPr>
          <w:rFonts w:cs="Times New Roman"/>
          <w:color w:val="000000"/>
          <w:sz w:val="14"/>
          <w:szCs w:val="14"/>
        </w:rPr>
        <w:t xml:space="preserve"> The practice of multitasking, the opening of a window of hypertextual attention, the passage from one context to another for the complex evaluation of processes, tends to deform the sequential modality of mental processing. According to Christian Marazzi, who has concerned himself in various books with the relations between economics, language and affectivity, </w:t>
      </w:r>
      <w:r w:rsidRPr="000B7C0B">
        <w:rPr>
          <w:rFonts w:cs="Times New Roman"/>
          <w:b/>
          <w:bCs/>
          <w:color w:val="000000"/>
          <w:sz w:val="28"/>
          <w:szCs w:val="28"/>
          <w:u w:val="single"/>
          <w:shd w:val="clear" w:color="auto" w:fill="00FF00"/>
        </w:rPr>
        <w:t>the latest generation of economic operators is</w:t>
      </w:r>
      <w:r w:rsidRPr="000B7C0B">
        <w:rPr>
          <w:rFonts w:cs="Times New Roman"/>
          <w:color w:val="000000"/>
          <w:sz w:val="14"/>
          <w:szCs w:val="14"/>
        </w:rPr>
        <w:t xml:space="preserve"> affected by a real and proper form of dyslexia, incapable of reading a page from the beginning to the end according to sequential procedures, </w:t>
      </w:r>
      <w:r w:rsidRPr="000B7C0B">
        <w:rPr>
          <w:rFonts w:cs="Times New Roman"/>
          <w:b/>
          <w:bCs/>
          <w:color w:val="000000"/>
          <w:sz w:val="28"/>
          <w:szCs w:val="28"/>
          <w:u w:val="single"/>
          <w:shd w:val="clear" w:color="auto" w:fill="00FF00"/>
        </w:rPr>
        <w:t>incapable of maintaining</w:t>
      </w:r>
      <w:r w:rsidRPr="000B7C0B">
        <w:rPr>
          <w:rFonts w:cs="Times New Roman"/>
          <w:b/>
          <w:bCs/>
          <w:color w:val="000000"/>
          <w:szCs w:val="22"/>
          <w:u w:val="single"/>
          <w:shd w:val="clear" w:color="auto" w:fill="00FF00"/>
        </w:rPr>
        <w:t xml:space="preserve"> </w:t>
      </w:r>
      <w:r w:rsidRPr="000B7C0B">
        <w:rPr>
          <w:rFonts w:cs="Times New Roman"/>
          <w:b/>
          <w:bCs/>
          <w:color w:val="000000"/>
          <w:szCs w:val="22"/>
          <w:u w:val="single"/>
        </w:rPr>
        <w:t xml:space="preserve">concentrated </w:t>
      </w:r>
      <w:r w:rsidRPr="000B7C0B">
        <w:rPr>
          <w:rFonts w:cs="Times New Roman"/>
          <w:b/>
          <w:bCs/>
          <w:color w:val="000000"/>
          <w:sz w:val="28"/>
          <w:szCs w:val="28"/>
          <w:u w:val="single"/>
          <w:shd w:val="clear" w:color="auto" w:fill="00FF00"/>
        </w:rPr>
        <w:t xml:space="preserve">attention </w:t>
      </w:r>
      <w:r w:rsidRPr="000B7C0B">
        <w:rPr>
          <w:rFonts w:cs="Times New Roman"/>
          <w:b/>
          <w:bCs/>
          <w:color w:val="000000"/>
          <w:szCs w:val="22"/>
          <w:u w:val="single"/>
        </w:rPr>
        <w:t>on the same object for a long time</w:t>
      </w:r>
      <w:r w:rsidRPr="000B7C0B">
        <w:rPr>
          <w:rFonts w:cs="Times New Roman"/>
          <w:color w:val="000000"/>
          <w:sz w:val="14"/>
          <w:szCs w:val="14"/>
        </w:rPr>
        <w:t xml:space="preserve">. And dyslexia spreads to cognitive and social behaviors, leading to rendering the pursuit of linear strategies nearly impossible. </w:t>
      </w:r>
      <w:r w:rsidRPr="000B7C0B">
        <w:rPr>
          <w:rFonts w:cs="Times New Roman"/>
          <w:b/>
          <w:bCs/>
          <w:color w:val="000000"/>
          <w:szCs w:val="22"/>
          <w:u w:val="single"/>
        </w:rPr>
        <w:t>Some</w:t>
      </w:r>
      <w:r w:rsidRPr="000B7C0B">
        <w:rPr>
          <w:rFonts w:cs="Times New Roman"/>
          <w:color w:val="000000"/>
          <w:sz w:val="14"/>
          <w:szCs w:val="14"/>
        </w:rPr>
        <w:t xml:space="preserve">, like Davenport and Beck , </w:t>
      </w:r>
      <w:r w:rsidRPr="000B7C0B">
        <w:rPr>
          <w:rFonts w:cs="Times New Roman"/>
          <w:b/>
          <w:bCs/>
          <w:color w:val="000000"/>
          <w:szCs w:val="22"/>
          <w:u w:val="single"/>
        </w:rPr>
        <w:t>speak of an attention economy</w:t>
      </w:r>
      <w:r w:rsidRPr="000B7C0B">
        <w:rPr>
          <w:rFonts w:cs="Times New Roman"/>
          <w:color w:val="000000"/>
          <w:sz w:val="14"/>
          <w:szCs w:val="14"/>
        </w:rPr>
        <w:t xml:space="preserve">. But when a cognitive faculty enters into and becomes part of economic discourse this means that it has become a scarce resource. </w:t>
      </w:r>
      <w:r w:rsidRPr="000B7C0B">
        <w:rPr>
          <w:rFonts w:cs="Times New Roman"/>
          <w:b/>
          <w:bCs/>
          <w:color w:val="000000"/>
          <w:szCs w:val="22"/>
          <w:u w:val="single"/>
          <w:shd w:val="clear" w:color="auto" w:fill="00FF00"/>
        </w:rPr>
        <w:t xml:space="preserve">The </w:t>
      </w:r>
      <w:r w:rsidRPr="000B7C0B">
        <w:rPr>
          <w:rFonts w:cs="Times New Roman"/>
          <w:b/>
          <w:bCs/>
          <w:color w:val="000000"/>
          <w:sz w:val="28"/>
          <w:szCs w:val="28"/>
          <w:u w:val="single"/>
          <w:shd w:val="clear" w:color="auto" w:fill="00FF00"/>
        </w:rPr>
        <w:t xml:space="preserve">necessary time for paying attention to </w:t>
      </w:r>
      <w:r w:rsidRPr="000B7C0B">
        <w:rPr>
          <w:rFonts w:cs="Times New Roman"/>
          <w:b/>
          <w:bCs/>
          <w:color w:val="000000"/>
          <w:sz w:val="28"/>
          <w:szCs w:val="28"/>
          <w:u w:val="single"/>
        </w:rPr>
        <w:t xml:space="preserve">the fluxes of </w:t>
      </w:r>
      <w:r w:rsidRPr="000B7C0B">
        <w:rPr>
          <w:rFonts w:cs="Times New Roman"/>
          <w:b/>
          <w:bCs/>
          <w:color w:val="000000"/>
          <w:sz w:val="28"/>
          <w:szCs w:val="28"/>
          <w:u w:val="single"/>
          <w:shd w:val="clear" w:color="auto" w:fill="00FF00"/>
        </w:rPr>
        <w:t xml:space="preserve">information </w:t>
      </w:r>
      <w:r w:rsidRPr="000B7C0B">
        <w:rPr>
          <w:rFonts w:cs="Times New Roman"/>
          <w:b/>
          <w:bCs/>
          <w:color w:val="000000"/>
          <w:sz w:val="28"/>
          <w:szCs w:val="28"/>
          <w:u w:val="single"/>
        </w:rPr>
        <w:t xml:space="preserve">to which we are exposed and which must be evaluated in order to be able to make decisions </w:t>
      </w:r>
      <w:r w:rsidRPr="000B7C0B">
        <w:rPr>
          <w:rFonts w:cs="Times New Roman"/>
          <w:b/>
          <w:bCs/>
          <w:color w:val="000000"/>
          <w:sz w:val="28"/>
          <w:szCs w:val="28"/>
          <w:u w:val="single"/>
          <w:shd w:val="clear" w:color="auto" w:fill="00FF00"/>
        </w:rPr>
        <w:t>is lacking</w:t>
      </w:r>
      <w:r w:rsidRPr="000B7C0B">
        <w:rPr>
          <w:rFonts w:cs="Times New Roman"/>
          <w:b/>
          <w:bCs/>
          <w:color w:val="000000"/>
          <w:sz w:val="28"/>
          <w:szCs w:val="28"/>
          <w:u w:val="single"/>
        </w:rPr>
        <w:t xml:space="preserve">. The consequence is in front of our eyes: political and economic decisions no longer respond to a long term strategic rationality and simply follow immediate interests. On the other hand, </w:t>
      </w:r>
      <w:r w:rsidRPr="000B7C0B">
        <w:rPr>
          <w:rFonts w:cs="Times New Roman"/>
          <w:b/>
          <w:bCs/>
          <w:color w:val="000000"/>
          <w:sz w:val="28"/>
          <w:szCs w:val="28"/>
          <w:u w:val="single"/>
          <w:shd w:val="clear" w:color="auto" w:fill="00FF00"/>
        </w:rPr>
        <w:t>we are</w:t>
      </w:r>
      <w:r w:rsidRPr="000B7C0B">
        <w:rPr>
          <w:rFonts w:cs="Times New Roman"/>
          <w:b/>
          <w:bCs/>
          <w:color w:val="000000"/>
          <w:sz w:val="28"/>
          <w:szCs w:val="28"/>
          <w:u w:val="single"/>
        </w:rPr>
        <w:t xml:space="preserve"> always </w:t>
      </w:r>
      <w:r w:rsidRPr="000B7C0B">
        <w:rPr>
          <w:rFonts w:cs="Times New Roman"/>
          <w:b/>
          <w:bCs/>
          <w:color w:val="000000"/>
          <w:sz w:val="28"/>
          <w:szCs w:val="28"/>
          <w:u w:val="single"/>
          <w:shd w:val="clear" w:color="auto" w:fill="00FF00"/>
        </w:rPr>
        <w:t>less available for giving our attention</w:t>
      </w:r>
      <w:r w:rsidRPr="000B7C0B">
        <w:rPr>
          <w:rFonts w:cs="Times New Roman"/>
          <w:b/>
          <w:bCs/>
          <w:color w:val="000000"/>
          <w:sz w:val="28"/>
          <w:szCs w:val="28"/>
          <w:u w:val="single"/>
        </w:rPr>
        <w:t xml:space="preserve"> to others gratuitously.</w:t>
      </w:r>
      <w:r w:rsidRPr="000B7C0B">
        <w:rPr>
          <w:rFonts w:cs="Times New Roman"/>
          <w:b/>
          <w:bCs/>
          <w:color w:val="000000"/>
          <w:sz w:val="28"/>
          <w:szCs w:val="28"/>
          <w:u w:val="single"/>
          <w:shd w:val="clear" w:color="auto" w:fill="00FF00"/>
        </w:rPr>
        <w:t xml:space="preserve"> We no longer have</w:t>
      </w:r>
      <w:r w:rsidRPr="000B7C0B">
        <w:rPr>
          <w:rFonts w:cs="Times New Roman"/>
          <w:b/>
          <w:bCs/>
          <w:color w:val="000000"/>
          <w:sz w:val="28"/>
          <w:szCs w:val="28"/>
          <w:u w:val="single"/>
        </w:rPr>
        <w:t xml:space="preserve"> the attention </w:t>
      </w:r>
      <w:r w:rsidRPr="000B7C0B">
        <w:rPr>
          <w:rFonts w:cs="Times New Roman"/>
          <w:b/>
          <w:bCs/>
          <w:color w:val="000000"/>
          <w:sz w:val="28"/>
          <w:szCs w:val="28"/>
          <w:u w:val="single"/>
          <w:shd w:val="clear" w:color="auto" w:fill="00FF00"/>
        </w:rPr>
        <w:t>time for love</w:t>
      </w:r>
      <w:r w:rsidRPr="000B7C0B">
        <w:rPr>
          <w:rFonts w:cs="Times New Roman"/>
          <w:b/>
          <w:bCs/>
          <w:color w:val="000000"/>
          <w:sz w:val="28"/>
          <w:szCs w:val="28"/>
          <w:u w:val="single"/>
        </w:rPr>
        <w:t xml:space="preserve">, tenderness, nature, pleasure </w:t>
      </w:r>
      <w:r w:rsidRPr="000B7C0B">
        <w:rPr>
          <w:rFonts w:cs="Times New Roman"/>
          <w:b/>
          <w:bCs/>
          <w:color w:val="000000"/>
          <w:sz w:val="28"/>
          <w:szCs w:val="28"/>
          <w:u w:val="single"/>
          <w:shd w:val="clear" w:color="auto" w:fill="00FF00"/>
        </w:rPr>
        <w:t>and compassion. Our attention is</w:t>
      </w:r>
      <w:r w:rsidRPr="000B7C0B">
        <w:rPr>
          <w:rFonts w:cs="Times New Roman"/>
          <w:b/>
          <w:bCs/>
          <w:color w:val="000000"/>
          <w:sz w:val="28"/>
          <w:szCs w:val="28"/>
          <w:u w:val="single"/>
        </w:rPr>
        <w:t xml:space="preserve"> ever more</w:t>
      </w:r>
      <w:r w:rsidRPr="000B7C0B">
        <w:rPr>
          <w:rFonts w:cs="Times New Roman"/>
          <w:b/>
          <w:bCs/>
          <w:color w:val="000000"/>
          <w:sz w:val="28"/>
          <w:szCs w:val="28"/>
          <w:u w:val="single"/>
          <w:shd w:val="clear" w:color="auto" w:fill="00FF00"/>
        </w:rPr>
        <w:t xml:space="preserve"> besieged and </w:t>
      </w:r>
      <w:r w:rsidRPr="000B7C0B">
        <w:rPr>
          <w:rFonts w:cs="Times New Roman"/>
          <w:b/>
          <w:bCs/>
          <w:color w:val="000000"/>
          <w:sz w:val="28"/>
          <w:szCs w:val="28"/>
          <w:u w:val="single"/>
        </w:rPr>
        <w:t xml:space="preserve">therefore </w:t>
      </w:r>
      <w:r w:rsidRPr="000B7C0B">
        <w:rPr>
          <w:rFonts w:cs="Times New Roman"/>
          <w:b/>
          <w:bCs/>
          <w:color w:val="000000"/>
          <w:sz w:val="28"/>
          <w:szCs w:val="28"/>
          <w:u w:val="single"/>
          <w:shd w:val="clear" w:color="auto" w:fill="00FF00"/>
        </w:rPr>
        <w:t>we assign it only to our careers</w:t>
      </w:r>
      <w:r w:rsidRPr="000B7C0B">
        <w:rPr>
          <w:rFonts w:cs="Times New Roman"/>
          <w:b/>
          <w:bCs/>
          <w:color w:val="000000"/>
          <w:sz w:val="28"/>
          <w:szCs w:val="28"/>
          <w:u w:val="single"/>
        </w:rPr>
        <w:t xml:space="preserve">, to competition and to economic decisions. And in any case </w:t>
      </w:r>
      <w:r w:rsidRPr="000B7C0B">
        <w:rPr>
          <w:rFonts w:cs="Times New Roman"/>
          <w:b/>
          <w:bCs/>
          <w:color w:val="000000"/>
          <w:sz w:val="28"/>
          <w:szCs w:val="28"/>
          <w:u w:val="single"/>
          <w:shd w:val="clear" w:color="auto" w:fill="00FF00"/>
        </w:rPr>
        <w:t>our temporality cannot follow the insane speed of the hypercomplex digital machine.</w:t>
      </w:r>
      <w:r w:rsidRPr="000B7C0B">
        <w:rPr>
          <w:rFonts w:cs="Times New Roman"/>
          <w:b/>
          <w:bCs/>
          <w:color w:val="000000"/>
          <w:szCs w:val="22"/>
          <w:u w:val="single"/>
          <w:shd w:val="clear" w:color="auto" w:fill="00FF00"/>
        </w:rPr>
        <w:t xml:space="preserve"> </w:t>
      </w:r>
      <w:r w:rsidRPr="000B7C0B">
        <w:rPr>
          <w:rFonts w:cs="Times New Roman"/>
          <w:color w:val="000000"/>
          <w:sz w:val="14"/>
          <w:szCs w:val="14"/>
        </w:rPr>
        <w:t>Human beings tend to become the ruthless executors of decisions taken without attention. 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 Thus opens a pathological gap and mental illness spreads as testified by the statistics and above all our everyday experience. And just as pathology spreads, so too do drugs. The flourishing industry of psychopharmaceuticals beats records every year, the number of packets of Ritalin, Prozac, Zoloft and other psychotropics sold in the pharmacies continually increases, while dissociation, suffering, desperation, terror, the desire not to exist, to not have to fight continuously, to disappear grows alongside the will to kill and to kill oneself.</w:t>
      </w:r>
      <w:r w:rsidRPr="000B7C0B">
        <w:rPr>
          <w:rFonts w:cs="Times New Roman"/>
          <w:b/>
          <w:bCs/>
          <w:color w:val="000000"/>
          <w:szCs w:val="22"/>
          <w:u w:val="single"/>
        </w:rPr>
        <w:t xml:space="preserve"> When,</w:t>
      </w:r>
      <w:r w:rsidRPr="000B7C0B">
        <w:rPr>
          <w:rFonts w:cs="Times New Roman"/>
          <w:b/>
          <w:bCs/>
          <w:color w:val="000000"/>
          <w:szCs w:val="22"/>
          <w:u w:val="single"/>
          <w:shd w:val="clear" w:color="auto" w:fill="00FF00"/>
        </w:rPr>
        <w:t xml:space="preserve"> </w:t>
      </w:r>
      <w:r w:rsidRPr="000B7C0B">
        <w:rPr>
          <w:rFonts w:cs="Times New Roman"/>
          <w:b/>
          <w:bCs/>
          <w:color w:val="000000"/>
          <w:sz w:val="28"/>
          <w:szCs w:val="28"/>
          <w:u w:val="single"/>
          <w:shd w:val="clear" w:color="auto" w:fill="00FF00"/>
        </w:rPr>
        <w:t>toward</w:t>
      </w:r>
      <w:r w:rsidRPr="000B7C0B">
        <w:rPr>
          <w:rFonts w:cs="Times New Roman"/>
          <w:b/>
          <w:bCs/>
          <w:color w:val="000000"/>
          <w:sz w:val="28"/>
          <w:szCs w:val="28"/>
          <w:u w:val="single"/>
        </w:rPr>
        <w:t xml:space="preserve">s </w:t>
      </w:r>
      <w:r w:rsidRPr="000B7C0B">
        <w:rPr>
          <w:rFonts w:cs="Times New Roman"/>
          <w:b/>
          <w:bCs/>
          <w:color w:val="000000"/>
          <w:sz w:val="28"/>
          <w:szCs w:val="28"/>
          <w:u w:val="single"/>
          <w:shd w:val="clear" w:color="auto" w:fill="00FF00"/>
        </w:rPr>
        <w:t>the end of the</w:t>
      </w:r>
      <w:r w:rsidRPr="000B7C0B">
        <w:rPr>
          <w:rFonts w:cs="Times New Roman"/>
          <w:b/>
          <w:bCs/>
          <w:color w:val="000000"/>
          <w:sz w:val="28"/>
          <w:szCs w:val="28"/>
          <w:u w:val="single"/>
        </w:rPr>
        <w:t xml:space="preserve"> 19</w:t>
      </w:r>
      <w:r w:rsidRPr="000B7C0B">
        <w:rPr>
          <w:rFonts w:cs="Times New Roman"/>
          <w:b/>
          <w:bCs/>
          <w:color w:val="000000"/>
          <w:sz w:val="28"/>
          <w:szCs w:val="28"/>
          <w:u w:val="single"/>
          <w:shd w:val="clear" w:color="auto" w:fill="00FF00"/>
        </w:rPr>
        <w:t>70s</w:t>
      </w:r>
      <w:r w:rsidRPr="000B7C0B">
        <w:rPr>
          <w:rFonts w:cs="Times New Roman"/>
          <w:b/>
          <w:bCs/>
          <w:color w:val="000000"/>
          <w:sz w:val="28"/>
          <w:szCs w:val="28"/>
          <w:u w:val="single"/>
        </w:rPr>
        <w:t xml:space="preserve">, </w:t>
      </w:r>
      <w:r w:rsidRPr="000B7C0B">
        <w:rPr>
          <w:rFonts w:cs="Times New Roman"/>
          <w:b/>
          <w:bCs/>
          <w:color w:val="000000"/>
          <w:sz w:val="28"/>
          <w:szCs w:val="28"/>
          <w:u w:val="single"/>
          <w:shd w:val="clear" w:color="auto" w:fill="00FF00"/>
        </w:rPr>
        <w:t>an acceleration</w:t>
      </w:r>
      <w:r w:rsidRPr="000B7C0B">
        <w:rPr>
          <w:rFonts w:cs="Times New Roman"/>
          <w:b/>
          <w:bCs/>
          <w:color w:val="000000"/>
          <w:sz w:val="28"/>
          <w:szCs w:val="28"/>
          <w:u w:val="single"/>
        </w:rPr>
        <w:t xml:space="preserve"> of the productive and communicative rhythms in occidental metropolitan centers </w:t>
      </w:r>
      <w:r w:rsidRPr="000B7C0B">
        <w:rPr>
          <w:rFonts w:cs="Times New Roman"/>
          <w:b/>
          <w:bCs/>
          <w:color w:val="000000"/>
          <w:sz w:val="28"/>
          <w:szCs w:val="28"/>
          <w:u w:val="single"/>
          <w:shd w:val="clear" w:color="auto" w:fill="00FF00"/>
        </w:rPr>
        <w:t xml:space="preserve">was imposed, a </w:t>
      </w:r>
      <w:r w:rsidRPr="000B7C0B">
        <w:rPr>
          <w:rFonts w:cs="Times New Roman"/>
          <w:b/>
          <w:bCs/>
          <w:color w:val="000000"/>
          <w:sz w:val="28"/>
          <w:szCs w:val="28"/>
          <w:u w:val="single"/>
        </w:rPr>
        <w:t xml:space="preserve">gigantic </w:t>
      </w:r>
      <w:r w:rsidRPr="000B7C0B">
        <w:rPr>
          <w:rFonts w:cs="Times New Roman"/>
          <w:b/>
          <w:bCs/>
          <w:color w:val="000000"/>
          <w:sz w:val="28"/>
          <w:szCs w:val="28"/>
          <w:u w:val="single"/>
          <w:shd w:val="clear" w:color="auto" w:fill="00FF00"/>
        </w:rPr>
        <w:t>epidemic of drug addiction</w:t>
      </w:r>
      <w:r w:rsidRPr="000B7C0B">
        <w:rPr>
          <w:rFonts w:cs="Times New Roman"/>
          <w:b/>
          <w:bCs/>
          <w:color w:val="000000"/>
          <w:sz w:val="28"/>
          <w:szCs w:val="28"/>
          <w:u w:val="single"/>
        </w:rPr>
        <w:t xml:space="preserve"> made its appearance.</w:t>
      </w:r>
      <w:r w:rsidRPr="000B7C0B">
        <w:rPr>
          <w:rFonts w:cs="Times New Roman"/>
          <w:b/>
          <w:bCs/>
          <w:color w:val="000000"/>
          <w:sz w:val="28"/>
          <w:szCs w:val="28"/>
          <w:u w:val="single"/>
          <w:shd w:val="clear" w:color="auto" w:fill="00FF00"/>
        </w:rPr>
        <w:t xml:space="preserve"> The world</w:t>
      </w:r>
      <w:r w:rsidRPr="000B7C0B">
        <w:rPr>
          <w:rFonts w:cs="Times New Roman"/>
          <w:b/>
          <w:bCs/>
          <w:color w:val="000000"/>
          <w:sz w:val="28"/>
          <w:szCs w:val="28"/>
          <w:u w:val="single"/>
        </w:rPr>
        <w:t xml:space="preserve"> was leaving its human epoch to enter the era of machinic posthuman acceleration: many sensitive organisms of the human variety </w:t>
      </w:r>
      <w:r w:rsidRPr="000B7C0B">
        <w:rPr>
          <w:rFonts w:cs="Times New Roman"/>
          <w:b/>
          <w:bCs/>
          <w:color w:val="000000"/>
          <w:sz w:val="28"/>
          <w:szCs w:val="28"/>
          <w:u w:val="single"/>
          <w:shd w:val="clear" w:color="auto" w:fill="00FF00"/>
        </w:rPr>
        <w:t xml:space="preserve">began to snort cocaine, a substance that permits </w:t>
      </w:r>
      <w:r w:rsidRPr="000B7C0B">
        <w:rPr>
          <w:rFonts w:cs="Times New Roman"/>
          <w:b/>
          <w:bCs/>
          <w:color w:val="000000"/>
          <w:sz w:val="28"/>
          <w:szCs w:val="28"/>
          <w:u w:val="single"/>
        </w:rPr>
        <w:t xml:space="preserve">the </w:t>
      </w:r>
      <w:r w:rsidRPr="000B7C0B">
        <w:rPr>
          <w:rFonts w:cs="Times New Roman"/>
          <w:b/>
          <w:bCs/>
          <w:color w:val="000000"/>
          <w:sz w:val="28"/>
          <w:szCs w:val="28"/>
          <w:u w:val="single"/>
          <w:shd w:val="clear" w:color="auto" w:fill="00FF00"/>
        </w:rPr>
        <w:t>acceleration</w:t>
      </w:r>
      <w:r w:rsidRPr="000B7C0B">
        <w:rPr>
          <w:rFonts w:cs="Times New Roman"/>
          <w:b/>
          <w:bCs/>
          <w:color w:val="000000"/>
          <w:sz w:val="28"/>
          <w:szCs w:val="28"/>
          <w:u w:val="single"/>
        </w:rPr>
        <w:t xml:space="preserve"> of the existential rhythm leading to transforming oneself into a machine. </w:t>
      </w:r>
      <w:r w:rsidRPr="000B7C0B">
        <w:rPr>
          <w:rFonts w:cs="Times New Roman"/>
          <w:b/>
          <w:bCs/>
          <w:color w:val="000000"/>
          <w:sz w:val="28"/>
          <w:szCs w:val="28"/>
          <w:u w:val="single"/>
          <w:shd w:val="clear" w:color="auto" w:fill="00FF00"/>
        </w:rPr>
        <w:t>Many other</w:t>
      </w:r>
      <w:r w:rsidRPr="000B7C0B">
        <w:rPr>
          <w:rFonts w:cs="Times New Roman"/>
          <w:b/>
          <w:bCs/>
          <w:color w:val="000000"/>
          <w:sz w:val="28"/>
          <w:szCs w:val="28"/>
          <w:u w:val="single"/>
        </w:rPr>
        <w:t xml:space="preserve"> sensitive organisms of the human kind </w:t>
      </w:r>
      <w:r w:rsidRPr="000B7C0B">
        <w:rPr>
          <w:rFonts w:cs="Times New Roman"/>
          <w:b/>
          <w:bCs/>
          <w:color w:val="000000"/>
          <w:sz w:val="28"/>
          <w:szCs w:val="28"/>
          <w:u w:val="single"/>
          <w:shd w:val="clear" w:color="auto" w:fill="00FF00"/>
        </w:rPr>
        <w:t>injected heroin</w:t>
      </w:r>
      <w:r w:rsidRPr="000B7C0B">
        <w:rPr>
          <w:rFonts w:cs="Times New Roman"/>
          <w:b/>
          <w:bCs/>
          <w:color w:val="000000"/>
          <w:sz w:val="28"/>
          <w:szCs w:val="28"/>
          <w:u w:val="single"/>
        </w:rPr>
        <w:t xml:space="preserve"> </w:t>
      </w:r>
      <w:r w:rsidRPr="000B7C0B">
        <w:rPr>
          <w:rFonts w:cs="Times New Roman"/>
          <w:b/>
          <w:bCs/>
          <w:color w:val="000000"/>
          <w:szCs w:val="22"/>
          <w:u w:val="single"/>
        </w:rPr>
        <w:t>in their veins, a substance that deactivates the relation with the speed of the surrounding atmosphere.</w:t>
      </w:r>
      <w:r w:rsidRPr="000B7C0B">
        <w:rPr>
          <w:rFonts w:cs="Times New Roman"/>
          <w:color w:val="000000"/>
          <w:sz w:val="14"/>
          <w:szCs w:val="14"/>
        </w:rPr>
        <w:t xml:space="preserve"> The epidemic of powders during the 1970s and the 1980s produced an existential and cultural devastation with which we still haven’t come to terms with. Then illegal drugs were replaced by those legal substances which the pharmaceutical industry in a white coat made available for its victims and this was the epoch of anti-depressants, of euphorics and of mood regulators. </w:t>
      </w:r>
      <w:r w:rsidRPr="000B7C0B">
        <w:rPr>
          <w:rFonts w:cs="Times New Roman"/>
          <w:b/>
          <w:bCs/>
          <w:color w:val="000000"/>
          <w:szCs w:val="22"/>
          <w:u w:val="single"/>
        </w:rPr>
        <w:t xml:space="preserve">Today psychopathy reveals itself ever more clearly as a social epidemic and, more precisely, a socio-communicational one. </w:t>
      </w:r>
      <w:r w:rsidRPr="000B7C0B">
        <w:rPr>
          <w:rFonts w:cs="Times New Roman"/>
          <w:b/>
          <w:bCs/>
          <w:color w:val="000000"/>
          <w:sz w:val="28"/>
          <w:szCs w:val="28"/>
          <w:u w:val="single"/>
          <w:shd w:val="clear" w:color="auto" w:fill="00FF00"/>
        </w:rPr>
        <w:t xml:space="preserve">If you want to survive you have to be competitive and if you want to be competitive you must </w:t>
      </w:r>
      <w:r w:rsidRPr="000B7C0B">
        <w:rPr>
          <w:rFonts w:cs="Times New Roman"/>
          <w:b/>
          <w:bCs/>
          <w:color w:val="000000"/>
          <w:sz w:val="28"/>
          <w:szCs w:val="28"/>
          <w:u w:val="single"/>
        </w:rPr>
        <w:t xml:space="preserve">be connected, </w:t>
      </w:r>
      <w:r w:rsidRPr="000B7C0B">
        <w:rPr>
          <w:rFonts w:cs="Times New Roman"/>
          <w:b/>
          <w:bCs/>
          <w:color w:val="000000"/>
          <w:sz w:val="28"/>
          <w:szCs w:val="28"/>
          <w:u w:val="single"/>
          <w:shd w:val="clear" w:color="auto" w:fill="00FF00"/>
        </w:rPr>
        <w:t xml:space="preserve">receive and process </w:t>
      </w:r>
      <w:r w:rsidRPr="000B7C0B">
        <w:rPr>
          <w:rFonts w:cs="Times New Roman"/>
          <w:b/>
          <w:bCs/>
          <w:color w:val="000000"/>
          <w:sz w:val="28"/>
          <w:szCs w:val="28"/>
          <w:u w:val="single"/>
        </w:rPr>
        <w:t xml:space="preserve">continuously </w:t>
      </w:r>
      <w:r w:rsidRPr="000B7C0B">
        <w:rPr>
          <w:rFonts w:cs="Times New Roman"/>
          <w:b/>
          <w:bCs/>
          <w:color w:val="000000"/>
          <w:sz w:val="28"/>
          <w:szCs w:val="28"/>
          <w:u w:val="single"/>
          <w:shd w:val="clear" w:color="auto" w:fill="00FF00"/>
        </w:rPr>
        <w:t>an immense and growing mass of data. This provokes a constant attentive stress, a reduction of the time available for affectivity.</w:t>
      </w:r>
      <w:r w:rsidRPr="000B7C0B">
        <w:rPr>
          <w:rFonts w:cs="Times New Roman"/>
          <w:b/>
          <w:bCs/>
          <w:color w:val="000000"/>
          <w:sz w:val="28"/>
          <w:szCs w:val="28"/>
          <w:u w:val="single"/>
        </w:rPr>
        <w:t xml:space="preserve"> </w:t>
      </w:r>
      <w:r w:rsidRPr="000B7C0B">
        <w:rPr>
          <w:rFonts w:cs="Times New Roman"/>
          <w:b/>
          <w:bCs/>
          <w:color w:val="000000"/>
          <w:sz w:val="28"/>
          <w:szCs w:val="28"/>
          <w:u w:val="single"/>
          <w:shd w:val="clear" w:color="auto" w:fill="00FF00"/>
        </w:rPr>
        <w:t>These</w:t>
      </w:r>
      <w:r w:rsidRPr="000B7C0B">
        <w:rPr>
          <w:rFonts w:cs="Times New Roman"/>
          <w:b/>
          <w:bCs/>
          <w:color w:val="000000"/>
          <w:sz w:val="28"/>
          <w:szCs w:val="28"/>
          <w:u w:val="single"/>
        </w:rPr>
        <w:t xml:space="preserve"> two </w:t>
      </w:r>
      <w:r w:rsidRPr="000B7C0B">
        <w:rPr>
          <w:rFonts w:cs="Times New Roman"/>
          <w:b/>
          <w:bCs/>
          <w:color w:val="000000"/>
          <w:sz w:val="28"/>
          <w:szCs w:val="28"/>
          <w:u w:val="single"/>
          <w:shd w:val="clear" w:color="auto" w:fill="00FF00"/>
        </w:rPr>
        <w:t>tendencies</w:t>
      </w:r>
      <w:r w:rsidRPr="000B7C0B">
        <w:rPr>
          <w:rFonts w:cs="Times New Roman"/>
          <w:b/>
          <w:bCs/>
          <w:color w:val="000000"/>
          <w:sz w:val="28"/>
          <w:szCs w:val="28"/>
          <w:u w:val="single"/>
        </w:rPr>
        <w:t xml:space="preserve">, inseparably linked, </w:t>
      </w:r>
      <w:r w:rsidRPr="000B7C0B">
        <w:rPr>
          <w:rFonts w:cs="Times New Roman"/>
          <w:b/>
          <w:bCs/>
          <w:color w:val="000000"/>
          <w:sz w:val="28"/>
          <w:szCs w:val="28"/>
          <w:u w:val="single"/>
          <w:shd w:val="clear" w:color="auto" w:fill="00FF00"/>
        </w:rPr>
        <w:t>provoke</w:t>
      </w:r>
      <w:r w:rsidRPr="000B7C0B">
        <w:rPr>
          <w:rFonts w:cs="Times New Roman"/>
          <w:b/>
          <w:bCs/>
          <w:color w:val="000000"/>
          <w:sz w:val="28"/>
          <w:szCs w:val="28"/>
          <w:u w:val="single"/>
        </w:rPr>
        <w:t xml:space="preserve"> an effect of devastation on the individual psyche: </w:t>
      </w:r>
      <w:r w:rsidRPr="000B7C0B">
        <w:rPr>
          <w:rFonts w:cs="Times New Roman"/>
          <w:b/>
          <w:bCs/>
          <w:color w:val="000000"/>
          <w:sz w:val="28"/>
          <w:szCs w:val="28"/>
          <w:u w:val="single"/>
          <w:shd w:val="clear" w:color="auto" w:fill="00FF00"/>
        </w:rPr>
        <w:t>depression</w:t>
      </w:r>
      <w:r w:rsidRPr="000B7C0B">
        <w:rPr>
          <w:rFonts w:cs="Times New Roman"/>
          <w:b/>
          <w:bCs/>
          <w:color w:val="000000"/>
          <w:sz w:val="28"/>
          <w:szCs w:val="28"/>
          <w:u w:val="single"/>
        </w:rPr>
        <w:t xml:space="preserve">, panic, anxiety, the sense of solitude </w:t>
      </w:r>
      <w:r w:rsidRPr="000B7C0B">
        <w:rPr>
          <w:rFonts w:cs="Times New Roman"/>
          <w:b/>
          <w:bCs/>
          <w:color w:val="000000"/>
          <w:sz w:val="28"/>
          <w:szCs w:val="28"/>
          <w:u w:val="single"/>
          <w:shd w:val="clear" w:color="auto" w:fill="00FF00"/>
        </w:rPr>
        <w:t xml:space="preserve">and </w:t>
      </w:r>
      <w:r w:rsidRPr="000B7C0B">
        <w:rPr>
          <w:rFonts w:cs="Times New Roman"/>
          <w:b/>
          <w:bCs/>
          <w:color w:val="000000"/>
          <w:sz w:val="28"/>
          <w:szCs w:val="28"/>
          <w:u w:val="single"/>
        </w:rPr>
        <w:t xml:space="preserve">existential </w:t>
      </w:r>
      <w:r w:rsidRPr="000B7C0B">
        <w:rPr>
          <w:rFonts w:cs="Times New Roman"/>
          <w:b/>
          <w:bCs/>
          <w:color w:val="000000"/>
          <w:sz w:val="28"/>
          <w:szCs w:val="28"/>
          <w:u w:val="single"/>
          <w:shd w:val="clear" w:color="auto" w:fill="00FF00"/>
        </w:rPr>
        <w:t>misery</w:t>
      </w:r>
      <w:r w:rsidRPr="000B7C0B">
        <w:rPr>
          <w:rFonts w:cs="Times New Roman"/>
          <w:b/>
          <w:bCs/>
          <w:color w:val="000000"/>
          <w:szCs w:val="22"/>
          <w:u w:val="single"/>
        </w:rPr>
        <w:t>. But these individual symptoms cannot be indefinitely isolated, as psychopathology has done up until now and as economic power wishes to do.</w:t>
      </w:r>
    </w:p>
    <w:p w14:paraId="37F10480" w14:textId="77777777" w:rsidR="00393341" w:rsidRPr="000B7C0B" w:rsidRDefault="00393341" w:rsidP="00393341">
      <w:pPr>
        <w:spacing w:after="0" w:line="240" w:lineRule="auto"/>
        <w:rPr>
          <w:rFonts w:ascii="Times New Roman" w:eastAsia="Times New Roman" w:hAnsi="Times New Roman" w:cs="Times New Roman"/>
          <w:sz w:val="24"/>
        </w:rPr>
      </w:pPr>
    </w:p>
    <w:p w14:paraId="344670CD" w14:textId="77777777" w:rsidR="00393341" w:rsidRPr="000B7C0B" w:rsidRDefault="00393341" w:rsidP="00393341">
      <w:pPr>
        <w:spacing w:before="40" w:after="0" w:line="240" w:lineRule="auto"/>
        <w:outlineLvl w:val="3"/>
        <w:rPr>
          <w:rFonts w:ascii="Times New Roman" w:eastAsia="Times New Roman" w:hAnsi="Times New Roman" w:cs="Times New Roman"/>
          <w:b/>
          <w:bCs/>
          <w:sz w:val="24"/>
        </w:rPr>
      </w:pPr>
      <w:r w:rsidRPr="000B7C0B">
        <w:rPr>
          <w:rFonts w:ascii="Times New Roman" w:eastAsia="Times New Roman" w:hAnsi="Times New Roman" w:cs="Times New Roman"/>
          <w:b/>
          <w:bCs/>
          <w:color w:val="000000"/>
          <w:sz w:val="24"/>
        </w:rPr>
        <w:t> </w:t>
      </w:r>
      <w:r w:rsidRPr="000B7C0B">
        <w:rPr>
          <w:rFonts w:eastAsia="Times New Roman" w:cs="Times New Roman"/>
          <w:b/>
          <w:bCs/>
          <w:color w:val="000000"/>
          <w:sz w:val="28"/>
          <w:szCs w:val="28"/>
        </w:rPr>
        <w:t>The aff’s  ‘activism’ is the scream of an exploited worker that will only fuel semiocapitalism more. By protesting, the aff refuels the machine and becomes infinitely frustrated in their futility. Your activism gets ruined and seized by semiocapitalism creating a cyclical process of depression.</w:t>
      </w:r>
    </w:p>
    <w:p w14:paraId="0D623B32" w14:textId="77777777" w:rsidR="00393341" w:rsidRPr="000B7C0B" w:rsidRDefault="00393341" w:rsidP="00393341">
      <w:pPr>
        <w:spacing w:line="240" w:lineRule="auto"/>
        <w:rPr>
          <w:rFonts w:ascii="Times New Roman" w:hAnsi="Times New Roman" w:cs="Times New Roman"/>
          <w:sz w:val="24"/>
        </w:rPr>
      </w:pPr>
      <w:r w:rsidRPr="000B7C0B">
        <w:rPr>
          <w:rFonts w:cs="Times New Roman"/>
          <w:b/>
          <w:bCs/>
          <w:color w:val="000000"/>
          <w:sz w:val="28"/>
          <w:szCs w:val="28"/>
        </w:rPr>
        <w:t>the affs protests of () is causing  overhaul of cyclical depression and violence</w:t>
      </w:r>
    </w:p>
    <w:p w14:paraId="0C85B506" w14:textId="77777777" w:rsidR="00393341" w:rsidRPr="000B7C0B" w:rsidRDefault="00393341" w:rsidP="00393341">
      <w:pPr>
        <w:spacing w:line="240" w:lineRule="auto"/>
        <w:rPr>
          <w:rFonts w:ascii="Times New Roman" w:hAnsi="Times New Roman" w:cs="Times New Roman"/>
          <w:sz w:val="24"/>
        </w:rPr>
      </w:pPr>
      <w:r w:rsidRPr="000B7C0B">
        <w:rPr>
          <w:rFonts w:cs="Times New Roman"/>
          <w:b/>
          <w:bCs/>
          <w:color w:val="000000"/>
          <w:sz w:val="26"/>
          <w:szCs w:val="26"/>
        </w:rPr>
        <w:t>Genosko and Thoburn, 11</w:t>
      </w:r>
      <w:r w:rsidRPr="000B7C0B">
        <w:rPr>
          <w:rFonts w:cs="Times New Roman"/>
          <w:color w:val="000000"/>
          <w:szCs w:val="22"/>
        </w:rPr>
        <w:t xml:space="preserve"> [Gary and Nicholas, “Preface: The Transversal Communism of Franco Berardi.” After the Future, by Franco Bifo Berardi et al., AK Press, 2011.]</w:t>
      </w:r>
    </w:p>
    <w:p w14:paraId="007E6214" w14:textId="77777777" w:rsidR="00393341" w:rsidRPr="000B7C0B" w:rsidRDefault="00393341" w:rsidP="00393341">
      <w:pPr>
        <w:spacing w:line="240" w:lineRule="auto"/>
        <w:rPr>
          <w:rFonts w:ascii="Times New Roman" w:hAnsi="Times New Roman" w:cs="Times New Roman"/>
          <w:sz w:val="24"/>
        </w:rPr>
      </w:pPr>
      <w:r w:rsidRPr="000B7C0B">
        <w:rPr>
          <w:rFonts w:cs="Times New Roman"/>
          <w:color w:val="000000"/>
          <w:sz w:val="16"/>
          <w:szCs w:val="16"/>
        </w:rPr>
        <w:t xml:space="preserve">There is, then, no return to Lenin or Mao. Alongside Hardt and Negri, perhaps the most prominent and influential of efforts to re-found a communism adequate to the current conjuncture is to be found in the work of Alain Badiou. In his later work, Badiou has turned away from the vanguard model of the party – he took his time, but got there in the end. Yet this is because </w:t>
      </w:r>
      <w:r w:rsidRPr="000B7C0B">
        <w:rPr>
          <w:rFonts w:cs="Times New Roman"/>
          <w:b/>
          <w:bCs/>
          <w:color w:val="000000"/>
          <w:szCs w:val="22"/>
          <w:u w:val="single"/>
        </w:rPr>
        <w:t>we have entered a new “sequence”, beyond that which was characterized</w:t>
      </w:r>
      <w:r w:rsidRPr="000B7C0B">
        <w:rPr>
          <w:rFonts w:cs="Times New Roman"/>
          <w:color w:val="000000"/>
          <w:sz w:val="16"/>
          <w:szCs w:val="16"/>
        </w:rPr>
        <w:t xml:space="preserve"> (and, for Badiou, properly expressed)</w:t>
      </w:r>
      <w:r w:rsidRPr="000B7C0B">
        <w:rPr>
          <w:rFonts w:cs="Times New Roman"/>
          <w:b/>
          <w:bCs/>
          <w:color w:val="000000"/>
          <w:szCs w:val="22"/>
          <w:u w:val="single"/>
        </w:rPr>
        <w:t xml:space="preserve"> in the Leninist party form and the Maoist Cultural Revolution </w:t>
      </w:r>
      <w:r w:rsidRPr="000B7C0B">
        <w:rPr>
          <w:rFonts w:cs="Times New Roman"/>
          <w:color w:val="000000"/>
          <w:sz w:val="16"/>
          <w:szCs w:val="16"/>
        </w:rPr>
        <w:t xml:space="preserve">(Badiou 2008). </w:t>
      </w:r>
      <w:r w:rsidRPr="000B7C0B">
        <w:rPr>
          <w:rFonts w:cs="Times New Roman"/>
          <w:b/>
          <w:bCs/>
          <w:color w:val="000000"/>
          <w:szCs w:val="22"/>
          <w:u w:val="single"/>
        </w:rPr>
        <w:t>Bifo’s difference is that</w:t>
      </w:r>
      <w:r w:rsidRPr="000B7C0B">
        <w:rPr>
          <w:rFonts w:cs="Times New Roman"/>
          <w:color w:val="000000"/>
          <w:sz w:val="16"/>
          <w:szCs w:val="16"/>
        </w:rPr>
        <w:t>, whether correctly characterized by a series of sequences or not</w:t>
      </w:r>
      <w:r w:rsidRPr="000B7C0B">
        <w:rPr>
          <w:rFonts w:cs="Times New Roman"/>
          <w:b/>
          <w:bCs/>
          <w:color w:val="000000"/>
          <w:szCs w:val="22"/>
          <w:u w:val="single"/>
        </w:rPr>
        <w:t xml:space="preserve">, </w:t>
      </w:r>
      <w:r w:rsidRPr="000B7C0B">
        <w:rPr>
          <w:rFonts w:cs="Times New Roman"/>
          <w:b/>
          <w:bCs/>
          <w:color w:val="000000"/>
          <w:sz w:val="28"/>
          <w:szCs w:val="28"/>
          <w:u w:val="single"/>
          <w:shd w:val="clear" w:color="auto" w:fill="00FF00"/>
        </w:rPr>
        <w:t xml:space="preserve">communism </w:t>
      </w:r>
      <w:r w:rsidRPr="000B7C0B">
        <w:rPr>
          <w:rFonts w:cs="Times New Roman"/>
          <w:b/>
          <w:bCs/>
          <w:color w:val="000000"/>
          <w:sz w:val="28"/>
          <w:szCs w:val="28"/>
          <w:u w:val="single"/>
        </w:rPr>
        <w:t>proper</w:t>
      </w:r>
      <w:r w:rsidRPr="000B7C0B">
        <w:rPr>
          <w:rFonts w:cs="Times New Roman"/>
          <w:b/>
          <w:bCs/>
          <w:color w:val="000000"/>
          <w:sz w:val="28"/>
          <w:szCs w:val="28"/>
          <w:u w:val="single"/>
          <w:shd w:val="clear" w:color="auto" w:fill="00FF00"/>
        </w:rPr>
        <w:t xml:space="preserve"> never went by</w:t>
      </w:r>
      <w:r w:rsidRPr="000B7C0B">
        <w:rPr>
          <w:rFonts w:cs="Times New Roman"/>
          <w:b/>
          <w:bCs/>
          <w:color w:val="000000"/>
          <w:sz w:val="28"/>
          <w:szCs w:val="28"/>
          <w:u w:val="single"/>
        </w:rPr>
        <w:t xml:space="preserve"> the w</w:t>
      </w:r>
      <w:r w:rsidRPr="000B7C0B">
        <w:rPr>
          <w:rFonts w:cs="Times New Roman"/>
          <w:b/>
          <w:bCs/>
          <w:color w:val="000000"/>
          <w:sz w:val="28"/>
          <w:szCs w:val="28"/>
          <w:u w:val="single"/>
          <w:shd w:val="clear" w:color="auto" w:fill="00FF00"/>
        </w:rPr>
        <w:t>ay of Lenin or Mao</w:t>
      </w:r>
      <w:r w:rsidRPr="000B7C0B">
        <w:rPr>
          <w:rFonts w:cs="Times New Roman"/>
          <w:color w:val="000000"/>
          <w:sz w:val="16"/>
          <w:szCs w:val="16"/>
        </w:rPr>
        <w:t xml:space="preserve"> (the “Mao-Dadaism” of Radio Alice was something quite other). As shorthand for this critique, we would signal the affirmation and intensification – not refusal – of work in the Soviet and Chinese regimes. But </w:t>
      </w:r>
      <w:r w:rsidRPr="000B7C0B">
        <w:rPr>
          <w:rFonts w:cs="Times New Roman"/>
          <w:b/>
          <w:bCs/>
          <w:color w:val="000000"/>
          <w:sz w:val="28"/>
          <w:szCs w:val="28"/>
          <w:u w:val="single"/>
          <w:shd w:val="clear" w:color="auto" w:fill="00FF00"/>
        </w:rPr>
        <w:t>the problem</w:t>
      </w:r>
      <w:r w:rsidRPr="000B7C0B">
        <w:rPr>
          <w:rFonts w:cs="Times New Roman"/>
          <w:b/>
          <w:bCs/>
          <w:color w:val="000000"/>
          <w:sz w:val="28"/>
          <w:szCs w:val="28"/>
          <w:u w:val="single"/>
        </w:rPr>
        <w:t xml:space="preserve"> that Bifo isolates in these pages </w:t>
      </w:r>
      <w:r w:rsidRPr="000B7C0B">
        <w:rPr>
          <w:rFonts w:cs="Times New Roman"/>
          <w:b/>
          <w:bCs/>
          <w:color w:val="000000"/>
          <w:sz w:val="28"/>
          <w:szCs w:val="28"/>
          <w:u w:val="single"/>
          <w:shd w:val="clear" w:color="auto" w:fill="00FF00"/>
        </w:rPr>
        <w:t>is the subjective political model inherent to</w:t>
      </w:r>
      <w:r w:rsidRPr="000B7C0B">
        <w:rPr>
          <w:rFonts w:cs="Times New Roman"/>
          <w:b/>
          <w:bCs/>
          <w:color w:val="000000"/>
          <w:sz w:val="28"/>
          <w:szCs w:val="28"/>
          <w:u w:val="single"/>
        </w:rPr>
        <w:t xml:space="preserve"> such orthodox </w:t>
      </w:r>
      <w:r w:rsidRPr="000B7C0B">
        <w:rPr>
          <w:rFonts w:cs="Times New Roman"/>
          <w:b/>
          <w:bCs/>
          <w:color w:val="000000"/>
          <w:sz w:val="28"/>
          <w:szCs w:val="28"/>
          <w:u w:val="single"/>
          <w:shd w:val="clear" w:color="auto" w:fill="00FF00"/>
        </w:rPr>
        <w:t>communism, the “militant”, and</w:t>
      </w:r>
      <w:r w:rsidRPr="000B7C0B">
        <w:rPr>
          <w:rFonts w:cs="Times New Roman"/>
          <w:b/>
          <w:bCs/>
          <w:color w:val="000000"/>
          <w:sz w:val="28"/>
          <w:szCs w:val="28"/>
          <w:u w:val="single"/>
        </w:rPr>
        <w:t xml:space="preserve"> its not so distant cousin, </w:t>
      </w:r>
      <w:r w:rsidRPr="000B7C0B">
        <w:rPr>
          <w:rFonts w:cs="Times New Roman"/>
          <w:b/>
          <w:bCs/>
          <w:color w:val="000000"/>
          <w:sz w:val="28"/>
          <w:szCs w:val="28"/>
          <w:u w:val="single"/>
          <w:shd w:val="clear" w:color="auto" w:fill="00FF00"/>
        </w:rPr>
        <w:t>the “activist”.</w:t>
      </w:r>
      <w:r w:rsidRPr="000B7C0B">
        <w:rPr>
          <w:rFonts w:cs="Times New Roman"/>
          <w:color w:val="000000"/>
          <w:sz w:val="16"/>
          <w:szCs w:val="16"/>
        </w:rPr>
        <w:t xml:space="preserve"> </w:t>
      </w:r>
      <w:r w:rsidRPr="000B7C0B">
        <w:rPr>
          <w:rFonts w:cs="Times New Roman"/>
          <w:b/>
          <w:bCs/>
          <w:color w:val="000000"/>
          <w:sz w:val="28"/>
          <w:szCs w:val="28"/>
          <w:u w:val="single"/>
          <w:shd w:val="clear" w:color="auto" w:fill="00FF00"/>
        </w:rPr>
        <w:t>Activism</w:t>
      </w:r>
      <w:r w:rsidRPr="000B7C0B">
        <w:rPr>
          <w:rFonts w:cs="Times New Roman"/>
          <w:color w:val="000000"/>
          <w:sz w:val="16"/>
          <w:szCs w:val="16"/>
        </w:rPr>
        <w:t xml:space="preserve">, Bifo argues, </w:t>
      </w:r>
      <w:r w:rsidRPr="000B7C0B">
        <w:rPr>
          <w:rFonts w:cs="Times New Roman"/>
          <w:b/>
          <w:bCs/>
          <w:color w:val="000000"/>
          <w:sz w:val="28"/>
          <w:szCs w:val="28"/>
          <w:u w:val="single"/>
        </w:rPr>
        <w:t>i</w:t>
      </w:r>
      <w:r w:rsidRPr="000B7C0B">
        <w:rPr>
          <w:rFonts w:cs="Times New Roman"/>
          <w:b/>
          <w:bCs/>
          <w:color w:val="000000"/>
          <w:sz w:val="28"/>
          <w:szCs w:val="28"/>
          <w:u w:val="single"/>
          <w:shd w:val="clear" w:color="auto" w:fill="00FF00"/>
        </w:rPr>
        <w:t xml:space="preserve">s the narcissistic response of the subject to the </w:t>
      </w:r>
      <w:r w:rsidRPr="000B7C0B">
        <w:rPr>
          <w:rFonts w:cs="Times New Roman"/>
          <w:b/>
          <w:bCs/>
          <w:color w:val="000000"/>
          <w:sz w:val="28"/>
          <w:szCs w:val="28"/>
          <w:u w:val="single"/>
        </w:rPr>
        <w:t xml:space="preserve">infinite and invasive </w:t>
      </w:r>
      <w:r w:rsidRPr="000B7C0B">
        <w:rPr>
          <w:rFonts w:cs="Times New Roman"/>
          <w:b/>
          <w:bCs/>
          <w:color w:val="000000"/>
          <w:sz w:val="28"/>
          <w:szCs w:val="28"/>
          <w:u w:val="single"/>
          <w:shd w:val="clear" w:color="auto" w:fill="00FF00"/>
        </w:rPr>
        <w:t xml:space="preserve">power of capital, a response that </w:t>
      </w:r>
      <w:r w:rsidRPr="000B7C0B">
        <w:rPr>
          <w:rFonts w:cs="Times New Roman"/>
          <w:b/>
          <w:bCs/>
          <w:color w:val="000000"/>
          <w:sz w:val="28"/>
          <w:szCs w:val="28"/>
          <w:u w:val="single"/>
        </w:rPr>
        <w:t xml:space="preserve">can </w:t>
      </w:r>
      <w:r w:rsidRPr="000B7C0B">
        <w:rPr>
          <w:rFonts w:cs="Times New Roman"/>
          <w:b/>
          <w:bCs/>
          <w:color w:val="000000"/>
          <w:sz w:val="28"/>
          <w:szCs w:val="28"/>
          <w:u w:val="single"/>
          <w:shd w:val="clear" w:color="auto" w:fill="00FF00"/>
        </w:rPr>
        <w:t>only leave the activist frustrated, humiliated, and depressed</w:t>
      </w:r>
      <w:r w:rsidRPr="000B7C0B">
        <w:rPr>
          <w:rFonts w:cs="Times New Roman"/>
          <w:b/>
          <w:bCs/>
          <w:color w:val="000000"/>
          <w:sz w:val="28"/>
          <w:szCs w:val="28"/>
          <w:u w:val="single"/>
        </w:rPr>
        <w:t xml:space="preserve">. </w:t>
      </w:r>
      <w:r w:rsidRPr="000B7C0B">
        <w:rPr>
          <w:rFonts w:cs="Times New Roman"/>
          <w:b/>
          <w:bCs/>
          <w:color w:val="000000"/>
          <w:sz w:val="28"/>
          <w:szCs w:val="28"/>
          <w:u w:val="single"/>
          <w:shd w:val="clear" w:color="auto" w:fill="00FF00"/>
        </w:rPr>
        <w:t>Bifo</w:t>
      </w:r>
      <w:r w:rsidRPr="000B7C0B">
        <w:rPr>
          <w:rFonts w:cs="Times New Roman"/>
          <w:color w:val="000000"/>
          <w:sz w:val="16"/>
          <w:szCs w:val="16"/>
        </w:rPr>
        <w:t xml:space="preserve"> here </w:t>
      </w:r>
      <w:r w:rsidRPr="000B7C0B">
        <w:rPr>
          <w:rFonts w:cs="Times New Roman"/>
          <w:b/>
          <w:bCs/>
          <w:color w:val="000000"/>
          <w:sz w:val="28"/>
          <w:szCs w:val="28"/>
          <w:u w:val="single"/>
          <w:shd w:val="clear" w:color="auto" w:fill="00FF00"/>
        </w:rPr>
        <w:t>locates this</w:t>
      </w:r>
      <w:r w:rsidRPr="000B7C0B">
        <w:rPr>
          <w:rFonts w:cs="Times New Roman"/>
          <w:color w:val="000000"/>
          <w:sz w:val="16"/>
          <w:szCs w:val="16"/>
        </w:rPr>
        <w:t xml:space="preserve"> modern political configuration </w:t>
      </w:r>
      <w:r w:rsidRPr="000B7C0B">
        <w:rPr>
          <w:rFonts w:cs="Times New Roman"/>
          <w:b/>
          <w:bCs/>
          <w:color w:val="000000"/>
          <w:sz w:val="28"/>
          <w:szCs w:val="28"/>
          <w:u w:val="single"/>
          <w:shd w:val="clear" w:color="auto" w:fill="00FF00"/>
        </w:rPr>
        <w:t>with Lenin</w:t>
      </w:r>
      <w:r w:rsidRPr="000B7C0B">
        <w:rPr>
          <w:rFonts w:cs="Times New Roman"/>
          <w:color w:val="000000"/>
          <w:sz w:val="16"/>
          <w:szCs w:val="16"/>
        </w:rPr>
        <w:t xml:space="preserve">, and makes a most heretical statement: “I am convinced that the 20th century would have been a better century had Lenin not existed”. </w:t>
      </w:r>
      <w:r w:rsidRPr="000B7C0B">
        <w:rPr>
          <w:rFonts w:cs="Times New Roman"/>
          <w:b/>
          <w:bCs/>
          <w:color w:val="000000"/>
          <w:sz w:val="28"/>
          <w:szCs w:val="28"/>
          <w:u w:val="single"/>
        </w:rPr>
        <w:t>He diagnoses</w:t>
      </w:r>
      <w:r w:rsidRPr="000B7C0B">
        <w:rPr>
          <w:rFonts w:cs="Times New Roman"/>
          <w:color w:val="000000"/>
          <w:sz w:val="16"/>
          <w:szCs w:val="16"/>
        </w:rPr>
        <w:t xml:space="preserve"> this condition in these pages </w:t>
      </w:r>
      <w:r w:rsidRPr="000B7C0B">
        <w:rPr>
          <w:rFonts w:cs="Times New Roman"/>
          <w:b/>
          <w:bCs/>
          <w:color w:val="000000"/>
          <w:sz w:val="28"/>
          <w:szCs w:val="28"/>
          <w:u w:val="single"/>
          <w:shd w:val="clear" w:color="auto" w:fill="00FF00"/>
        </w:rPr>
        <w:t>through a reading of Lenin’s bouts of depression</w:t>
      </w:r>
      <w:r w:rsidRPr="000B7C0B">
        <w:rPr>
          <w:rFonts w:cs="Times New Roman"/>
          <w:color w:val="000000"/>
          <w:sz w:val="16"/>
          <w:szCs w:val="16"/>
        </w:rPr>
        <w:t xml:space="preserve">, but we would highlight that elsewhere </w:t>
      </w:r>
      <w:r w:rsidRPr="000B7C0B">
        <w:rPr>
          <w:rFonts w:cs="Times New Roman"/>
          <w:b/>
          <w:bCs/>
          <w:color w:val="000000"/>
          <w:sz w:val="28"/>
          <w:szCs w:val="28"/>
          <w:u w:val="single"/>
        </w:rPr>
        <w:t>Bifo also identifies the problem in Félix Guattari</w:t>
      </w:r>
      <w:r w:rsidRPr="000B7C0B">
        <w:rPr>
          <w:rFonts w:cs="Times New Roman"/>
          <w:color w:val="000000"/>
          <w:sz w:val="16"/>
          <w:szCs w:val="16"/>
        </w:rPr>
        <w:t xml:space="preserve">, a most surprising move, given the sophistication of Guattari’s schizoanalytic critique of authoritarian political subjectivation. </w:t>
      </w:r>
      <w:r w:rsidRPr="000B7C0B">
        <w:rPr>
          <w:rFonts w:cs="Times New Roman"/>
          <w:b/>
          <w:bCs/>
          <w:color w:val="000000"/>
          <w:sz w:val="28"/>
          <w:szCs w:val="28"/>
          <w:u w:val="single"/>
        </w:rPr>
        <w:t>Bifo developed his friendship with Guattari while in exile from Italy in the 1980s, a period that Guattari characterized as his “winter years”, the coincidence of personal depression and neoliberal reaction. Under these conditions, a certain political activism appeared central to Guattari, but not so to Bifo:</w:t>
      </w:r>
      <w:r w:rsidRPr="000B7C0B">
        <w:rPr>
          <w:rFonts w:cs="Times New Roman"/>
          <w:color w:val="000000"/>
          <w:sz w:val="16"/>
          <w:szCs w:val="16"/>
        </w:rPr>
        <w:t xml:space="preserve"> “I remember that </w:t>
      </w:r>
      <w:r w:rsidRPr="000B7C0B">
        <w:rPr>
          <w:rFonts w:cs="Times New Roman"/>
          <w:b/>
          <w:bCs/>
          <w:color w:val="000000"/>
          <w:sz w:val="28"/>
          <w:szCs w:val="28"/>
          <w:u w:val="single"/>
        </w:rPr>
        <w:t>in the 1980s Félix often scolded me because I was no longer involved in some kind of political militancy. ... For me, militant will and ideological action had become impotent</w:t>
      </w:r>
      <w:r w:rsidRPr="000B7C0B">
        <w:rPr>
          <w:rFonts w:cs="Times New Roman"/>
          <w:color w:val="000000"/>
          <w:sz w:val="16"/>
          <w:szCs w:val="16"/>
        </w:rPr>
        <w:t xml:space="preserve">” (Berardi 2008: 13). </w:t>
      </w:r>
      <w:r w:rsidRPr="000B7C0B">
        <w:rPr>
          <w:rFonts w:cs="Times New Roman"/>
          <w:b/>
          <w:bCs/>
          <w:color w:val="000000"/>
          <w:sz w:val="28"/>
          <w:szCs w:val="28"/>
          <w:u w:val="single"/>
        </w:rPr>
        <w:t xml:space="preserve">For Bifo, </w:t>
      </w:r>
      <w:r w:rsidRPr="000B7C0B">
        <w:rPr>
          <w:rFonts w:cs="Times New Roman"/>
          <w:b/>
          <w:bCs/>
          <w:color w:val="000000"/>
          <w:sz w:val="28"/>
          <w:szCs w:val="28"/>
          <w:u w:val="single"/>
          <w:shd w:val="clear" w:color="auto" w:fill="00FF00"/>
        </w:rPr>
        <w:t>at times of reaction</w:t>
      </w:r>
      <w:r w:rsidRPr="000B7C0B">
        <w:rPr>
          <w:rFonts w:cs="Times New Roman"/>
          <w:b/>
          <w:bCs/>
          <w:color w:val="000000"/>
          <w:sz w:val="28"/>
          <w:szCs w:val="28"/>
          <w:u w:val="single"/>
        </w:rPr>
        <w:t xml:space="preserve">, of the evacuation of political creativity from the social field,  </w:t>
      </w:r>
      <w:r w:rsidRPr="000B7C0B">
        <w:rPr>
          <w:rFonts w:cs="Times New Roman"/>
          <w:b/>
          <w:bCs/>
          <w:color w:val="000000"/>
          <w:sz w:val="28"/>
          <w:szCs w:val="28"/>
          <w:u w:val="single"/>
          <w:shd w:val="clear" w:color="auto" w:fill="00FF00"/>
        </w:rPr>
        <w:t xml:space="preserve">activism becomes a desperate attempt to ward off depression. But it is doomed to fail, and, worse, </w:t>
      </w:r>
      <w:r w:rsidRPr="000B7C0B">
        <w:rPr>
          <w:rFonts w:cs="Times New Roman"/>
          <w:b/>
          <w:bCs/>
          <w:color w:val="000000"/>
          <w:sz w:val="28"/>
          <w:szCs w:val="28"/>
          <w:u w:val="single"/>
        </w:rPr>
        <w:t>to convert political innovation and sociality into its opposite</w:t>
      </w:r>
      <w:r w:rsidRPr="000B7C0B">
        <w:rPr>
          <w:rFonts w:cs="Times New Roman"/>
          <w:b/>
          <w:bCs/>
          <w:color w:val="000000"/>
          <w:sz w:val="28"/>
          <w:szCs w:val="28"/>
          <w:u w:val="single"/>
          <w:shd w:val="clear" w:color="auto" w:fill="00FF00"/>
        </w:rPr>
        <w:t>, to “replace desire with duty”:</w:t>
      </w:r>
      <w:r w:rsidRPr="000B7C0B">
        <w:rPr>
          <w:rFonts w:cs="Times New Roman"/>
          <w:color w:val="000000"/>
          <w:sz w:val="16"/>
          <w:szCs w:val="16"/>
        </w:rPr>
        <w:t xml:space="preserve"> Félix knew this, I am sure, but he never said this much, not even to himself, and this is why he went to all these meetings with people who didn’t appeal to him, talking about things that distracted him... And here again is the root of depression, in this impotence of political will that we haven’t had the courage to admit. (Berardi 2008: 13) </w:t>
      </w:r>
      <w:r w:rsidRPr="000B7C0B">
        <w:rPr>
          <w:rFonts w:cs="Times New Roman"/>
          <w:b/>
          <w:bCs/>
          <w:color w:val="000000"/>
          <w:szCs w:val="22"/>
          <w:u w:val="single"/>
        </w:rPr>
        <w:t xml:space="preserve">One can discern two aspects to Bifo’s analysis of </w:t>
      </w:r>
      <w:r w:rsidRPr="000B7C0B">
        <w:rPr>
          <w:rFonts w:cs="Times New Roman"/>
          <w:b/>
          <w:bCs/>
          <w:color w:val="000000"/>
          <w:sz w:val="28"/>
          <w:szCs w:val="28"/>
          <w:u w:val="single"/>
          <w:shd w:val="clear" w:color="auto" w:fill="00FF00"/>
        </w:rPr>
        <w:t>depression</w:t>
      </w:r>
      <w:r w:rsidRPr="000B7C0B">
        <w:rPr>
          <w:rFonts w:cs="Times New Roman"/>
          <w:b/>
          <w:bCs/>
          <w:color w:val="000000"/>
          <w:sz w:val="28"/>
          <w:szCs w:val="28"/>
          <w:u w:val="single"/>
        </w:rPr>
        <w:t xml:space="preserve">. It </w:t>
      </w:r>
      <w:r w:rsidRPr="000B7C0B">
        <w:rPr>
          <w:rFonts w:cs="Times New Roman"/>
          <w:b/>
          <w:bCs/>
          <w:color w:val="000000"/>
          <w:sz w:val="28"/>
          <w:szCs w:val="28"/>
          <w:u w:val="single"/>
          <w:shd w:val="clear" w:color="auto" w:fill="00FF00"/>
        </w:rPr>
        <w:t>is a product of the “panic” induced by the sensory overload of digital capitalism, a condition of withdrawal,</w:t>
      </w:r>
      <w:r w:rsidRPr="000B7C0B">
        <w:rPr>
          <w:rFonts w:cs="Times New Roman"/>
          <w:b/>
          <w:bCs/>
          <w:color w:val="000000"/>
          <w:sz w:val="28"/>
          <w:szCs w:val="28"/>
          <w:u w:val="single"/>
        </w:rPr>
        <w:t xml:space="preserve"> a disinvestment of energy from the competitive and narcissistic structures of the enterprise. And it is also a result of the loss of political composition and antagonism</w:t>
      </w:r>
      <w:r w:rsidRPr="000B7C0B">
        <w:rPr>
          <w:rFonts w:cs="Times New Roman"/>
          <w:color w:val="000000"/>
          <w:sz w:val="16"/>
          <w:szCs w:val="16"/>
        </w:rPr>
        <w:t>: “</w:t>
      </w:r>
      <w:r w:rsidRPr="000B7C0B">
        <w:rPr>
          <w:rFonts w:cs="Times New Roman"/>
          <w:b/>
          <w:bCs/>
          <w:color w:val="000000"/>
          <w:sz w:val="28"/>
          <w:szCs w:val="28"/>
          <w:u w:val="single"/>
        </w:rPr>
        <w:t>depression is born out of the dispersion of the community’s immediacy. Autonomous and desiring politics was a proliferating community. When the proliferating power is lost, the social becomes the place of depression</w:t>
      </w:r>
      <w:r w:rsidRPr="000B7C0B">
        <w:rPr>
          <w:rFonts w:cs="Times New Roman"/>
          <w:color w:val="000000"/>
          <w:sz w:val="16"/>
          <w:szCs w:val="16"/>
        </w:rPr>
        <w:t xml:space="preserve">” (Berardi 2008: 13). </w:t>
      </w:r>
      <w:r w:rsidRPr="000B7C0B">
        <w:rPr>
          <w:rFonts w:cs="Times New Roman"/>
          <w:b/>
          <w:bCs/>
          <w:color w:val="000000"/>
          <w:sz w:val="28"/>
          <w:szCs w:val="28"/>
          <w:u w:val="single"/>
        </w:rPr>
        <w:t xml:space="preserve">In both manifestations, </w:t>
      </w:r>
      <w:r w:rsidRPr="000B7C0B">
        <w:rPr>
          <w:rFonts w:cs="Times New Roman"/>
          <w:b/>
          <w:bCs/>
          <w:color w:val="000000"/>
          <w:sz w:val="28"/>
          <w:szCs w:val="28"/>
          <w:u w:val="single"/>
          <w:shd w:val="clear" w:color="auto" w:fill="00FF00"/>
        </w:rPr>
        <w:t>depression is a real historical experience, something that must be actively faced and engaged with – we cannot</w:t>
      </w:r>
      <w:r w:rsidRPr="000B7C0B">
        <w:rPr>
          <w:rFonts w:cs="Times New Roman"/>
          <w:b/>
          <w:bCs/>
          <w:color w:val="000000"/>
          <w:sz w:val="28"/>
          <w:szCs w:val="28"/>
          <w:u w:val="single"/>
        </w:rPr>
        <w:t xml:space="preserve"> </w:t>
      </w:r>
      <w:r w:rsidRPr="000B7C0B">
        <w:rPr>
          <w:rFonts w:cs="Times New Roman"/>
          <w:b/>
          <w:bCs/>
          <w:color w:val="000000"/>
          <w:sz w:val="28"/>
          <w:szCs w:val="28"/>
          <w:u w:val="single"/>
          <w:shd w:val="clear" w:color="auto" w:fill="00FF00"/>
        </w:rPr>
        <w:t>merely ward it off with appeals to militant voluntarism</w:t>
      </w:r>
      <w:r w:rsidRPr="000B7C0B">
        <w:rPr>
          <w:rFonts w:cs="Times New Roman"/>
          <w:b/>
          <w:bCs/>
          <w:color w:val="000000"/>
          <w:szCs w:val="22"/>
          <w:u w:val="single"/>
        </w:rPr>
        <w:t xml:space="preserve">. </w:t>
      </w:r>
      <w:r w:rsidRPr="000B7C0B">
        <w:rPr>
          <w:rFonts w:cs="Times New Roman"/>
          <w:color w:val="000000"/>
          <w:sz w:val="16"/>
          <w:szCs w:val="16"/>
        </w:rPr>
        <w:t>We need to assess its contours, conditions, products, to find an analytics of depression, and an adequate politics. And that is the goal of this book, a first step toward a politics after the future, and after the redundant subjective forms of which it was made.</w:t>
      </w:r>
    </w:p>
    <w:p w14:paraId="0B8543E7" w14:textId="77777777" w:rsidR="00393341" w:rsidRPr="000B7C0B" w:rsidRDefault="00393341" w:rsidP="00393341">
      <w:pPr>
        <w:spacing w:after="0" w:line="240" w:lineRule="auto"/>
        <w:rPr>
          <w:rFonts w:ascii="Times New Roman" w:eastAsia="Times New Roman" w:hAnsi="Times New Roman" w:cs="Times New Roman"/>
          <w:sz w:val="24"/>
        </w:rPr>
      </w:pPr>
    </w:p>
    <w:p w14:paraId="128AB5F6" w14:textId="77777777" w:rsidR="00393341" w:rsidRPr="000B7C0B" w:rsidRDefault="00393341" w:rsidP="00393341">
      <w:pPr>
        <w:spacing w:before="40" w:after="0" w:line="240" w:lineRule="auto"/>
        <w:outlineLvl w:val="3"/>
        <w:rPr>
          <w:rFonts w:ascii="Times New Roman" w:eastAsia="Times New Roman" w:hAnsi="Times New Roman" w:cs="Times New Roman"/>
          <w:b/>
          <w:bCs/>
          <w:sz w:val="24"/>
        </w:rPr>
      </w:pPr>
      <w:r w:rsidRPr="000B7C0B">
        <w:rPr>
          <w:rFonts w:eastAsia="Times New Roman" w:cs="Times New Roman"/>
          <w:b/>
          <w:bCs/>
          <w:color w:val="000000"/>
          <w:sz w:val="28"/>
          <w:szCs w:val="28"/>
        </w:rPr>
        <w:t>the 3rd link is</w:t>
      </w:r>
    </w:p>
    <w:p w14:paraId="6E735074" w14:textId="77777777" w:rsidR="00393341" w:rsidRPr="000B7C0B" w:rsidRDefault="00393341" w:rsidP="00393341">
      <w:pPr>
        <w:spacing w:line="240" w:lineRule="auto"/>
        <w:rPr>
          <w:rFonts w:ascii="Times New Roman" w:hAnsi="Times New Roman" w:cs="Times New Roman"/>
          <w:sz w:val="24"/>
        </w:rPr>
      </w:pPr>
      <w:r w:rsidRPr="000B7C0B">
        <w:rPr>
          <w:rFonts w:cs="Times New Roman"/>
          <w:b/>
          <w:bCs/>
          <w:color w:val="000000"/>
          <w:sz w:val="28"/>
          <w:szCs w:val="28"/>
        </w:rPr>
        <w:t>the Infosphere</w:t>
      </w:r>
    </w:p>
    <w:p w14:paraId="58E26F88" w14:textId="77777777" w:rsidR="00393341" w:rsidRPr="000B7C0B" w:rsidRDefault="00393341" w:rsidP="00393341">
      <w:pPr>
        <w:spacing w:before="40" w:after="0" w:line="240" w:lineRule="auto"/>
        <w:outlineLvl w:val="3"/>
        <w:rPr>
          <w:rFonts w:ascii="Times New Roman" w:eastAsia="Times New Roman" w:hAnsi="Times New Roman" w:cs="Times New Roman"/>
          <w:b/>
          <w:bCs/>
          <w:sz w:val="24"/>
        </w:rPr>
      </w:pPr>
      <w:r w:rsidRPr="000B7C0B">
        <w:rPr>
          <w:rFonts w:eastAsia="Times New Roman" w:cs="Times New Roman"/>
          <w:b/>
          <w:bCs/>
          <w:color w:val="000000"/>
          <w:sz w:val="28"/>
          <w:szCs w:val="28"/>
        </w:rPr>
        <w:t>Resistance to power becomes useless in the face of the infosphere – Capital will use their movement as a hammer to crush others. Their methodology flares the freedom of capital and kills liberation strategies. </w:t>
      </w:r>
    </w:p>
    <w:p w14:paraId="01DDA088" w14:textId="77777777" w:rsidR="00393341" w:rsidRPr="000B7C0B" w:rsidRDefault="00393341" w:rsidP="00393341">
      <w:pPr>
        <w:spacing w:after="0" w:line="240" w:lineRule="auto"/>
        <w:rPr>
          <w:rFonts w:ascii="Times New Roman" w:eastAsia="Times New Roman" w:hAnsi="Times New Roman" w:cs="Times New Roman"/>
          <w:sz w:val="24"/>
        </w:rPr>
      </w:pPr>
    </w:p>
    <w:p w14:paraId="2E643901" w14:textId="77777777" w:rsidR="00393341" w:rsidRPr="000B7C0B" w:rsidRDefault="00393341" w:rsidP="00393341">
      <w:pPr>
        <w:spacing w:before="40" w:after="0" w:line="240" w:lineRule="auto"/>
        <w:outlineLvl w:val="3"/>
        <w:rPr>
          <w:rFonts w:ascii="Times New Roman" w:eastAsia="Times New Roman" w:hAnsi="Times New Roman" w:cs="Times New Roman"/>
          <w:b/>
          <w:bCs/>
          <w:sz w:val="24"/>
        </w:rPr>
      </w:pPr>
      <w:r w:rsidRPr="000B7C0B">
        <w:rPr>
          <w:rFonts w:eastAsia="Times New Roman" w:cs="Times New Roman"/>
          <w:b/>
          <w:bCs/>
          <w:color w:val="000000"/>
          <w:sz w:val="26"/>
          <w:szCs w:val="26"/>
        </w:rPr>
        <w:t>Baron et al, 19 [Ilan Zvi Baron, Associate Professor in the School of Government and International Affairs at Durham University, with Jonathan Havercroft, Associate Professor in International Political Theory at the University of Southampton, Isaac Kamola, assistant professor of political science at Trinity College, Jonneke Koomen, Associate Professor of Politics, Sociology and Women’s and Gender Studies at Willamette University, Alex Prichard, senior lecturer in International Relations at the University of Exeter, and Justin Murphy, independent scholar, “Liberal Pacification and the Phenomenology of Violence,” 2019, International Studies Quarterly, 63, 199–212]//Townes *ableist language modifications denoted by brackets</w:t>
      </w:r>
    </w:p>
    <w:p w14:paraId="55EBACA9" w14:textId="77777777" w:rsidR="00393341" w:rsidRPr="000B7C0B" w:rsidRDefault="00393341" w:rsidP="00393341">
      <w:pPr>
        <w:spacing w:line="240" w:lineRule="auto"/>
        <w:rPr>
          <w:rFonts w:ascii="Times New Roman" w:hAnsi="Times New Roman" w:cs="Times New Roman"/>
          <w:sz w:val="24"/>
        </w:rPr>
      </w:pPr>
      <w:r w:rsidRPr="000B7C0B">
        <w:rPr>
          <w:rFonts w:cs="Times New Roman"/>
          <w:b/>
          <w:bCs/>
          <w:color w:val="000000"/>
          <w:szCs w:val="22"/>
          <w:u w:val="single"/>
        </w:rPr>
        <w:t>Phenomenology</w:t>
      </w:r>
      <w:r w:rsidRPr="000B7C0B">
        <w:rPr>
          <w:rFonts w:cs="Times New Roman"/>
          <w:color w:val="000000"/>
          <w:sz w:val="14"/>
          <w:szCs w:val="14"/>
        </w:rPr>
        <w:t xml:space="preserve">, as we are using it, </w:t>
      </w:r>
      <w:r w:rsidRPr="000B7C0B">
        <w:rPr>
          <w:rFonts w:cs="Times New Roman"/>
          <w:b/>
          <w:bCs/>
          <w:color w:val="000000"/>
          <w:szCs w:val="22"/>
          <w:u w:val="single"/>
        </w:rPr>
        <w:t>is not about lived experience</w:t>
      </w:r>
      <w:r w:rsidRPr="000B7C0B">
        <w:rPr>
          <w:rFonts w:cs="Times New Roman"/>
          <w:color w:val="000000"/>
          <w:sz w:val="14"/>
          <w:szCs w:val="14"/>
        </w:rPr>
        <w:t xml:space="preserve">. </w:t>
      </w:r>
      <w:r w:rsidRPr="000B7C0B">
        <w:rPr>
          <w:rFonts w:cs="Times New Roman"/>
          <w:color w:val="000000"/>
          <w:szCs w:val="22"/>
          <w:u w:val="single"/>
        </w:rPr>
        <w:t xml:space="preserve">It is the </w:t>
      </w:r>
      <w:r w:rsidRPr="000B7C0B">
        <w:rPr>
          <w:rFonts w:cs="Times New Roman"/>
          <w:b/>
          <w:bCs/>
          <w:color w:val="000000"/>
          <w:szCs w:val="22"/>
          <w:u w:val="single"/>
        </w:rPr>
        <w:t>philosophical tradition</w:t>
      </w:r>
      <w:r w:rsidRPr="000B7C0B">
        <w:rPr>
          <w:rFonts w:cs="Times New Roman"/>
          <w:color w:val="000000"/>
          <w:szCs w:val="22"/>
          <w:u w:val="single"/>
        </w:rPr>
        <w:t xml:space="preserve"> of </w:t>
      </w:r>
      <w:r w:rsidRPr="000B7C0B">
        <w:rPr>
          <w:rFonts w:cs="Times New Roman"/>
          <w:b/>
          <w:bCs/>
          <w:color w:val="000000"/>
          <w:szCs w:val="22"/>
          <w:u w:val="single"/>
        </w:rPr>
        <w:t>revealing</w:t>
      </w:r>
      <w:r w:rsidRPr="000B7C0B">
        <w:rPr>
          <w:rFonts w:cs="Times New Roman"/>
          <w:color w:val="000000"/>
          <w:szCs w:val="22"/>
          <w:u w:val="single"/>
        </w:rPr>
        <w:t xml:space="preserve"> different types of beings and </w:t>
      </w:r>
      <w:r w:rsidRPr="000B7C0B">
        <w:rPr>
          <w:rFonts w:cs="Times New Roman"/>
          <w:b/>
          <w:bCs/>
          <w:color w:val="000000"/>
          <w:szCs w:val="22"/>
          <w:u w:val="single"/>
        </w:rPr>
        <w:t>things that contain meaning in our world</w:t>
      </w:r>
      <w:r w:rsidRPr="000B7C0B">
        <w:rPr>
          <w:rFonts w:cs="Times New Roman"/>
          <w:color w:val="000000"/>
          <w:szCs w:val="22"/>
          <w:u w:val="single"/>
        </w:rPr>
        <w:t xml:space="preserve">, </w:t>
      </w:r>
      <w:r w:rsidRPr="000B7C0B">
        <w:rPr>
          <w:rFonts w:cs="Times New Roman"/>
          <w:b/>
          <w:bCs/>
          <w:color w:val="000000"/>
          <w:szCs w:val="22"/>
          <w:u w:val="single"/>
        </w:rPr>
        <w:t>the structures</w:t>
      </w:r>
      <w:r w:rsidRPr="000B7C0B">
        <w:rPr>
          <w:rFonts w:cs="Times New Roman"/>
          <w:color w:val="000000"/>
          <w:szCs w:val="22"/>
          <w:u w:val="single"/>
        </w:rPr>
        <w:t xml:space="preserve"> and/or contexts </w:t>
      </w:r>
      <w:r w:rsidRPr="000B7C0B">
        <w:rPr>
          <w:rFonts w:cs="Times New Roman"/>
          <w:b/>
          <w:bCs/>
          <w:color w:val="000000"/>
          <w:szCs w:val="22"/>
          <w:u w:val="single"/>
        </w:rPr>
        <w:t>in which they exist,</w:t>
      </w:r>
      <w:r w:rsidRPr="000B7C0B">
        <w:rPr>
          <w:rFonts w:cs="Times New Roman"/>
          <w:color w:val="000000"/>
          <w:szCs w:val="22"/>
          <w:u w:val="single"/>
        </w:rPr>
        <w:t xml:space="preserve"> and </w:t>
      </w:r>
      <w:r w:rsidRPr="000B7C0B">
        <w:rPr>
          <w:rFonts w:cs="Times New Roman"/>
          <w:b/>
          <w:bCs/>
          <w:color w:val="000000"/>
          <w:szCs w:val="22"/>
          <w:u w:val="single"/>
        </w:rPr>
        <w:t>how these structures and contexts are meaningful</w:t>
      </w:r>
      <w:r w:rsidRPr="000B7C0B">
        <w:rPr>
          <w:rFonts w:cs="Times New Roman"/>
          <w:color w:val="000000"/>
          <w:szCs w:val="22"/>
          <w:u w:val="single"/>
        </w:rPr>
        <w:t>.</w:t>
      </w:r>
      <w:r w:rsidRPr="000B7C0B">
        <w:rPr>
          <w:rFonts w:cs="Times New Roman"/>
          <w:color w:val="000000"/>
          <w:sz w:val="14"/>
          <w:szCs w:val="14"/>
        </w:rPr>
        <w:t xml:space="preserve"> Understood in this way, </w:t>
      </w:r>
      <w:r w:rsidRPr="000B7C0B">
        <w:rPr>
          <w:rFonts w:cs="Times New Roman"/>
          <w:b/>
          <w:bCs/>
          <w:color w:val="000000"/>
          <w:szCs w:val="22"/>
          <w:u w:val="single"/>
          <w:shd w:val="clear" w:color="auto" w:fill="00FF00"/>
        </w:rPr>
        <w:t>violence is</w:t>
      </w:r>
      <w:r w:rsidRPr="000B7C0B">
        <w:rPr>
          <w:rFonts w:cs="Times New Roman"/>
          <w:b/>
          <w:bCs/>
          <w:color w:val="000000"/>
          <w:szCs w:val="22"/>
          <w:u w:val="single"/>
        </w:rPr>
        <w:t xml:space="preserve"> one of these </w:t>
      </w:r>
      <w:r w:rsidRPr="000B7C0B">
        <w:rPr>
          <w:rFonts w:cs="Times New Roman"/>
          <w:b/>
          <w:bCs/>
          <w:color w:val="000000"/>
          <w:szCs w:val="22"/>
          <w:u w:val="single"/>
          <w:shd w:val="clear" w:color="auto" w:fill="00FF00"/>
        </w:rPr>
        <w:t>structures</w:t>
      </w:r>
      <w:r w:rsidRPr="000B7C0B">
        <w:rPr>
          <w:rFonts w:cs="Times New Roman"/>
          <w:b/>
          <w:bCs/>
          <w:color w:val="000000"/>
          <w:szCs w:val="22"/>
          <w:u w:val="single"/>
        </w:rPr>
        <w:t xml:space="preserve"> and/or contexts</w:t>
      </w:r>
      <w:r w:rsidRPr="000B7C0B">
        <w:rPr>
          <w:rFonts w:cs="Times New Roman"/>
          <w:color w:val="000000"/>
          <w:sz w:val="14"/>
          <w:szCs w:val="14"/>
        </w:rPr>
        <w:t xml:space="preserve">. A phenomenological perspective does not approach violence from a particular normative position, although it does not preclude normative critique. </w:t>
      </w:r>
      <w:r w:rsidRPr="000B7C0B">
        <w:rPr>
          <w:rFonts w:cs="Times New Roman"/>
          <w:color w:val="000000"/>
          <w:szCs w:val="22"/>
          <w:u w:val="single"/>
        </w:rPr>
        <w:t>A phenomenological approach does not treat violence as a discrete thing that one agent does to another, although it does not preclude such acts being described as violent</w:t>
      </w:r>
      <w:r w:rsidRPr="000B7C0B">
        <w:rPr>
          <w:rFonts w:cs="Times New Roman"/>
          <w:color w:val="000000"/>
          <w:sz w:val="14"/>
          <w:szCs w:val="14"/>
        </w:rPr>
        <w:t xml:space="preserve">. Instead, </w:t>
      </w:r>
      <w:r w:rsidRPr="000B7C0B">
        <w:rPr>
          <w:rFonts w:cs="Times New Roman"/>
          <w:color w:val="000000"/>
          <w:szCs w:val="22"/>
          <w:u w:val="single"/>
        </w:rPr>
        <w:t xml:space="preserve">a phenomenological perspective adds to our intellectual and methodological toolbox by </w:t>
      </w:r>
      <w:r w:rsidRPr="000B7C0B">
        <w:rPr>
          <w:rFonts w:cs="Times New Roman"/>
          <w:b/>
          <w:bCs/>
          <w:color w:val="000000"/>
          <w:szCs w:val="22"/>
          <w:u w:val="single"/>
        </w:rPr>
        <w:t>identifying violence as a condition</w:t>
      </w:r>
      <w:r w:rsidRPr="000B7C0B">
        <w:rPr>
          <w:rFonts w:cs="Times New Roman"/>
          <w:color w:val="000000"/>
          <w:szCs w:val="22"/>
          <w:u w:val="single"/>
        </w:rPr>
        <w:t xml:space="preserve"> or context </w:t>
      </w:r>
      <w:r w:rsidRPr="000B7C0B">
        <w:rPr>
          <w:rFonts w:cs="Times New Roman"/>
          <w:b/>
          <w:bCs/>
          <w:color w:val="000000"/>
          <w:szCs w:val="22"/>
          <w:u w:val="single"/>
        </w:rPr>
        <w:t>in which people function</w:t>
      </w:r>
      <w:r w:rsidRPr="000B7C0B">
        <w:rPr>
          <w:rFonts w:cs="Times New Roman"/>
          <w:color w:val="000000"/>
          <w:sz w:val="14"/>
          <w:szCs w:val="14"/>
        </w:rPr>
        <w:t xml:space="preserve">. </w:t>
      </w:r>
      <w:r w:rsidRPr="000B7C0B">
        <w:rPr>
          <w:rFonts w:cs="Times New Roman"/>
          <w:color w:val="000000"/>
          <w:szCs w:val="22"/>
          <w:u w:val="single"/>
        </w:rPr>
        <w:t xml:space="preserve">Phenomenology allows us to identify violence </w:t>
      </w:r>
      <w:r w:rsidRPr="000B7C0B">
        <w:rPr>
          <w:rFonts w:cs="Times New Roman"/>
          <w:b/>
          <w:bCs/>
          <w:color w:val="000000"/>
          <w:szCs w:val="22"/>
          <w:u w:val="single"/>
        </w:rPr>
        <w:t xml:space="preserve">occurring in ways and </w:t>
      </w:r>
      <w:r w:rsidRPr="000B7C0B">
        <w:rPr>
          <w:rFonts w:cs="Times New Roman"/>
          <w:b/>
          <w:bCs/>
          <w:color w:val="000000"/>
          <w:szCs w:val="22"/>
          <w:u w:val="single"/>
          <w:shd w:val="clear" w:color="auto" w:fill="00FF00"/>
        </w:rPr>
        <w:t>in places</w:t>
      </w:r>
      <w:r w:rsidRPr="000B7C0B">
        <w:rPr>
          <w:rFonts w:cs="Times New Roman"/>
          <w:color w:val="000000"/>
          <w:szCs w:val="22"/>
          <w:u w:val="single"/>
          <w:shd w:val="clear" w:color="auto" w:fill="00FF00"/>
        </w:rPr>
        <w:t xml:space="preserve"> </w:t>
      </w:r>
      <w:r w:rsidRPr="000B7C0B">
        <w:rPr>
          <w:rFonts w:cs="Times New Roman"/>
          <w:color w:val="000000"/>
          <w:szCs w:val="22"/>
          <w:u w:val="single"/>
        </w:rPr>
        <w:t xml:space="preserve">that </w:t>
      </w:r>
      <w:r w:rsidRPr="000B7C0B">
        <w:rPr>
          <w:rFonts w:cs="Times New Roman"/>
          <w:b/>
          <w:bCs/>
          <w:color w:val="000000"/>
          <w:szCs w:val="22"/>
          <w:u w:val="single"/>
          <w:shd w:val="clear" w:color="auto" w:fill="00FF00"/>
        </w:rPr>
        <w:t>we</w:t>
      </w:r>
      <w:r w:rsidRPr="000B7C0B">
        <w:rPr>
          <w:rFonts w:cs="Times New Roman"/>
          <w:color w:val="000000"/>
          <w:szCs w:val="22"/>
          <w:u w:val="single"/>
          <w:shd w:val="clear" w:color="auto" w:fill="00FF00"/>
        </w:rPr>
        <w:t xml:space="preserve"> </w:t>
      </w:r>
      <w:r w:rsidRPr="000B7C0B">
        <w:rPr>
          <w:rFonts w:cs="Times New Roman"/>
          <w:color w:val="000000"/>
          <w:szCs w:val="22"/>
          <w:u w:val="single"/>
        </w:rPr>
        <w:t xml:space="preserve">otherwise </w:t>
      </w:r>
      <w:r w:rsidRPr="000B7C0B">
        <w:rPr>
          <w:rFonts w:cs="Times New Roman"/>
          <w:b/>
          <w:bCs/>
          <w:color w:val="000000"/>
          <w:szCs w:val="22"/>
          <w:u w:val="single"/>
          <w:shd w:val="clear" w:color="auto" w:fill="00FF00"/>
        </w:rPr>
        <w:t>would not</w:t>
      </w:r>
      <w:r w:rsidRPr="000B7C0B">
        <w:rPr>
          <w:rFonts w:cs="Times New Roman"/>
          <w:color w:val="000000"/>
          <w:szCs w:val="22"/>
          <w:u w:val="single"/>
          <w:shd w:val="clear" w:color="auto" w:fill="00FF00"/>
        </w:rPr>
        <w:t xml:space="preserve"> </w:t>
      </w:r>
      <w:r w:rsidRPr="000B7C0B">
        <w:rPr>
          <w:rFonts w:cs="Times New Roman"/>
          <w:color w:val="000000"/>
          <w:szCs w:val="22"/>
          <w:u w:val="single"/>
        </w:rPr>
        <w:t>be able to</w:t>
      </w:r>
      <w:r w:rsidRPr="000B7C0B">
        <w:rPr>
          <w:rFonts w:cs="Times New Roman"/>
          <w:color w:val="000000"/>
          <w:szCs w:val="22"/>
          <w:u w:val="single"/>
          <w:shd w:val="clear" w:color="auto" w:fill="00FF00"/>
        </w:rPr>
        <w:t xml:space="preserve"> </w:t>
      </w:r>
      <w:r w:rsidRPr="000B7C0B">
        <w:rPr>
          <w:rFonts w:cs="Times New Roman"/>
          <w:b/>
          <w:bCs/>
          <w:color w:val="000000"/>
          <w:szCs w:val="22"/>
          <w:u w:val="single"/>
          <w:shd w:val="clear" w:color="auto" w:fill="00FF00"/>
        </w:rPr>
        <w:t>recognize</w:t>
      </w:r>
      <w:r w:rsidRPr="000B7C0B">
        <w:rPr>
          <w:rFonts w:cs="Times New Roman"/>
          <w:color w:val="000000"/>
          <w:szCs w:val="22"/>
          <w:u w:val="single"/>
        </w:rPr>
        <w:t>.</w:t>
      </w:r>
      <w:r w:rsidRPr="000B7C0B">
        <w:rPr>
          <w:rFonts w:cs="Times New Roman"/>
          <w:color w:val="000000"/>
          <w:sz w:val="14"/>
          <w:szCs w:val="14"/>
        </w:rPr>
        <w:t xml:space="preserve"> It does not change the meaning of violence (as harm, for example). Instead, </w:t>
      </w:r>
      <w:r w:rsidRPr="000B7C0B">
        <w:rPr>
          <w:rFonts w:cs="Times New Roman"/>
          <w:color w:val="000000"/>
          <w:szCs w:val="22"/>
          <w:u w:val="single"/>
        </w:rPr>
        <w:t>it treats violence ontologically, enabling us to reveal more accurately the extent to which violence exists in the world.</w:t>
      </w:r>
      <w:r w:rsidRPr="000B7C0B">
        <w:rPr>
          <w:rFonts w:cs="Times New Roman"/>
          <w:color w:val="000000"/>
          <w:sz w:val="14"/>
          <w:szCs w:val="14"/>
        </w:rPr>
        <w:t xml:space="preserve"> From a phenomenological perspective, violence is often inconspicuous. </w:t>
      </w:r>
      <w:r w:rsidRPr="000B7C0B">
        <w:rPr>
          <w:rFonts w:cs="Times New Roman"/>
          <w:b/>
          <w:bCs/>
          <w:color w:val="000000"/>
          <w:szCs w:val="22"/>
          <w:u w:val="single"/>
        </w:rPr>
        <w:t>Violence can function as a naturalized or internalized regime of compulsion or domination.</w:t>
      </w:r>
      <w:r w:rsidRPr="000B7C0B">
        <w:rPr>
          <w:rFonts w:cs="Times New Roman"/>
          <w:color w:val="000000"/>
          <w:sz w:val="14"/>
          <w:szCs w:val="14"/>
        </w:rPr>
        <w:t xml:space="preserve"> </w:t>
      </w:r>
      <w:r w:rsidRPr="000B7C0B">
        <w:rPr>
          <w:rFonts w:cs="Times New Roman"/>
          <w:b/>
          <w:bCs/>
          <w:color w:val="000000"/>
          <w:szCs w:val="22"/>
          <w:u w:val="single"/>
        </w:rPr>
        <w:t>Pacification</w:t>
      </w:r>
      <w:r w:rsidRPr="000B7C0B">
        <w:rPr>
          <w:rFonts w:cs="Times New Roman"/>
          <w:color w:val="000000"/>
          <w:sz w:val="14"/>
          <w:szCs w:val="14"/>
        </w:rPr>
        <w:t xml:space="preserve"> </w:t>
      </w:r>
      <w:r w:rsidRPr="000B7C0B">
        <w:rPr>
          <w:rFonts w:cs="Times New Roman"/>
          <w:color w:val="000000"/>
          <w:szCs w:val="22"/>
          <w:u w:val="single"/>
        </w:rPr>
        <w:t xml:space="preserve">reveals both the </w:t>
      </w:r>
      <w:r w:rsidRPr="000B7C0B">
        <w:rPr>
          <w:rFonts w:cs="Times New Roman"/>
          <w:b/>
          <w:bCs/>
          <w:color w:val="000000"/>
          <w:szCs w:val="22"/>
          <w:u w:val="single"/>
        </w:rPr>
        <w:t>pervasiveness of violence</w:t>
      </w:r>
      <w:r w:rsidRPr="000B7C0B">
        <w:rPr>
          <w:rFonts w:cs="Times New Roman"/>
          <w:color w:val="000000"/>
          <w:sz w:val="14"/>
          <w:szCs w:val="14"/>
        </w:rPr>
        <w:t xml:space="preserve"> </w:t>
      </w:r>
      <w:r w:rsidRPr="000B7C0B">
        <w:rPr>
          <w:rFonts w:cs="Times New Roman"/>
          <w:color w:val="000000"/>
          <w:szCs w:val="22"/>
          <w:u w:val="single"/>
        </w:rPr>
        <w:t xml:space="preserve">and </w:t>
      </w:r>
      <w:r w:rsidRPr="000B7C0B">
        <w:rPr>
          <w:rFonts w:cs="Times New Roman"/>
          <w:b/>
          <w:bCs/>
          <w:color w:val="000000"/>
          <w:szCs w:val="22"/>
          <w:u w:val="single"/>
        </w:rPr>
        <w:t>forms of violence</w:t>
      </w:r>
      <w:r w:rsidRPr="000B7C0B">
        <w:rPr>
          <w:rFonts w:cs="Times New Roman"/>
          <w:color w:val="000000"/>
          <w:sz w:val="14"/>
          <w:szCs w:val="14"/>
        </w:rPr>
        <w:t xml:space="preserve"> </w:t>
      </w:r>
      <w:r w:rsidRPr="000B7C0B">
        <w:rPr>
          <w:rFonts w:cs="Times New Roman"/>
          <w:color w:val="000000"/>
          <w:szCs w:val="22"/>
          <w:u w:val="single"/>
        </w:rPr>
        <w:t xml:space="preserve">that may </w:t>
      </w:r>
      <w:r w:rsidRPr="000B7C0B">
        <w:rPr>
          <w:rFonts w:cs="Times New Roman"/>
          <w:b/>
          <w:bCs/>
          <w:color w:val="000000"/>
          <w:szCs w:val="22"/>
          <w:u w:val="single"/>
        </w:rPr>
        <w:t>otherwise remain inconspicuous</w:t>
      </w:r>
      <w:r w:rsidRPr="000B7C0B">
        <w:rPr>
          <w:rFonts w:cs="Times New Roman"/>
          <w:color w:val="000000"/>
          <w:sz w:val="14"/>
          <w:szCs w:val="14"/>
        </w:rPr>
        <w:t xml:space="preserve">. The erasing of tradition and the enforcement of particular legal codes at the expense of indigenous cultural norms is one example of an inconspicuous form of violence that involves conspicuous and inconspicous consequences (Cocks 2014). In understanding violence phenomenologically, as a structure of revealing across multiple worlds, we are better able to reveal the extent to which violence shapes our world and how we are then shaped by violence. Pacavere The Romans understood violence as a necessary condition for pax. </w:t>
      </w:r>
      <w:r w:rsidRPr="000B7C0B">
        <w:rPr>
          <w:rFonts w:cs="Times New Roman"/>
          <w:b/>
          <w:bCs/>
          <w:color w:val="000000"/>
          <w:szCs w:val="22"/>
          <w:u w:val="single"/>
        </w:rPr>
        <w:t xml:space="preserve">The liberal imagination blinds itself to [obfuscates] the ways that </w:t>
      </w:r>
      <w:r w:rsidRPr="000B7C0B">
        <w:rPr>
          <w:rFonts w:cs="Times New Roman"/>
          <w:b/>
          <w:bCs/>
          <w:color w:val="000000"/>
          <w:szCs w:val="22"/>
          <w:u w:val="single"/>
          <w:shd w:val="clear" w:color="auto" w:fill="00FF00"/>
        </w:rPr>
        <w:t>pacification functions as violence</w:t>
      </w:r>
      <w:r w:rsidRPr="000B7C0B">
        <w:rPr>
          <w:rFonts w:cs="Times New Roman"/>
          <w:b/>
          <w:bCs/>
          <w:color w:val="000000"/>
          <w:szCs w:val="22"/>
          <w:u w:val="single"/>
        </w:rPr>
        <w:t xml:space="preserve"> in our world order</w:t>
      </w:r>
      <w:r w:rsidRPr="000B7C0B">
        <w:rPr>
          <w:rFonts w:cs="Times New Roman"/>
          <w:color w:val="000000"/>
          <w:sz w:val="14"/>
          <w:szCs w:val="14"/>
        </w:rPr>
        <w:t xml:space="preserve">. International relations scholarship’s strict distinction between peace and violence reinforces this obfuscation. Yet, </w:t>
      </w:r>
      <w:r w:rsidRPr="000B7C0B">
        <w:rPr>
          <w:rFonts w:cs="Times New Roman"/>
          <w:b/>
          <w:bCs/>
          <w:color w:val="000000"/>
          <w:szCs w:val="22"/>
          <w:u w:val="single"/>
        </w:rPr>
        <w:t>the violence of (and in) pacification is central to the contemporary world</w:t>
      </w:r>
      <w:r w:rsidRPr="000B7C0B">
        <w:rPr>
          <w:rFonts w:cs="Times New Roman"/>
          <w:color w:val="000000"/>
          <w:sz w:val="14"/>
          <w:szCs w:val="14"/>
        </w:rPr>
        <w:t xml:space="preserve">. A phenomenological approach shows that moments of violent rupture are not aberrations of the world order. </w:t>
      </w:r>
      <w:r w:rsidRPr="000B7C0B">
        <w:rPr>
          <w:rFonts w:cs="Times New Roman"/>
          <w:b/>
          <w:bCs/>
          <w:color w:val="000000"/>
          <w:szCs w:val="22"/>
          <w:u w:val="single"/>
        </w:rPr>
        <w:t>Violent outbreaks are breakdowns of pacification</w:t>
      </w:r>
      <w:r w:rsidRPr="000B7C0B">
        <w:rPr>
          <w:rFonts w:cs="Times New Roman"/>
          <w:color w:val="000000"/>
          <w:sz w:val="14"/>
          <w:szCs w:val="14"/>
        </w:rPr>
        <w:t xml:space="preserve">. </w:t>
      </w:r>
      <w:r w:rsidRPr="000B7C0B">
        <w:rPr>
          <w:rFonts w:cs="Times New Roman"/>
          <w:color w:val="000000"/>
          <w:szCs w:val="22"/>
          <w:u w:val="single"/>
        </w:rPr>
        <w:t xml:space="preserve">It follows that multiple structures of the world order function as </w:t>
      </w:r>
      <w:r w:rsidRPr="000B7C0B">
        <w:rPr>
          <w:rFonts w:cs="Times New Roman"/>
          <w:b/>
          <w:bCs/>
          <w:color w:val="000000"/>
          <w:szCs w:val="22"/>
          <w:u w:val="single"/>
        </w:rPr>
        <w:t>the violence of pacification</w:t>
      </w:r>
      <w:r w:rsidRPr="000B7C0B">
        <w:rPr>
          <w:rFonts w:cs="Times New Roman"/>
          <w:color w:val="000000"/>
          <w:szCs w:val="22"/>
          <w:u w:val="single"/>
        </w:rPr>
        <w:t>, of pacavere.</w:t>
      </w:r>
      <w:r w:rsidRPr="000B7C0B">
        <w:rPr>
          <w:rFonts w:cs="Times New Roman"/>
          <w:color w:val="000000"/>
          <w:sz w:val="14"/>
          <w:szCs w:val="14"/>
        </w:rPr>
        <w:t xml:space="preserve">12 </w:t>
      </w:r>
      <w:r w:rsidRPr="000B7C0B">
        <w:rPr>
          <w:rFonts w:cs="Times New Roman"/>
          <w:color w:val="000000"/>
          <w:szCs w:val="22"/>
          <w:u w:val="single"/>
        </w:rPr>
        <w:t xml:space="preserve">These structures include </w:t>
      </w:r>
      <w:r w:rsidRPr="000B7C0B">
        <w:rPr>
          <w:rFonts w:cs="Times New Roman"/>
          <w:b/>
          <w:bCs/>
          <w:color w:val="000000"/>
          <w:szCs w:val="22"/>
          <w:u w:val="single"/>
        </w:rPr>
        <w:t>liberal capitalism</w:t>
      </w:r>
      <w:r w:rsidRPr="000B7C0B">
        <w:rPr>
          <w:rFonts w:cs="Times New Roman"/>
          <w:color w:val="000000"/>
          <w:szCs w:val="22"/>
          <w:u w:val="single"/>
        </w:rPr>
        <w:t xml:space="preserve">, </w:t>
      </w:r>
      <w:r w:rsidRPr="000B7C0B">
        <w:rPr>
          <w:rFonts w:cs="Times New Roman"/>
          <w:b/>
          <w:bCs/>
          <w:color w:val="000000"/>
          <w:szCs w:val="22"/>
          <w:u w:val="single"/>
        </w:rPr>
        <w:t>colonialism</w:t>
      </w:r>
      <w:r w:rsidRPr="000B7C0B">
        <w:rPr>
          <w:rFonts w:cs="Times New Roman"/>
          <w:color w:val="000000"/>
          <w:szCs w:val="22"/>
          <w:u w:val="single"/>
        </w:rPr>
        <w:t xml:space="preserve"> and the </w:t>
      </w:r>
      <w:r w:rsidRPr="000B7C0B">
        <w:rPr>
          <w:rFonts w:cs="Times New Roman"/>
          <w:b/>
          <w:bCs/>
          <w:color w:val="000000"/>
          <w:szCs w:val="22"/>
          <w:u w:val="single"/>
        </w:rPr>
        <w:t>postcolonial aftermath</w:t>
      </w:r>
      <w:r w:rsidRPr="000B7C0B">
        <w:rPr>
          <w:rFonts w:cs="Times New Roman"/>
          <w:color w:val="000000"/>
          <w:szCs w:val="22"/>
          <w:u w:val="single"/>
        </w:rPr>
        <w:t xml:space="preserve">, and </w:t>
      </w:r>
      <w:r w:rsidRPr="000B7C0B">
        <w:rPr>
          <w:rFonts w:cs="Times New Roman"/>
          <w:b/>
          <w:bCs/>
          <w:color w:val="000000"/>
          <w:szCs w:val="22"/>
          <w:u w:val="single"/>
        </w:rPr>
        <w:t>war</w:t>
      </w:r>
      <w:r w:rsidRPr="000B7C0B">
        <w:rPr>
          <w:rFonts w:cs="Times New Roman"/>
          <w:color w:val="000000"/>
          <w:sz w:val="14"/>
          <w:szCs w:val="14"/>
        </w:rPr>
        <w:t xml:space="preserve">. Each functions as a key site of pacification. Anarchist thought reveals the pacification in liberal capitalism. Postcolonial thought reveals the pacification of colonial projects. </w:t>
      </w:r>
      <w:r w:rsidRPr="000B7C0B">
        <w:rPr>
          <w:rFonts w:cs="Times New Roman"/>
          <w:color w:val="000000"/>
          <w:szCs w:val="22"/>
          <w:u w:val="single"/>
        </w:rPr>
        <w:t>Both anarchist and postcolonial thought demonstrate how war is a breakdown of pacification, revealing the hidden violent structures of our worldhood</w:t>
      </w:r>
      <w:r w:rsidRPr="000B7C0B">
        <w:rPr>
          <w:rFonts w:cs="Times New Roman"/>
          <w:color w:val="000000"/>
          <w:sz w:val="14"/>
          <w:szCs w:val="14"/>
        </w:rPr>
        <w:t xml:space="preserve">. Anarchist critiques of capitalism, unlike Marxist and liberal interpretations, take seriously the decisive role of state violence in structuring society and markets. Anarchists view the state as an institution that sustains elite appropriations of political and economic power (Proudhon [1861] 1998; Sorel 1999; Prichard 2015). </w:t>
      </w:r>
      <w:r w:rsidRPr="000B7C0B">
        <w:rPr>
          <w:rFonts w:cs="Times New Roman"/>
          <w:color w:val="000000"/>
          <w:szCs w:val="22"/>
          <w:u w:val="single"/>
        </w:rPr>
        <w:t xml:space="preserve">Those at the bottom of the social hierarchy bear the costs of this enforced order. </w:t>
      </w:r>
      <w:r w:rsidRPr="000B7C0B">
        <w:rPr>
          <w:rFonts w:cs="Times New Roman"/>
          <w:b/>
          <w:bCs/>
          <w:color w:val="000000"/>
          <w:szCs w:val="22"/>
          <w:u w:val="single"/>
          <w:shd w:val="clear" w:color="auto" w:fill="00FF00"/>
        </w:rPr>
        <w:t>The state diffuses violence</w:t>
      </w:r>
      <w:r w:rsidRPr="000B7C0B">
        <w:rPr>
          <w:rFonts w:cs="Times New Roman"/>
          <w:color w:val="000000"/>
          <w:szCs w:val="22"/>
          <w:u w:val="single"/>
        </w:rPr>
        <w:t xml:space="preserve"> (</w:t>
      </w:r>
      <w:r w:rsidRPr="000B7C0B">
        <w:rPr>
          <w:rFonts w:cs="Times New Roman"/>
          <w:b/>
          <w:bCs/>
          <w:color w:val="000000"/>
          <w:szCs w:val="22"/>
          <w:u w:val="single"/>
        </w:rPr>
        <w:t>pacification</w:t>
      </w:r>
      <w:r w:rsidRPr="000B7C0B">
        <w:rPr>
          <w:rFonts w:cs="Times New Roman"/>
          <w:color w:val="000000"/>
          <w:szCs w:val="22"/>
          <w:u w:val="single"/>
        </w:rPr>
        <w:t xml:space="preserve">) throughout the entire society—often </w:t>
      </w:r>
      <w:r w:rsidRPr="000B7C0B">
        <w:rPr>
          <w:rFonts w:cs="Times New Roman"/>
          <w:b/>
          <w:bCs/>
          <w:color w:val="000000"/>
          <w:szCs w:val="22"/>
          <w:u w:val="single"/>
          <w:shd w:val="clear" w:color="auto" w:fill="00FF00"/>
        </w:rPr>
        <w:t>in ways that go unrecognized</w:t>
      </w:r>
      <w:r w:rsidRPr="000B7C0B">
        <w:rPr>
          <w:rFonts w:cs="Times New Roman"/>
          <w:b/>
          <w:bCs/>
          <w:color w:val="000000"/>
          <w:szCs w:val="22"/>
          <w:u w:val="single"/>
        </w:rPr>
        <w:t xml:space="preserve"> </w:t>
      </w:r>
      <w:r w:rsidRPr="000B7C0B">
        <w:rPr>
          <w:rFonts w:cs="Times New Roman"/>
          <w:color w:val="000000"/>
          <w:szCs w:val="22"/>
          <w:u w:val="single"/>
        </w:rPr>
        <w:t xml:space="preserve">by its subjects (Sorel 1999, 65). The naturalization of violence </w:t>
      </w:r>
      <w:r w:rsidRPr="000B7C0B">
        <w:rPr>
          <w:rFonts w:cs="Times New Roman"/>
          <w:b/>
          <w:bCs/>
          <w:color w:val="000000"/>
          <w:szCs w:val="22"/>
          <w:u w:val="single"/>
          <w:shd w:val="clear" w:color="auto" w:fill="00FF00"/>
        </w:rPr>
        <w:t>consolidates</w:t>
      </w:r>
      <w:r w:rsidRPr="000B7C0B">
        <w:rPr>
          <w:rFonts w:cs="Times New Roman"/>
          <w:color w:val="000000"/>
          <w:szCs w:val="22"/>
          <w:u w:val="single"/>
          <w:shd w:val="clear" w:color="auto" w:fill="00FF00"/>
        </w:rPr>
        <w:t xml:space="preserve"> </w:t>
      </w:r>
      <w:r w:rsidRPr="000B7C0B">
        <w:rPr>
          <w:rFonts w:cs="Times New Roman"/>
          <w:color w:val="000000"/>
          <w:szCs w:val="22"/>
          <w:u w:val="single"/>
        </w:rPr>
        <w:t xml:space="preserve">arbitrary </w:t>
      </w:r>
      <w:r w:rsidRPr="000B7C0B">
        <w:rPr>
          <w:rFonts w:cs="Times New Roman"/>
          <w:b/>
          <w:bCs/>
          <w:color w:val="000000"/>
          <w:szCs w:val="22"/>
          <w:u w:val="single"/>
          <w:shd w:val="clear" w:color="auto" w:fill="00FF00"/>
        </w:rPr>
        <w:t>regimes of domination</w:t>
      </w:r>
      <w:r w:rsidRPr="000B7C0B">
        <w:rPr>
          <w:rFonts w:cs="Times New Roman"/>
          <w:color w:val="000000"/>
          <w:szCs w:val="22"/>
          <w:u w:val="single"/>
        </w:rPr>
        <w:t xml:space="preserve"> in society. While specific, countable incidents of violence may decline, the social order is largely </w:t>
      </w:r>
      <w:r w:rsidRPr="000B7C0B">
        <w:rPr>
          <w:rFonts w:cs="Times New Roman"/>
          <w:b/>
          <w:bCs/>
          <w:color w:val="000000"/>
          <w:szCs w:val="22"/>
          <w:u w:val="single"/>
          <w:shd w:val="clear" w:color="auto" w:fill="00FF00"/>
        </w:rPr>
        <w:t>premised on the threat of violence</w:t>
      </w:r>
      <w:r w:rsidRPr="000B7C0B">
        <w:rPr>
          <w:rFonts w:cs="Times New Roman"/>
          <w:b/>
          <w:bCs/>
          <w:color w:val="000000"/>
          <w:szCs w:val="22"/>
          <w:u w:val="single"/>
        </w:rPr>
        <w:t xml:space="preserve"> for contravening social norms</w:t>
      </w:r>
      <w:r w:rsidRPr="000B7C0B">
        <w:rPr>
          <w:rFonts w:cs="Times New Roman"/>
          <w:color w:val="000000"/>
          <w:szCs w:val="22"/>
          <w:u w:val="single"/>
        </w:rPr>
        <w:t xml:space="preserve"> making specific, </w:t>
      </w:r>
      <w:r w:rsidRPr="000B7C0B">
        <w:rPr>
          <w:rFonts w:cs="Times New Roman"/>
          <w:b/>
          <w:bCs/>
          <w:color w:val="000000"/>
          <w:szCs w:val="22"/>
          <w:u w:val="single"/>
        </w:rPr>
        <w:t>countable incidents of violence relatively rare</w:t>
      </w:r>
      <w:r w:rsidRPr="000B7C0B">
        <w:rPr>
          <w:rFonts w:cs="Times New Roman"/>
          <w:color w:val="000000"/>
          <w:szCs w:val="22"/>
          <w:u w:val="single"/>
        </w:rPr>
        <w:t xml:space="preserve"> (Kinna and Prichard, forthcoming). </w:t>
      </w:r>
      <w:r w:rsidRPr="000B7C0B">
        <w:rPr>
          <w:rFonts w:cs="Times New Roman"/>
          <w:b/>
          <w:bCs/>
          <w:color w:val="000000"/>
          <w:szCs w:val="22"/>
          <w:u w:val="single"/>
        </w:rPr>
        <w:t>Anarchist thinkers view rising inequality in the context of declining riots, insurgencies, and assassinations</w:t>
      </w:r>
      <w:r w:rsidRPr="000B7C0B">
        <w:rPr>
          <w:rFonts w:cs="Times New Roman"/>
          <w:color w:val="000000"/>
          <w:szCs w:val="22"/>
          <w:u w:val="single"/>
        </w:rPr>
        <w:t xml:space="preserve"> (see Figure 1) </w:t>
      </w:r>
      <w:r w:rsidRPr="000B7C0B">
        <w:rPr>
          <w:rFonts w:cs="Times New Roman"/>
          <w:b/>
          <w:bCs/>
          <w:color w:val="000000"/>
          <w:szCs w:val="22"/>
          <w:u w:val="single"/>
        </w:rPr>
        <w:t>as evidence of pacification</w:t>
      </w:r>
      <w:r w:rsidRPr="000B7C0B">
        <w:rPr>
          <w:rFonts w:cs="Times New Roman"/>
          <w:color w:val="000000"/>
          <w:sz w:val="14"/>
          <w:szCs w:val="14"/>
        </w:rPr>
        <w:t>. Inci</w:t>
      </w:r>
      <w:r w:rsidRPr="000B7C0B">
        <w:rPr>
          <w:rFonts w:cs="Times New Roman"/>
          <w:b/>
          <w:bCs/>
          <w:color w:val="000000"/>
          <w:szCs w:val="22"/>
          <w:u w:val="single"/>
        </w:rPr>
        <w:t>dents of proletarian violence, anticolonial violence, riots, and protests are all examples of resistance to the “regimes of domination” that shape contemporary society, regimes easily identifiable by those subject to them</w:t>
      </w:r>
      <w:r w:rsidRPr="000B7C0B">
        <w:rPr>
          <w:rFonts w:cs="Times New Roman"/>
          <w:color w:val="000000"/>
          <w:sz w:val="14"/>
          <w:szCs w:val="14"/>
        </w:rPr>
        <w:t xml:space="preserve"> (Gordon 2007, 33). Drawing on these accounts, we interpret declining rates of riots as a sign of increased pacification, rather than evidence that the system is becoming less violent. Conversely, eruptions of antistate and anticapitalist direct violence are signs of a breakdown in pacification. Much like Heidegger’s example of broken equipment (1962, 102–3, 412–13), which draws our attention to the background structures of our world, brief instances of direct violence reveal violently structured social relations. Although the liberal imagination obscures the centrality of violence, violence has always been central to the liberal world order—to the liberal worldhood—particularly during the colonial and imperial projects of the nineteenth and twentieth centuries (Bell 2007a, 2007b). </w:t>
      </w:r>
      <w:r w:rsidRPr="000B7C0B">
        <w:rPr>
          <w:rFonts w:cs="Times New Roman"/>
          <w:color w:val="000000"/>
          <w:szCs w:val="22"/>
          <w:u w:val="single"/>
        </w:rPr>
        <w:t xml:space="preserve">Colonial violence was diffused throughout the entire society, often in ways that went unrecognized by the colonized themselves. </w:t>
      </w:r>
      <w:r w:rsidRPr="000B7C0B">
        <w:rPr>
          <w:rFonts w:cs="Times New Roman"/>
          <w:b/>
          <w:bCs/>
          <w:color w:val="000000"/>
          <w:szCs w:val="22"/>
          <w:u w:val="single"/>
        </w:rPr>
        <w:t xml:space="preserve">The violence of pacification </w:t>
      </w:r>
      <w:r w:rsidRPr="000B7C0B">
        <w:rPr>
          <w:rFonts w:cs="Times New Roman"/>
          <w:b/>
          <w:bCs/>
          <w:color w:val="000000"/>
          <w:szCs w:val="22"/>
          <w:u w:val="single"/>
          <w:shd w:val="clear" w:color="auto" w:fill="00FF00"/>
        </w:rPr>
        <w:t>structured the</w:t>
      </w:r>
      <w:r w:rsidRPr="000B7C0B">
        <w:rPr>
          <w:rFonts w:cs="Times New Roman"/>
          <w:b/>
          <w:bCs/>
          <w:color w:val="000000"/>
          <w:szCs w:val="22"/>
          <w:u w:val="single"/>
        </w:rPr>
        <w:t xml:space="preserve"> very existence of the colonized </w:t>
      </w:r>
      <w:r w:rsidRPr="000B7C0B">
        <w:rPr>
          <w:rFonts w:cs="Times New Roman"/>
          <w:b/>
          <w:bCs/>
          <w:color w:val="000000"/>
          <w:szCs w:val="22"/>
          <w:u w:val="single"/>
          <w:shd w:val="clear" w:color="auto" w:fill="00FF00"/>
        </w:rPr>
        <w:t>subject</w:t>
      </w:r>
      <w:r w:rsidRPr="000B7C0B">
        <w:rPr>
          <w:rFonts w:cs="Times New Roman"/>
          <w:color w:val="000000"/>
          <w:sz w:val="14"/>
          <w:szCs w:val="14"/>
        </w:rPr>
        <w:t xml:space="preserve">. </w:t>
      </w:r>
      <w:r w:rsidRPr="000B7C0B">
        <w:rPr>
          <w:rFonts w:cs="Times New Roman"/>
          <w:color w:val="000000"/>
          <w:szCs w:val="22"/>
          <w:u w:val="single"/>
        </w:rPr>
        <w:t xml:space="preserve">This </w:t>
      </w:r>
      <w:r w:rsidRPr="000B7C0B">
        <w:rPr>
          <w:rFonts w:cs="Times New Roman"/>
          <w:b/>
          <w:bCs/>
          <w:color w:val="000000"/>
          <w:szCs w:val="22"/>
          <w:u w:val="single"/>
        </w:rPr>
        <w:t>violence</w:t>
      </w:r>
      <w:r w:rsidRPr="000B7C0B">
        <w:rPr>
          <w:rFonts w:cs="Times New Roman"/>
          <w:color w:val="000000"/>
          <w:szCs w:val="22"/>
          <w:u w:val="single"/>
        </w:rPr>
        <w:t xml:space="preserve"> transformed the </w:t>
      </w:r>
      <w:r w:rsidRPr="000B7C0B">
        <w:rPr>
          <w:rFonts w:cs="Times New Roman"/>
          <w:b/>
          <w:bCs/>
          <w:color w:val="000000"/>
          <w:szCs w:val="22"/>
          <w:u w:val="single"/>
        </w:rPr>
        <w:t>colonized subjects</w:t>
      </w:r>
      <w:r w:rsidRPr="000B7C0B">
        <w:rPr>
          <w:rFonts w:cs="Times New Roman"/>
          <w:color w:val="000000"/>
          <w:szCs w:val="22"/>
          <w:u w:val="single"/>
        </w:rPr>
        <w:t xml:space="preserve"> into a different “</w:t>
      </w:r>
      <w:r w:rsidRPr="000B7C0B">
        <w:rPr>
          <w:rFonts w:cs="Times New Roman"/>
          <w:b/>
          <w:bCs/>
          <w:color w:val="000000"/>
          <w:szCs w:val="22"/>
          <w:u w:val="single"/>
        </w:rPr>
        <w:t>species</w:t>
      </w:r>
      <w:r w:rsidRPr="000B7C0B">
        <w:rPr>
          <w:rFonts w:cs="Times New Roman"/>
          <w:color w:val="000000"/>
          <w:szCs w:val="22"/>
          <w:u w:val="single"/>
        </w:rPr>
        <w:t>” (Fanon 1963, 35– 40, 43</w:t>
      </w:r>
      <w:r w:rsidRPr="000B7C0B">
        <w:rPr>
          <w:rFonts w:cs="Times New Roman"/>
          <w:color w:val="000000"/>
          <w:sz w:val="14"/>
          <w:szCs w:val="14"/>
        </w:rPr>
        <w:t xml:space="preserve">). </w:t>
      </w:r>
      <w:r w:rsidRPr="000B7C0B">
        <w:rPr>
          <w:rFonts w:cs="Times New Roman"/>
          <w:color w:val="000000"/>
          <w:szCs w:val="22"/>
          <w:u w:val="single"/>
        </w:rPr>
        <w:t xml:space="preserve">Colonial pacification was more than direct and indirect violence; it was sufficiently diffuse to </w:t>
      </w:r>
      <w:r w:rsidRPr="000B7C0B">
        <w:rPr>
          <w:rFonts w:cs="Times New Roman"/>
          <w:b/>
          <w:bCs/>
          <w:color w:val="000000"/>
          <w:szCs w:val="22"/>
          <w:u w:val="single"/>
          <w:shd w:val="clear" w:color="auto" w:fill="00FF00"/>
        </w:rPr>
        <w:t>remake the psyche</w:t>
      </w:r>
      <w:r w:rsidRPr="000B7C0B">
        <w:rPr>
          <w:rFonts w:cs="Times New Roman"/>
          <w:color w:val="000000"/>
          <w:szCs w:val="22"/>
          <w:u w:val="single"/>
        </w:rPr>
        <w:t xml:space="preserve"> of the colonized, </w:t>
      </w:r>
      <w:r w:rsidRPr="000B7C0B">
        <w:rPr>
          <w:rFonts w:cs="Times New Roman"/>
          <w:b/>
          <w:bCs/>
          <w:color w:val="000000"/>
          <w:szCs w:val="22"/>
          <w:u w:val="single"/>
          <w:shd w:val="clear" w:color="auto" w:fill="00FF00"/>
        </w:rPr>
        <w:t>affecting</w:t>
      </w:r>
      <w:r w:rsidRPr="000B7C0B">
        <w:rPr>
          <w:rFonts w:cs="Times New Roman"/>
          <w:color w:val="000000"/>
          <w:szCs w:val="22"/>
          <w:u w:val="single"/>
        </w:rPr>
        <w:t xml:space="preserve"> their </w:t>
      </w:r>
      <w:r w:rsidRPr="000B7C0B">
        <w:rPr>
          <w:rFonts w:cs="Times New Roman"/>
          <w:b/>
          <w:bCs/>
          <w:color w:val="000000"/>
          <w:szCs w:val="22"/>
          <w:u w:val="single"/>
          <w:shd w:val="clear" w:color="auto" w:fill="00FF00"/>
        </w:rPr>
        <w:t>mental health and emotions</w:t>
      </w:r>
      <w:r w:rsidRPr="000B7C0B">
        <w:rPr>
          <w:rFonts w:cs="Times New Roman"/>
          <w:color w:val="000000"/>
          <w:sz w:val="14"/>
          <w:szCs w:val="14"/>
        </w:rPr>
        <w:t xml:space="preserve"> (Fanon 1963, 35–106). </w:t>
      </w:r>
      <w:r w:rsidRPr="000B7C0B">
        <w:rPr>
          <w:rFonts w:cs="Times New Roman"/>
          <w:color w:val="000000"/>
          <w:szCs w:val="22"/>
          <w:u w:val="single"/>
          <w:shd w:val="clear" w:color="auto" w:fill="00FF00"/>
        </w:rPr>
        <w:t>Fanon</w:t>
      </w:r>
      <w:r w:rsidRPr="000B7C0B">
        <w:rPr>
          <w:rFonts w:cs="Times New Roman"/>
          <w:color w:val="000000"/>
          <w:sz w:val="14"/>
          <w:szCs w:val="14"/>
        </w:rPr>
        <w:t xml:space="preserve"> (1963, 31) </w:t>
      </w:r>
      <w:r w:rsidRPr="000B7C0B">
        <w:rPr>
          <w:rFonts w:cs="Times New Roman"/>
          <w:b/>
          <w:bCs/>
          <w:color w:val="000000"/>
          <w:szCs w:val="22"/>
          <w:u w:val="single"/>
          <w:shd w:val="clear" w:color="auto" w:fill="00FF00"/>
        </w:rPr>
        <w:t>described it as “atmospheric violence,” a “violence rippling under the skin.”</w:t>
      </w:r>
      <w:r w:rsidRPr="000B7C0B">
        <w:rPr>
          <w:rFonts w:cs="Times New Roman"/>
          <w:color w:val="000000"/>
          <w:sz w:val="14"/>
          <w:szCs w:val="14"/>
        </w:rPr>
        <w:t xml:space="preserve"> </w:t>
      </w:r>
      <w:r w:rsidRPr="000B7C0B">
        <w:rPr>
          <w:rFonts w:cs="Times New Roman"/>
          <w:color w:val="000000"/>
          <w:szCs w:val="22"/>
          <w:u w:val="single"/>
        </w:rPr>
        <w:t xml:space="preserve">Unable to lash out against the colonizer, the colonized lived </w:t>
      </w:r>
      <w:r w:rsidRPr="000B7C0B">
        <w:rPr>
          <w:rFonts w:cs="Times New Roman"/>
          <w:b/>
          <w:bCs/>
          <w:color w:val="000000"/>
          <w:szCs w:val="22"/>
          <w:u w:val="single"/>
        </w:rPr>
        <w:t>everyday within a world ordered by violence</w:t>
      </w:r>
      <w:r w:rsidRPr="000B7C0B">
        <w:rPr>
          <w:rFonts w:cs="Times New Roman"/>
          <w:color w:val="000000"/>
          <w:sz w:val="14"/>
          <w:szCs w:val="14"/>
        </w:rPr>
        <w:t xml:space="preserve">. In this world, the colonized could not respond to the colonizers for fear of directly violent reprisals and would turn to symbolic activities such as a dance circle to expose the violence experienced on a daily basis (Fanon 1963, 57). For the colonized, rituals such as the dance were a means of expressing existential frustrations with and resistance to the violence of colonial pacification through reenactments of direct violence. Ultimately, anticolonial struggles exposed the violence of colonialism by directing that violence back on its authors. Practices of colonial rule were central to developing liberal norms of sovereignty, as well as to the domination and control of recalcitrant populations whether within Europe, such as the English domination of the Welsh, Irish, and Scots, or outside of Europe by settler colonialists against indigenous populations (Deloria Jr 1974; Anghie 2005; Miller 2006; Havercroft 2008; Shaw 2008; Barkawi and Stanski 2012; Coulthard 2014; Simpson 2014; Lightfoot 2016; Rueda-Saiz 2017). </w:t>
      </w:r>
      <w:r w:rsidRPr="000B7C0B">
        <w:rPr>
          <w:rFonts w:cs="Times New Roman"/>
          <w:b/>
          <w:bCs/>
          <w:color w:val="000000"/>
          <w:szCs w:val="22"/>
          <w:u w:val="single"/>
        </w:rPr>
        <w:t>This civilizing imagination functioned phenomenologically. It produced insiders as civilized and peaceful and outsiders as violent, external threats to civilization. In doing so, this imagination successfully obscured how the structures of liberalism produced colonial violence</w:t>
      </w:r>
      <w:r w:rsidRPr="000B7C0B">
        <w:rPr>
          <w:rFonts w:cs="Times New Roman"/>
          <w:color w:val="000000"/>
          <w:sz w:val="14"/>
          <w:szCs w:val="14"/>
        </w:rPr>
        <w:t>.13 FOOTNOTE 13 Arguments about the foundational role of colonialism, primitive accumulation, and white supremacy in structuring the modern international system are particularly useful in thinking about phenomenological violence (Jones 2006; Anievas, Manchanda, and Shilliam 2015; Du Bois 1915; Shaw 2008; Coulthard 2014; Deloria 1974; Lowe 2015; Hartman 1997). The legacy of these practices pervades contemporary liberal peace-building (Richmond 2014; Sabaratnam 2015; Bouka 2013; Autesserre 2009) and liberal global governance (Koomen 2014a, 2014b, 2013), while trade liberalization can facilitate mass violence (Kamola 2007; Smith 2016). Césaire argues that colonialism produced a “boomerang effect” within European societies; Nazism was the return of violence previously “applied only to non-European peoples” (Césaire 2000, 36</w:t>
      </w:r>
      <w:r w:rsidRPr="000B7C0B">
        <w:rPr>
          <w:rFonts w:cs="Times New Roman"/>
          <w:color w:val="000000"/>
          <w:szCs w:val="22"/>
          <w:u w:val="single"/>
        </w:rPr>
        <w:t xml:space="preserve">). At independence, </w:t>
      </w:r>
      <w:r w:rsidRPr="000B7C0B">
        <w:rPr>
          <w:rFonts w:cs="Times New Roman"/>
          <w:color w:val="000000"/>
          <w:szCs w:val="22"/>
          <w:u w:val="single"/>
          <w:shd w:val="clear" w:color="auto" w:fill="00FF00"/>
        </w:rPr>
        <w:t>international law</w:t>
      </w:r>
      <w:r w:rsidRPr="000B7C0B">
        <w:rPr>
          <w:rFonts w:cs="Times New Roman"/>
          <w:color w:val="000000"/>
          <w:szCs w:val="22"/>
          <w:u w:val="single"/>
        </w:rPr>
        <w:t xml:space="preserve"> became a mechanism for </w:t>
      </w:r>
      <w:r w:rsidRPr="000B7C0B">
        <w:rPr>
          <w:rFonts w:cs="Times New Roman"/>
          <w:b/>
          <w:bCs/>
          <w:color w:val="000000"/>
          <w:szCs w:val="22"/>
          <w:u w:val="single"/>
          <w:shd w:val="clear" w:color="auto" w:fill="00FF00"/>
        </w:rPr>
        <w:t>reinforcing this</w:t>
      </w:r>
      <w:r w:rsidRPr="000B7C0B">
        <w:rPr>
          <w:rFonts w:cs="Times New Roman"/>
          <w:color w:val="000000"/>
          <w:szCs w:val="22"/>
          <w:u w:val="single"/>
        </w:rPr>
        <w:t xml:space="preserve"> international </w:t>
      </w:r>
      <w:r w:rsidRPr="000B7C0B">
        <w:rPr>
          <w:rFonts w:cs="Times New Roman"/>
          <w:b/>
          <w:bCs/>
          <w:color w:val="000000"/>
          <w:szCs w:val="22"/>
          <w:u w:val="single"/>
          <w:shd w:val="clear" w:color="auto" w:fill="00FF00"/>
        </w:rPr>
        <w:t>order</w:t>
      </w:r>
      <w:r w:rsidRPr="000B7C0B">
        <w:rPr>
          <w:rFonts w:cs="Times New Roman"/>
          <w:color w:val="000000"/>
          <w:szCs w:val="22"/>
          <w:u w:val="single"/>
        </w:rPr>
        <w:t xml:space="preserve"> upon the previously colonized world (Grovogui 1996). The idea of </w:t>
      </w:r>
      <w:r w:rsidRPr="000B7C0B">
        <w:rPr>
          <w:rFonts w:cs="Times New Roman"/>
          <w:b/>
          <w:bCs/>
          <w:color w:val="000000"/>
          <w:szCs w:val="22"/>
          <w:u w:val="single"/>
          <w:shd w:val="clear" w:color="auto" w:fill="00FF00"/>
        </w:rPr>
        <w:t>war</w:t>
      </w:r>
      <w:r w:rsidRPr="000B7C0B">
        <w:rPr>
          <w:rFonts w:cs="Times New Roman"/>
          <w:color w:val="000000"/>
          <w:szCs w:val="22"/>
          <w:u w:val="single"/>
        </w:rPr>
        <w:t xml:space="preserve"> as an external practice of states, not </w:t>
      </w:r>
      <w:r w:rsidRPr="000B7C0B">
        <w:rPr>
          <w:rFonts w:cs="Times New Roman"/>
          <w:color w:val="000000"/>
          <w:szCs w:val="22"/>
          <w:u w:val="single"/>
          <w:shd w:val="clear" w:color="auto" w:fill="00FF00"/>
        </w:rPr>
        <w:t>tied to</w:t>
      </w:r>
      <w:r w:rsidRPr="000B7C0B">
        <w:rPr>
          <w:rFonts w:cs="Times New Roman"/>
          <w:color w:val="000000"/>
          <w:szCs w:val="22"/>
          <w:u w:val="single"/>
        </w:rPr>
        <w:t xml:space="preserve"> their </w:t>
      </w:r>
      <w:r w:rsidRPr="000B7C0B">
        <w:rPr>
          <w:rFonts w:cs="Times New Roman"/>
          <w:b/>
          <w:bCs/>
          <w:color w:val="000000"/>
          <w:szCs w:val="22"/>
          <w:u w:val="single"/>
          <w:shd w:val="clear" w:color="auto" w:fill="00FF00"/>
        </w:rPr>
        <w:t>internal workings</w:t>
      </w:r>
      <w:r w:rsidRPr="000B7C0B">
        <w:rPr>
          <w:rFonts w:cs="Times New Roman"/>
          <w:color w:val="000000"/>
          <w:szCs w:val="22"/>
          <w:u w:val="single"/>
        </w:rPr>
        <w:t xml:space="preserve"> and </w:t>
      </w:r>
      <w:r w:rsidRPr="000B7C0B">
        <w:rPr>
          <w:rFonts w:cs="Times New Roman"/>
          <w:color w:val="000000"/>
          <w:szCs w:val="22"/>
          <w:u w:val="single"/>
          <w:shd w:val="clear" w:color="auto" w:fill="00FF00"/>
        </w:rPr>
        <w:t>located</w:t>
      </w:r>
      <w:r w:rsidRPr="000B7C0B">
        <w:rPr>
          <w:rFonts w:cs="Times New Roman"/>
          <w:color w:val="000000"/>
          <w:szCs w:val="22"/>
          <w:u w:val="single"/>
        </w:rPr>
        <w:t xml:space="preserve"> according </w:t>
      </w:r>
      <w:r w:rsidRPr="000B7C0B">
        <w:rPr>
          <w:rFonts w:cs="Times New Roman"/>
          <w:b/>
          <w:bCs/>
          <w:color w:val="000000"/>
          <w:szCs w:val="22"/>
          <w:u w:val="single"/>
          <w:shd w:val="clear" w:color="auto" w:fill="00FF00"/>
        </w:rPr>
        <w:t>to</w:t>
      </w:r>
      <w:r w:rsidRPr="000B7C0B">
        <w:rPr>
          <w:rFonts w:cs="Times New Roman"/>
          <w:color w:val="000000"/>
          <w:szCs w:val="22"/>
          <w:u w:val="single"/>
        </w:rPr>
        <w:t xml:space="preserve"> specific normative </w:t>
      </w:r>
      <w:r w:rsidRPr="000B7C0B">
        <w:rPr>
          <w:rFonts w:cs="Times New Roman"/>
          <w:b/>
          <w:bCs/>
          <w:color w:val="000000"/>
          <w:szCs w:val="22"/>
          <w:u w:val="single"/>
          <w:shd w:val="clear" w:color="auto" w:fill="00FF00"/>
        </w:rPr>
        <w:t>projections of</w:t>
      </w:r>
      <w:r w:rsidRPr="000B7C0B">
        <w:rPr>
          <w:rFonts w:cs="Times New Roman"/>
          <w:b/>
          <w:bCs/>
          <w:color w:val="000000"/>
          <w:szCs w:val="22"/>
          <w:u w:val="single"/>
        </w:rPr>
        <w:t xml:space="preserve"> Western </w:t>
      </w:r>
      <w:r w:rsidRPr="000B7C0B">
        <w:rPr>
          <w:rFonts w:cs="Times New Roman"/>
          <w:b/>
          <w:bCs/>
          <w:color w:val="000000"/>
          <w:szCs w:val="22"/>
          <w:u w:val="single"/>
          <w:shd w:val="clear" w:color="auto" w:fill="00FF00"/>
        </w:rPr>
        <w:t>identity</w:t>
      </w:r>
      <w:r w:rsidRPr="000B7C0B">
        <w:rPr>
          <w:rFonts w:cs="Times New Roman"/>
          <w:color w:val="000000"/>
          <w:szCs w:val="22"/>
          <w:u w:val="single"/>
        </w:rPr>
        <w:t xml:space="preserve">, followed from this colonial mentality. This mentality </w:t>
      </w:r>
      <w:r w:rsidRPr="000B7C0B">
        <w:rPr>
          <w:rFonts w:cs="Times New Roman"/>
          <w:b/>
          <w:bCs/>
          <w:color w:val="000000"/>
          <w:szCs w:val="22"/>
          <w:u w:val="single"/>
          <w:shd w:val="clear" w:color="auto" w:fill="00FF00"/>
        </w:rPr>
        <w:t>legitimized</w:t>
      </w:r>
      <w:r w:rsidRPr="000B7C0B">
        <w:rPr>
          <w:rFonts w:cs="Times New Roman"/>
          <w:color w:val="000000"/>
          <w:szCs w:val="22"/>
          <w:u w:val="single"/>
        </w:rPr>
        <w:t xml:space="preserve"> the </w:t>
      </w:r>
      <w:r w:rsidRPr="000B7C0B">
        <w:rPr>
          <w:rFonts w:cs="Times New Roman"/>
          <w:b/>
          <w:bCs/>
          <w:color w:val="000000"/>
          <w:szCs w:val="22"/>
          <w:u w:val="single"/>
          <w:shd w:val="clear" w:color="auto" w:fill="00FF00"/>
        </w:rPr>
        <w:t>exporting</w:t>
      </w:r>
      <w:r w:rsidRPr="000B7C0B">
        <w:rPr>
          <w:rFonts w:cs="Times New Roman"/>
          <w:color w:val="000000"/>
          <w:szCs w:val="22"/>
          <w:u w:val="single"/>
        </w:rPr>
        <w:t xml:space="preserve"> of </w:t>
      </w:r>
      <w:r w:rsidRPr="000B7C0B">
        <w:rPr>
          <w:rFonts w:cs="Times New Roman"/>
          <w:b/>
          <w:bCs/>
          <w:color w:val="000000"/>
          <w:szCs w:val="22"/>
          <w:u w:val="single"/>
          <w:shd w:val="clear" w:color="auto" w:fill="00FF00"/>
        </w:rPr>
        <w:t>violence to create</w:t>
      </w:r>
      <w:r w:rsidRPr="000B7C0B">
        <w:rPr>
          <w:rFonts w:cs="Times New Roman"/>
          <w:b/>
          <w:bCs/>
          <w:color w:val="000000"/>
          <w:szCs w:val="22"/>
          <w:u w:val="single"/>
        </w:rPr>
        <w:t xml:space="preserve"> a Western imperial pax</w:t>
      </w:r>
      <w:r w:rsidRPr="000B7C0B">
        <w:rPr>
          <w:rFonts w:cs="Times New Roman"/>
          <w:color w:val="000000"/>
          <w:szCs w:val="22"/>
          <w:u w:val="single"/>
        </w:rPr>
        <w:t xml:space="preserve"> and was so widespread that it shaped the </w:t>
      </w:r>
      <w:r w:rsidRPr="000B7C0B">
        <w:rPr>
          <w:rFonts w:cs="Times New Roman"/>
          <w:b/>
          <w:bCs/>
          <w:color w:val="000000"/>
          <w:szCs w:val="22"/>
          <w:u w:val="single"/>
        </w:rPr>
        <w:t>development of modern warfare</w:t>
      </w:r>
      <w:r w:rsidRPr="000B7C0B">
        <w:rPr>
          <w:rFonts w:cs="Times New Roman"/>
          <w:color w:val="000000"/>
          <w:szCs w:val="22"/>
          <w:u w:val="single"/>
        </w:rPr>
        <w:t xml:space="preserve"> (Ellis 1986; Proudhon [1861] 1998). The </w:t>
      </w:r>
      <w:r w:rsidRPr="000B7C0B">
        <w:rPr>
          <w:rFonts w:cs="Times New Roman"/>
          <w:b/>
          <w:bCs/>
          <w:color w:val="000000"/>
          <w:szCs w:val="22"/>
          <w:u w:val="single"/>
        </w:rPr>
        <w:t>colonial wars reproduced</w:t>
      </w:r>
      <w:r w:rsidRPr="000B7C0B">
        <w:rPr>
          <w:rFonts w:cs="Times New Roman"/>
          <w:color w:val="000000"/>
          <w:szCs w:val="22"/>
          <w:u w:val="single"/>
        </w:rPr>
        <w:t xml:space="preserve"> and </w:t>
      </w:r>
      <w:r w:rsidRPr="000B7C0B">
        <w:rPr>
          <w:rFonts w:cs="Times New Roman"/>
          <w:b/>
          <w:bCs/>
          <w:color w:val="000000"/>
          <w:szCs w:val="22"/>
          <w:u w:val="single"/>
        </w:rPr>
        <w:t xml:space="preserve">reinforced ideologies of </w:t>
      </w:r>
      <w:r w:rsidRPr="000B7C0B">
        <w:rPr>
          <w:rFonts w:cs="Times New Roman"/>
          <w:b/>
          <w:bCs/>
          <w:color w:val="000000"/>
          <w:szCs w:val="22"/>
          <w:u w:val="single"/>
          <w:shd w:val="clear" w:color="auto" w:fill="00FF00"/>
        </w:rPr>
        <w:t>Western superiority</w:t>
      </w:r>
      <w:r w:rsidRPr="000B7C0B">
        <w:rPr>
          <w:rFonts w:cs="Times New Roman"/>
          <w:b/>
          <w:bCs/>
          <w:color w:val="000000"/>
          <w:szCs w:val="22"/>
          <w:u w:val="single"/>
        </w:rPr>
        <w:t>, evidenced in part by the West’s superior military technology</w:t>
      </w:r>
      <w:r w:rsidRPr="000B7C0B">
        <w:rPr>
          <w:rFonts w:cs="Times New Roman"/>
          <w:color w:val="000000"/>
          <w:sz w:val="14"/>
          <w:szCs w:val="14"/>
        </w:rPr>
        <w:t xml:space="preserve">. </w:t>
      </w:r>
      <w:r w:rsidRPr="000B7C0B">
        <w:rPr>
          <w:rFonts w:cs="Times New Roman"/>
          <w:color w:val="000000"/>
          <w:szCs w:val="22"/>
          <w:u w:val="single"/>
        </w:rPr>
        <w:t>A consequence of this racist hubris was the inability to foresee the destructive tendencies of Western warfare when unleashed against themselves</w:t>
      </w:r>
      <w:r w:rsidRPr="000B7C0B">
        <w:rPr>
          <w:rFonts w:cs="Times New Roman"/>
          <w:color w:val="000000"/>
          <w:sz w:val="14"/>
          <w:szCs w:val="14"/>
        </w:rPr>
        <w:t xml:space="preserve"> (Ellis 1986). The discipline of international relations, founded in response to the unexpectedly destructive character of the First World War, reproduced this understanding of war.14 This understanding disguises the possibility of increasing violence within the liberal world by presuming a historical narrative of progress and being shocked by its aberration. </w:t>
      </w:r>
      <w:r w:rsidRPr="000B7C0B">
        <w:rPr>
          <w:rFonts w:cs="Times New Roman"/>
          <w:b/>
          <w:bCs/>
          <w:color w:val="000000"/>
          <w:szCs w:val="22"/>
          <w:u w:val="single"/>
        </w:rPr>
        <w:t>War, however, is not the absence of peace or an aberration of liberal progress, but is instead a phenomenological breaking of the liberal worldhood</w:t>
      </w:r>
      <w:r w:rsidRPr="000B7C0B">
        <w:rPr>
          <w:rFonts w:cs="Times New Roman"/>
          <w:color w:val="000000"/>
          <w:sz w:val="14"/>
          <w:szCs w:val="14"/>
        </w:rPr>
        <w:t xml:space="preserve">.15 Once a liberal order of democracy, free markets, and international institutions are spread throughout the world, liberal ideology imagines peace as the end state. Yet, states often deploy war under liberal guises.16 Wars under the aegis of humanitarian values and regime change are examples of the multifaceted character of liberal pacification. Liberal regimes emphasize the violence of those that they are invading, while minimizing the violence involved in these military undertakings and the violence necessary to sustain the liberal societies themselves. What Pierre-Joseph Proudhon called “the moral phenomenology of war” (Prichard 2015, 112–34; Proudhon [1861] 1998) becomes an integral part of the everyday workings of society that shape innumerable aspects of our daily language. </w:t>
      </w:r>
      <w:r w:rsidRPr="000B7C0B">
        <w:rPr>
          <w:rFonts w:cs="Times New Roman"/>
          <w:b/>
          <w:bCs/>
          <w:color w:val="000000"/>
          <w:szCs w:val="22"/>
          <w:u w:val="single"/>
        </w:rPr>
        <w:t>The upshot is that</w:t>
      </w:r>
      <w:r w:rsidRPr="000B7C0B">
        <w:rPr>
          <w:rFonts w:cs="Times New Roman"/>
          <w:color w:val="000000"/>
          <w:sz w:val="14"/>
          <w:szCs w:val="14"/>
        </w:rPr>
        <w:t xml:space="preserve">, </w:t>
      </w:r>
      <w:r w:rsidRPr="000B7C0B">
        <w:rPr>
          <w:rFonts w:cs="Times New Roman"/>
          <w:color w:val="000000"/>
          <w:szCs w:val="22"/>
          <w:u w:val="single"/>
        </w:rPr>
        <w:t>within liberal ideology</w:t>
      </w:r>
      <w:r w:rsidRPr="000B7C0B">
        <w:rPr>
          <w:rFonts w:cs="Times New Roman"/>
          <w:color w:val="000000"/>
          <w:sz w:val="14"/>
          <w:szCs w:val="14"/>
        </w:rPr>
        <w:t xml:space="preserve">, </w:t>
      </w:r>
      <w:r w:rsidRPr="000B7C0B">
        <w:rPr>
          <w:rFonts w:cs="Times New Roman"/>
          <w:b/>
          <w:bCs/>
          <w:color w:val="000000"/>
          <w:szCs w:val="22"/>
          <w:u w:val="single"/>
        </w:rPr>
        <w:t>the violence committed by liberal states is justified, whereas the violence committed by illiberal states is not</w:t>
      </w:r>
      <w:r w:rsidRPr="000B7C0B">
        <w:rPr>
          <w:rFonts w:cs="Times New Roman"/>
          <w:color w:val="000000"/>
          <w:sz w:val="14"/>
          <w:szCs w:val="14"/>
        </w:rPr>
        <w:t xml:space="preserve">. </w:t>
      </w:r>
      <w:r w:rsidRPr="000B7C0B">
        <w:rPr>
          <w:rFonts w:cs="Times New Roman"/>
          <w:b/>
          <w:bCs/>
          <w:color w:val="000000"/>
          <w:szCs w:val="22"/>
          <w:u w:val="single"/>
        </w:rPr>
        <w:t>Postcolonial</w:t>
      </w:r>
      <w:r w:rsidRPr="000B7C0B">
        <w:rPr>
          <w:rFonts w:cs="Times New Roman"/>
          <w:color w:val="000000"/>
          <w:szCs w:val="22"/>
          <w:u w:val="single"/>
        </w:rPr>
        <w:t xml:space="preserve"> and </w:t>
      </w:r>
      <w:r w:rsidRPr="000B7C0B">
        <w:rPr>
          <w:rFonts w:cs="Times New Roman"/>
          <w:b/>
          <w:bCs/>
          <w:color w:val="000000"/>
          <w:szCs w:val="22"/>
          <w:u w:val="single"/>
        </w:rPr>
        <w:t>anarchist scholarship focuses</w:t>
      </w:r>
      <w:r w:rsidRPr="000B7C0B">
        <w:rPr>
          <w:rFonts w:cs="Times New Roman"/>
          <w:color w:val="000000"/>
          <w:szCs w:val="22"/>
          <w:u w:val="single"/>
        </w:rPr>
        <w:t xml:space="preserve"> on the </w:t>
      </w:r>
      <w:r w:rsidRPr="000B7C0B">
        <w:rPr>
          <w:rFonts w:cs="Times New Roman"/>
          <w:b/>
          <w:bCs/>
          <w:color w:val="000000"/>
          <w:szCs w:val="22"/>
          <w:u w:val="single"/>
        </w:rPr>
        <w:t>incorporation</w:t>
      </w:r>
      <w:r w:rsidRPr="000B7C0B">
        <w:rPr>
          <w:rFonts w:cs="Times New Roman"/>
          <w:color w:val="000000"/>
          <w:szCs w:val="22"/>
          <w:u w:val="single"/>
        </w:rPr>
        <w:t xml:space="preserve"> of </w:t>
      </w:r>
      <w:r w:rsidRPr="000B7C0B">
        <w:rPr>
          <w:rFonts w:cs="Times New Roman"/>
          <w:b/>
          <w:bCs/>
          <w:color w:val="000000"/>
          <w:szCs w:val="22"/>
          <w:u w:val="single"/>
        </w:rPr>
        <w:t>violence</w:t>
      </w:r>
      <w:r w:rsidRPr="000B7C0B">
        <w:rPr>
          <w:rFonts w:cs="Times New Roman"/>
          <w:color w:val="000000"/>
          <w:szCs w:val="22"/>
          <w:u w:val="single"/>
        </w:rPr>
        <w:t xml:space="preserve"> in the </w:t>
      </w:r>
      <w:r w:rsidRPr="000B7C0B">
        <w:rPr>
          <w:rFonts w:cs="Times New Roman"/>
          <w:b/>
          <w:bCs/>
          <w:color w:val="000000"/>
          <w:szCs w:val="22"/>
          <w:u w:val="single"/>
        </w:rPr>
        <w:t>production of liberal spaces</w:t>
      </w:r>
      <w:r w:rsidRPr="000B7C0B">
        <w:rPr>
          <w:rFonts w:cs="Times New Roman"/>
          <w:color w:val="000000"/>
          <w:sz w:val="14"/>
          <w:szCs w:val="14"/>
        </w:rPr>
        <w:t xml:space="preserve"> (Barkawi and Laffey 1999). These same concerns can be directed onto the liberal order itself. Seen from the perspective of marginalized and oppressed populations, the structures of liberal pacification take on a distinctly violent aspect. The liberal world is not less violent. Rather, </w:t>
      </w:r>
      <w:r w:rsidRPr="000B7C0B">
        <w:rPr>
          <w:rFonts w:cs="Times New Roman"/>
          <w:b/>
          <w:bCs/>
          <w:color w:val="000000"/>
          <w:szCs w:val="22"/>
          <w:u w:val="single"/>
        </w:rPr>
        <w:t>the liberal world involves a sophisticated phenomenological process of legitimating certain types of violence in order to render other types of violence invisible</w:t>
      </w:r>
      <w:r w:rsidRPr="000B7C0B">
        <w:rPr>
          <w:rFonts w:cs="Times New Roman"/>
          <w:b/>
          <w:bCs/>
          <w:color w:val="000000"/>
          <w:szCs w:val="22"/>
          <w:u w:val="single"/>
          <w:shd w:val="clear" w:color="auto" w:fill="00FF00"/>
        </w:rPr>
        <w:t>.</w:t>
      </w:r>
      <w:r w:rsidRPr="000B7C0B">
        <w:rPr>
          <w:rFonts w:cs="Times New Roman"/>
          <w:color w:val="000000"/>
          <w:sz w:val="14"/>
          <w:szCs w:val="14"/>
        </w:rPr>
        <w:t xml:space="preserve"> Liberal Pacification What does it mean to apply this third type of violence to our understanding of international relations? Pacification reveals liberalism as a violent process as opposed to a system that is emblematic of the absence of direct violence. There are parallels between the Pax Britannia, Pax Americana, and the ancient peace of the Pax Romana (Neocleous 2010, 13). </w:t>
      </w:r>
      <w:r w:rsidRPr="000B7C0B">
        <w:rPr>
          <w:rFonts w:cs="Times New Roman"/>
          <w:b/>
          <w:bCs/>
          <w:color w:val="000000"/>
          <w:szCs w:val="22"/>
          <w:u w:val="single"/>
        </w:rPr>
        <w:t>However, our account emphasizes the crucial role of pacification as a distinct kind of violence in maintaining these pacific orders</w:t>
      </w:r>
      <w:r w:rsidRPr="000B7C0B">
        <w:rPr>
          <w:rFonts w:cs="Times New Roman"/>
          <w:color w:val="000000"/>
          <w:sz w:val="14"/>
          <w:szCs w:val="14"/>
        </w:rPr>
        <w:t xml:space="preserve">. </w:t>
      </w:r>
      <w:r w:rsidRPr="000B7C0B">
        <w:rPr>
          <w:rFonts w:cs="Times New Roman"/>
          <w:color w:val="000000"/>
          <w:szCs w:val="22"/>
          <w:u w:val="single"/>
        </w:rPr>
        <w:t xml:space="preserve">Our theory offers the novel insight that incorporating pacification into the analysis of the liberal peace reveals crucial aspects </w:t>
      </w:r>
      <w:r w:rsidRPr="000B7C0B">
        <w:rPr>
          <w:rFonts w:cs="Times New Roman"/>
          <w:b/>
          <w:bCs/>
          <w:color w:val="000000"/>
          <w:szCs w:val="22"/>
          <w:u w:val="single"/>
        </w:rPr>
        <w:t>of this peace that conventional and critical accounts neglect</w:t>
      </w:r>
      <w:r w:rsidRPr="000B7C0B">
        <w:rPr>
          <w:rFonts w:cs="Times New Roman"/>
          <w:color w:val="000000"/>
          <w:sz w:val="14"/>
          <w:szCs w:val="14"/>
        </w:rPr>
        <w:t xml:space="preserve">. A focus on pacification provides three critical insights. First, it recovers the crucial role of pacification in the historical founding of the liberal order. Second, by distinguishing between three kinds of violence (Figure 2), we account for the empirical observations of the liberal peace as leading to a decline in direct violence and an increase in violence overall as part of the pacification of the Pax Americana. Conversely, the liberal version of the Pax Americana cannot account for key anomalies. Third, our approach draws attention to the violent ordering of social relations. This dimension of violence is neglected even in Marxist, postcolonial, neo-Gramscian, and post-structuralist critiques of the liberal peace, which primarily focus on the role of direct and indirect violence in maintaining the Pax Americana. Contemporary liberal international relations theory emphasizes the nonviolent role of the liberal triad (democracy, free markets, and institutions) in causing the liberal peace. </w:t>
      </w:r>
      <w:r w:rsidRPr="000B7C0B">
        <w:rPr>
          <w:rFonts w:cs="Times New Roman"/>
          <w:color w:val="000000"/>
          <w:szCs w:val="22"/>
          <w:u w:val="single"/>
        </w:rPr>
        <w:t>Yet, a quick review of the history of liberalism in the nineteenth and twentieth centuries shows that key figures in liberalism, from John Stuart Mill, to Joseph Galliéni, to American foreign policy elites, understood pacification as a necessary step in establishing and maintaining the liberal order Mill, one of the philosophical founders of liberalism, conceptualized and deployed liberalism as a domination strategy</w:t>
      </w:r>
      <w:r w:rsidRPr="000B7C0B">
        <w:rPr>
          <w:rFonts w:cs="Times New Roman"/>
          <w:color w:val="000000"/>
          <w:sz w:val="14"/>
          <w:szCs w:val="14"/>
        </w:rPr>
        <w:t xml:space="preserve">. </w:t>
      </w:r>
      <w:r w:rsidRPr="000B7C0B">
        <w:rPr>
          <w:rFonts w:cs="Times New Roman"/>
          <w:b/>
          <w:bCs/>
          <w:color w:val="000000"/>
          <w:szCs w:val="22"/>
          <w:u w:val="single"/>
        </w:rPr>
        <w:t>Mill argued that it is appropriate to impose despotism or slavery on “savages” who incline to “fighting and rapine,” but the government should use force as little as possible: What they require is not a government of force, but one of guidance</w:t>
      </w:r>
      <w:r w:rsidRPr="000B7C0B">
        <w:rPr>
          <w:rFonts w:cs="Times New Roman"/>
          <w:color w:val="000000"/>
          <w:sz w:val="14"/>
          <w:szCs w:val="14"/>
        </w:rPr>
        <w:t xml:space="preserve">. Being, however, in too low a state to yield to the guidance of any but those to whom they look up as the possessors of force, the sort of government fittest for them is one [that] possesses force, but seldom uses it. (Mill 1998, 232–33) In terms of our conceptual distinction, Mill argued that liberalism as pacification was a more effective instrument of violence than the direct modes of violence that governments usually deploy. The history of European colonialism is replete with this line of reasoning. “[L]iberal improvement” was a regular plank of colonial strategy by France and Britain in the nineteenth century (Owens 2015, 154). Consider one example from the French colonial tradition. Galliéni, a military commander and administrator, consciously deployed liberalism as a domination strategy in the pacification of Tonkin during the 1890s. Galliéni’s strategy involved slowly spreading military outposts and deploying civil administrators to create markets, schools, and amenities. </w:t>
      </w:r>
      <w:r w:rsidRPr="000B7C0B">
        <w:rPr>
          <w:rFonts w:cs="Times New Roman"/>
          <w:color w:val="000000"/>
          <w:szCs w:val="22"/>
          <w:u w:val="single"/>
        </w:rPr>
        <w:t>The rationale was that locals would gain a personal interest in the continuation of French control and would help to quell Chinese brigandage.</w:t>
      </w:r>
      <w:r w:rsidRPr="000B7C0B">
        <w:rPr>
          <w:rFonts w:cs="Times New Roman"/>
          <w:color w:val="000000"/>
          <w:sz w:val="14"/>
          <w:szCs w:val="14"/>
        </w:rPr>
        <w:t xml:space="preserve"> “Piracy,” said Galliéni, “is the result of an economic condition. It can be fought by prosperity” (quoted in Owens 2015, 157). Galliéni devised a “theory of pacification” in which “the correct combination of force and politics can socialize, pacify, and domesticate a population into regulating itself” (quoted in Owens 2015, 157). What Mill proposed in theory, </w:t>
      </w:r>
      <w:r w:rsidRPr="000B7C0B">
        <w:rPr>
          <w:rFonts w:cs="Times New Roman"/>
          <w:color w:val="000000"/>
          <w:szCs w:val="22"/>
          <w:u w:val="single"/>
        </w:rPr>
        <w:t>Galliéni enacted in practice; pacification—</w:t>
      </w:r>
      <w:r w:rsidRPr="000B7C0B">
        <w:rPr>
          <w:rFonts w:cs="Times New Roman"/>
          <w:b/>
          <w:bCs/>
          <w:color w:val="000000"/>
          <w:szCs w:val="22"/>
          <w:u w:val="single"/>
        </w:rPr>
        <w:t>the violent reordering of social relations in a colony—was a more effective means of maintaining liberal rule than the deployment of direct violence</w:t>
      </w:r>
      <w:r w:rsidRPr="000B7C0B">
        <w:rPr>
          <w:rFonts w:cs="Times New Roman"/>
          <w:color w:val="000000"/>
          <w:sz w:val="14"/>
          <w:szCs w:val="14"/>
        </w:rPr>
        <w:t xml:space="preserve">. While less explicit, the relationship between liberalism and imperialism remained present in the twentieth-century development of the Pax Americana. During this era, US policy makers sought to construct a zone of peace distinct from the zones of war associated with authoritarian regimes. The US State Department first recognized the concept of “hegemonic pacification” in the Euro-Atlantic conference diplomacy of the 1920s (Cohrs 2008, 619). The United States’ “strategic restraint” in the aftermath of World War Two was motivated by this concept of liberal, hegemonic pacification (Ikenberry 2009; Ikenberry 2011, 173). US defense officials Stimson, Patterson, McCloy, and Assistant Secretary Howard C. Peterson agreed that it was a matter of the security interests of the United States to maintain “open markets, unhindered access to raw materials, and the rehabilitation of much—if not all—of Eurasia along liberal capitalist lines” (Leffler 1984, 349–56; Barkawi and Laffey 1999). Liberalism as a domination and pacifying strategy continued throughout (and long after) the Cold War (Laffey 2003; Stokes 2003), as evident in one of the founding documents of the post–World War Two liberal order, NSC-68 (Ikenberry 2011, 168). </w:t>
      </w:r>
      <w:r w:rsidRPr="000B7C0B">
        <w:rPr>
          <w:rFonts w:cs="Times New Roman"/>
          <w:color w:val="000000"/>
          <w:szCs w:val="22"/>
          <w:u w:val="single"/>
        </w:rPr>
        <w:t xml:space="preserve">While the enforcement of a Pax Americana eventually yielded a decline in direct violence, it produced an increase in other types of violence. </w:t>
      </w:r>
      <w:r w:rsidRPr="000B7C0B">
        <w:rPr>
          <w:rFonts w:cs="Times New Roman"/>
          <w:b/>
          <w:bCs/>
          <w:color w:val="000000"/>
          <w:szCs w:val="22"/>
          <w:u w:val="single"/>
        </w:rPr>
        <w:t>The first insight of our theory is that pacification has always been part of the liberal project and that the violence in the liberal project never went away</w:t>
      </w:r>
      <w:r w:rsidRPr="000B7C0B">
        <w:rPr>
          <w:rFonts w:cs="Times New Roman"/>
          <w:color w:val="000000"/>
          <w:szCs w:val="22"/>
          <w:u w:val="single"/>
        </w:rPr>
        <w:t>.</w:t>
      </w:r>
      <w:r w:rsidRPr="000B7C0B">
        <w:rPr>
          <w:rFonts w:cs="Times New Roman"/>
          <w:color w:val="000000"/>
          <w:sz w:val="14"/>
          <w:szCs w:val="14"/>
        </w:rPr>
        <w:t xml:space="preserve"> </w:t>
      </w:r>
      <w:r w:rsidRPr="000B7C0B">
        <w:rPr>
          <w:rFonts w:cs="Times New Roman"/>
          <w:b/>
          <w:bCs/>
          <w:color w:val="000000"/>
          <w:szCs w:val="22"/>
          <w:u w:val="single"/>
        </w:rPr>
        <w:t xml:space="preserve">The second insight is that by </w:t>
      </w:r>
      <w:r w:rsidRPr="000B7C0B">
        <w:rPr>
          <w:rFonts w:cs="Times New Roman"/>
          <w:b/>
          <w:bCs/>
          <w:color w:val="000000"/>
          <w:szCs w:val="22"/>
          <w:u w:val="single"/>
          <w:shd w:val="clear" w:color="auto" w:fill="00FF00"/>
        </w:rPr>
        <w:t>reinterpreting</w:t>
      </w:r>
      <w:r w:rsidRPr="000B7C0B">
        <w:rPr>
          <w:rFonts w:cs="Times New Roman"/>
          <w:b/>
          <w:bCs/>
          <w:color w:val="000000"/>
          <w:szCs w:val="22"/>
          <w:u w:val="single"/>
        </w:rPr>
        <w:t xml:space="preserve"> the liberal </w:t>
      </w:r>
      <w:r w:rsidRPr="000B7C0B">
        <w:rPr>
          <w:rFonts w:cs="Times New Roman"/>
          <w:b/>
          <w:bCs/>
          <w:color w:val="000000"/>
          <w:szCs w:val="22"/>
          <w:u w:val="single"/>
          <w:shd w:val="clear" w:color="auto" w:fill="00FF00"/>
        </w:rPr>
        <w:t>peace as</w:t>
      </w:r>
      <w:r w:rsidRPr="000B7C0B">
        <w:rPr>
          <w:rFonts w:cs="Times New Roman"/>
          <w:b/>
          <w:bCs/>
          <w:color w:val="000000"/>
          <w:szCs w:val="22"/>
          <w:u w:val="single"/>
        </w:rPr>
        <w:t xml:space="preserve"> liberal </w:t>
      </w:r>
      <w:r w:rsidRPr="000B7C0B">
        <w:rPr>
          <w:rFonts w:cs="Times New Roman"/>
          <w:b/>
          <w:bCs/>
          <w:color w:val="000000"/>
          <w:szCs w:val="22"/>
          <w:u w:val="single"/>
          <w:shd w:val="clear" w:color="auto" w:fill="00FF00"/>
        </w:rPr>
        <w:t>pacification</w:t>
      </w:r>
      <w:r w:rsidRPr="000B7C0B">
        <w:rPr>
          <w:rFonts w:cs="Times New Roman"/>
          <w:b/>
          <w:bCs/>
          <w:color w:val="000000"/>
          <w:szCs w:val="22"/>
          <w:u w:val="single"/>
        </w:rPr>
        <w:t xml:space="preserve"> we are able to </w:t>
      </w:r>
      <w:r w:rsidRPr="000B7C0B">
        <w:rPr>
          <w:rFonts w:cs="Times New Roman"/>
          <w:b/>
          <w:bCs/>
          <w:color w:val="000000"/>
          <w:szCs w:val="22"/>
          <w:u w:val="single"/>
          <w:shd w:val="clear" w:color="auto" w:fill="00FF00"/>
        </w:rPr>
        <w:t>grant the empirical findings</w:t>
      </w:r>
      <w:r w:rsidRPr="000B7C0B">
        <w:rPr>
          <w:rFonts w:cs="Times New Roman"/>
          <w:b/>
          <w:bCs/>
          <w:color w:val="000000"/>
          <w:szCs w:val="22"/>
          <w:u w:val="single"/>
        </w:rPr>
        <w:t xml:space="preserve"> of liberal peace theorists while maintaining that the Pax Americana represents an intensification of violence overall</w:t>
      </w:r>
      <w:r w:rsidRPr="000B7C0B">
        <w:rPr>
          <w:rFonts w:cs="Times New Roman"/>
          <w:color w:val="000000"/>
          <w:sz w:val="14"/>
          <w:szCs w:val="14"/>
        </w:rPr>
        <w:t xml:space="preserve">. </w:t>
      </w:r>
      <w:r w:rsidRPr="000B7C0B">
        <w:rPr>
          <w:rFonts w:cs="Times New Roman"/>
          <w:color w:val="000000"/>
          <w:szCs w:val="22"/>
          <w:u w:val="single"/>
        </w:rPr>
        <w:t>In the language of positivist social science</w:t>
      </w:r>
      <w:r w:rsidRPr="000B7C0B">
        <w:rPr>
          <w:rFonts w:cs="Times New Roman"/>
          <w:color w:val="000000"/>
          <w:sz w:val="14"/>
          <w:szCs w:val="14"/>
        </w:rPr>
        <w:t xml:space="preserve">, </w:t>
      </w:r>
      <w:r w:rsidRPr="000B7C0B">
        <w:rPr>
          <w:rFonts w:cs="Times New Roman"/>
          <w:b/>
          <w:bCs/>
          <w:color w:val="000000"/>
          <w:szCs w:val="22"/>
          <w:u w:val="single"/>
        </w:rPr>
        <w:t>our theory is observationally equivalent to that of liberal peace theory</w:t>
      </w:r>
      <w:r w:rsidRPr="000B7C0B">
        <w:rPr>
          <w:rFonts w:cs="Times New Roman"/>
          <w:color w:val="000000"/>
          <w:sz w:val="14"/>
          <w:szCs w:val="14"/>
        </w:rPr>
        <w:t xml:space="preserve">. We expect that the quantity of direct violence inversely associates with the degree of pacification in a society. </w:t>
      </w:r>
      <w:r w:rsidRPr="000B7C0B">
        <w:rPr>
          <w:rFonts w:cs="Times New Roman"/>
          <w:color w:val="000000"/>
          <w:szCs w:val="22"/>
          <w:u w:val="single"/>
        </w:rPr>
        <w:t>Therefore, our interpretation challenges research that identifies liberal institutions as the cause of declining violence. Liberal institutions, as apparatuses of liberal pacification, ensure that direct violence is increasingly rare while leaving the structures of violence and domination in place</w:t>
      </w:r>
      <w:r w:rsidRPr="000B7C0B">
        <w:rPr>
          <w:rFonts w:cs="Times New Roman"/>
          <w:color w:val="000000"/>
          <w:sz w:val="14"/>
          <w:szCs w:val="14"/>
        </w:rPr>
        <w:t xml:space="preserve">. The observational equivalence on particular dependent variables (in our case, all forms of direct violence) produces a theoretical change requiring the generation of novel observable implications (King, Keohane, and Verba 1994, 30). Furthermore, increased suffering in liberal societies provides evidence contradicting the main claims of liberal peace theories, while remaining consistent with liberal pacification. At its core, </w:t>
      </w:r>
      <w:r w:rsidRPr="000B7C0B">
        <w:rPr>
          <w:rFonts w:cs="Times New Roman"/>
          <w:color w:val="000000"/>
          <w:szCs w:val="22"/>
          <w:u w:val="single"/>
        </w:rPr>
        <w:t>liberalism is a project that tries to maximize the utility of its subjects</w:t>
      </w:r>
      <w:r w:rsidRPr="000B7C0B">
        <w:rPr>
          <w:rFonts w:cs="Times New Roman"/>
          <w:color w:val="000000"/>
          <w:sz w:val="14"/>
          <w:szCs w:val="14"/>
        </w:rPr>
        <w:t xml:space="preserve"> (in other words, </w:t>
      </w:r>
      <w:r w:rsidRPr="000B7C0B">
        <w:rPr>
          <w:rFonts w:cs="Times New Roman"/>
          <w:color w:val="000000"/>
          <w:szCs w:val="22"/>
          <w:u w:val="single"/>
        </w:rPr>
        <w:t>minimize suffering while maximizing happiness</w:t>
      </w:r>
      <w:r w:rsidRPr="000B7C0B">
        <w:rPr>
          <w:rFonts w:cs="Times New Roman"/>
          <w:color w:val="000000"/>
          <w:sz w:val="14"/>
          <w:szCs w:val="14"/>
        </w:rPr>
        <w:t xml:space="preserve">). As such, </w:t>
      </w:r>
      <w:r w:rsidRPr="000B7C0B">
        <w:rPr>
          <w:rFonts w:cs="Times New Roman"/>
          <w:color w:val="000000"/>
          <w:szCs w:val="22"/>
          <w:u w:val="single"/>
        </w:rPr>
        <w:t xml:space="preserve">a state of liberal peace should lead to a </w:t>
      </w:r>
      <w:r w:rsidRPr="000B7C0B">
        <w:rPr>
          <w:rFonts w:cs="Times New Roman"/>
          <w:b/>
          <w:bCs/>
          <w:color w:val="000000"/>
          <w:szCs w:val="22"/>
          <w:u w:val="single"/>
        </w:rPr>
        <w:t>decrease in markers of suffering</w:t>
      </w:r>
      <w:r w:rsidRPr="000B7C0B">
        <w:rPr>
          <w:rFonts w:cs="Times New Roman"/>
          <w:color w:val="000000"/>
          <w:sz w:val="14"/>
          <w:szCs w:val="14"/>
        </w:rPr>
        <w:t xml:space="preserve">. </w:t>
      </w:r>
      <w:r w:rsidRPr="000B7C0B">
        <w:rPr>
          <w:rFonts w:cs="Times New Roman"/>
          <w:b/>
          <w:bCs/>
          <w:color w:val="000000"/>
          <w:szCs w:val="22"/>
          <w:u w:val="single"/>
        </w:rPr>
        <w:t>However</w:t>
      </w:r>
      <w:r w:rsidRPr="000B7C0B">
        <w:rPr>
          <w:rFonts w:cs="Times New Roman"/>
          <w:color w:val="000000"/>
          <w:sz w:val="14"/>
          <w:szCs w:val="14"/>
        </w:rPr>
        <w:t xml:space="preserve">, </w:t>
      </w:r>
      <w:r w:rsidRPr="000B7C0B">
        <w:rPr>
          <w:rFonts w:cs="Times New Roman"/>
          <w:color w:val="000000"/>
          <w:szCs w:val="22"/>
          <w:u w:val="single"/>
        </w:rPr>
        <w:t xml:space="preserve">there is </w:t>
      </w:r>
      <w:r w:rsidRPr="000B7C0B">
        <w:rPr>
          <w:rFonts w:cs="Times New Roman"/>
          <w:b/>
          <w:bCs/>
          <w:color w:val="000000"/>
          <w:szCs w:val="22"/>
          <w:u w:val="single"/>
          <w:shd w:val="clear" w:color="auto" w:fill="00FF00"/>
        </w:rPr>
        <w:t>more slavery</w:t>
      </w:r>
      <w:r w:rsidRPr="000B7C0B">
        <w:rPr>
          <w:rFonts w:cs="Times New Roman"/>
          <w:color w:val="000000"/>
          <w:sz w:val="14"/>
          <w:szCs w:val="14"/>
        </w:rPr>
        <w:t xml:space="preserve"> in the world today than ever before, </w:t>
      </w:r>
      <w:r w:rsidRPr="000B7C0B">
        <w:rPr>
          <w:rFonts w:cs="Times New Roman"/>
          <w:color w:val="000000"/>
          <w:szCs w:val="22"/>
          <w:u w:val="single"/>
        </w:rPr>
        <w:t xml:space="preserve">with conservative estimates of between </w:t>
      </w:r>
      <w:r w:rsidRPr="000B7C0B">
        <w:rPr>
          <w:rFonts w:cs="Times New Roman"/>
          <w:b/>
          <w:bCs/>
          <w:color w:val="000000"/>
          <w:szCs w:val="22"/>
          <w:u w:val="single"/>
        </w:rPr>
        <w:t>12.3 and 27 million people</w:t>
      </w:r>
      <w:r w:rsidRPr="000B7C0B">
        <w:rPr>
          <w:rFonts w:cs="Times New Roman"/>
          <w:color w:val="000000"/>
          <w:szCs w:val="22"/>
          <w:u w:val="single"/>
        </w:rPr>
        <w:t xml:space="preserve"> in debt bondage, chattel, or contract slavery</w:t>
      </w:r>
      <w:r w:rsidRPr="000B7C0B">
        <w:rPr>
          <w:rFonts w:cs="Times New Roman"/>
          <w:color w:val="000000"/>
          <w:sz w:val="14"/>
          <w:szCs w:val="14"/>
        </w:rPr>
        <w:t xml:space="preserve"> (Gordon 2012).17 </w:t>
      </w:r>
      <w:r w:rsidRPr="000B7C0B">
        <w:rPr>
          <w:rFonts w:cs="Times New Roman"/>
          <w:color w:val="000000"/>
          <w:szCs w:val="22"/>
          <w:u w:val="single"/>
        </w:rPr>
        <w:t xml:space="preserve">Moreover, there is ample evidence of </w:t>
      </w:r>
      <w:r w:rsidRPr="000B7C0B">
        <w:rPr>
          <w:rFonts w:cs="Times New Roman"/>
          <w:color w:val="000000"/>
          <w:szCs w:val="22"/>
          <w:u w:val="single"/>
          <w:shd w:val="clear" w:color="auto" w:fill="00FF00"/>
        </w:rPr>
        <w:t xml:space="preserve">rising </w:t>
      </w:r>
      <w:r w:rsidRPr="000B7C0B">
        <w:rPr>
          <w:rFonts w:cs="Times New Roman"/>
          <w:b/>
          <w:bCs/>
          <w:color w:val="000000"/>
          <w:szCs w:val="22"/>
          <w:u w:val="single"/>
          <w:shd w:val="clear" w:color="auto" w:fill="00FF00"/>
        </w:rPr>
        <w:t>psychological disorders</w:t>
      </w:r>
      <w:r w:rsidRPr="000B7C0B">
        <w:rPr>
          <w:rFonts w:cs="Times New Roman"/>
          <w:color w:val="000000"/>
          <w:szCs w:val="22"/>
          <w:u w:val="single"/>
        </w:rPr>
        <w:t xml:space="preserve"> in </w:t>
      </w:r>
      <w:r w:rsidRPr="000B7C0B">
        <w:rPr>
          <w:rFonts w:cs="Times New Roman"/>
          <w:b/>
          <w:bCs/>
          <w:color w:val="000000"/>
          <w:szCs w:val="22"/>
          <w:u w:val="single"/>
        </w:rPr>
        <w:t>liberal societies</w:t>
      </w:r>
      <w:r w:rsidRPr="000B7C0B">
        <w:rPr>
          <w:rFonts w:cs="Times New Roman"/>
          <w:color w:val="000000"/>
          <w:szCs w:val="22"/>
          <w:u w:val="single"/>
        </w:rPr>
        <w:t xml:space="preserve">. A preponderance of evidence from the United States suggests that </w:t>
      </w:r>
      <w:r w:rsidRPr="000B7C0B">
        <w:rPr>
          <w:rFonts w:cs="Times New Roman"/>
          <w:b/>
          <w:bCs/>
          <w:color w:val="000000"/>
          <w:szCs w:val="22"/>
          <w:u w:val="single"/>
        </w:rPr>
        <w:t>depression</w:t>
      </w:r>
      <w:r w:rsidRPr="000B7C0B">
        <w:rPr>
          <w:rFonts w:cs="Times New Roman"/>
          <w:color w:val="000000"/>
          <w:szCs w:val="22"/>
          <w:u w:val="single"/>
        </w:rPr>
        <w:t xml:space="preserve">, </w:t>
      </w:r>
      <w:r w:rsidRPr="000B7C0B">
        <w:rPr>
          <w:rFonts w:cs="Times New Roman"/>
          <w:b/>
          <w:bCs/>
          <w:color w:val="000000"/>
          <w:szCs w:val="22"/>
          <w:u w:val="single"/>
        </w:rPr>
        <w:t>anxiety</w:t>
      </w:r>
      <w:r w:rsidRPr="000B7C0B">
        <w:rPr>
          <w:rFonts w:cs="Times New Roman"/>
          <w:color w:val="000000"/>
          <w:szCs w:val="22"/>
          <w:u w:val="single"/>
        </w:rPr>
        <w:t xml:space="preserve">, alienation, </w:t>
      </w:r>
      <w:r w:rsidRPr="000B7C0B">
        <w:rPr>
          <w:rFonts w:cs="Times New Roman"/>
          <w:b/>
          <w:bCs/>
          <w:color w:val="000000"/>
          <w:szCs w:val="22"/>
          <w:u w:val="single"/>
        </w:rPr>
        <w:t>opioid dependency</w:t>
      </w:r>
      <w:r w:rsidRPr="000B7C0B">
        <w:rPr>
          <w:rFonts w:cs="Times New Roman"/>
          <w:color w:val="000000"/>
          <w:szCs w:val="22"/>
          <w:u w:val="single"/>
        </w:rPr>
        <w:t xml:space="preserve">, </w:t>
      </w:r>
      <w:r w:rsidRPr="000B7C0B">
        <w:rPr>
          <w:rFonts w:cs="Times New Roman"/>
          <w:b/>
          <w:bCs/>
          <w:color w:val="000000"/>
          <w:szCs w:val="22"/>
          <w:u w:val="single"/>
        </w:rPr>
        <w:t>stress</w:t>
      </w:r>
      <w:r w:rsidRPr="000B7C0B">
        <w:rPr>
          <w:rFonts w:cs="Times New Roman"/>
          <w:color w:val="000000"/>
          <w:szCs w:val="22"/>
          <w:u w:val="single"/>
        </w:rPr>
        <w:t xml:space="preserve">, other related </w:t>
      </w:r>
      <w:r w:rsidRPr="000B7C0B">
        <w:rPr>
          <w:rFonts w:cs="Times New Roman"/>
          <w:b/>
          <w:bCs/>
          <w:color w:val="000000"/>
          <w:szCs w:val="22"/>
          <w:u w:val="single"/>
        </w:rPr>
        <w:t xml:space="preserve">psychological disorders, </w:t>
      </w:r>
      <w:r w:rsidRPr="000B7C0B">
        <w:rPr>
          <w:rFonts w:cs="Times New Roman"/>
          <w:b/>
          <w:bCs/>
          <w:color w:val="000000"/>
          <w:szCs w:val="22"/>
          <w:u w:val="single"/>
          <w:shd w:val="clear" w:color="auto" w:fill="00FF00"/>
        </w:rPr>
        <w:t>increased</w:t>
      </w:r>
      <w:r w:rsidRPr="000B7C0B">
        <w:rPr>
          <w:rFonts w:cs="Times New Roman"/>
          <w:color w:val="000000"/>
          <w:szCs w:val="22"/>
          <w:u w:val="single"/>
        </w:rPr>
        <w:t xml:space="preserve"> social </w:t>
      </w:r>
      <w:r w:rsidRPr="000B7C0B">
        <w:rPr>
          <w:rFonts w:cs="Times New Roman"/>
          <w:b/>
          <w:bCs/>
          <w:color w:val="000000"/>
          <w:szCs w:val="22"/>
          <w:u w:val="single"/>
          <w:shd w:val="clear" w:color="auto" w:fill="00FF00"/>
        </w:rPr>
        <w:t>isolation</w:t>
      </w:r>
      <w:r w:rsidRPr="000B7C0B">
        <w:rPr>
          <w:rFonts w:cs="Times New Roman"/>
          <w:color w:val="000000"/>
          <w:szCs w:val="22"/>
          <w:u w:val="single"/>
        </w:rPr>
        <w:t xml:space="preserve">, </w:t>
      </w:r>
      <w:r w:rsidRPr="000B7C0B">
        <w:rPr>
          <w:rFonts w:cs="Times New Roman"/>
          <w:b/>
          <w:bCs/>
          <w:color w:val="000000"/>
          <w:szCs w:val="22"/>
          <w:u w:val="single"/>
          <w:shd w:val="clear" w:color="auto" w:fill="00FF00"/>
        </w:rPr>
        <w:t>and</w:t>
      </w:r>
      <w:r w:rsidRPr="000B7C0B">
        <w:rPr>
          <w:rFonts w:cs="Times New Roman"/>
          <w:color w:val="000000"/>
          <w:szCs w:val="22"/>
          <w:u w:val="single"/>
        </w:rPr>
        <w:t xml:space="preserve"> the </w:t>
      </w:r>
      <w:r w:rsidRPr="000B7C0B">
        <w:rPr>
          <w:rFonts w:cs="Times New Roman"/>
          <w:b/>
          <w:bCs/>
          <w:color w:val="000000"/>
          <w:szCs w:val="22"/>
          <w:u w:val="single"/>
          <w:shd w:val="clear" w:color="auto" w:fill="00FF00"/>
        </w:rPr>
        <w:t>decline of community</w:t>
      </w:r>
      <w:r w:rsidRPr="000B7C0B">
        <w:rPr>
          <w:rFonts w:cs="Times New Roman"/>
          <w:color w:val="000000"/>
          <w:szCs w:val="22"/>
          <w:u w:val="single"/>
        </w:rPr>
        <w:t xml:space="preserve"> have increased throughout the twentieth century</w:t>
      </w:r>
      <w:r w:rsidRPr="000B7C0B">
        <w:rPr>
          <w:rFonts w:cs="Times New Roman"/>
          <w:color w:val="000000"/>
          <w:sz w:val="14"/>
          <w:szCs w:val="14"/>
        </w:rPr>
        <w:t xml:space="preserve"> (Twenge, Zhang, and Im 2004, 320; Adler, Boyce, Chesney, et al. 1994; Twenge 2000; Twenge, Konrath, Foster, et al. 2008; Twenge, Gentile, DeWall, et al. 2010; Cohen and Janicki-Deverts 2012; American Society of Addiction Medicine 2016). </w:t>
      </w:r>
      <w:r w:rsidRPr="000B7C0B">
        <w:rPr>
          <w:rFonts w:cs="Times New Roman"/>
          <w:color w:val="000000"/>
          <w:szCs w:val="22"/>
          <w:u w:val="single"/>
        </w:rPr>
        <w:t xml:space="preserve">Changes to human life associated with modernity have caused psychological </w:t>
      </w:r>
      <w:r w:rsidRPr="000B7C0B">
        <w:rPr>
          <w:rFonts w:cs="Times New Roman"/>
          <w:b/>
          <w:bCs/>
          <w:color w:val="000000"/>
          <w:szCs w:val="22"/>
          <w:u w:val="single"/>
          <w:shd w:val="clear" w:color="auto" w:fill="00FF00"/>
        </w:rPr>
        <w:t>stress</w:t>
      </w:r>
      <w:r w:rsidRPr="000B7C0B">
        <w:rPr>
          <w:rFonts w:cs="Times New Roman"/>
          <w:color w:val="000000"/>
          <w:szCs w:val="22"/>
          <w:u w:val="single"/>
        </w:rPr>
        <w:t xml:space="preserve"> to </w:t>
      </w:r>
      <w:r w:rsidRPr="000B7C0B">
        <w:rPr>
          <w:rFonts w:cs="Times New Roman"/>
          <w:b/>
          <w:bCs/>
          <w:color w:val="000000"/>
          <w:szCs w:val="22"/>
          <w:u w:val="single"/>
          <w:shd w:val="clear" w:color="auto" w:fill="00FF00"/>
        </w:rPr>
        <w:t>increase</w:t>
      </w:r>
      <w:r w:rsidRPr="000B7C0B">
        <w:rPr>
          <w:rFonts w:cs="Times New Roman"/>
          <w:color w:val="000000"/>
          <w:sz w:val="14"/>
          <w:szCs w:val="14"/>
        </w:rPr>
        <w:t xml:space="preserve"> (Jackson 2014). </w:t>
      </w:r>
      <w:r w:rsidRPr="000B7C0B">
        <w:rPr>
          <w:rFonts w:cs="Times New Roman"/>
          <w:b/>
          <w:bCs/>
          <w:color w:val="000000"/>
          <w:szCs w:val="22"/>
          <w:u w:val="single"/>
          <w:shd w:val="clear" w:color="auto" w:fill="00FF00"/>
        </w:rPr>
        <w:t>Mortality rates</w:t>
      </w:r>
      <w:r w:rsidRPr="000B7C0B">
        <w:rPr>
          <w:rFonts w:cs="Times New Roman"/>
          <w:color w:val="000000"/>
          <w:sz w:val="14"/>
          <w:szCs w:val="14"/>
        </w:rPr>
        <w:t xml:space="preserve"> have increased for some white, non-Hispanics aged 45–54 in the United States between 1999 and 2013 (Case and Deaton 2015). Modern technological advances from television to the Internet may contribute to increasing separation and alienation of the social human animal into individualized bodies connected by increasingly weak and empty bonds (Putnam 2000; Gray 2011; Turkle 2011). At minimum, new information communication technology such as Facebook can increase the stress and anxiety of its users (Lee-Won, Herzog, and Park 2015). </w:t>
      </w:r>
      <w:r w:rsidRPr="000B7C0B">
        <w:rPr>
          <w:rFonts w:cs="Times New Roman"/>
          <w:b/>
          <w:bCs/>
          <w:color w:val="000000"/>
          <w:szCs w:val="22"/>
          <w:u w:val="single"/>
        </w:rPr>
        <w:t>The violent structuring of liberalism enables increases in social alienation, anxiety, stress, and human bondage through repression, economic control, and social isolation</w:t>
      </w:r>
      <w:r w:rsidRPr="000B7C0B">
        <w:rPr>
          <w:rFonts w:cs="Times New Roman"/>
          <w:color w:val="000000"/>
          <w:sz w:val="14"/>
          <w:szCs w:val="14"/>
        </w:rPr>
        <w:t xml:space="preserve">. </w:t>
      </w:r>
      <w:r w:rsidRPr="000B7C0B">
        <w:rPr>
          <w:rFonts w:cs="Times New Roman"/>
          <w:b/>
          <w:bCs/>
          <w:color w:val="000000"/>
          <w:szCs w:val="22"/>
          <w:u w:val="single"/>
        </w:rPr>
        <w:t>These are not isolated instances of suffering</w:t>
      </w:r>
      <w:r w:rsidRPr="000B7C0B">
        <w:rPr>
          <w:rFonts w:cs="Times New Roman"/>
          <w:color w:val="000000"/>
          <w:sz w:val="14"/>
          <w:szCs w:val="14"/>
        </w:rPr>
        <w:t xml:space="preserve">. </w:t>
      </w:r>
      <w:r w:rsidRPr="000B7C0B">
        <w:rPr>
          <w:rFonts w:cs="Times New Roman"/>
          <w:color w:val="000000"/>
          <w:szCs w:val="22"/>
          <w:u w:val="single"/>
        </w:rPr>
        <w:t xml:space="preserve">They are </w:t>
      </w:r>
      <w:r w:rsidRPr="000B7C0B">
        <w:rPr>
          <w:rFonts w:cs="Times New Roman"/>
          <w:b/>
          <w:bCs/>
          <w:color w:val="000000"/>
          <w:szCs w:val="22"/>
          <w:u w:val="single"/>
        </w:rPr>
        <w:t>fundamental structural features of our liberal world</w:t>
      </w:r>
      <w:r w:rsidRPr="000B7C0B">
        <w:rPr>
          <w:rFonts w:cs="Times New Roman"/>
          <w:color w:val="000000"/>
          <w:szCs w:val="22"/>
          <w:u w:val="single"/>
        </w:rPr>
        <w:t>.</w:t>
      </w:r>
      <w:r w:rsidRPr="000B7C0B">
        <w:rPr>
          <w:rFonts w:cs="Times New Roman"/>
          <w:color w:val="000000"/>
          <w:sz w:val="14"/>
          <w:szCs w:val="14"/>
        </w:rPr>
        <w:t xml:space="preserve"> If liberalism is a process of pacification rather than simply peace, then this rise in individual suffering in liberal spaces may be evidence of a similar process that Fanon equated with the psychic life of the colonist. </w:t>
      </w:r>
      <w:r w:rsidRPr="000B7C0B">
        <w:rPr>
          <w:rFonts w:cs="Times New Roman"/>
          <w:b/>
          <w:bCs/>
          <w:color w:val="000000"/>
          <w:szCs w:val="22"/>
          <w:u w:val="single"/>
        </w:rPr>
        <w:t xml:space="preserve">Just as Fanon’s colonial subjects, unable to lash out at the settler through direct violence, internalized their suffering, modern liberal </w:t>
      </w:r>
      <w:r w:rsidRPr="000B7C0B">
        <w:rPr>
          <w:rFonts w:cs="Times New Roman"/>
          <w:b/>
          <w:bCs/>
          <w:color w:val="000000"/>
          <w:szCs w:val="22"/>
          <w:u w:val="single"/>
          <w:shd w:val="clear" w:color="auto" w:fill="00FF00"/>
        </w:rPr>
        <w:t>subjects</w:t>
      </w:r>
      <w:r w:rsidRPr="000B7C0B">
        <w:rPr>
          <w:rFonts w:cs="Times New Roman"/>
          <w:b/>
          <w:bCs/>
          <w:color w:val="000000"/>
          <w:szCs w:val="22"/>
          <w:u w:val="single"/>
        </w:rPr>
        <w:t xml:space="preserve">, unable to resist liberal pacification, </w:t>
      </w:r>
      <w:r w:rsidRPr="000B7C0B">
        <w:rPr>
          <w:rFonts w:cs="Times New Roman"/>
          <w:b/>
          <w:bCs/>
          <w:color w:val="000000"/>
          <w:szCs w:val="22"/>
          <w:u w:val="single"/>
          <w:shd w:val="clear" w:color="auto" w:fill="00FF00"/>
        </w:rPr>
        <w:t xml:space="preserve">internalize </w:t>
      </w:r>
      <w:r w:rsidRPr="000B7C0B">
        <w:rPr>
          <w:rFonts w:cs="Times New Roman"/>
          <w:b/>
          <w:bCs/>
          <w:color w:val="000000"/>
          <w:szCs w:val="22"/>
          <w:u w:val="single"/>
        </w:rPr>
        <w:t xml:space="preserve">their </w:t>
      </w:r>
      <w:r w:rsidRPr="000B7C0B">
        <w:rPr>
          <w:rFonts w:cs="Times New Roman"/>
          <w:b/>
          <w:bCs/>
          <w:color w:val="000000"/>
          <w:szCs w:val="22"/>
          <w:u w:val="single"/>
          <w:shd w:val="clear" w:color="auto" w:fill="00FF00"/>
        </w:rPr>
        <w:t>suffering</w:t>
      </w:r>
      <w:r w:rsidRPr="000B7C0B">
        <w:rPr>
          <w:rFonts w:cs="Times New Roman"/>
          <w:color w:val="000000"/>
          <w:sz w:val="14"/>
          <w:szCs w:val="14"/>
        </w:rPr>
        <w:t xml:space="preserve"> (1982, chap. 6; cf. Sorel 1999, 118). Liberal peace should bring about a rise in happiness; that it has instead led to rising suffering is evidence of liberal pacification. Third, in addition to offering an alternative interpretation of the liberal peace, our theory of liberal pacification supplements key insights from critical approaches to peace. Tarak Barkawi and Mark Laffey’s work on imperial processes and liberal spaces makes a similar point to ours, that the celebrated zone of liberal peace rests on practices of violence (Barkawi and Laffey 1999, 2002; cf. Neocleous et al. 2013). Their account, however, focuses on practices of direct violence, such as humanitarian interventions against authoritarian regimes or corporations hiring local militias to make work sites in the global south safe for economic extraction (Barkawi and Laffey 1999, 422). </w:t>
      </w:r>
      <w:r w:rsidRPr="000B7C0B">
        <w:rPr>
          <w:rFonts w:cs="Times New Roman"/>
          <w:color w:val="000000"/>
          <w:szCs w:val="22"/>
          <w:u w:val="single"/>
        </w:rPr>
        <w:t>Our point is that these moments of direct violence lead to pacification wherein social relations have been so violently reordered as to make direct violence no longer necessary</w:t>
      </w:r>
      <w:r w:rsidRPr="000B7C0B">
        <w:rPr>
          <w:rFonts w:cs="Times New Roman"/>
          <w:color w:val="000000"/>
          <w:sz w:val="14"/>
          <w:szCs w:val="14"/>
        </w:rPr>
        <w:t xml:space="preserve">. </w:t>
      </w:r>
      <w:r w:rsidRPr="000B7C0B">
        <w:rPr>
          <w:rFonts w:cs="Times New Roman"/>
          <w:b/>
          <w:bCs/>
          <w:color w:val="000000"/>
          <w:szCs w:val="22"/>
          <w:u w:val="single"/>
        </w:rPr>
        <w:t>Once direct violence has established liberal space, pacification functions as a structure of violence that sustains the space</w:t>
      </w:r>
      <w:r w:rsidRPr="000B7C0B">
        <w:rPr>
          <w:rFonts w:cs="Times New Roman"/>
          <w:color w:val="000000"/>
          <w:sz w:val="14"/>
          <w:szCs w:val="14"/>
        </w:rPr>
        <w:t xml:space="preserve">. Direct violence only manifests itself when pacification weakens. Pacification, however, does not merely operate through manipulating the conscience of its subjects. While Marxist and Gramscian concepts of ideology and hegemony are consistent with our theory of pacification (Peceny 1997, 418), they do not address how the constructed political order sustains itself through a violent reordering of social relations. A Gramscian-inspired critique of the democratic peace can yield a bird’s-eye view of the ways in which liberal peace theory is itself deployed as an ideological tool (Ish-Shalom 2006, 569–75). However, Gramscianinspired approaches do not account for the ways that everyday practices of violence (for example, surveillance technologies, implied threats from weapons, security barriers, etc.) sustain liberal pacification. While ideational factors are important in pacification, these factors rest upon practices and structures that are of an ontological-existential character. To review, our reinterpretation of the liberal peace as liberal pacification offers three novel insights. </w:t>
      </w:r>
      <w:r w:rsidRPr="000B7C0B">
        <w:rPr>
          <w:rFonts w:cs="Times New Roman"/>
          <w:b/>
          <w:bCs/>
          <w:color w:val="000000"/>
          <w:szCs w:val="22"/>
          <w:u w:val="single"/>
        </w:rPr>
        <w:t>First</w:t>
      </w:r>
      <w:r w:rsidRPr="000B7C0B">
        <w:rPr>
          <w:rFonts w:cs="Times New Roman"/>
          <w:color w:val="000000"/>
          <w:sz w:val="14"/>
          <w:szCs w:val="14"/>
        </w:rPr>
        <w:t xml:space="preserve">, </w:t>
      </w:r>
      <w:r w:rsidRPr="000B7C0B">
        <w:rPr>
          <w:rFonts w:cs="Times New Roman"/>
          <w:color w:val="000000"/>
          <w:szCs w:val="22"/>
          <w:u w:val="single"/>
        </w:rPr>
        <w:t xml:space="preserve">liberal scholars and others associate the </w:t>
      </w:r>
      <w:r w:rsidRPr="000B7C0B">
        <w:rPr>
          <w:rFonts w:cs="Times New Roman"/>
          <w:b/>
          <w:bCs/>
          <w:color w:val="000000"/>
          <w:szCs w:val="22"/>
          <w:u w:val="single"/>
        </w:rPr>
        <w:t>development</w:t>
      </w:r>
      <w:r w:rsidRPr="000B7C0B">
        <w:rPr>
          <w:rFonts w:cs="Times New Roman"/>
          <w:color w:val="000000"/>
          <w:szCs w:val="22"/>
          <w:u w:val="single"/>
        </w:rPr>
        <w:t xml:space="preserve"> of the </w:t>
      </w:r>
      <w:r w:rsidRPr="000B7C0B">
        <w:rPr>
          <w:rFonts w:cs="Times New Roman"/>
          <w:b/>
          <w:bCs/>
          <w:color w:val="000000"/>
          <w:szCs w:val="22"/>
          <w:u w:val="single"/>
        </w:rPr>
        <w:t>liberal order</w:t>
      </w:r>
      <w:r w:rsidRPr="000B7C0B">
        <w:rPr>
          <w:rFonts w:cs="Times New Roman"/>
          <w:color w:val="000000"/>
          <w:szCs w:val="22"/>
          <w:u w:val="single"/>
        </w:rPr>
        <w:t xml:space="preserve"> with </w:t>
      </w:r>
      <w:r w:rsidRPr="000B7C0B">
        <w:rPr>
          <w:rFonts w:cs="Times New Roman"/>
          <w:b/>
          <w:bCs/>
          <w:color w:val="000000"/>
          <w:szCs w:val="22"/>
          <w:u w:val="single"/>
        </w:rPr>
        <w:t>peace</w:t>
      </w:r>
      <w:r w:rsidRPr="000B7C0B">
        <w:rPr>
          <w:rFonts w:cs="Times New Roman"/>
          <w:color w:val="000000"/>
          <w:szCs w:val="22"/>
          <w:u w:val="single"/>
        </w:rPr>
        <w:t xml:space="preserve"> and a </w:t>
      </w:r>
      <w:r w:rsidRPr="000B7C0B">
        <w:rPr>
          <w:rFonts w:cs="Times New Roman"/>
          <w:b/>
          <w:bCs/>
          <w:color w:val="000000"/>
          <w:szCs w:val="22"/>
          <w:u w:val="single"/>
        </w:rPr>
        <w:t>decline</w:t>
      </w:r>
      <w:r w:rsidRPr="000B7C0B">
        <w:rPr>
          <w:rFonts w:cs="Times New Roman"/>
          <w:color w:val="000000"/>
          <w:szCs w:val="22"/>
          <w:u w:val="single"/>
        </w:rPr>
        <w:t xml:space="preserve"> in violence by </w:t>
      </w:r>
      <w:r w:rsidRPr="000B7C0B">
        <w:rPr>
          <w:rFonts w:cs="Times New Roman"/>
          <w:b/>
          <w:bCs/>
          <w:color w:val="000000"/>
          <w:szCs w:val="22"/>
          <w:u w:val="single"/>
        </w:rPr>
        <w:t>ignoring</w:t>
      </w:r>
      <w:r w:rsidRPr="000B7C0B">
        <w:rPr>
          <w:rFonts w:cs="Times New Roman"/>
          <w:color w:val="000000"/>
          <w:szCs w:val="22"/>
          <w:u w:val="single"/>
        </w:rPr>
        <w:t xml:space="preserve"> how </w:t>
      </w:r>
      <w:r w:rsidRPr="000B7C0B">
        <w:rPr>
          <w:rFonts w:cs="Times New Roman"/>
          <w:b/>
          <w:bCs/>
          <w:color w:val="000000"/>
          <w:szCs w:val="22"/>
          <w:u w:val="single"/>
        </w:rPr>
        <w:t>pacification</w:t>
      </w:r>
      <w:r w:rsidRPr="000B7C0B">
        <w:rPr>
          <w:rFonts w:cs="Times New Roman"/>
          <w:color w:val="000000"/>
          <w:szCs w:val="22"/>
          <w:u w:val="single"/>
        </w:rPr>
        <w:t xml:space="preserve"> is part of the </w:t>
      </w:r>
      <w:r w:rsidRPr="000B7C0B">
        <w:rPr>
          <w:rFonts w:cs="Times New Roman"/>
          <w:b/>
          <w:bCs/>
          <w:color w:val="000000"/>
          <w:szCs w:val="22"/>
          <w:u w:val="single"/>
        </w:rPr>
        <w:t>liberal project</w:t>
      </w:r>
      <w:r w:rsidRPr="000B7C0B">
        <w:rPr>
          <w:rFonts w:cs="Times New Roman"/>
          <w:color w:val="000000"/>
          <w:sz w:val="14"/>
          <w:szCs w:val="14"/>
        </w:rPr>
        <w:t xml:space="preserve">. </w:t>
      </w:r>
      <w:r w:rsidRPr="000B7C0B">
        <w:rPr>
          <w:rFonts w:cs="Times New Roman"/>
          <w:b/>
          <w:bCs/>
          <w:color w:val="000000"/>
          <w:szCs w:val="22"/>
          <w:u w:val="single"/>
        </w:rPr>
        <w:t>Second</w:t>
      </w:r>
      <w:r w:rsidRPr="000B7C0B">
        <w:rPr>
          <w:rFonts w:cs="Times New Roman"/>
          <w:color w:val="000000"/>
          <w:sz w:val="14"/>
          <w:szCs w:val="14"/>
        </w:rPr>
        <w:t xml:space="preserve">, </w:t>
      </w:r>
      <w:r w:rsidRPr="000B7C0B">
        <w:rPr>
          <w:rFonts w:cs="Times New Roman"/>
          <w:color w:val="000000"/>
          <w:szCs w:val="22"/>
          <w:u w:val="single"/>
        </w:rPr>
        <w:t xml:space="preserve">the empirically observed decline in violence equated with the liberal peace is not </w:t>
      </w:r>
      <w:r w:rsidRPr="000B7C0B">
        <w:rPr>
          <w:rFonts w:cs="Times New Roman"/>
          <w:b/>
          <w:bCs/>
          <w:color w:val="000000"/>
          <w:szCs w:val="22"/>
          <w:u w:val="single"/>
        </w:rPr>
        <w:t>necessarily</w:t>
      </w:r>
      <w:r w:rsidRPr="000B7C0B">
        <w:rPr>
          <w:rFonts w:cs="Times New Roman"/>
          <w:color w:val="000000"/>
          <w:szCs w:val="22"/>
          <w:u w:val="single"/>
        </w:rPr>
        <w:t xml:space="preserve"> a sign of </w:t>
      </w:r>
      <w:r w:rsidRPr="000B7C0B">
        <w:rPr>
          <w:rFonts w:cs="Times New Roman"/>
          <w:b/>
          <w:bCs/>
          <w:color w:val="000000"/>
          <w:szCs w:val="22"/>
          <w:u w:val="single"/>
        </w:rPr>
        <w:t>human progress</w:t>
      </w:r>
      <w:r w:rsidRPr="000B7C0B">
        <w:rPr>
          <w:rFonts w:cs="Times New Roman"/>
          <w:color w:val="000000"/>
          <w:szCs w:val="22"/>
          <w:u w:val="single"/>
        </w:rPr>
        <w:t xml:space="preserve"> but could be a </w:t>
      </w:r>
      <w:r w:rsidRPr="000B7C0B">
        <w:rPr>
          <w:rFonts w:cs="Times New Roman"/>
          <w:b/>
          <w:bCs/>
          <w:color w:val="000000"/>
          <w:szCs w:val="22"/>
          <w:u w:val="single"/>
        </w:rPr>
        <w:t>sign</w:t>
      </w:r>
      <w:r w:rsidRPr="000B7C0B">
        <w:rPr>
          <w:rFonts w:cs="Times New Roman"/>
          <w:color w:val="000000"/>
          <w:szCs w:val="22"/>
          <w:u w:val="single"/>
        </w:rPr>
        <w:t xml:space="preserve"> of </w:t>
      </w:r>
      <w:r w:rsidRPr="000B7C0B">
        <w:rPr>
          <w:rFonts w:cs="Times New Roman"/>
          <w:b/>
          <w:bCs/>
          <w:color w:val="000000"/>
          <w:szCs w:val="22"/>
          <w:u w:val="single"/>
        </w:rPr>
        <w:t>intensified repression</w:t>
      </w:r>
      <w:r w:rsidRPr="000B7C0B">
        <w:rPr>
          <w:rFonts w:cs="Times New Roman"/>
          <w:color w:val="000000"/>
          <w:szCs w:val="22"/>
          <w:u w:val="single"/>
        </w:rPr>
        <w:t xml:space="preserve"> or </w:t>
      </w:r>
      <w:r w:rsidRPr="000B7C0B">
        <w:rPr>
          <w:rFonts w:cs="Times New Roman"/>
          <w:b/>
          <w:bCs/>
          <w:color w:val="000000"/>
          <w:szCs w:val="22"/>
          <w:u w:val="single"/>
        </w:rPr>
        <w:t>increases</w:t>
      </w:r>
      <w:r w:rsidRPr="000B7C0B">
        <w:rPr>
          <w:rFonts w:cs="Times New Roman"/>
          <w:color w:val="000000"/>
          <w:szCs w:val="22"/>
          <w:u w:val="single"/>
        </w:rPr>
        <w:t xml:space="preserve"> in other forms of </w:t>
      </w:r>
      <w:r w:rsidRPr="000B7C0B">
        <w:rPr>
          <w:rFonts w:cs="Times New Roman"/>
          <w:b/>
          <w:bCs/>
          <w:color w:val="000000"/>
          <w:szCs w:val="22"/>
          <w:u w:val="single"/>
        </w:rPr>
        <w:t>suffering</w:t>
      </w:r>
      <w:r w:rsidRPr="000B7C0B">
        <w:rPr>
          <w:rFonts w:cs="Times New Roman"/>
          <w:color w:val="000000"/>
          <w:szCs w:val="22"/>
          <w:u w:val="single"/>
        </w:rPr>
        <w:t xml:space="preserve"> across the </w:t>
      </w:r>
      <w:r w:rsidRPr="000B7C0B">
        <w:rPr>
          <w:rFonts w:cs="Times New Roman"/>
          <w:b/>
          <w:bCs/>
          <w:color w:val="000000"/>
          <w:szCs w:val="22"/>
          <w:u w:val="single"/>
        </w:rPr>
        <w:t>liberal world order</w:t>
      </w:r>
      <w:r w:rsidRPr="000B7C0B">
        <w:rPr>
          <w:rFonts w:cs="Times New Roman"/>
          <w:color w:val="000000"/>
          <w:szCs w:val="22"/>
          <w:u w:val="single"/>
        </w:rPr>
        <w:t>.</w:t>
      </w:r>
      <w:r w:rsidRPr="000B7C0B">
        <w:rPr>
          <w:rFonts w:cs="Times New Roman"/>
          <w:color w:val="000000"/>
          <w:sz w:val="14"/>
          <w:szCs w:val="14"/>
        </w:rPr>
        <w:t xml:space="preserve"> </w:t>
      </w:r>
      <w:r w:rsidRPr="000B7C0B">
        <w:rPr>
          <w:rFonts w:cs="Times New Roman"/>
          <w:color w:val="000000"/>
          <w:szCs w:val="22"/>
          <w:u w:val="single"/>
        </w:rPr>
        <w:t xml:space="preserve">Third, our concept of pacification reveals violence that is neither direct nor indirect but is phenomenologically structured into the world order. Understanding liberalism as pacification </w:t>
      </w:r>
      <w:r w:rsidRPr="000B7C0B">
        <w:rPr>
          <w:rFonts w:cs="Times New Roman"/>
          <w:b/>
          <w:bCs/>
          <w:color w:val="000000"/>
          <w:szCs w:val="22"/>
          <w:u w:val="single"/>
        </w:rPr>
        <w:t>produces a paradigm shift</w:t>
      </w:r>
      <w:r w:rsidRPr="000B7C0B">
        <w:rPr>
          <w:rFonts w:cs="Times New Roman"/>
          <w:color w:val="000000"/>
          <w:sz w:val="14"/>
          <w:szCs w:val="14"/>
        </w:rPr>
        <w:t xml:space="preserve">. Liberal pacification is violent in the sense that it coerces a specific type of liberal docility, while also preventing types of resistance that might be understood as violent, including riots, insurrections, civil wars, and interstate wars. Pacification reveals the ongoing violence at the heart of a political project that imagines itself to be against violence. Conclusion Our account of pacification recovers a crucial aspect of pax, one originally etched into Roman monuments. The heading of the Res Gestae (the funeral monument to Emperor Augustus) reads, “[t]his is how he [Augustus] made the world subject to the power of the people of Rome” (Beard 2016, 364). This monument does not celebrate peace as the absence of violence; it celebrates pacification. Pax takes the form of a process that violently reorders the world so that imperial subjects are rendered incapable of using violence to resist Roman rule. The absence of overt acts of violence depends upon the maximization of pacification. </w:t>
      </w:r>
      <w:r w:rsidRPr="000B7C0B">
        <w:rPr>
          <w:rFonts w:cs="Times New Roman"/>
          <w:b/>
          <w:bCs/>
          <w:color w:val="000000"/>
          <w:szCs w:val="22"/>
          <w:u w:val="single"/>
        </w:rPr>
        <w:t xml:space="preserve">The practice of pacification includes </w:t>
      </w:r>
      <w:r w:rsidRPr="000B7C0B">
        <w:rPr>
          <w:rFonts w:cs="Times New Roman"/>
          <w:b/>
          <w:bCs/>
          <w:color w:val="000000"/>
          <w:szCs w:val="22"/>
          <w:u w:val="single"/>
          <w:shd w:val="clear" w:color="auto" w:fill="00FF00"/>
        </w:rPr>
        <w:t>threats</w:t>
      </w:r>
      <w:r w:rsidRPr="000B7C0B">
        <w:rPr>
          <w:rFonts w:cs="Times New Roman"/>
          <w:b/>
          <w:bCs/>
          <w:color w:val="000000"/>
          <w:szCs w:val="22"/>
          <w:u w:val="single"/>
        </w:rPr>
        <w:t xml:space="preserve">, coercion, intimidation, </w:t>
      </w:r>
      <w:r w:rsidRPr="000B7C0B">
        <w:rPr>
          <w:rFonts w:cs="Times New Roman"/>
          <w:b/>
          <w:bCs/>
          <w:color w:val="000000"/>
          <w:szCs w:val="22"/>
          <w:u w:val="single"/>
          <w:shd w:val="clear" w:color="auto" w:fill="00FF00"/>
        </w:rPr>
        <w:t>and surveillance</w:t>
      </w:r>
      <w:r w:rsidRPr="000B7C0B">
        <w:rPr>
          <w:rFonts w:cs="Times New Roman"/>
          <w:b/>
          <w:bCs/>
          <w:color w:val="000000"/>
          <w:szCs w:val="22"/>
          <w:u w:val="single"/>
        </w:rPr>
        <w:t xml:space="preserve"> to restructure and sustain social and political relations</w:t>
      </w:r>
      <w:r w:rsidRPr="000B7C0B">
        <w:rPr>
          <w:rFonts w:cs="Times New Roman"/>
          <w:color w:val="000000"/>
          <w:sz w:val="14"/>
          <w:szCs w:val="14"/>
        </w:rPr>
        <w:t xml:space="preserve">. When this type of violence operates effectively, it appears as the absence of violence; </w:t>
      </w:r>
      <w:r w:rsidRPr="000B7C0B">
        <w:rPr>
          <w:rFonts w:cs="Times New Roman"/>
          <w:color w:val="000000"/>
          <w:szCs w:val="22"/>
          <w:u w:val="single"/>
        </w:rPr>
        <w:t xml:space="preserve">pacification’s violence resides in the structuring of the prevailing order. While such an outcome may appear peaceful, it </w:t>
      </w:r>
      <w:r w:rsidRPr="000B7C0B">
        <w:rPr>
          <w:rFonts w:cs="Times New Roman"/>
          <w:color w:val="000000"/>
          <w:szCs w:val="22"/>
          <w:u w:val="single"/>
          <w:shd w:val="clear" w:color="auto" w:fill="00FF00"/>
        </w:rPr>
        <w:t>entails</w:t>
      </w:r>
      <w:r w:rsidRPr="000B7C0B">
        <w:rPr>
          <w:rFonts w:cs="Times New Roman"/>
          <w:color w:val="000000"/>
          <w:szCs w:val="22"/>
          <w:u w:val="single"/>
        </w:rPr>
        <w:t xml:space="preserve">, at best, </w:t>
      </w:r>
      <w:r w:rsidRPr="000B7C0B">
        <w:rPr>
          <w:rFonts w:cs="Times New Roman"/>
          <w:color w:val="000000"/>
          <w:szCs w:val="22"/>
          <w:u w:val="single"/>
          <w:shd w:val="clear" w:color="auto" w:fill="00FF00"/>
        </w:rPr>
        <w:t>a negative peace</w:t>
      </w:r>
      <w:r w:rsidRPr="000B7C0B">
        <w:rPr>
          <w:rFonts w:cs="Times New Roman"/>
          <w:color w:val="000000"/>
          <w:szCs w:val="22"/>
          <w:u w:val="single"/>
        </w:rPr>
        <w:t xml:space="preserve"> that operates through a violent and coercive reordering of society</w:t>
      </w:r>
      <w:r w:rsidRPr="000B7C0B">
        <w:rPr>
          <w:rFonts w:cs="Times New Roman"/>
          <w:color w:val="000000"/>
          <w:sz w:val="14"/>
          <w:szCs w:val="14"/>
        </w:rPr>
        <w:t xml:space="preserve">. Liberal peace advocates measure direct violence and equate the decline in that kind of violence with peace. However, our claim is that the spread of liberal institutions does not necessarily decrease violence but transforms it. Our phenomenological analysis captures empirical trends in human domination and suffering that liberal peace theories fail to account for, including increased inequality, slavery, anxiety, addiction, and anomie. Our analysis also highlights how a decline in direct violence may actually coincide with the transformation of violence in ways that are concealed, monopolized, and structured into the fabric of modern liberal society. </w:t>
      </w:r>
      <w:r w:rsidRPr="000B7C0B">
        <w:rPr>
          <w:rFonts w:cs="Times New Roman"/>
          <w:b/>
          <w:bCs/>
          <w:color w:val="000000"/>
          <w:szCs w:val="22"/>
          <w:u w:val="single"/>
        </w:rPr>
        <w:t>If our theory is correct, we will find increases in markers of suffering as society liberalizes</w:t>
      </w:r>
      <w:r w:rsidRPr="000B7C0B">
        <w:rPr>
          <w:rFonts w:cs="Times New Roman"/>
          <w:color w:val="000000"/>
          <w:sz w:val="14"/>
          <w:szCs w:val="14"/>
        </w:rPr>
        <w:t xml:space="preserve">. </w:t>
      </w:r>
      <w:r w:rsidRPr="000B7C0B">
        <w:rPr>
          <w:rFonts w:cs="Times New Roman"/>
          <w:color w:val="000000"/>
          <w:szCs w:val="22"/>
          <w:u w:val="single"/>
        </w:rPr>
        <w:t>While we cannot say whether these indicators are unique to pacified liberal societies, it is significant that they are rarely, if ever, discussed in terms of violence and the liberal peace</w:t>
      </w:r>
      <w:r w:rsidRPr="000B7C0B">
        <w:rPr>
          <w:rFonts w:cs="Times New Roman"/>
          <w:color w:val="000000"/>
          <w:sz w:val="14"/>
          <w:szCs w:val="14"/>
        </w:rPr>
        <w:t xml:space="preserve">. </w:t>
      </w:r>
      <w:r w:rsidRPr="000B7C0B">
        <w:rPr>
          <w:rFonts w:cs="Times New Roman"/>
          <w:b/>
          <w:bCs/>
          <w:color w:val="000000"/>
          <w:szCs w:val="22"/>
          <w:u w:val="single"/>
        </w:rPr>
        <w:t>Liberal pacification is observationally equivalent to liberal peace</w:t>
      </w:r>
      <w:r w:rsidRPr="000B7C0B">
        <w:rPr>
          <w:rFonts w:cs="Times New Roman"/>
          <w:color w:val="000000"/>
          <w:sz w:val="14"/>
          <w:szCs w:val="14"/>
        </w:rPr>
        <w:t xml:space="preserve">. </w:t>
      </w:r>
      <w:r w:rsidRPr="000B7C0B">
        <w:rPr>
          <w:rFonts w:cs="Times New Roman"/>
          <w:color w:val="000000"/>
          <w:szCs w:val="22"/>
          <w:u w:val="single"/>
        </w:rPr>
        <w:t xml:space="preserve">This is </w:t>
      </w:r>
      <w:r w:rsidRPr="000B7C0B">
        <w:rPr>
          <w:rFonts w:cs="Times New Roman"/>
          <w:b/>
          <w:bCs/>
          <w:color w:val="000000"/>
          <w:szCs w:val="22"/>
          <w:u w:val="single"/>
        </w:rPr>
        <w:t>not a semantic argument.</w:t>
      </w:r>
      <w:r w:rsidRPr="000B7C0B">
        <w:rPr>
          <w:rFonts w:cs="Times New Roman"/>
          <w:color w:val="000000"/>
          <w:sz w:val="14"/>
          <w:szCs w:val="14"/>
        </w:rPr>
        <w:t xml:space="preserve"> Liberal peace advocates claim that processes that promote individual freedom and autonomy (that is, democracy, free markets, and global institutions) cause peace. </w:t>
      </w:r>
      <w:r w:rsidRPr="000B7C0B">
        <w:rPr>
          <w:rFonts w:cs="Times New Roman"/>
          <w:b/>
          <w:bCs/>
          <w:color w:val="000000"/>
          <w:szCs w:val="22"/>
          <w:u w:val="single"/>
        </w:rPr>
        <w:t>While the restructuring of the global order—pacification—reduces direct violence, it also restructures social relations in ways that are violent</w:t>
      </w:r>
      <w:r w:rsidRPr="000B7C0B">
        <w:rPr>
          <w:rFonts w:cs="Times New Roman"/>
          <w:color w:val="000000"/>
          <w:sz w:val="14"/>
          <w:szCs w:val="14"/>
        </w:rPr>
        <w:t xml:space="preserve">. </w:t>
      </w:r>
      <w:r w:rsidRPr="000B7C0B">
        <w:rPr>
          <w:rFonts w:cs="Times New Roman"/>
          <w:color w:val="000000"/>
          <w:szCs w:val="22"/>
          <w:u w:val="single"/>
        </w:rPr>
        <w:t xml:space="preserve">Declines in directly observable violence render other forms of violence invisible as violence; in fact, insidious, coercive, and violent systems of </w:t>
      </w:r>
      <w:r w:rsidRPr="000B7C0B">
        <w:rPr>
          <w:rFonts w:cs="Times New Roman"/>
          <w:b/>
          <w:bCs/>
          <w:color w:val="000000"/>
          <w:szCs w:val="22"/>
          <w:u w:val="single"/>
          <w:shd w:val="clear" w:color="auto" w:fill="00FF00"/>
        </w:rPr>
        <w:t>military</w:t>
      </w:r>
      <w:r w:rsidRPr="000B7C0B">
        <w:rPr>
          <w:rFonts w:cs="Times New Roman"/>
          <w:b/>
          <w:bCs/>
          <w:color w:val="000000"/>
          <w:szCs w:val="22"/>
          <w:u w:val="single"/>
        </w:rPr>
        <w:t xml:space="preserve"> </w:t>
      </w:r>
      <w:r w:rsidRPr="000B7C0B">
        <w:rPr>
          <w:rFonts w:cs="Times New Roman"/>
          <w:b/>
          <w:bCs/>
          <w:color w:val="000000"/>
          <w:szCs w:val="22"/>
          <w:u w:val="single"/>
          <w:shd w:val="clear" w:color="auto" w:fill="00FF00"/>
        </w:rPr>
        <w:t>deterrence</w:t>
      </w:r>
      <w:r w:rsidRPr="000B7C0B">
        <w:rPr>
          <w:rFonts w:cs="Times New Roman"/>
          <w:b/>
          <w:bCs/>
          <w:color w:val="000000"/>
          <w:szCs w:val="22"/>
          <w:u w:val="single"/>
        </w:rPr>
        <w:t xml:space="preserve"> </w:t>
      </w:r>
      <w:r w:rsidRPr="000B7C0B">
        <w:rPr>
          <w:rFonts w:cs="Times New Roman"/>
          <w:b/>
          <w:bCs/>
          <w:color w:val="000000"/>
          <w:szCs w:val="22"/>
          <w:u w:val="single"/>
          <w:shd w:val="clear" w:color="auto" w:fill="00FF00"/>
        </w:rPr>
        <w:t>and</w:t>
      </w:r>
      <w:r w:rsidRPr="000B7C0B">
        <w:rPr>
          <w:rFonts w:cs="Times New Roman"/>
          <w:color w:val="000000"/>
          <w:szCs w:val="22"/>
          <w:u w:val="single"/>
        </w:rPr>
        <w:t xml:space="preserve"> compellence, </w:t>
      </w:r>
      <w:r w:rsidRPr="000B7C0B">
        <w:rPr>
          <w:rFonts w:cs="Times New Roman"/>
          <w:b/>
          <w:bCs/>
          <w:color w:val="000000"/>
          <w:szCs w:val="22"/>
          <w:u w:val="single"/>
          <w:shd w:val="clear" w:color="auto" w:fill="00FF00"/>
        </w:rPr>
        <w:t>nuclear terror</w:t>
      </w:r>
      <w:r w:rsidRPr="000B7C0B">
        <w:rPr>
          <w:rFonts w:cs="Times New Roman"/>
          <w:color w:val="000000"/>
          <w:szCs w:val="22"/>
          <w:u w:val="single"/>
        </w:rPr>
        <w:t xml:space="preserve">, surveillance, and intimidation </w:t>
      </w:r>
      <w:r w:rsidRPr="000B7C0B">
        <w:rPr>
          <w:rFonts w:cs="Times New Roman"/>
          <w:b/>
          <w:bCs/>
          <w:color w:val="000000"/>
          <w:szCs w:val="22"/>
          <w:u w:val="single"/>
          <w:shd w:val="clear" w:color="auto" w:fill="00FF00"/>
        </w:rPr>
        <w:t>constitute the worldhood</w:t>
      </w:r>
      <w:r w:rsidRPr="000B7C0B">
        <w:rPr>
          <w:rFonts w:cs="Times New Roman"/>
          <w:b/>
          <w:bCs/>
          <w:color w:val="000000"/>
          <w:szCs w:val="22"/>
          <w:u w:val="single"/>
        </w:rPr>
        <w:t xml:space="preserve"> of the liberal order.</w:t>
      </w:r>
    </w:p>
    <w:p w14:paraId="4D4BC34F" w14:textId="77777777" w:rsidR="00393341" w:rsidRPr="000B7C0B" w:rsidRDefault="00393341" w:rsidP="00393341">
      <w:pPr>
        <w:spacing w:before="40" w:after="0" w:line="240" w:lineRule="auto"/>
        <w:outlineLvl w:val="3"/>
        <w:rPr>
          <w:rFonts w:ascii="Times New Roman" w:eastAsia="Times New Roman" w:hAnsi="Times New Roman" w:cs="Times New Roman"/>
          <w:b/>
          <w:bCs/>
          <w:sz w:val="24"/>
        </w:rPr>
      </w:pPr>
      <w:r w:rsidRPr="000B7C0B">
        <w:rPr>
          <w:rFonts w:eastAsia="Times New Roman" w:cs="Times New Roman"/>
          <w:b/>
          <w:bCs/>
          <w:color w:val="000000"/>
          <w:sz w:val="26"/>
          <w:szCs w:val="26"/>
        </w:rPr>
        <w:t xml:space="preserve">The only ethical action left is </w:t>
      </w:r>
      <w:r w:rsidRPr="000B7C0B">
        <w:rPr>
          <w:rFonts w:eastAsia="Times New Roman" w:cs="Times New Roman"/>
          <w:b/>
          <w:bCs/>
          <w:color w:val="000000"/>
          <w:sz w:val="26"/>
          <w:szCs w:val="26"/>
          <w:u w:val="single"/>
        </w:rPr>
        <w:t>to refuse the terms as given</w:t>
      </w:r>
      <w:r w:rsidRPr="000B7C0B">
        <w:rPr>
          <w:rFonts w:eastAsia="Times New Roman" w:cs="Times New Roman"/>
          <w:b/>
          <w:bCs/>
          <w:color w:val="000000"/>
          <w:sz w:val="26"/>
          <w:szCs w:val="26"/>
        </w:rPr>
        <w:t xml:space="preserve"> and </w:t>
      </w:r>
      <w:r w:rsidRPr="000B7C0B">
        <w:rPr>
          <w:rFonts w:eastAsia="Times New Roman" w:cs="Times New Roman"/>
          <w:b/>
          <w:bCs/>
          <w:color w:val="000000"/>
          <w:sz w:val="26"/>
          <w:szCs w:val="26"/>
          <w:u w:val="single"/>
        </w:rPr>
        <w:t>embrace radical passivity</w:t>
      </w:r>
      <w:r w:rsidRPr="000B7C0B">
        <w:rPr>
          <w:rFonts w:eastAsia="Times New Roman" w:cs="Times New Roman"/>
          <w:b/>
          <w:bCs/>
          <w:color w:val="000000"/>
          <w:sz w:val="26"/>
          <w:szCs w:val="26"/>
        </w:rPr>
        <w:t>.</w:t>
      </w:r>
    </w:p>
    <w:p w14:paraId="6E908776" w14:textId="77777777" w:rsidR="00393341" w:rsidRPr="000B7C0B" w:rsidRDefault="00393341" w:rsidP="00393341">
      <w:pPr>
        <w:spacing w:line="240" w:lineRule="auto"/>
        <w:rPr>
          <w:rFonts w:ascii="Times New Roman" w:hAnsi="Times New Roman" w:cs="Times New Roman"/>
          <w:sz w:val="24"/>
        </w:rPr>
      </w:pPr>
      <w:r w:rsidRPr="000B7C0B">
        <w:rPr>
          <w:rFonts w:cs="Times New Roman"/>
          <w:b/>
          <w:bCs/>
          <w:color w:val="000000"/>
          <w:sz w:val="26"/>
          <w:szCs w:val="26"/>
        </w:rPr>
        <w:t>Bifo, 11</w:t>
      </w:r>
      <w:r w:rsidRPr="000B7C0B">
        <w:rPr>
          <w:rFonts w:cs="Times New Roman"/>
          <w:color w:val="000000"/>
          <w:szCs w:val="22"/>
        </w:rPr>
        <w:t xml:space="preserve"> [Franco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w:t>
      </w:r>
    </w:p>
    <w:p w14:paraId="39A9AAEF" w14:textId="77777777" w:rsidR="00393341" w:rsidRPr="000B7C0B" w:rsidRDefault="00393341" w:rsidP="00393341">
      <w:pPr>
        <w:spacing w:line="240" w:lineRule="auto"/>
        <w:rPr>
          <w:rFonts w:ascii="Times New Roman" w:hAnsi="Times New Roman" w:cs="Times New Roman"/>
          <w:sz w:val="24"/>
        </w:rPr>
      </w:pPr>
      <w:r w:rsidRPr="000B7C0B">
        <w:rPr>
          <w:rFonts w:cs="Times New Roman"/>
          <w:color w:val="000000"/>
          <w:sz w:val="16"/>
          <w:szCs w:val="16"/>
        </w:rPr>
        <w:t xml:space="preserve">Advertising and stimulated hyper-expression (“just do it”), have submitted the energies of the social psyche to permanent mobilization. </w:t>
      </w:r>
      <w:r w:rsidRPr="000B7C0B">
        <w:rPr>
          <w:rFonts w:cs="Times New Roman"/>
          <w:b/>
          <w:bCs/>
          <w:color w:val="000000"/>
          <w:szCs w:val="22"/>
          <w:u w:val="single"/>
        </w:rPr>
        <w:t xml:space="preserve">Exhaustion follows, and </w:t>
      </w:r>
      <w:r w:rsidRPr="000B7C0B">
        <w:rPr>
          <w:rFonts w:cs="Times New Roman"/>
          <w:b/>
          <w:bCs/>
          <w:color w:val="000000"/>
          <w:szCs w:val="22"/>
          <w:u w:val="single"/>
          <w:shd w:val="clear" w:color="auto" w:fill="00FF00"/>
        </w:rPr>
        <w:t>e</w:t>
      </w:r>
      <w:r w:rsidRPr="000B7C0B">
        <w:rPr>
          <w:rFonts w:cs="Times New Roman"/>
          <w:b/>
          <w:bCs/>
          <w:color w:val="000000"/>
          <w:sz w:val="28"/>
          <w:szCs w:val="28"/>
          <w:u w:val="single"/>
          <w:shd w:val="clear" w:color="auto" w:fill="00FF00"/>
        </w:rPr>
        <w:t>xhaustion is the only way of escape</w:t>
      </w:r>
      <w:r w:rsidRPr="000B7C0B">
        <w:rPr>
          <w:rFonts w:cs="Times New Roman"/>
          <w:b/>
          <w:bCs/>
          <w:color w:val="000000"/>
          <w:sz w:val="28"/>
          <w:szCs w:val="28"/>
          <w:u w:val="single"/>
        </w:rPr>
        <w:t>:</w:t>
      </w:r>
      <w:r w:rsidRPr="000B7C0B">
        <w:rPr>
          <w:rFonts w:cs="Times New Roman"/>
          <w:b/>
          <w:bCs/>
          <w:color w:val="000000"/>
          <w:szCs w:val="22"/>
          <w:u w:val="single"/>
        </w:rPr>
        <w:t xml:space="preserve"> Nothing, not even the system, can avoid the symbolic obligation, and it is in this trap that the only chance of a catastrophe for capital remains.</w:t>
      </w:r>
      <w:r w:rsidRPr="000B7C0B">
        <w:rPr>
          <w:rFonts w:cs="Times New Roman"/>
          <w:b/>
          <w:bCs/>
          <w:color w:val="000000"/>
          <w:sz w:val="28"/>
          <w:szCs w:val="28"/>
          <w:u w:val="single"/>
        </w:rPr>
        <w:t xml:space="preserve"> </w:t>
      </w:r>
      <w:r w:rsidRPr="000B7C0B">
        <w:rPr>
          <w:rFonts w:cs="Times New Roman"/>
          <w:b/>
          <w:bCs/>
          <w:color w:val="000000"/>
          <w:sz w:val="28"/>
          <w:szCs w:val="28"/>
          <w:u w:val="single"/>
          <w:shd w:val="clear" w:color="auto" w:fill="00FF00"/>
        </w:rPr>
        <w:t>The system turns on itself, as a scorpion does when encircled by the challenge of death</w:t>
      </w:r>
      <w:r w:rsidRPr="000B7C0B">
        <w:rPr>
          <w:rFonts w:cs="Times New Roman"/>
          <w:b/>
          <w:bCs/>
          <w:color w:val="000000"/>
          <w:sz w:val="28"/>
          <w:szCs w:val="28"/>
          <w:u w:val="single"/>
        </w:rPr>
        <w:t>.</w:t>
      </w:r>
      <w:r w:rsidRPr="000B7C0B">
        <w:rPr>
          <w:rFonts w:cs="Times New Roman"/>
          <w:color w:val="000000"/>
          <w:sz w:val="16"/>
          <w:szCs w:val="16"/>
        </w:rPr>
        <w:t xml:space="preserve"> For it is summoned to answer, if it is not to lose face, to what can only be death. </w:t>
      </w:r>
      <w:r w:rsidRPr="000B7C0B">
        <w:rPr>
          <w:rFonts w:cs="Times New Roman"/>
          <w:b/>
          <w:bCs/>
          <w:color w:val="000000"/>
          <w:sz w:val="28"/>
          <w:szCs w:val="28"/>
          <w:u w:val="single"/>
          <w:shd w:val="clear" w:color="auto" w:fill="00FF00"/>
        </w:rPr>
        <w:t>The system must itself commit suicide in response to the multiplied challenge of death and suicide.</w:t>
      </w:r>
      <w:r w:rsidRPr="000B7C0B">
        <w:rPr>
          <w:rFonts w:cs="Times New Roman"/>
          <w:color w:val="000000"/>
          <w:sz w:val="16"/>
          <w:szCs w:val="16"/>
        </w:rPr>
        <w:t xml:space="preserve"> So hostages are taken. 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 (Baudrillard 1993a: 37) </w:t>
      </w:r>
      <w:r w:rsidRPr="000B7C0B">
        <w:rPr>
          <w:rFonts w:cs="Times New Roman"/>
          <w:b/>
          <w:bCs/>
          <w:color w:val="000000"/>
          <w:szCs w:val="22"/>
          <w:u w:val="single"/>
        </w:rPr>
        <w:t xml:space="preserve">In these impressive pages </w:t>
      </w:r>
      <w:r w:rsidRPr="000B7C0B">
        <w:rPr>
          <w:rFonts w:cs="Times New Roman"/>
          <w:b/>
          <w:bCs/>
          <w:color w:val="000000"/>
          <w:sz w:val="28"/>
          <w:szCs w:val="28"/>
          <w:u w:val="single"/>
        </w:rPr>
        <w:t>Baudrillard outlines the end of the modern dialectics of revolution against power, of the labor movement against capitalist domination, and predicts the advent of a new form of action which will be marked by the sacrificial gift of deat</w:t>
      </w:r>
      <w:r w:rsidRPr="000B7C0B">
        <w:rPr>
          <w:rFonts w:cs="Times New Roman"/>
          <w:b/>
          <w:bCs/>
          <w:color w:val="000000"/>
          <w:szCs w:val="22"/>
          <w:u w:val="single"/>
        </w:rPr>
        <w:t xml:space="preserve">h (and self-annihilation). After the destruction of the World Trade Center in the most important terrorist act ever, Baudrillard wrote a short text titled The Spirit of Terrorism where he goes back to his own predictions and recognizes the emergence of a catastrophic age. </w:t>
      </w:r>
      <w:r w:rsidRPr="000B7C0B">
        <w:rPr>
          <w:rFonts w:cs="Times New Roman"/>
          <w:b/>
          <w:bCs/>
          <w:color w:val="000000"/>
          <w:sz w:val="28"/>
          <w:szCs w:val="28"/>
          <w:u w:val="single"/>
        </w:rPr>
        <w:t>When the code becomes the enemy the only strategy can be catastrophic:</w:t>
      </w:r>
      <w:r w:rsidRPr="000B7C0B">
        <w:rPr>
          <w:rFonts w:cs="Times New Roman"/>
          <w:b/>
          <w:bCs/>
          <w:color w:val="000000"/>
          <w:szCs w:val="22"/>
          <w:u w:val="single"/>
        </w:rPr>
        <w:t xml:space="preserve"> all the counterphobic ravings about exorcizing evil: it is because it is there, everywhere, like an obscure object of desire. </w:t>
      </w:r>
      <w:r w:rsidRPr="000B7C0B">
        <w:rPr>
          <w:rFonts w:cs="Times New Roman"/>
          <w:color w:val="000000"/>
          <w:sz w:val="16"/>
          <w:szCs w:val="16"/>
        </w:rPr>
        <w:t>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the increase in the power heightens the will to destroy it. And it was party to its own destruction. When the two towers collapsed, you had the impression that they were responding to the suicide of the suicide-planes with their own suicides.</w:t>
      </w:r>
      <w:r w:rsidRPr="000B7C0B">
        <w:rPr>
          <w:rFonts w:cs="Times New Roman"/>
          <w:b/>
          <w:bCs/>
          <w:color w:val="000000"/>
          <w:szCs w:val="22"/>
          <w:u w:val="single"/>
        </w:rPr>
        <w:t xml:space="preserve"> It has been said that “Even God cannot declare war on Himself.” Well, He can. The West, in position of God</w:t>
      </w:r>
      <w:r w:rsidRPr="000B7C0B">
        <w:rPr>
          <w:rFonts w:cs="Times New Roman"/>
          <w:color w:val="000000"/>
          <w:sz w:val="16"/>
          <w:szCs w:val="16"/>
        </w:rPr>
        <w:t xml:space="preserve"> (divine omnipotence and absolute moral legitimacy), </w:t>
      </w:r>
      <w:r w:rsidRPr="000B7C0B">
        <w:rPr>
          <w:rFonts w:cs="Times New Roman"/>
          <w:b/>
          <w:bCs/>
          <w:color w:val="000000"/>
          <w:szCs w:val="22"/>
          <w:u w:val="single"/>
        </w:rPr>
        <w:t>has become suicidal, and declared war on itself</w:t>
      </w:r>
      <w:r w:rsidRPr="000B7C0B">
        <w:rPr>
          <w:rFonts w:cs="Times New Roman"/>
          <w:color w:val="000000"/>
          <w:sz w:val="16"/>
          <w:szCs w:val="16"/>
        </w:rPr>
        <w:t xml:space="preserve">. (Baudrillard 2003: 6-7) </w:t>
      </w:r>
      <w:r w:rsidRPr="000B7C0B">
        <w:rPr>
          <w:rFonts w:cs="Times New Roman"/>
          <w:b/>
          <w:bCs/>
          <w:color w:val="000000"/>
          <w:szCs w:val="22"/>
          <w:u w:val="single"/>
        </w:rPr>
        <w:t>In Baudrillard’s</w:t>
      </w:r>
      <w:r w:rsidRPr="000B7C0B">
        <w:rPr>
          <w:rFonts w:cs="Times New Roman"/>
          <w:color w:val="000000"/>
          <w:sz w:val="16"/>
          <w:szCs w:val="16"/>
        </w:rPr>
        <w:t xml:space="preserve"> catastrophic </w:t>
      </w:r>
      <w:r w:rsidRPr="000B7C0B">
        <w:rPr>
          <w:rFonts w:cs="Times New Roman"/>
          <w:b/>
          <w:bCs/>
          <w:color w:val="000000"/>
          <w:szCs w:val="22"/>
          <w:u w:val="single"/>
        </w:rPr>
        <w:t xml:space="preserve">vision </w:t>
      </w:r>
      <w:r w:rsidRPr="000B7C0B">
        <w:rPr>
          <w:rFonts w:cs="Times New Roman"/>
          <w:b/>
          <w:bCs/>
          <w:color w:val="000000"/>
          <w:sz w:val="28"/>
          <w:szCs w:val="28"/>
          <w:u w:val="single"/>
          <w:shd w:val="clear" w:color="auto" w:fill="00FF00"/>
        </w:rPr>
        <w:t>I see a</w:t>
      </w:r>
      <w:r w:rsidRPr="000B7C0B">
        <w:rPr>
          <w:rFonts w:cs="Times New Roman"/>
          <w:color w:val="000000"/>
          <w:sz w:val="16"/>
          <w:szCs w:val="16"/>
        </w:rPr>
        <w:t xml:space="preserve"> new way of thinking subjectivity: </w:t>
      </w:r>
      <w:r w:rsidRPr="000B7C0B">
        <w:rPr>
          <w:rFonts w:cs="Times New Roman"/>
          <w:b/>
          <w:bCs/>
          <w:color w:val="000000"/>
          <w:sz w:val="28"/>
          <w:szCs w:val="28"/>
          <w:u w:val="single"/>
        </w:rPr>
        <w:t xml:space="preserve">a </w:t>
      </w:r>
      <w:r w:rsidRPr="000B7C0B">
        <w:rPr>
          <w:rFonts w:cs="Times New Roman"/>
          <w:b/>
          <w:bCs/>
          <w:color w:val="000000"/>
          <w:sz w:val="28"/>
          <w:szCs w:val="28"/>
          <w:u w:val="single"/>
          <w:shd w:val="clear" w:color="auto" w:fill="00FF00"/>
        </w:rPr>
        <w:t>reversal of the energetic subjectivation that animates the revolutionary theories of the 20th century, and the opening of an implosive theory</w:t>
      </w:r>
      <w:r w:rsidRPr="000B7C0B">
        <w:rPr>
          <w:rFonts w:cs="Times New Roman"/>
          <w:b/>
          <w:bCs/>
          <w:color w:val="000000"/>
          <w:sz w:val="28"/>
          <w:szCs w:val="28"/>
          <w:u w:val="single"/>
        </w:rPr>
        <w:t xml:space="preserve"> of subversion, </w:t>
      </w:r>
      <w:r w:rsidRPr="000B7C0B">
        <w:rPr>
          <w:rFonts w:cs="Times New Roman"/>
          <w:b/>
          <w:bCs/>
          <w:color w:val="000000"/>
          <w:sz w:val="28"/>
          <w:szCs w:val="28"/>
          <w:u w:val="single"/>
          <w:shd w:val="clear" w:color="auto" w:fill="00FF00"/>
        </w:rPr>
        <w:t>based on</w:t>
      </w:r>
      <w:r w:rsidRPr="000B7C0B">
        <w:rPr>
          <w:rFonts w:cs="Times New Roman"/>
          <w:b/>
          <w:bCs/>
          <w:color w:val="000000"/>
          <w:sz w:val="28"/>
          <w:szCs w:val="28"/>
          <w:u w:val="single"/>
        </w:rPr>
        <w:t xml:space="preserve"> depression and </w:t>
      </w:r>
      <w:r w:rsidRPr="000B7C0B">
        <w:rPr>
          <w:rFonts w:cs="Times New Roman"/>
          <w:b/>
          <w:bCs/>
          <w:color w:val="000000"/>
          <w:sz w:val="28"/>
          <w:szCs w:val="28"/>
          <w:u w:val="single"/>
          <w:shd w:val="clear" w:color="auto" w:fill="00FF00"/>
        </w:rPr>
        <w:t>exhaustion</w:t>
      </w:r>
      <w:r w:rsidRPr="000B7C0B">
        <w:rPr>
          <w:rFonts w:cs="Times New Roman"/>
          <w:b/>
          <w:bCs/>
          <w:color w:val="000000"/>
          <w:sz w:val="28"/>
          <w:szCs w:val="28"/>
          <w:u w:val="single"/>
        </w:rPr>
        <w:t xml:space="preserve">. In the activist view </w:t>
      </w:r>
      <w:r w:rsidRPr="000B7C0B">
        <w:rPr>
          <w:rFonts w:cs="Times New Roman"/>
          <w:b/>
          <w:bCs/>
          <w:color w:val="000000"/>
          <w:sz w:val="28"/>
          <w:szCs w:val="28"/>
          <w:u w:val="single"/>
          <w:shd w:val="clear" w:color="auto" w:fill="00FF00"/>
        </w:rPr>
        <w:t>exhaustion</w:t>
      </w:r>
      <w:r w:rsidRPr="000B7C0B">
        <w:rPr>
          <w:rFonts w:cs="Times New Roman"/>
          <w:b/>
          <w:bCs/>
          <w:color w:val="000000"/>
          <w:sz w:val="28"/>
          <w:szCs w:val="28"/>
          <w:u w:val="single"/>
        </w:rPr>
        <w:t xml:space="preserve"> </w:t>
      </w:r>
      <w:r w:rsidRPr="000B7C0B">
        <w:rPr>
          <w:rFonts w:cs="Times New Roman"/>
          <w:b/>
          <w:bCs/>
          <w:color w:val="000000"/>
          <w:sz w:val="28"/>
          <w:szCs w:val="28"/>
          <w:u w:val="single"/>
          <w:shd w:val="clear" w:color="auto" w:fill="00FF00"/>
        </w:rPr>
        <w:t>is</w:t>
      </w:r>
      <w:r w:rsidRPr="000B7C0B">
        <w:rPr>
          <w:rFonts w:cs="Times New Roman"/>
          <w:b/>
          <w:bCs/>
          <w:color w:val="000000"/>
          <w:sz w:val="28"/>
          <w:szCs w:val="28"/>
          <w:u w:val="single"/>
        </w:rPr>
        <w:t xml:space="preserve"> seen as the inability of </w:t>
      </w:r>
      <w:r w:rsidRPr="000B7C0B">
        <w:rPr>
          <w:rFonts w:cs="Times New Roman"/>
          <w:b/>
          <w:bCs/>
          <w:color w:val="000000"/>
          <w:sz w:val="28"/>
          <w:szCs w:val="28"/>
          <w:u w:val="single"/>
          <w:shd w:val="clear" w:color="auto" w:fill="00FF00"/>
        </w:rPr>
        <w:t>the</w:t>
      </w:r>
      <w:r w:rsidRPr="000B7C0B">
        <w:rPr>
          <w:rFonts w:cs="Times New Roman"/>
          <w:b/>
          <w:bCs/>
          <w:color w:val="000000"/>
          <w:sz w:val="28"/>
          <w:szCs w:val="28"/>
          <w:u w:val="single"/>
        </w:rPr>
        <w:t xml:space="preserve"> social body to escape the vicious destiny that capitalism has prepared: </w:t>
      </w:r>
      <w:r w:rsidRPr="000B7C0B">
        <w:rPr>
          <w:rFonts w:cs="Times New Roman"/>
          <w:b/>
          <w:bCs/>
          <w:color w:val="000000"/>
          <w:sz w:val="28"/>
          <w:szCs w:val="28"/>
          <w:u w:val="single"/>
          <w:shd w:val="clear" w:color="auto" w:fill="00FF00"/>
        </w:rPr>
        <w:t>deactivation of the</w:t>
      </w:r>
      <w:r w:rsidRPr="000B7C0B">
        <w:rPr>
          <w:rFonts w:cs="Times New Roman"/>
          <w:b/>
          <w:bCs/>
          <w:color w:val="000000"/>
          <w:sz w:val="28"/>
          <w:szCs w:val="28"/>
          <w:u w:val="single"/>
        </w:rPr>
        <w:t xml:space="preserve"> social </w:t>
      </w:r>
      <w:r w:rsidRPr="000B7C0B">
        <w:rPr>
          <w:rFonts w:cs="Times New Roman"/>
          <w:b/>
          <w:bCs/>
          <w:color w:val="000000"/>
          <w:sz w:val="28"/>
          <w:szCs w:val="28"/>
          <w:u w:val="single"/>
          <w:shd w:val="clear" w:color="auto" w:fill="00FF00"/>
        </w:rPr>
        <w:t>energies that</w:t>
      </w:r>
      <w:r w:rsidRPr="000B7C0B">
        <w:rPr>
          <w:rFonts w:cs="Times New Roman"/>
          <w:b/>
          <w:bCs/>
          <w:color w:val="000000"/>
          <w:sz w:val="28"/>
          <w:szCs w:val="28"/>
          <w:u w:val="single"/>
        </w:rPr>
        <w:t xml:space="preserve"> once upon a time </w:t>
      </w:r>
      <w:r w:rsidRPr="000B7C0B">
        <w:rPr>
          <w:rFonts w:cs="Times New Roman"/>
          <w:b/>
          <w:bCs/>
          <w:color w:val="000000"/>
          <w:sz w:val="28"/>
          <w:szCs w:val="28"/>
          <w:u w:val="single"/>
          <w:shd w:val="clear" w:color="auto" w:fill="00FF00"/>
        </w:rPr>
        <w:t>animated</w:t>
      </w:r>
      <w:r w:rsidRPr="000B7C0B">
        <w:rPr>
          <w:rFonts w:cs="Times New Roman"/>
          <w:b/>
          <w:bCs/>
          <w:color w:val="000000"/>
          <w:sz w:val="28"/>
          <w:szCs w:val="28"/>
          <w:u w:val="single"/>
        </w:rPr>
        <w:t xml:space="preserve"> democracy and political </w:t>
      </w:r>
      <w:r w:rsidRPr="000B7C0B">
        <w:rPr>
          <w:rFonts w:cs="Times New Roman"/>
          <w:b/>
          <w:bCs/>
          <w:color w:val="000000"/>
          <w:sz w:val="28"/>
          <w:szCs w:val="28"/>
          <w:u w:val="single"/>
          <w:shd w:val="clear" w:color="auto" w:fill="00FF00"/>
        </w:rPr>
        <w:t>struggle</w:t>
      </w:r>
      <w:r w:rsidRPr="000B7C0B">
        <w:rPr>
          <w:rFonts w:cs="Times New Roman"/>
          <w:b/>
          <w:bCs/>
          <w:color w:val="000000"/>
          <w:sz w:val="28"/>
          <w:szCs w:val="28"/>
          <w:u w:val="single"/>
        </w:rPr>
        <w:t xml:space="preserve">. But </w:t>
      </w:r>
      <w:r w:rsidRPr="000B7C0B">
        <w:rPr>
          <w:rFonts w:cs="Times New Roman"/>
          <w:b/>
          <w:bCs/>
          <w:color w:val="000000"/>
          <w:sz w:val="28"/>
          <w:szCs w:val="28"/>
          <w:u w:val="single"/>
          <w:shd w:val="clear" w:color="auto" w:fill="00FF00"/>
        </w:rPr>
        <w:t>exhaustion could</w:t>
      </w:r>
      <w:r w:rsidRPr="000B7C0B">
        <w:rPr>
          <w:rFonts w:cs="Times New Roman"/>
          <w:b/>
          <w:bCs/>
          <w:color w:val="000000"/>
          <w:sz w:val="28"/>
          <w:szCs w:val="28"/>
          <w:u w:val="single"/>
        </w:rPr>
        <w:t xml:space="preserve"> also </w:t>
      </w:r>
      <w:r w:rsidRPr="000B7C0B">
        <w:rPr>
          <w:rFonts w:cs="Times New Roman"/>
          <w:b/>
          <w:bCs/>
          <w:color w:val="000000"/>
          <w:sz w:val="28"/>
          <w:szCs w:val="28"/>
          <w:u w:val="single"/>
          <w:shd w:val="clear" w:color="auto" w:fill="00FF00"/>
        </w:rPr>
        <w:t>become the beginning of a</w:t>
      </w:r>
      <w:r w:rsidRPr="000B7C0B">
        <w:rPr>
          <w:rFonts w:cs="Times New Roman"/>
          <w:b/>
          <w:bCs/>
          <w:color w:val="000000"/>
          <w:sz w:val="28"/>
          <w:szCs w:val="28"/>
          <w:u w:val="single"/>
        </w:rPr>
        <w:t xml:space="preserve"> slow </w:t>
      </w:r>
      <w:r w:rsidRPr="000B7C0B">
        <w:rPr>
          <w:rFonts w:cs="Times New Roman"/>
          <w:b/>
          <w:bCs/>
          <w:color w:val="000000"/>
          <w:sz w:val="28"/>
          <w:szCs w:val="28"/>
          <w:u w:val="single"/>
          <w:shd w:val="clear" w:color="auto" w:fill="00FF00"/>
        </w:rPr>
        <w:t>movement</w:t>
      </w:r>
      <w:r w:rsidRPr="000B7C0B">
        <w:rPr>
          <w:rFonts w:cs="Times New Roman"/>
          <w:b/>
          <w:bCs/>
          <w:color w:val="000000"/>
          <w:sz w:val="28"/>
          <w:szCs w:val="28"/>
          <w:u w:val="single"/>
        </w:rPr>
        <w:t xml:space="preserve"> towards a “wu wei” civilization, </w:t>
      </w:r>
      <w:r w:rsidRPr="000B7C0B">
        <w:rPr>
          <w:rFonts w:cs="Times New Roman"/>
          <w:b/>
          <w:bCs/>
          <w:color w:val="000000"/>
          <w:sz w:val="28"/>
          <w:szCs w:val="28"/>
          <w:u w:val="single"/>
          <w:shd w:val="clear" w:color="auto" w:fill="00FF00"/>
        </w:rPr>
        <w:t>based on the withdrawal, and frugal expectations of life and consumption.</w:t>
      </w:r>
      <w:r w:rsidRPr="000B7C0B">
        <w:rPr>
          <w:rFonts w:cs="Times New Roman"/>
          <w:color w:val="000000"/>
          <w:sz w:val="16"/>
          <w:szCs w:val="16"/>
          <w:shd w:val="clear" w:color="auto" w:fill="00FF00"/>
        </w:rPr>
        <w:t xml:space="preserve"> </w:t>
      </w:r>
      <w:r w:rsidRPr="000B7C0B">
        <w:rPr>
          <w:rFonts w:cs="Times New Roman"/>
          <w:b/>
          <w:bCs/>
          <w:color w:val="000000"/>
          <w:sz w:val="28"/>
          <w:szCs w:val="28"/>
          <w:u w:val="single"/>
          <w:shd w:val="clear" w:color="auto" w:fill="00FF00"/>
        </w:rPr>
        <w:t>Radicalism could abandon</w:t>
      </w:r>
      <w:r w:rsidRPr="000B7C0B">
        <w:rPr>
          <w:rFonts w:cs="Times New Roman"/>
          <w:color w:val="000000"/>
          <w:sz w:val="16"/>
          <w:szCs w:val="16"/>
        </w:rPr>
        <w:t xml:space="preserve"> the mode of </w:t>
      </w:r>
      <w:r w:rsidRPr="000B7C0B">
        <w:rPr>
          <w:rFonts w:cs="Times New Roman"/>
          <w:b/>
          <w:bCs/>
          <w:color w:val="000000"/>
          <w:sz w:val="28"/>
          <w:szCs w:val="28"/>
          <w:u w:val="single"/>
          <w:shd w:val="clear" w:color="auto" w:fill="00FF00"/>
        </w:rPr>
        <w:t>activism, and adopt</w:t>
      </w:r>
      <w:r w:rsidRPr="000B7C0B">
        <w:rPr>
          <w:rFonts w:cs="Times New Roman"/>
          <w:color w:val="000000"/>
          <w:sz w:val="16"/>
          <w:szCs w:val="16"/>
        </w:rPr>
        <w:t xml:space="preserve"> the mode of </w:t>
      </w:r>
      <w:r w:rsidRPr="000B7C0B">
        <w:rPr>
          <w:rFonts w:cs="Times New Roman"/>
          <w:b/>
          <w:bCs/>
          <w:color w:val="000000"/>
          <w:sz w:val="28"/>
          <w:szCs w:val="28"/>
          <w:u w:val="single"/>
          <w:shd w:val="clear" w:color="auto" w:fill="00FF00"/>
        </w:rPr>
        <w:t>passivity</w:t>
      </w:r>
      <w:r w:rsidRPr="000B7C0B">
        <w:rPr>
          <w:rFonts w:cs="Times New Roman"/>
          <w:b/>
          <w:bCs/>
          <w:color w:val="000000"/>
          <w:sz w:val="28"/>
          <w:szCs w:val="28"/>
          <w:u w:val="single"/>
        </w:rPr>
        <w:t xml:space="preserve">. A </w:t>
      </w:r>
      <w:r w:rsidRPr="000B7C0B">
        <w:rPr>
          <w:rFonts w:cs="Times New Roman"/>
          <w:b/>
          <w:bCs/>
          <w:color w:val="000000"/>
          <w:sz w:val="28"/>
          <w:szCs w:val="28"/>
          <w:u w:val="single"/>
          <w:shd w:val="clear" w:color="auto" w:fill="00FF00"/>
        </w:rPr>
        <w:t>radical passivity would</w:t>
      </w:r>
      <w:r w:rsidRPr="000B7C0B">
        <w:rPr>
          <w:rFonts w:cs="Times New Roman"/>
          <w:b/>
          <w:bCs/>
          <w:color w:val="000000"/>
          <w:sz w:val="28"/>
          <w:szCs w:val="28"/>
          <w:u w:val="single"/>
        </w:rPr>
        <w:t xml:space="preserve"> definitely </w:t>
      </w:r>
      <w:r w:rsidRPr="000B7C0B">
        <w:rPr>
          <w:rFonts w:cs="Times New Roman"/>
          <w:b/>
          <w:bCs/>
          <w:color w:val="000000"/>
          <w:sz w:val="28"/>
          <w:szCs w:val="28"/>
          <w:u w:val="single"/>
          <w:shd w:val="clear" w:color="auto" w:fill="00FF00"/>
        </w:rPr>
        <w:t>threaten</w:t>
      </w:r>
      <w:r w:rsidRPr="000B7C0B">
        <w:rPr>
          <w:rFonts w:cs="Times New Roman"/>
          <w:b/>
          <w:bCs/>
          <w:color w:val="000000"/>
          <w:sz w:val="28"/>
          <w:szCs w:val="28"/>
          <w:u w:val="single"/>
        </w:rPr>
        <w:t xml:space="preserve"> the ethos of </w:t>
      </w:r>
      <w:r w:rsidRPr="000B7C0B">
        <w:rPr>
          <w:rFonts w:cs="Times New Roman"/>
          <w:b/>
          <w:bCs/>
          <w:color w:val="000000"/>
          <w:sz w:val="28"/>
          <w:szCs w:val="28"/>
          <w:u w:val="single"/>
          <w:shd w:val="clear" w:color="auto" w:fill="00FF00"/>
        </w:rPr>
        <w:t>relentless productivity</w:t>
      </w:r>
      <w:r w:rsidRPr="000B7C0B">
        <w:rPr>
          <w:rFonts w:cs="Times New Roman"/>
          <w:b/>
          <w:bCs/>
          <w:color w:val="000000"/>
          <w:sz w:val="28"/>
          <w:szCs w:val="28"/>
          <w:u w:val="single"/>
        </w:rPr>
        <w:t xml:space="preserve"> that neoliberal politics has imposed. The mother of all the bubbles, </w:t>
      </w:r>
      <w:r w:rsidRPr="000B7C0B">
        <w:rPr>
          <w:rFonts w:cs="Times New Roman"/>
          <w:b/>
          <w:bCs/>
          <w:color w:val="000000"/>
          <w:sz w:val="28"/>
          <w:szCs w:val="28"/>
          <w:u w:val="single"/>
          <w:shd w:val="clear" w:color="auto" w:fill="00FF00"/>
        </w:rPr>
        <w:t>the work bubble, would finally deflate</w:t>
      </w:r>
      <w:r w:rsidRPr="000B7C0B">
        <w:rPr>
          <w:rFonts w:cs="Times New Roman"/>
          <w:b/>
          <w:bCs/>
          <w:color w:val="000000"/>
          <w:sz w:val="28"/>
          <w:szCs w:val="28"/>
          <w:u w:val="single"/>
        </w:rPr>
        <w:t>. We have been working too much during the last three or four centuries, and outrageously too much during the last thirty years</w:t>
      </w:r>
      <w:r w:rsidRPr="000B7C0B">
        <w:rPr>
          <w:rFonts w:cs="Times New Roman"/>
          <w:b/>
          <w:bCs/>
          <w:color w:val="000000"/>
          <w:sz w:val="28"/>
          <w:szCs w:val="28"/>
          <w:u w:val="single"/>
          <w:shd w:val="clear" w:color="auto" w:fill="00FF00"/>
        </w:rPr>
        <w:t>. The current depression could be the beginning of a massive abandonment of competition, consumerist drive, and of dependence on work</w:t>
      </w:r>
      <w:r w:rsidRPr="000B7C0B">
        <w:rPr>
          <w:rFonts w:cs="Times New Roman"/>
          <w:b/>
          <w:bCs/>
          <w:color w:val="000000"/>
          <w:szCs w:val="22"/>
          <w:u w:val="single"/>
        </w:rPr>
        <w:t>.</w:t>
      </w:r>
      <w:r w:rsidRPr="000B7C0B">
        <w:rPr>
          <w:rFonts w:cs="Times New Roman"/>
          <w:color w:val="000000"/>
          <w:sz w:val="16"/>
          <w:szCs w:val="16"/>
        </w:rPr>
        <w:t xml:space="preserve"> Actually, if we think of the geopolitical struggle of the first decade – the struggle between Western domination and jihadist Islam – we recognize that </w:t>
      </w:r>
      <w:r w:rsidRPr="000B7C0B">
        <w:rPr>
          <w:rFonts w:cs="Times New Roman"/>
          <w:b/>
          <w:bCs/>
          <w:color w:val="000000"/>
          <w:sz w:val="28"/>
          <w:szCs w:val="28"/>
          <w:u w:val="single"/>
          <w:shd w:val="clear" w:color="auto" w:fill="00FF00"/>
        </w:rPr>
        <w:t>the most powerful weapon has been suicide</w:t>
      </w:r>
      <w:r w:rsidRPr="000B7C0B">
        <w:rPr>
          <w:rFonts w:cs="Times New Roman"/>
          <w:b/>
          <w:bCs/>
          <w:color w:val="000000"/>
          <w:szCs w:val="22"/>
          <w:u w:val="single"/>
          <w:shd w:val="clear" w:color="auto" w:fill="00FF00"/>
        </w:rPr>
        <w:t>.</w:t>
      </w:r>
      <w:r w:rsidRPr="000B7C0B">
        <w:rPr>
          <w:rFonts w:cs="Times New Roman"/>
          <w:b/>
          <w:bCs/>
          <w:color w:val="000000"/>
          <w:szCs w:val="22"/>
          <w:u w:val="single"/>
        </w:rPr>
        <w:t xml:space="preserve"> </w:t>
      </w:r>
      <w:r w:rsidRPr="000B7C0B">
        <w:rPr>
          <w:rFonts w:cs="Times New Roman"/>
          <w:color w:val="000000"/>
          <w:sz w:val="16"/>
          <w:szCs w:val="16"/>
        </w:rPr>
        <w:t>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w:t>
      </w:r>
      <w:r w:rsidRPr="000B7C0B">
        <w:rPr>
          <w:rFonts w:cs="Times New Roman"/>
          <w:b/>
          <w:bCs/>
          <w:color w:val="000000"/>
          <w:szCs w:val="22"/>
          <w:u w:val="single"/>
          <w:shd w:val="clear" w:color="auto" w:fill="00FF00"/>
        </w:rPr>
        <w:t>.</w:t>
      </w:r>
      <w:r w:rsidRPr="000B7C0B">
        <w:rPr>
          <w:rFonts w:cs="Times New Roman"/>
          <w:b/>
          <w:bCs/>
          <w:color w:val="000000"/>
          <w:sz w:val="28"/>
          <w:szCs w:val="28"/>
          <w:u w:val="single"/>
          <w:shd w:val="clear" w:color="auto" w:fill="00FF00"/>
        </w:rPr>
        <w:t xml:space="preserve"> Is it possible to divert this implosive trend</w:t>
      </w:r>
      <w:r w:rsidRPr="000B7C0B">
        <w:rPr>
          <w:rFonts w:cs="Times New Roman"/>
          <w:b/>
          <w:bCs/>
          <w:color w:val="000000"/>
          <w:sz w:val="28"/>
          <w:szCs w:val="28"/>
          <w:u w:val="single"/>
        </w:rPr>
        <w:t xml:space="preserve"> from the direction of death, murder, and suicide</w:t>
      </w:r>
      <w:r w:rsidRPr="000B7C0B">
        <w:rPr>
          <w:rFonts w:cs="Times New Roman"/>
          <w:b/>
          <w:bCs/>
          <w:color w:val="000000"/>
          <w:sz w:val="28"/>
          <w:szCs w:val="28"/>
          <w:u w:val="single"/>
          <w:shd w:val="clear" w:color="auto" w:fill="00FF00"/>
        </w:rPr>
        <w:t>, towards</w:t>
      </w:r>
      <w:r w:rsidRPr="000B7C0B">
        <w:rPr>
          <w:rFonts w:cs="Times New Roman"/>
          <w:b/>
          <w:bCs/>
          <w:color w:val="000000"/>
          <w:sz w:val="28"/>
          <w:szCs w:val="28"/>
          <w:u w:val="single"/>
        </w:rPr>
        <w:t xml:space="preserve"> a new kind of </w:t>
      </w:r>
      <w:r w:rsidRPr="000B7C0B">
        <w:rPr>
          <w:rFonts w:cs="Times New Roman"/>
          <w:b/>
          <w:bCs/>
          <w:color w:val="000000"/>
          <w:sz w:val="28"/>
          <w:szCs w:val="28"/>
          <w:u w:val="single"/>
          <w:shd w:val="clear" w:color="auto" w:fill="00FF00"/>
        </w:rPr>
        <w:t>autonomy, social creativity and</w:t>
      </w:r>
      <w:r w:rsidRPr="000B7C0B">
        <w:rPr>
          <w:rFonts w:cs="Times New Roman"/>
          <w:b/>
          <w:bCs/>
          <w:color w:val="000000"/>
          <w:sz w:val="28"/>
          <w:szCs w:val="28"/>
          <w:u w:val="single"/>
        </w:rPr>
        <w:t xml:space="preserve"> of </w:t>
      </w:r>
      <w:r w:rsidRPr="000B7C0B">
        <w:rPr>
          <w:rFonts w:cs="Times New Roman"/>
          <w:b/>
          <w:bCs/>
          <w:color w:val="000000"/>
          <w:sz w:val="28"/>
          <w:szCs w:val="28"/>
          <w:u w:val="single"/>
          <w:shd w:val="clear" w:color="auto" w:fill="00FF00"/>
        </w:rPr>
        <w:t>life</w:t>
      </w:r>
      <w:r w:rsidRPr="000B7C0B">
        <w:rPr>
          <w:rFonts w:cs="Times New Roman"/>
          <w:b/>
          <w:bCs/>
          <w:color w:val="000000"/>
          <w:sz w:val="28"/>
          <w:szCs w:val="28"/>
          <w:u w:val="single"/>
        </w:rPr>
        <w:t>?</w:t>
      </w:r>
      <w:r w:rsidRPr="000B7C0B">
        <w:rPr>
          <w:rFonts w:cs="Times New Roman"/>
          <w:color w:val="000000"/>
          <w:sz w:val="16"/>
          <w:szCs w:val="16"/>
        </w:rPr>
        <w:t xml:space="preserve"> I think that </w:t>
      </w:r>
      <w:r w:rsidRPr="000B7C0B">
        <w:rPr>
          <w:rFonts w:cs="Times New Roman"/>
          <w:b/>
          <w:bCs/>
          <w:color w:val="000000"/>
          <w:sz w:val="28"/>
          <w:szCs w:val="28"/>
          <w:u w:val="single"/>
          <w:shd w:val="clear" w:color="auto" w:fill="00FF00"/>
        </w:rPr>
        <w:t>it is possible only if we start from exhaustion, if we emphasize the creative side of withdrawal.</w:t>
      </w:r>
      <w:r w:rsidRPr="000B7C0B">
        <w:rPr>
          <w:rFonts w:cs="Times New Roman"/>
          <w:color w:val="000000"/>
          <w:sz w:val="16"/>
          <w:szCs w:val="16"/>
        </w:rPr>
        <w:t xml:space="preserve"> The exchange between life and money could be deserted, and </w:t>
      </w:r>
      <w:r w:rsidRPr="000B7C0B">
        <w:rPr>
          <w:rFonts w:cs="Times New Roman"/>
          <w:b/>
          <w:bCs/>
          <w:color w:val="000000"/>
          <w:sz w:val="28"/>
          <w:szCs w:val="28"/>
          <w:u w:val="single"/>
          <w:shd w:val="clear" w:color="auto" w:fill="00FF00"/>
        </w:rPr>
        <w:t>exhaustion could give way to a huge wave of withdrawal from the sphere of economic exchange. A new refrain could emerge</w:t>
      </w:r>
      <w:r w:rsidRPr="000B7C0B">
        <w:rPr>
          <w:rFonts w:cs="Times New Roman"/>
          <w:b/>
          <w:bCs/>
          <w:color w:val="000000"/>
          <w:sz w:val="28"/>
          <w:szCs w:val="28"/>
          <w:u w:val="single"/>
        </w:rPr>
        <w:t xml:space="preserve"> in that moment, </w:t>
      </w:r>
      <w:r w:rsidRPr="000B7C0B">
        <w:rPr>
          <w:rFonts w:cs="Times New Roman"/>
          <w:b/>
          <w:bCs/>
          <w:color w:val="000000"/>
          <w:sz w:val="28"/>
          <w:szCs w:val="28"/>
          <w:u w:val="single"/>
          <w:shd w:val="clear" w:color="auto" w:fill="00FF00"/>
        </w:rPr>
        <w:t>and wipe out the law of economic growth. The self-organization of the general intellect could abandon the law of accumulation and growth, and start a new concatenation, where collective intelligence is only subjected to the common good</w:t>
      </w:r>
      <w:r w:rsidRPr="000B7C0B">
        <w:rPr>
          <w:rFonts w:cs="Times New Roman"/>
          <w:b/>
          <w:bCs/>
          <w:color w:val="000000"/>
          <w:szCs w:val="22"/>
          <w:u w:val="single"/>
          <w:shd w:val="clear" w:color="auto" w:fill="00FF00"/>
        </w:rPr>
        <w:t>.</w:t>
      </w:r>
      <w:r w:rsidRPr="000B7C0B">
        <w:rPr>
          <w:rFonts w:cs="Times New Roman"/>
          <w:color w:val="000000"/>
          <w:sz w:val="16"/>
          <w:szCs w:val="16"/>
        </w:rPr>
        <w:t xml:space="preserve"> The global recession started officially in September 2008 and lasted officially until the summer of 2009. Since the summer of 2009 the official truth in the media, in political statements, in economic talk was: recovery.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Finance is no longer a mere tool of capitalist growth. The financialization of capitalism has made finance the very ground of accumulation,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w:t>
      </w:r>
      <w:r w:rsidRPr="000B7C0B">
        <w:rPr>
          <w:rFonts w:cs="Times New Roman"/>
          <w:b/>
          <w:bCs/>
          <w:color w:val="000000"/>
          <w:szCs w:val="22"/>
          <w:u w:val="single"/>
        </w:rPr>
        <w:t xml:space="preserve">Industrial capitalism could not grow if society did not grow. Nowadays we must accept the idea that </w:t>
      </w:r>
      <w:r w:rsidRPr="000B7C0B">
        <w:rPr>
          <w:rFonts w:cs="Times New Roman"/>
          <w:b/>
          <w:bCs/>
          <w:color w:val="000000"/>
          <w:sz w:val="28"/>
          <w:szCs w:val="28"/>
          <w:u w:val="single"/>
          <w:shd w:val="clear" w:color="auto" w:fill="00FF00"/>
        </w:rPr>
        <w:t>financial capitalism can recover and thrive without social recovery. Social life has become</w:t>
      </w:r>
      <w:r w:rsidRPr="000B7C0B">
        <w:rPr>
          <w:rFonts w:cs="Times New Roman"/>
          <w:b/>
          <w:bCs/>
          <w:color w:val="000000"/>
          <w:sz w:val="28"/>
          <w:szCs w:val="28"/>
          <w:u w:val="single"/>
        </w:rPr>
        <w:t xml:space="preserve"> residual, redundant, </w:t>
      </w:r>
      <w:r w:rsidRPr="000B7C0B">
        <w:rPr>
          <w:rFonts w:cs="Times New Roman"/>
          <w:b/>
          <w:bCs/>
          <w:color w:val="000000"/>
          <w:sz w:val="28"/>
          <w:szCs w:val="28"/>
          <w:u w:val="single"/>
          <w:shd w:val="clear" w:color="auto" w:fill="00FF00"/>
        </w:rPr>
        <w:t>irrelevant. The financial cycle is bleeding the social environment dry: sucking energies, resources, and the future. And giving nothing back.</w:t>
      </w:r>
      <w:r w:rsidRPr="000B7C0B">
        <w:rPr>
          <w:rFonts w:cs="Times New Roman"/>
          <w:b/>
          <w:bCs/>
          <w:color w:val="000000"/>
          <w:szCs w:val="22"/>
          <w:u w:val="single"/>
        </w:rPr>
        <w:t xml:space="preserve"> Recovery of the financial process of valorization of capital is totally separated from the cycle of material production and social demand. Financial capitalism has obtained autonomy from social life. Let’s consider the political side of the same problem: once upon a time </w:t>
      </w:r>
      <w:r w:rsidRPr="000B7C0B">
        <w:rPr>
          <w:rFonts w:cs="Times New Roman"/>
          <w:b/>
          <w:bCs/>
          <w:color w:val="000000"/>
          <w:szCs w:val="22"/>
          <w:u w:val="single"/>
          <w:shd w:val="clear" w:color="auto" w:fill="00FF00"/>
        </w:rPr>
        <w:t>w</w:t>
      </w:r>
      <w:r w:rsidRPr="000B7C0B">
        <w:rPr>
          <w:rFonts w:cs="Times New Roman"/>
          <w:b/>
          <w:bCs/>
          <w:color w:val="000000"/>
          <w:sz w:val="28"/>
          <w:szCs w:val="28"/>
          <w:u w:val="single"/>
          <w:shd w:val="clear" w:color="auto" w:fill="00FF00"/>
        </w:rPr>
        <w:t>hen society was suffering the blows of recession, workers reacted with strikes</w:t>
      </w:r>
      <w:r w:rsidRPr="000B7C0B">
        <w:rPr>
          <w:rFonts w:cs="Times New Roman"/>
          <w:b/>
          <w:bCs/>
          <w:color w:val="000000"/>
          <w:sz w:val="28"/>
          <w:szCs w:val="28"/>
          <w:u w:val="single"/>
        </w:rPr>
        <w:t>, struggle and political organization</w:t>
      </w:r>
      <w:r w:rsidRPr="000B7C0B">
        <w:rPr>
          <w:rFonts w:cs="Times New Roman"/>
          <w:b/>
          <w:bCs/>
          <w:color w:val="000000"/>
          <w:sz w:val="28"/>
          <w:szCs w:val="28"/>
          <w:u w:val="single"/>
          <w:shd w:val="clear" w:color="auto" w:fill="00FF00"/>
        </w:rPr>
        <w:t>, and forced state intervention</w:t>
      </w:r>
      <w:r w:rsidRPr="000B7C0B">
        <w:rPr>
          <w:rFonts w:cs="Times New Roman"/>
          <w:b/>
          <w:bCs/>
          <w:color w:val="000000"/>
          <w:sz w:val="28"/>
          <w:szCs w:val="28"/>
          <w:u w:val="single"/>
        </w:rPr>
        <w:t xml:space="preserve"> in order to increase demand. </w:t>
      </w:r>
      <w:r w:rsidRPr="000B7C0B">
        <w:rPr>
          <w:rFonts w:cs="Times New Roman"/>
          <w:color w:val="000000"/>
          <w:sz w:val="16"/>
          <w:szCs w:val="16"/>
        </w:rPr>
        <w:t xml:space="preserve">Industrial growth needed mass consumption and social stability. </w:t>
      </w:r>
      <w:r w:rsidRPr="000B7C0B">
        <w:rPr>
          <w:rFonts w:cs="Times New Roman"/>
          <w:b/>
          <w:bCs/>
          <w:color w:val="000000"/>
          <w:sz w:val="28"/>
          <w:szCs w:val="28"/>
          <w:u w:val="single"/>
          <w:shd w:val="clear" w:color="auto" w:fill="00FF00"/>
        </w:rPr>
        <w:t>What is</w:t>
      </w:r>
      <w:r w:rsidRPr="000B7C0B">
        <w:rPr>
          <w:rFonts w:cs="Times New Roman"/>
          <w:b/>
          <w:bCs/>
          <w:color w:val="000000"/>
          <w:sz w:val="28"/>
          <w:szCs w:val="28"/>
          <w:u w:val="single"/>
        </w:rPr>
        <w:t xml:space="preserve"> impressive in </w:t>
      </w:r>
      <w:r w:rsidRPr="000B7C0B">
        <w:rPr>
          <w:rFonts w:cs="Times New Roman"/>
          <w:b/>
          <w:bCs/>
          <w:color w:val="000000"/>
          <w:sz w:val="28"/>
          <w:szCs w:val="28"/>
          <w:u w:val="single"/>
          <w:shd w:val="clear" w:color="auto" w:fill="00FF00"/>
        </w:rPr>
        <w:t>the ongoing crisis</w:t>
      </w:r>
      <w:r w:rsidRPr="000B7C0B">
        <w:rPr>
          <w:rFonts w:cs="Times New Roman"/>
          <w:b/>
          <w:bCs/>
          <w:color w:val="000000"/>
          <w:sz w:val="28"/>
          <w:szCs w:val="28"/>
          <w:u w:val="single"/>
        </w:rPr>
        <w:t xml:space="preserve">, on the contrary, </w:t>
      </w:r>
      <w:r w:rsidRPr="000B7C0B">
        <w:rPr>
          <w:rFonts w:cs="Times New Roman"/>
          <w:b/>
          <w:bCs/>
          <w:color w:val="000000"/>
          <w:sz w:val="28"/>
          <w:szCs w:val="28"/>
          <w:u w:val="single"/>
          <w:shd w:val="clear" w:color="auto" w:fill="00FF00"/>
        </w:rPr>
        <w:t>is the widespread passivity of the workers, their inability to unionize</w:t>
      </w:r>
      <w:r w:rsidRPr="000B7C0B">
        <w:rPr>
          <w:rFonts w:cs="Times New Roman"/>
          <w:b/>
          <w:bCs/>
          <w:color w:val="000000"/>
          <w:szCs w:val="22"/>
          <w:u w:val="single"/>
        </w:rPr>
        <w:t>.</w:t>
      </w:r>
      <w:r w:rsidRPr="000B7C0B">
        <w:rPr>
          <w:rFonts w:cs="Times New Roman"/>
          <w:color w:val="000000"/>
          <w:sz w:val="16"/>
          <w:szCs w:val="16"/>
        </w:rPr>
        <w:t xml:space="preserve"> The political trend in Europe is the meltdown of leftist parties and the labor movement. In the US, Obama is daily attacked by racist and populist mobs, but no progressive social movement is emerging. 1.2 million people have had their mortgages foreclosed upon and lost their houses following the sub-prime swindle, but no organized reaction has surfaced. </w:t>
      </w:r>
      <w:r w:rsidRPr="000B7C0B">
        <w:rPr>
          <w:rFonts w:cs="Times New Roman"/>
          <w:b/>
          <w:bCs/>
          <w:color w:val="000000"/>
          <w:sz w:val="28"/>
          <w:szCs w:val="28"/>
          <w:u w:val="single"/>
        </w:rPr>
        <w:t xml:space="preserve">People suffer and cry alone. In the old time of industrial capitalism, the working class could fight against a target that was precisely identified: </w:t>
      </w:r>
      <w:r w:rsidRPr="000B7C0B">
        <w:rPr>
          <w:rFonts w:cs="Times New Roman"/>
          <w:color w:val="000000"/>
          <w:sz w:val="16"/>
          <w:szCs w:val="16"/>
        </w:rPr>
        <w:t xml:space="preserve">the boss, the entrepreneur who was the owner of material things like the factory, and of the product of his laborers. </w:t>
      </w:r>
      <w:r w:rsidRPr="000B7C0B">
        <w:rPr>
          <w:rFonts w:cs="Times New Roman"/>
          <w:b/>
          <w:bCs/>
          <w:color w:val="000000"/>
          <w:sz w:val="28"/>
          <w:szCs w:val="28"/>
          <w:u w:val="single"/>
        </w:rPr>
        <w:t xml:space="preserve">Nowadays </w:t>
      </w:r>
      <w:r w:rsidRPr="000B7C0B">
        <w:rPr>
          <w:rFonts w:cs="Times New Roman"/>
          <w:b/>
          <w:bCs/>
          <w:color w:val="000000"/>
          <w:sz w:val="28"/>
          <w:szCs w:val="28"/>
          <w:u w:val="single"/>
          <w:shd w:val="clear" w:color="auto" w:fill="00FF00"/>
        </w:rPr>
        <w:t>the boss</w:t>
      </w:r>
      <w:r w:rsidRPr="000B7C0B">
        <w:rPr>
          <w:rFonts w:cs="Times New Roman"/>
          <w:color w:val="000000"/>
          <w:sz w:val="16"/>
          <w:szCs w:val="16"/>
        </w:rPr>
        <w:t xml:space="preserve"> has vanished. He </w:t>
      </w:r>
      <w:r w:rsidRPr="000B7C0B">
        <w:rPr>
          <w:rFonts w:cs="Times New Roman"/>
          <w:b/>
          <w:bCs/>
          <w:color w:val="000000"/>
          <w:sz w:val="28"/>
          <w:szCs w:val="28"/>
          <w:u w:val="single"/>
          <w:shd w:val="clear" w:color="auto" w:fill="00FF00"/>
        </w:rPr>
        <w:t>is fragmented into billions of financial segments</w:t>
      </w:r>
      <w:r w:rsidRPr="000B7C0B">
        <w:rPr>
          <w:rFonts w:cs="Times New Roman"/>
          <w:b/>
          <w:bCs/>
          <w:color w:val="000000"/>
          <w:sz w:val="28"/>
          <w:szCs w:val="28"/>
          <w:u w:val="single"/>
        </w:rPr>
        <w:t>, and disseminated into millions of financial agents scattered all around the world</w:t>
      </w:r>
      <w:r w:rsidRPr="000B7C0B">
        <w:rPr>
          <w:rFonts w:cs="Times New Roman"/>
          <w:color w:val="000000"/>
          <w:sz w:val="16"/>
          <w:szCs w:val="16"/>
        </w:rPr>
        <w:t xml:space="preserve">. The </w:t>
      </w:r>
      <w:r w:rsidRPr="000B7C0B">
        <w:rPr>
          <w:rFonts w:cs="Times New Roman"/>
          <w:b/>
          <w:bCs/>
          <w:color w:val="000000"/>
          <w:sz w:val="28"/>
          <w:szCs w:val="28"/>
          <w:u w:val="single"/>
          <w:shd w:val="clear" w:color="auto" w:fill="00FF00"/>
        </w:rPr>
        <w:t>workers</w:t>
      </w:r>
      <w:r w:rsidRPr="000B7C0B">
        <w:rPr>
          <w:rFonts w:cs="Times New Roman"/>
          <w:color w:val="000000"/>
          <w:sz w:val="16"/>
          <w:szCs w:val="16"/>
        </w:rPr>
        <w:t xml:space="preserve"> themselves are part of recombinant financial capital. They are expecting future revenues from their pension fund investments. They own stock options in the enterprise exploiting their labor. They </w:t>
      </w:r>
      <w:r w:rsidRPr="000B7C0B">
        <w:rPr>
          <w:rFonts w:cs="Times New Roman"/>
          <w:b/>
          <w:bCs/>
          <w:color w:val="000000"/>
          <w:sz w:val="28"/>
          <w:szCs w:val="28"/>
          <w:u w:val="single"/>
          <w:shd w:val="clear" w:color="auto" w:fill="00FF00"/>
        </w:rPr>
        <w:t>are hooked up, like a fly in a spider web, and if they move, they get strangled, but if they don’t move, the spider will suck their life from them.</w:t>
      </w:r>
      <w:r w:rsidRPr="000B7C0B">
        <w:rPr>
          <w:rFonts w:cs="Times New Roman"/>
          <w:b/>
          <w:bCs/>
          <w:color w:val="000000"/>
          <w:szCs w:val="22"/>
          <w:u w:val="single"/>
        </w:rPr>
        <w:t xml:space="preserve"> Society may rot, fall apart, agonize. It is not going to affect the political and economic stability of capitalism.</w:t>
      </w:r>
      <w:r w:rsidRPr="000B7C0B">
        <w:rPr>
          <w:rFonts w:cs="Times New Roman"/>
          <w:color w:val="000000"/>
          <w:sz w:val="16"/>
          <w:szCs w:val="16"/>
        </w:rPr>
        <w:t xml:space="preserve"> What is called economic recovery is a new round of social devastation. So the recession is over, capitalism is recovering. Nonetheless, unemployment is rising and misery is spreading. This means that financial capitalism is autonomous from society. </w:t>
      </w:r>
      <w:r w:rsidRPr="000B7C0B">
        <w:rPr>
          <w:rFonts w:cs="Times New Roman"/>
          <w:b/>
          <w:bCs/>
          <w:color w:val="000000"/>
          <w:sz w:val="28"/>
          <w:szCs w:val="28"/>
          <w:u w:val="single"/>
        </w:rPr>
        <w:t>Capitalism doesn’t need workers: it just needs cellular fractals of labor, underpaid, precarious, de-personalised. Fragments of impersonal nervous energy, recombined by the network. The crisis is going to push forward technological change, and the substitution of human labor with machines</w:t>
      </w:r>
      <w:r w:rsidRPr="000B7C0B">
        <w:rPr>
          <w:rFonts w:cs="Times New Roman"/>
          <w:color w:val="000000"/>
          <w:sz w:val="16"/>
          <w:szCs w:val="16"/>
        </w:rPr>
        <w:t xml:space="preserve">. The employment rate is not going to rise in the future, and productivity will increase. A shrinking number of workers will be forced to produce more and more, and to work overtime. </w:t>
      </w:r>
      <w:r w:rsidRPr="000B7C0B">
        <w:rPr>
          <w:rFonts w:cs="Times New Roman"/>
          <w:b/>
          <w:bCs/>
          <w:color w:val="000000"/>
          <w:sz w:val="28"/>
          <w:szCs w:val="28"/>
          <w:u w:val="single"/>
        </w:rPr>
        <w:t>The real bubble is the work bubbl</w:t>
      </w:r>
      <w:r w:rsidRPr="000B7C0B">
        <w:rPr>
          <w:rFonts w:cs="Times New Roman"/>
          <w:b/>
          <w:bCs/>
          <w:color w:val="000000"/>
          <w:szCs w:val="22"/>
          <w:u w:val="single"/>
        </w:rPr>
        <w:t>e</w:t>
      </w:r>
      <w:r w:rsidRPr="000B7C0B">
        <w:rPr>
          <w:rFonts w:cs="Times New Roman"/>
          <w:color w:val="000000"/>
          <w:sz w:val="16"/>
          <w:szCs w:val="16"/>
        </w:rPr>
        <w:t xml:space="preserve">. We have been working too much; we are still working too much. The human race does not need more goods, it needs a redistribution of existing goods, an intelligent application of technology and a worldwide cut in the lifetime dedicated to labor. </w:t>
      </w:r>
      <w:r w:rsidRPr="000B7C0B">
        <w:rPr>
          <w:rFonts w:cs="Times New Roman"/>
          <w:b/>
          <w:bCs/>
          <w:color w:val="000000"/>
          <w:sz w:val="28"/>
          <w:szCs w:val="28"/>
          <w:u w:val="single"/>
        </w:rPr>
        <w:t>Social energies have to be freed from labor dependence, and returned to the field of social affection, education, and therapy. We should t</w:t>
      </w:r>
      <w:r w:rsidRPr="000B7C0B">
        <w:rPr>
          <w:rFonts w:cs="Times New Roman"/>
          <w:b/>
          <w:bCs/>
          <w:color w:val="000000"/>
          <w:szCs w:val="22"/>
          <w:u w:val="single"/>
        </w:rPr>
        <w:t>ake seriously the concept of autonomy.</w:t>
      </w:r>
      <w:r w:rsidRPr="000B7C0B">
        <w:rPr>
          <w:rFonts w:cs="Times New Roman"/>
          <w:color w:val="000000"/>
          <w:sz w:val="16"/>
          <w:szCs w:val="16"/>
        </w:rPr>
        <w:t xml:space="preserve"> In the present condition autonomy means exodus from the domain of economic law: Out-onomy, </w:t>
      </w:r>
      <w:r w:rsidRPr="000B7C0B">
        <w:rPr>
          <w:rFonts w:cs="Times New Roman"/>
          <w:b/>
          <w:bCs/>
          <w:color w:val="000000"/>
          <w:sz w:val="28"/>
          <w:szCs w:val="28"/>
          <w:u w:val="single"/>
        </w:rPr>
        <w:t>abandonment of the field of economic exchange, self-organization of knowledge and of production in a sphere of social life which is no longer dependent on economic culture and expectation</w:t>
      </w:r>
      <w:r w:rsidRPr="000B7C0B">
        <w:rPr>
          <w:rFonts w:cs="Times New Roman"/>
          <w:b/>
          <w:bCs/>
          <w:color w:val="000000"/>
          <w:szCs w:val="22"/>
          <w:u w:val="single"/>
        </w:rPr>
        <w:t>s – barter, free exchange of time and of competence, food self reliance, occupation of territories in the cities, organization of self-defense.</w:t>
      </w:r>
    </w:p>
    <w:p w14:paraId="697A26E2" w14:textId="77777777" w:rsidR="00395902" w:rsidRDefault="00395902" w:rsidP="00982A3A">
      <w:pPr>
        <w:rPr>
          <w:sz w:val="12"/>
        </w:rPr>
      </w:pPr>
    </w:p>
    <w:p w14:paraId="3ECE363E" w14:textId="4C19450A" w:rsidR="003A18A6" w:rsidRDefault="00F20FBE" w:rsidP="00F20FBE">
      <w:pPr>
        <w:pStyle w:val="Heading2"/>
      </w:pPr>
      <w:r>
        <w:t>Case</w:t>
      </w:r>
    </w:p>
    <w:p w14:paraId="03C06699" w14:textId="77777777" w:rsidR="0064544D" w:rsidRDefault="0064544D" w:rsidP="0064544D">
      <w:pPr>
        <w:pStyle w:val="Heading3"/>
      </w:pPr>
      <w:r>
        <w:t>UV</w:t>
      </w:r>
    </w:p>
    <w:p w14:paraId="072CB62F" w14:textId="77777777" w:rsidR="0064544D" w:rsidRPr="00EB082D" w:rsidRDefault="0064544D" w:rsidP="0064544D">
      <w:pPr>
        <w:pStyle w:val="Heading4"/>
      </w:pPr>
      <w:r w:rsidRPr="00EB082D">
        <w:t>Reject 1AR theory- A] 7-6 time skew means it’s endlessly aff biased B] I don’t have a 3nr which allows for endless extrapolation C] 1AR theory is skewed to the aff because they have a 2ar judge psychology warrant.</w:t>
      </w:r>
    </w:p>
    <w:p w14:paraId="5955CED4" w14:textId="77777777" w:rsidR="0064544D" w:rsidRPr="00EB082D" w:rsidRDefault="0064544D" w:rsidP="0064544D">
      <w:pPr>
        <w:pStyle w:val="Heading4"/>
      </w:pPr>
      <w:r w:rsidRPr="00EB082D">
        <w:t>Reasonability on 1AR shells –</w:t>
      </w:r>
      <w:r>
        <w:t xml:space="preserve">it </w:t>
      </w:r>
      <w:r w:rsidRPr="00EB082D">
        <w:t xml:space="preserve">checks 2AR sandbagging by preventing really abusive 1NCs while still giving the 2N a chance. </w:t>
      </w:r>
    </w:p>
    <w:p w14:paraId="4BEC7A94" w14:textId="77777777" w:rsidR="0064544D" w:rsidRDefault="0064544D" w:rsidP="0064544D">
      <w:pPr>
        <w:pStyle w:val="Heading4"/>
      </w:pPr>
      <w:r w:rsidRPr="00EB082D">
        <w:t xml:space="preserve">DTA on 1AR shells - They can blow up a blippy 20 second shell to 3 min of the 2AR while I have to split my time and can’t preempt 2AR spin which necessitates judge </w:t>
      </w:r>
      <w:r>
        <w:t>intervention</w:t>
      </w:r>
      <w:r w:rsidRPr="00EB082D">
        <w:t xml:space="preserve"> </w:t>
      </w:r>
    </w:p>
    <w:p w14:paraId="7D7FEE7A" w14:textId="77777777" w:rsidR="00C46452" w:rsidRDefault="00C46452" w:rsidP="00C46452">
      <w:r>
        <w:t>The YU evidence does not at all say  chinese culture is erased by IP its  literally just says The US iterpretation of IP isnt that of CHINA , there is no erasure</w:t>
      </w:r>
    </w:p>
    <w:p w14:paraId="02F43BFE" w14:textId="7F871C85" w:rsidR="00C46452" w:rsidRDefault="00C46452" w:rsidP="00C46452">
      <w:r>
        <w:t xml:space="preserve">The second evidence literally jus says counterfeit drugs have been deadly and killed people , obviously they would deny  Chinese coutnerfeit medcine you highlighted in your card </w:t>
      </w:r>
    </w:p>
    <w:p w14:paraId="01463585" w14:textId="77777777" w:rsidR="00C46452" w:rsidRPr="00C46452" w:rsidRDefault="00C46452" w:rsidP="00C46452">
      <w:pPr>
        <w:pStyle w:val="Heading4"/>
      </w:pPr>
    </w:p>
    <w:p w14:paraId="36BC317F" w14:textId="77777777" w:rsidR="006178B8" w:rsidRPr="006178B8" w:rsidRDefault="006178B8" w:rsidP="006178B8">
      <w:pPr>
        <w:pStyle w:val="Heading2"/>
      </w:pPr>
    </w:p>
    <w:p w14:paraId="440F90BF" w14:textId="7D5E0EFA" w:rsidR="0064544D" w:rsidRPr="006178B8" w:rsidRDefault="006178B8" w:rsidP="006178B8">
      <w:pPr>
        <w:pStyle w:val="Heading4"/>
        <w:rPr>
          <w:rStyle w:val="Emphasis"/>
        </w:rPr>
      </w:pPr>
      <w:r w:rsidRPr="006178B8">
        <w:rPr>
          <w:rStyle w:val="Emphasis"/>
        </w:rPr>
        <w:t>The aff has no proof remocing IP will change chinese lives at all</w:t>
      </w:r>
      <w:r w:rsidR="00C46452">
        <w:rPr>
          <w:rStyle w:val="Emphasis"/>
        </w:rPr>
        <w:t xml:space="preserve"> the </w:t>
      </w:r>
    </w:p>
    <w:p w14:paraId="02655026" w14:textId="77777777" w:rsidR="0064544D" w:rsidRDefault="0064544D" w:rsidP="0064544D"/>
    <w:p w14:paraId="1C7185FB" w14:textId="56C4A38C" w:rsidR="00C46452" w:rsidRDefault="00C46452" w:rsidP="0064544D">
      <w:r>
        <w:t>Turn Semiocap is what ecapsulates the lense of capitlism that frames how people look at china Solving Semiocap is a prequsite to  Allow for better norms</w:t>
      </w:r>
    </w:p>
    <w:p w14:paraId="57BBB2BB" w14:textId="58646238" w:rsidR="00C46452" w:rsidRPr="0064544D" w:rsidRDefault="00C46452" w:rsidP="0064544D">
      <w:r>
        <w:t>You subjegated as a prductionn line due to capitlism that drives you to  endless competition it turns</w:t>
      </w:r>
    </w:p>
    <w:p w14:paraId="6276B222" w14:textId="77777777" w:rsidR="004B6701" w:rsidRDefault="004B6701" w:rsidP="00590F2A">
      <w:pPr>
        <w:pStyle w:val="NormalWeb"/>
        <w:spacing w:before="0" w:beforeAutospacing="0" w:after="0" w:afterAutospacing="0"/>
        <w:rPr>
          <w:color w:val="000000"/>
          <w:szCs w:val="28"/>
          <w:u w:val="single"/>
        </w:rPr>
      </w:pPr>
    </w:p>
    <w:p w14:paraId="63802E0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027697A"/>
    <w:multiLevelType w:val="hybridMultilevel"/>
    <w:tmpl w:val="7EAE4FBE"/>
    <w:lvl w:ilvl="0" w:tplc="B79EB4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0"/>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05969"/>
    <w:rsid w:val="000029E3"/>
    <w:rsid w:val="000029E8"/>
    <w:rsid w:val="00004225"/>
    <w:rsid w:val="000066CA"/>
    <w:rsid w:val="00007264"/>
    <w:rsid w:val="000076A9"/>
    <w:rsid w:val="00010D13"/>
    <w:rsid w:val="00014FAD"/>
    <w:rsid w:val="00015D2A"/>
    <w:rsid w:val="0002490B"/>
    <w:rsid w:val="00026465"/>
    <w:rsid w:val="00030204"/>
    <w:rsid w:val="000312A0"/>
    <w:rsid w:val="0003396C"/>
    <w:rsid w:val="00035337"/>
    <w:rsid w:val="00052FB1"/>
    <w:rsid w:val="00054276"/>
    <w:rsid w:val="000547B1"/>
    <w:rsid w:val="00057A56"/>
    <w:rsid w:val="0006091E"/>
    <w:rsid w:val="000638C1"/>
    <w:rsid w:val="00065FEE"/>
    <w:rsid w:val="00066D90"/>
    <w:rsid w:val="00066E3C"/>
    <w:rsid w:val="00072718"/>
    <w:rsid w:val="0007381E"/>
    <w:rsid w:val="00076094"/>
    <w:rsid w:val="000865BE"/>
    <w:rsid w:val="0008785F"/>
    <w:rsid w:val="00087F77"/>
    <w:rsid w:val="00090CBE"/>
    <w:rsid w:val="00094DEC"/>
    <w:rsid w:val="000A2D8A"/>
    <w:rsid w:val="000D26A6"/>
    <w:rsid w:val="000D2B90"/>
    <w:rsid w:val="000D6ED8"/>
    <w:rsid w:val="000D717B"/>
    <w:rsid w:val="000E5AAB"/>
    <w:rsid w:val="000F2BA1"/>
    <w:rsid w:val="000F7A47"/>
    <w:rsid w:val="00100B28"/>
    <w:rsid w:val="00101E1B"/>
    <w:rsid w:val="00105969"/>
    <w:rsid w:val="00117316"/>
    <w:rsid w:val="001209B4"/>
    <w:rsid w:val="001679FE"/>
    <w:rsid w:val="001761FC"/>
    <w:rsid w:val="00182655"/>
    <w:rsid w:val="001840F2"/>
    <w:rsid w:val="00185134"/>
    <w:rsid w:val="001856C6"/>
    <w:rsid w:val="00191B5F"/>
    <w:rsid w:val="00192487"/>
    <w:rsid w:val="00193416"/>
    <w:rsid w:val="00195073"/>
    <w:rsid w:val="0019668D"/>
    <w:rsid w:val="001A1C41"/>
    <w:rsid w:val="001A25FD"/>
    <w:rsid w:val="001A5371"/>
    <w:rsid w:val="001A72C7"/>
    <w:rsid w:val="001B73E3"/>
    <w:rsid w:val="001C316D"/>
    <w:rsid w:val="001D1A0D"/>
    <w:rsid w:val="001D36BF"/>
    <w:rsid w:val="001D43C2"/>
    <w:rsid w:val="001D4C28"/>
    <w:rsid w:val="001E0B1F"/>
    <w:rsid w:val="001E0C0F"/>
    <w:rsid w:val="001E1E0B"/>
    <w:rsid w:val="001F1173"/>
    <w:rsid w:val="002005A8"/>
    <w:rsid w:val="00203DD8"/>
    <w:rsid w:val="00204E1D"/>
    <w:rsid w:val="002059BD"/>
    <w:rsid w:val="00206958"/>
    <w:rsid w:val="00207FD8"/>
    <w:rsid w:val="00210FAF"/>
    <w:rsid w:val="00213B1E"/>
    <w:rsid w:val="00215284"/>
    <w:rsid w:val="002168F2"/>
    <w:rsid w:val="0022589F"/>
    <w:rsid w:val="002343FE"/>
    <w:rsid w:val="00235F7B"/>
    <w:rsid w:val="002502CF"/>
    <w:rsid w:val="002529DF"/>
    <w:rsid w:val="00265D42"/>
    <w:rsid w:val="00267EBB"/>
    <w:rsid w:val="0027023B"/>
    <w:rsid w:val="00272F3F"/>
    <w:rsid w:val="00274EDB"/>
    <w:rsid w:val="0027729E"/>
    <w:rsid w:val="002843B2"/>
    <w:rsid w:val="00284ED6"/>
    <w:rsid w:val="00290C5A"/>
    <w:rsid w:val="00290C92"/>
    <w:rsid w:val="0029647A"/>
    <w:rsid w:val="00296504"/>
    <w:rsid w:val="002B5511"/>
    <w:rsid w:val="002B5E20"/>
    <w:rsid w:val="002B7ACF"/>
    <w:rsid w:val="002C5DC6"/>
    <w:rsid w:val="002D3481"/>
    <w:rsid w:val="002E0643"/>
    <w:rsid w:val="002E392E"/>
    <w:rsid w:val="002E6BBC"/>
    <w:rsid w:val="002F1BA9"/>
    <w:rsid w:val="002F6E74"/>
    <w:rsid w:val="003067DF"/>
    <w:rsid w:val="003106B3"/>
    <w:rsid w:val="0031385D"/>
    <w:rsid w:val="003171AB"/>
    <w:rsid w:val="003223B2"/>
    <w:rsid w:val="00322A67"/>
    <w:rsid w:val="00327BF8"/>
    <w:rsid w:val="00330E13"/>
    <w:rsid w:val="00333349"/>
    <w:rsid w:val="00335A23"/>
    <w:rsid w:val="00340707"/>
    <w:rsid w:val="00341C61"/>
    <w:rsid w:val="00351841"/>
    <w:rsid w:val="003624A6"/>
    <w:rsid w:val="00364ADF"/>
    <w:rsid w:val="00365C8D"/>
    <w:rsid w:val="003670D9"/>
    <w:rsid w:val="003675BD"/>
    <w:rsid w:val="00370B41"/>
    <w:rsid w:val="00371B27"/>
    <w:rsid w:val="003726C3"/>
    <w:rsid w:val="00375D2E"/>
    <w:rsid w:val="00383071"/>
    <w:rsid w:val="00383B19"/>
    <w:rsid w:val="00384CBC"/>
    <w:rsid w:val="00393341"/>
    <w:rsid w:val="003933F9"/>
    <w:rsid w:val="00395864"/>
    <w:rsid w:val="00395902"/>
    <w:rsid w:val="00396557"/>
    <w:rsid w:val="00397316"/>
    <w:rsid w:val="003A18A6"/>
    <w:rsid w:val="003A248F"/>
    <w:rsid w:val="003A4D9C"/>
    <w:rsid w:val="003B1668"/>
    <w:rsid w:val="003C4B0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957"/>
    <w:rsid w:val="00442018"/>
    <w:rsid w:val="00446567"/>
    <w:rsid w:val="00447B10"/>
    <w:rsid w:val="00450296"/>
    <w:rsid w:val="00452EE4"/>
    <w:rsid w:val="00452F0B"/>
    <w:rsid w:val="004536D6"/>
    <w:rsid w:val="00455125"/>
    <w:rsid w:val="00457224"/>
    <w:rsid w:val="00466677"/>
    <w:rsid w:val="00473B40"/>
    <w:rsid w:val="0047482C"/>
    <w:rsid w:val="00475436"/>
    <w:rsid w:val="0048047E"/>
    <w:rsid w:val="00482AF9"/>
    <w:rsid w:val="00496BB2"/>
    <w:rsid w:val="004A6B62"/>
    <w:rsid w:val="004B1849"/>
    <w:rsid w:val="004B37B4"/>
    <w:rsid w:val="004B6701"/>
    <w:rsid w:val="004B72B4"/>
    <w:rsid w:val="004C0314"/>
    <w:rsid w:val="004C0D3D"/>
    <w:rsid w:val="004C213E"/>
    <w:rsid w:val="004C376C"/>
    <w:rsid w:val="004C657F"/>
    <w:rsid w:val="004D17D8"/>
    <w:rsid w:val="004D52D8"/>
    <w:rsid w:val="004D6809"/>
    <w:rsid w:val="004E2D12"/>
    <w:rsid w:val="004E355B"/>
    <w:rsid w:val="005028E5"/>
    <w:rsid w:val="0050332C"/>
    <w:rsid w:val="00503735"/>
    <w:rsid w:val="00516A88"/>
    <w:rsid w:val="00522065"/>
    <w:rsid w:val="005224F2"/>
    <w:rsid w:val="00533F1C"/>
    <w:rsid w:val="005356F5"/>
    <w:rsid w:val="00536D8B"/>
    <w:rsid w:val="005379C3"/>
    <w:rsid w:val="00545A70"/>
    <w:rsid w:val="005519C2"/>
    <w:rsid w:val="005523E0"/>
    <w:rsid w:val="00553042"/>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F2A"/>
    <w:rsid w:val="005A4D4E"/>
    <w:rsid w:val="005A7237"/>
    <w:rsid w:val="005B21FA"/>
    <w:rsid w:val="005B3244"/>
    <w:rsid w:val="005B54A0"/>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9A6"/>
    <w:rsid w:val="00614D69"/>
    <w:rsid w:val="00617030"/>
    <w:rsid w:val="006178B8"/>
    <w:rsid w:val="00621301"/>
    <w:rsid w:val="0062173F"/>
    <w:rsid w:val="006235FB"/>
    <w:rsid w:val="00626A15"/>
    <w:rsid w:val="006379E9"/>
    <w:rsid w:val="006438CB"/>
    <w:rsid w:val="0064544D"/>
    <w:rsid w:val="006529B9"/>
    <w:rsid w:val="00654695"/>
    <w:rsid w:val="0065500A"/>
    <w:rsid w:val="00655217"/>
    <w:rsid w:val="00655421"/>
    <w:rsid w:val="0065727C"/>
    <w:rsid w:val="00674530"/>
    <w:rsid w:val="00674A78"/>
    <w:rsid w:val="006935C3"/>
    <w:rsid w:val="00696A16"/>
    <w:rsid w:val="006A30AE"/>
    <w:rsid w:val="006A3A75"/>
    <w:rsid w:val="006A4840"/>
    <w:rsid w:val="006A52A0"/>
    <w:rsid w:val="006A7E1D"/>
    <w:rsid w:val="006C3A56"/>
    <w:rsid w:val="006C7D01"/>
    <w:rsid w:val="006D13F4"/>
    <w:rsid w:val="006D16FF"/>
    <w:rsid w:val="006D6AED"/>
    <w:rsid w:val="006E0626"/>
    <w:rsid w:val="006E6D0B"/>
    <w:rsid w:val="006F126E"/>
    <w:rsid w:val="006F32C9"/>
    <w:rsid w:val="006F3834"/>
    <w:rsid w:val="006F5693"/>
    <w:rsid w:val="006F5D4C"/>
    <w:rsid w:val="00702C1B"/>
    <w:rsid w:val="00706A97"/>
    <w:rsid w:val="00716D0C"/>
    <w:rsid w:val="007174A7"/>
    <w:rsid w:val="00717B01"/>
    <w:rsid w:val="007227D9"/>
    <w:rsid w:val="0072491F"/>
    <w:rsid w:val="00725598"/>
    <w:rsid w:val="007374A1"/>
    <w:rsid w:val="00752712"/>
    <w:rsid w:val="00753A84"/>
    <w:rsid w:val="00755BFF"/>
    <w:rsid w:val="007611F5"/>
    <w:rsid w:val="007619E4"/>
    <w:rsid w:val="00761E75"/>
    <w:rsid w:val="0076495E"/>
    <w:rsid w:val="00765FC8"/>
    <w:rsid w:val="00770DB3"/>
    <w:rsid w:val="00775694"/>
    <w:rsid w:val="00775E3B"/>
    <w:rsid w:val="00793F46"/>
    <w:rsid w:val="007A1325"/>
    <w:rsid w:val="007A1A18"/>
    <w:rsid w:val="007A3BAF"/>
    <w:rsid w:val="007B53D8"/>
    <w:rsid w:val="007C22C5"/>
    <w:rsid w:val="007C57E1"/>
    <w:rsid w:val="007C5811"/>
    <w:rsid w:val="007C73DA"/>
    <w:rsid w:val="007D2DF5"/>
    <w:rsid w:val="007D451A"/>
    <w:rsid w:val="007D5E3E"/>
    <w:rsid w:val="007D7596"/>
    <w:rsid w:val="007E242C"/>
    <w:rsid w:val="007E6631"/>
    <w:rsid w:val="00800B4F"/>
    <w:rsid w:val="00803A12"/>
    <w:rsid w:val="00805417"/>
    <w:rsid w:val="008266F9"/>
    <w:rsid w:val="008267E2"/>
    <w:rsid w:val="00826A9B"/>
    <w:rsid w:val="00834842"/>
    <w:rsid w:val="00840E7B"/>
    <w:rsid w:val="0084607C"/>
    <w:rsid w:val="008536AF"/>
    <w:rsid w:val="00853D40"/>
    <w:rsid w:val="008564FC"/>
    <w:rsid w:val="00864E76"/>
    <w:rsid w:val="00872581"/>
    <w:rsid w:val="0087459D"/>
    <w:rsid w:val="0087680F"/>
    <w:rsid w:val="00876D81"/>
    <w:rsid w:val="00881D86"/>
    <w:rsid w:val="00883306"/>
    <w:rsid w:val="0088408C"/>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1C49"/>
    <w:rsid w:val="00920E6A"/>
    <w:rsid w:val="00931816"/>
    <w:rsid w:val="00932C71"/>
    <w:rsid w:val="00932C7D"/>
    <w:rsid w:val="009509D5"/>
    <w:rsid w:val="00952582"/>
    <w:rsid w:val="009538F5"/>
    <w:rsid w:val="00955C99"/>
    <w:rsid w:val="00957187"/>
    <w:rsid w:val="00960255"/>
    <w:rsid w:val="009603E1"/>
    <w:rsid w:val="00961C9D"/>
    <w:rsid w:val="00963065"/>
    <w:rsid w:val="009650EC"/>
    <w:rsid w:val="0097151F"/>
    <w:rsid w:val="009724CB"/>
    <w:rsid w:val="00973777"/>
    <w:rsid w:val="00976E78"/>
    <w:rsid w:val="009775C0"/>
    <w:rsid w:val="00981F23"/>
    <w:rsid w:val="00982A3A"/>
    <w:rsid w:val="009832CC"/>
    <w:rsid w:val="00990634"/>
    <w:rsid w:val="00991733"/>
    <w:rsid w:val="00992078"/>
    <w:rsid w:val="00992BE3"/>
    <w:rsid w:val="00996FD8"/>
    <w:rsid w:val="009A1467"/>
    <w:rsid w:val="009A6464"/>
    <w:rsid w:val="009B69F5"/>
    <w:rsid w:val="009C5FF7"/>
    <w:rsid w:val="009C6292"/>
    <w:rsid w:val="009D15DB"/>
    <w:rsid w:val="009D202A"/>
    <w:rsid w:val="009D3133"/>
    <w:rsid w:val="009E160D"/>
    <w:rsid w:val="009F1CBB"/>
    <w:rsid w:val="009F3305"/>
    <w:rsid w:val="009F6FB2"/>
    <w:rsid w:val="00A071C0"/>
    <w:rsid w:val="00A22670"/>
    <w:rsid w:val="00A24B35"/>
    <w:rsid w:val="00A271BA"/>
    <w:rsid w:val="00A2770E"/>
    <w:rsid w:val="00A27C50"/>
    <w:rsid w:val="00A27F86"/>
    <w:rsid w:val="00A31FC7"/>
    <w:rsid w:val="00A431C6"/>
    <w:rsid w:val="00A54315"/>
    <w:rsid w:val="00A60FBC"/>
    <w:rsid w:val="00A65C0B"/>
    <w:rsid w:val="00A776BA"/>
    <w:rsid w:val="00A81FD2"/>
    <w:rsid w:val="00A8441A"/>
    <w:rsid w:val="00A8674A"/>
    <w:rsid w:val="00A96E24"/>
    <w:rsid w:val="00AA6F6E"/>
    <w:rsid w:val="00AB122B"/>
    <w:rsid w:val="00AB21B0"/>
    <w:rsid w:val="00AB32BC"/>
    <w:rsid w:val="00AB48D3"/>
    <w:rsid w:val="00AD730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F24"/>
    <w:rsid w:val="00B3569C"/>
    <w:rsid w:val="00B35865"/>
    <w:rsid w:val="00B43676"/>
    <w:rsid w:val="00B514A3"/>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C7D2F"/>
    <w:rsid w:val="00BD2244"/>
    <w:rsid w:val="00BE39CF"/>
    <w:rsid w:val="00BE6472"/>
    <w:rsid w:val="00BF29B8"/>
    <w:rsid w:val="00BF46EA"/>
    <w:rsid w:val="00C07769"/>
    <w:rsid w:val="00C07D05"/>
    <w:rsid w:val="00C10856"/>
    <w:rsid w:val="00C203FA"/>
    <w:rsid w:val="00C22583"/>
    <w:rsid w:val="00C244F5"/>
    <w:rsid w:val="00C26EC0"/>
    <w:rsid w:val="00C3164F"/>
    <w:rsid w:val="00C31B5E"/>
    <w:rsid w:val="00C34D3E"/>
    <w:rsid w:val="00C35B37"/>
    <w:rsid w:val="00C3747A"/>
    <w:rsid w:val="00C37F29"/>
    <w:rsid w:val="00C4115B"/>
    <w:rsid w:val="00C46452"/>
    <w:rsid w:val="00C56DCC"/>
    <w:rsid w:val="00C57075"/>
    <w:rsid w:val="00C72AFE"/>
    <w:rsid w:val="00C81619"/>
    <w:rsid w:val="00C95388"/>
    <w:rsid w:val="00CA013C"/>
    <w:rsid w:val="00CA6D6D"/>
    <w:rsid w:val="00CC7A4E"/>
    <w:rsid w:val="00CD1359"/>
    <w:rsid w:val="00CD4C83"/>
    <w:rsid w:val="00CF5710"/>
    <w:rsid w:val="00D01EDC"/>
    <w:rsid w:val="00D078AA"/>
    <w:rsid w:val="00D07C0A"/>
    <w:rsid w:val="00D10058"/>
    <w:rsid w:val="00D115D2"/>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DE"/>
    <w:rsid w:val="00D951E2"/>
    <w:rsid w:val="00D9565A"/>
    <w:rsid w:val="00DB2337"/>
    <w:rsid w:val="00DB5F87"/>
    <w:rsid w:val="00DB699B"/>
    <w:rsid w:val="00DC0376"/>
    <w:rsid w:val="00DC099B"/>
    <w:rsid w:val="00DC2BE5"/>
    <w:rsid w:val="00DC41FB"/>
    <w:rsid w:val="00DD4CD4"/>
    <w:rsid w:val="00DD65A2"/>
    <w:rsid w:val="00DD6770"/>
    <w:rsid w:val="00DE0749"/>
    <w:rsid w:val="00DE1CE2"/>
    <w:rsid w:val="00DF1210"/>
    <w:rsid w:val="00DF1F9B"/>
    <w:rsid w:val="00DF31E9"/>
    <w:rsid w:val="00DF400D"/>
    <w:rsid w:val="00DF5C23"/>
    <w:rsid w:val="00E01DAD"/>
    <w:rsid w:val="00E021DC"/>
    <w:rsid w:val="00E03F91"/>
    <w:rsid w:val="00E064EF"/>
    <w:rsid w:val="00E064F2"/>
    <w:rsid w:val="00E0717B"/>
    <w:rsid w:val="00E15598"/>
    <w:rsid w:val="00E20D65"/>
    <w:rsid w:val="00E353A2"/>
    <w:rsid w:val="00E36881"/>
    <w:rsid w:val="00E41839"/>
    <w:rsid w:val="00E42E4C"/>
    <w:rsid w:val="00E47013"/>
    <w:rsid w:val="00E541F9"/>
    <w:rsid w:val="00E57B79"/>
    <w:rsid w:val="00E63419"/>
    <w:rsid w:val="00E64496"/>
    <w:rsid w:val="00E72115"/>
    <w:rsid w:val="00E8322E"/>
    <w:rsid w:val="00E903E0"/>
    <w:rsid w:val="00E922DF"/>
    <w:rsid w:val="00EA1115"/>
    <w:rsid w:val="00EA39EB"/>
    <w:rsid w:val="00EA58CE"/>
    <w:rsid w:val="00EB33FF"/>
    <w:rsid w:val="00EB3D1A"/>
    <w:rsid w:val="00EC2759"/>
    <w:rsid w:val="00EC7106"/>
    <w:rsid w:val="00ED0120"/>
    <w:rsid w:val="00ED2288"/>
    <w:rsid w:val="00ED3BBA"/>
    <w:rsid w:val="00ED4E12"/>
    <w:rsid w:val="00EE051B"/>
    <w:rsid w:val="00EE54B4"/>
    <w:rsid w:val="00EF13EE"/>
    <w:rsid w:val="00EF1AD8"/>
    <w:rsid w:val="00EF2B5C"/>
    <w:rsid w:val="00EF7794"/>
    <w:rsid w:val="00F02046"/>
    <w:rsid w:val="00F053D8"/>
    <w:rsid w:val="00F07888"/>
    <w:rsid w:val="00F106EF"/>
    <w:rsid w:val="00F1313D"/>
    <w:rsid w:val="00F201E7"/>
    <w:rsid w:val="00F204E0"/>
    <w:rsid w:val="00F20B16"/>
    <w:rsid w:val="00F20FBE"/>
    <w:rsid w:val="00F21C79"/>
    <w:rsid w:val="00F238C9"/>
    <w:rsid w:val="00F23CA5"/>
    <w:rsid w:val="00F277AA"/>
    <w:rsid w:val="00F31955"/>
    <w:rsid w:val="00F334A4"/>
    <w:rsid w:val="00F34C06"/>
    <w:rsid w:val="00F3533E"/>
    <w:rsid w:val="00F35EBC"/>
    <w:rsid w:val="00F413DF"/>
    <w:rsid w:val="00F43EA3"/>
    <w:rsid w:val="00F50C55"/>
    <w:rsid w:val="00F57FFB"/>
    <w:rsid w:val="00F601E6"/>
    <w:rsid w:val="00F73954"/>
    <w:rsid w:val="00F823FC"/>
    <w:rsid w:val="00F9305F"/>
    <w:rsid w:val="00F94060"/>
    <w:rsid w:val="00FA56F6"/>
    <w:rsid w:val="00FB329D"/>
    <w:rsid w:val="00FB3763"/>
    <w:rsid w:val="00FB3F19"/>
    <w:rsid w:val="00FC27E3"/>
    <w:rsid w:val="00FC74C7"/>
    <w:rsid w:val="00FD42A4"/>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41D9B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B3586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358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58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Char Char Char Char Char Char Char,Char1 Char,Char1 Char + Left:  2.54 cm,First line:  0 Heading 3,First line:  0 cm,Char Char,Text 7,Tag Char Char,Bold Cite,Cite 1, Char Char, Char,Char1,Heading 3 Char3,3: Cite,no"/>
    <w:basedOn w:val="Normal"/>
    <w:next w:val="Normal"/>
    <w:link w:val="Heading3Char"/>
    <w:uiPriority w:val="9"/>
    <w:unhideWhenUsed/>
    <w:qFormat/>
    <w:rsid w:val="00B358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T"/>
    <w:basedOn w:val="Normal"/>
    <w:next w:val="Normal"/>
    <w:link w:val="Heading4Char"/>
    <w:uiPriority w:val="9"/>
    <w:unhideWhenUsed/>
    <w:qFormat/>
    <w:rsid w:val="00B3586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B358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5865"/>
  </w:style>
  <w:style w:type="character" w:customStyle="1" w:styleId="Heading1Char">
    <w:name w:val="Heading 1 Char"/>
    <w:aliases w:val="Pocket Char"/>
    <w:basedOn w:val="DefaultParagraphFont"/>
    <w:link w:val="Heading1"/>
    <w:uiPriority w:val="9"/>
    <w:rsid w:val="00B358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5865"/>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1,Char Char Char Char Char Char Char Char,Char1 Char Char,Char1 Char + Left:  2.54 cm Char,First line:  0 Heading 3 Char,First line:  0 cm Char,Char Char Char,Text 7 Char,Tag Char Char Char"/>
    <w:basedOn w:val="DefaultParagraphFont"/>
    <w:link w:val="Heading3"/>
    <w:uiPriority w:val="9"/>
    <w:rsid w:val="00B35865"/>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B3586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3586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Title Char,c"/>
    <w:basedOn w:val="DefaultParagraphFont"/>
    <w:uiPriority w:val="1"/>
    <w:qFormat/>
    <w:rsid w:val="00B35865"/>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Emphasis1"/>
    <w:uiPriority w:val="20"/>
    <w:qFormat/>
    <w:rsid w:val="00B3586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35865"/>
    <w:rPr>
      <w:color w:val="auto"/>
      <w:u w:val="none"/>
    </w:rPr>
  </w:style>
  <w:style w:type="character" w:styleId="Hyperlink">
    <w:name w:val="Hyperlink"/>
    <w:aliases w:val="No Spacing Char,Note Level 2 Char,Card Format Char,DDI Tag Char,Tag Title Char,No Spacing6 Char,No Spacing tnr Char,ClearFormatting Char,Hidden Block Title Char,No Spacing311 Char,No Spacing51 Char,No Spacing8 Char,Dont u Char,Tag and Cite Char"/>
    <w:basedOn w:val="DefaultParagraphFont"/>
    <w:link w:val="NoSpacing"/>
    <w:uiPriority w:val="99"/>
    <w:unhideWhenUsed/>
    <w:rsid w:val="00B35865"/>
    <w:rPr>
      <w:color w:val="auto"/>
      <w:u w:val="none"/>
    </w:rPr>
  </w:style>
  <w:style w:type="paragraph" w:styleId="DocumentMap">
    <w:name w:val="Document Map"/>
    <w:basedOn w:val="Normal"/>
    <w:link w:val="DocumentMapChar"/>
    <w:uiPriority w:val="99"/>
    <w:semiHidden/>
    <w:unhideWhenUsed/>
    <w:rsid w:val="00B358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5865"/>
    <w:rPr>
      <w:rFonts w:ascii="Lucida Grande" w:hAnsi="Lucida Grande" w:cs="Lucida Grande"/>
    </w:rPr>
  </w:style>
  <w:style w:type="paragraph" w:customStyle="1" w:styleId="Emphasis1">
    <w:name w:val="Emphasis1"/>
    <w:basedOn w:val="Normal"/>
    <w:link w:val="Emphasis"/>
    <w:autoRedefine/>
    <w:uiPriority w:val="20"/>
    <w:qFormat/>
    <w:rsid w:val="00982A3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395902"/>
    <w:pPr>
      <w:ind w:left="720"/>
    </w:pPr>
    <w:rPr>
      <w:rFonts w:cs="Calibri"/>
      <w:b/>
      <w:iCs/>
      <w:u w:val="single"/>
      <w:bdr w:val="single" w:sz="18" w:space="0" w:color="auto"/>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9D202A"/>
    <w:pPr>
      <w:spacing w:before="100" w:beforeAutospacing="1" w:after="100" w:afterAutospacing="1"/>
    </w:pPr>
  </w:style>
  <w:style w:type="character" w:customStyle="1" w:styleId="italic">
    <w:name w:val="italic"/>
    <w:basedOn w:val="DefaultParagraphFont"/>
    <w:rsid w:val="00C22583"/>
  </w:style>
  <w:style w:type="character" w:customStyle="1" w:styleId="verdana">
    <w:name w:val="verdana"/>
    <w:basedOn w:val="DefaultParagraphFont"/>
    <w:rsid w:val="00C22583"/>
    <w:rPr>
      <w:rFonts w:cs="Times New Roman"/>
    </w:rPr>
  </w:style>
  <w:style w:type="paragraph" w:styleId="NoSpacing">
    <w:name w:val="No Spacing"/>
    <w:aliases w:val="Note Level 2,Card Format,DDI Tag,Tag Title,No Spacing6,No Spacing tnr,ClearFormatting,Hidden Block Title,No Spacing311,No Spacing51,No Spacing8,Dont u,No Spacing1111111,Small Text,Tag and Cite,No Spacing111112,ca,Clear,CD - Cite,No Spacing7"/>
    <w:basedOn w:val="Heading1"/>
    <w:link w:val="Hyperlink"/>
    <w:autoRedefine/>
    <w:uiPriority w:val="99"/>
    <w:qFormat/>
    <w:rsid w:val="0088408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590F2A"/>
    <w:rPr>
      <w:rFonts w:ascii="Calibri" w:hAnsi="Calibri"/>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4B6701"/>
    <w:rPr>
      <w:sz w:val="22"/>
      <w:u w:val="single"/>
    </w:rPr>
  </w:style>
  <w:style w:type="character" w:styleId="IntenseEmphasis">
    <w:name w:val="Intense Emphasis"/>
    <w:aliases w:val="title Char,Intense Emphasis4,Intense Emphasis11111,Minimized Char,9.5 pt,Heading 3 Char Char Char Char Char,Heading 3 Char Char1 Char,Cites and Cards Char,Underlined Text Char"/>
    <w:uiPriority w:val="6"/>
    <w:qFormat/>
    <w:rsid w:val="00D115D2"/>
    <w:rPr>
      <w:b w:val="0"/>
      <w:bCs/>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38174">
      <w:bodyDiv w:val="1"/>
      <w:marLeft w:val="0"/>
      <w:marRight w:val="0"/>
      <w:marTop w:val="0"/>
      <w:marBottom w:val="0"/>
      <w:divBdr>
        <w:top w:val="none" w:sz="0" w:space="0" w:color="auto"/>
        <w:left w:val="none" w:sz="0" w:space="0" w:color="auto"/>
        <w:bottom w:val="none" w:sz="0" w:space="0" w:color="auto"/>
        <w:right w:val="none" w:sz="0" w:space="0" w:color="auto"/>
      </w:divBdr>
    </w:div>
    <w:div w:id="159128472">
      <w:bodyDiv w:val="1"/>
      <w:marLeft w:val="0"/>
      <w:marRight w:val="0"/>
      <w:marTop w:val="0"/>
      <w:marBottom w:val="0"/>
      <w:divBdr>
        <w:top w:val="none" w:sz="0" w:space="0" w:color="auto"/>
        <w:left w:val="none" w:sz="0" w:space="0" w:color="auto"/>
        <w:bottom w:val="none" w:sz="0" w:space="0" w:color="auto"/>
        <w:right w:val="none" w:sz="0" w:space="0" w:color="auto"/>
      </w:divBdr>
    </w:div>
    <w:div w:id="180776422">
      <w:bodyDiv w:val="1"/>
      <w:marLeft w:val="0"/>
      <w:marRight w:val="0"/>
      <w:marTop w:val="0"/>
      <w:marBottom w:val="0"/>
      <w:divBdr>
        <w:top w:val="none" w:sz="0" w:space="0" w:color="auto"/>
        <w:left w:val="none" w:sz="0" w:space="0" w:color="auto"/>
        <w:bottom w:val="none" w:sz="0" w:space="0" w:color="auto"/>
        <w:right w:val="none" w:sz="0" w:space="0" w:color="auto"/>
      </w:divBdr>
    </w:div>
    <w:div w:id="371999845">
      <w:bodyDiv w:val="1"/>
      <w:marLeft w:val="0"/>
      <w:marRight w:val="0"/>
      <w:marTop w:val="0"/>
      <w:marBottom w:val="0"/>
      <w:divBdr>
        <w:top w:val="none" w:sz="0" w:space="0" w:color="auto"/>
        <w:left w:val="none" w:sz="0" w:space="0" w:color="auto"/>
        <w:bottom w:val="none" w:sz="0" w:space="0" w:color="auto"/>
        <w:right w:val="none" w:sz="0" w:space="0" w:color="auto"/>
      </w:divBdr>
    </w:div>
    <w:div w:id="384647402">
      <w:bodyDiv w:val="1"/>
      <w:marLeft w:val="0"/>
      <w:marRight w:val="0"/>
      <w:marTop w:val="0"/>
      <w:marBottom w:val="0"/>
      <w:divBdr>
        <w:top w:val="none" w:sz="0" w:space="0" w:color="auto"/>
        <w:left w:val="none" w:sz="0" w:space="0" w:color="auto"/>
        <w:bottom w:val="none" w:sz="0" w:space="0" w:color="auto"/>
        <w:right w:val="none" w:sz="0" w:space="0" w:color="auto"/>
      </w:divBdr>
    </w:div>
    <w:div w:id="876308982">
      <w:bodyDiv w:val="1"/>
      <w:marLeft w:val="0"/>
      <w:marRight w:val="0"/>
      <w:marTop w:val="0"/>
      <w:marBottom w:val="0"/>
      <w:divBdr>
        <w:top w:val="none" w:sz="0" w:space="0" w:color="auto"/>
        <w:left w:val="none" w:sz="0" w:space="0" w:color="auto"/>
        <w:bottom w:val="none" w:sz="0" w:space="0" w:color="auto"/>
        <w:right w:val="none" w:sz="0" w:space="0" w:color="auto"/>
      </w:divBdr>
    </w:div>
    <w:div w:id="1277637974">
      <w:bodyDiv w:val="1"/>
      <w:marLeft w:val="0"/>
      <w:marRight w:val="0"/>
      <w:marTop w:val="0"/>
      <w:marBottom w:val="0"/>
      <w:divBdr>
        <w:top w:val="none" w:sz="0" w:space="0" w:color="auto"/>
        <w:left w:val="none" w:sz="0" w:space="0" w:color="auto"/>
        <w:bottom w:val="none" w:sz="0" w:space="0" w:color="auto"/>
        <w:right w:val="none" w:sz="0" w:space="0" w:color="auto"/>
      </w:divBdr>
    </w:div>
    <w:div w:id="1302080512">
      <w:bodyDiv w:val="1"/>
      <w:marLeft w:val="0"/>
      <w:marRight w:val="0"/>
      <w:marTop w:val="0"/>
      <w:marBottom w:val="0"/>
      <w:divBdr>
        <w:top w:val="none" w:sz="0" w:space="0" w:color="auto"/>
        <w:left w:val="none" w:sz="0" w:space="0" w:color="auto"/>
        <w:bottom w:val="none" w:sz="0" w:space="0" w:color="auto"/>
        <w:right w:val="none" w:sz="0" w:space="0" w:color="auto"/>
      </w:divBdr>
    </w:div>
    <w:div w:id="1328289947">
      <w:bodyDiv w:val="1"/>
      <w:marLeft w:val="0"/>
      <w:marRight w:val="0"/>
      <w:marTop w:val="0"/>
      <w:marBottom w:val="0"/>
      <w:divBdr>
        <w:top w:val="none" w:sz="0" w:space="0" w:color="auto"/>
        <w:left w:val="none" w:sz="0" w:space="0" w:color="auto"/>
        <w:bottom w:val="none" w:sz="0" w:space="0" w:color="auto"/>
        <w:right w:val="none" w:sz="0" w:space="0" w:color="auto"/>
      </w:divBdr>
    </w:div>
    <w:div w:id="1343821256">
      <w:bodyDiv w:val="1"/>
      <w:marLeft w:val="0"/>
      <w:marRight w:val="0"/>
      <w:marTop w:val="0"/>
      <w:marBottom w:val="0"/>
      <w:divBdr>
        <w:top w:val="none" w:sz="0" w:space="0" w:color="auto"/>
        <w:left w:val="none" w:sz="0" w:space="0" w:color="auto"/>
        <w:bottom w:val="none" w:sz="0" w:space="0" w:color="auto"/>
        <w:right w:val="none" w:sz="0" w:space="0" w:color="auto"/>
      </w:divBdr>
    </w:div>
    <w:div w:id="1376201242">
      <w:bodyDiv w:val="1"/>
      <w:marLeft w:val="0"/>
      <w:marRight w:val="0"/>
      <w:marTop w:val="0"/>
      <w:marBottom w:val="0"/>
      <w:divBdr>
        <w:top w:val="none" w:sz="0" w:space="0" w:color="auto"/>
        <w:left w:val="none" w:sz="0" w:space="0" w:color="auto"/>
        <w:bottom w:val="none" w:sz="0" w:space="0" w:color="auto"/>
        <w:right w:val="none" w:sz="0" w:space="0" w:color="auto"/>
      </w:divBdr>
    </w:div>
    <w:div w:id="1740707338">
      <w:bodyDiv w:val="1"/>
      <w:marLeft w:val="0"/>
      <w:marRight w:val="0"/>
      <w:marTop w:val="0"/>
      <w:marBottom w:val="0"/>
      <w:divBdr>
        <w:top w:val="none" w:sz="0" w:space="0" w:color="auto"/>
        <w:left w:val="none" w:sz="0" w:space="0" w:color="auto"/>
        <w:bottom w:val="none" w:sz="0" w:space="0" w:color="auto"/>
        <w:right w:val="none" w:sz="0" w:space="0" w:color="auto"/>
      </w:divBdr>
    </w:div>
    <w:div w:id="19588271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cnbc.com/2020/04/30/us-weekly-jobless-claims.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ka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183CDFA-F182-3540-88B1-8181D7869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9486</Words>
  <Characters>52648</Characters>
  <Application>Microsoft Macintosh Word</Application>
  <DocSecurity>0</DocSecurity>
  <Lines>666</Lines>
  <Paragraphs>187</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Verbatim Mac</vt:lpstr>
      <vt:lpstr>    3</vt:lpstr>
      <vt:lpstr>        2</vt:lpstr>
      <vt:lpstr>        </vt:lpstr>
      <vt:lpstr>        1NC Text</vt:lpstr>
      <vt:lpstr>        1NC Colonialism</vt:lpstr>
      <vt:lpstr>        1NC Heg Bad</vt:lpstr>
      <vt:lpstr>    Case</vt:lpstr>
      <vt:lpstr>        UV</vt:lpstr>
      <vt:lpstr>    </vt:lpstr>
    </vt:vector>
  </TitlesOfParts>
  <Manager/>
  <Company>Ashtar Communications</Company>
  <LinksUpToDate>false</LinksUpToDate>
  <CharactersWithSpaces>61947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2021-09-19T15:19:00Z</dcterms:created>
  <dcterms:modified xsi:type="dcterms:W3CDTF">2021-09-19T15:19:00Z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