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E026C" w14:textId="77777777" w:rsidR="005960E8" w:rsidRPr="00995909" w:rsidRDefault="005960E8" w:rsidP="005960E8">
      <w:pPr>
        <w:pStyle w:val="Heading2"/>
      </w:pPr>
      <w:r>
        <w:t xml:space="preserve">K </w:t>
      </w:r>
    </w:p>
    <w:p w14:paraId="4E1FA34E" w14:textId="77777777" w:rsidR="005960E8" w:rsidRPr="00995909" w:rsidRDefault="005960E8" w:rsidP="005960E8">
      <w:pPr>
        <w:pStyle w:val="Heading4"/>
      </w:pPr>
      <w:r>
        <w:t xml:space="preserve">The affirmative’s performative semiotic understanding of capitalism and embrace of affectual gestures of resistance diffuses the revolutionary potential needed to challenge capitalism. </w:t>
      </w:r>
    </w:p>
    <w:p w14:paraId="2EC8B869" w14:textId="77777777" w:rsidR="005960E8" w:rsidRPr="00737D17" w:rsidRDefault="005960E8" w:rsidP="005960E8">
      <w:r>
        <w:t>[</w:t>
      </w:r>
      <w:r w:rsidRPr="006040B5">
        <w:rPr>
          <w:rStyle w:val="Style13ptBold"/>
        </w:rPr>
        <w:t>Dean</w:t>
      </w:r>
      <w:r>
        <w:t xml:space="preserve">, </w:t>
      </w:r>
      <w:r w:rsidRPr="006040B5">
        <w:t>Jodi</w:t>
      </w:r>
      <w:r>
        <w:t xml:space="preserve">. "Communist </w:t>
      </w:r>
      <w:proofErr w:type="spellStart"/>
      <w:r>
        <w:t>desire."The</w:t>
      </w:r>
      <w:proofErr w:type="spellEnd"/>
      <w:r>
        <w:t xml:space="preserve"> Ends of History. Routledge, 20</w:t>
      </w:r>
      <w:r w:rsidRPr="00005D7F">
        <w:rPr>
          <w:rStyle w:val="Style13ptBold"/>
        </w:rPr>
        <w:t>13</w:t>
      </w:r>
      <w:r>
        <w:t>. 14-31.] WWEY</w:t>
      </w:r>
    </w:p>
    <w:p w14:paraId="65575C26" w14:textId="77777777" w:rsidR="005960E8" w:rsidRDefault="005960E8" w:rsidP="005960E8">
      <w:pPr>
        <w:rPr>
          <w:rStyle w:val="StyleUnderline"/>
        </w:rPr>
      </w:pPr>
      <w:r w:rsidRPr="00C312E0">
        <w:rPr>
          <w:sz w:val="8"/>
        </w:rPr>
        <w:t xml:space="preserve">An emphasis on the drive dimension of melancholia, on Freud’s attention to the way sadism in melancholia is “turned round upon the subject’s own self,” leads to an interpretation of the general contours shaping the left that differs from Brown’s. </w:t>
      </w:r>
      <w:r w:rsidRPr="000315DF">
        <w:rPr>
          <w:rStyle w:val="StyleUnderline"/>
        </w:rPr>
        <w:t xml:space="preserve">Instead of </w:t>
      </w:r>
      <w:r w:rsidRPr="0079710F">
        <w:rPr>
          <w:rStyle w:val="StyleUnderline"/>
          <w:highlight w:val="cyan"/>
        </w:rPr>
        <w:t>a</w:t>
      </w:r>
      <w:r w:rsidRPr="000315DF">
        <w:rPr>
          <w:rStyle w:val="StyleUnderline"/>
        </w:rPr>
        <w:t xml:space="preserve"> </w:t>
      </w:r>
      <w:r w:rsidRPr="0079710F">
        <w:rPr>
          <w:rStyle w:val="StyleUnderline"/>
          <w:highlight w:val="cyan"/>
        </w:rPr>
        <w:t>left</w:t>
      </w:r>
      <w:r w:rsidRPr="000315DF">
        <w:rPr>
          <w:rStyle w:val="StyleUnderline"/>
        </w:rPr>
        <w:t xml:space="preserve"> attached to an</w:t>
      </w:r>
      <w:r w:rsidRPr="00C312E0">
        <w:rPr>
          <w:sz w:val="8"/>
        </w:rPr>
        <w:t xml:space="preserve"> unacknowledged </w:t>
      </w:r>
      <w:r w:rsidRPr="000315DF">
        <w:rPr>
          <w:rStyle w:val="StyleUnderline"/>
        </w:rPr>
        <w:t xml:space="preserve">orthodoxy, we have one that </w:t>
      </w:r>
      <w:r w:rsidRPr="0079710F">
        <w:rPr>
          <w:rStyle w:val="StyleUnderline"/>
          <w:highlight w:val="cyan"/>
        </w:rPr>
        <w:t>has</w:t>
      </w:r>
      <w:r w:rsidRPr="000315DF">
        <w:rPr>
          <w:rStyle w:val="StyleUnderline"/>
        </w:rPr>
        <w:t xml:space="preserve"> given way on the desire for communism, </w:t>
      </w:r>
      <w:r w:rsidRPr="0079710F">
        <w:rPr>
          <w:rStyle w:val="StyleUnderline"/>
          <w:highlight w:val="cyan"/>
        </w:rPr>
        <w:t xml:space="preserve">betrayed its </w:t>
      </w:r>
      <w:r w:rsidRPr="00010A83">
        <w:rPr>
          <w:rStyle w:val="StyleUnderline"/>
        </w:rPr>
        <w:t xml:space="preserve">historical </w:t>
      </w:r>
      <w:r w:rsidRPr="0079710F">
        <w:rPr>
          <w:rStyle w:val="StyleUnderline"/>
          <w:highlight w:val="cyan"/>
        </w:rPr>
        <w:t>commitment to the prole</w:t>
      </w:r>
      <w:r w:rsidRPr="000315DF">
        <w:rPr>
          <w:rStyle w:val="StyleUnderline"/>
        </w:rPr>
        <w:t xml:space="preserve">tariat, </w:t>
      </w:r>
      <w:r w:rsidRPr="0079710F">
        <w:rPr>
          <w:rStyle w:val="StyleUnderline"/>
          <w:highlight w:val="cyan"/>
        </w:rPr>
        <w:t>and sublimated revolutionary energies into</w:t>
      </w:r>
      <w:r w:rsidRPr="000315DF">
        <w:rPr>
          <w:rStyle w:val="StyleUnderline"/>
        </w:rPr>
        <w:t xml:space="preserve"> </w:t>
      </w:r>
      <w:r w:rsidRPr="00010A83">
        <w:rPr>
          <w:rStyle w:val="StyleUnderline"/>
        </w:rPr>
        <w:t xml:space="preserve">restorationist </w:t>
      </w:r>
      <w:r w:rsidRPr="0079710F">
        <w:rPr>
          <w:rStyle w:val="StyleUnderline"/>
          <w:highlight w:val="cyan"/>
        </w:rPr>
        <w:t xml:space="preserve">practices that </w:t>
      </w:r>
      <w:r w:rsidRPr="0079710F">
        <w:rPr>
          <w:rStyle w:val="Emphasis"/>
          <w:highlight w:val="cyan"/>
        </w:rPr>
        <w:t>strengthen</w:t>
      </w:r>
      <w:r w:rsidRPr="00C312E0">
        <w:rPr>
          <w:rStyle w:val="Emphasis"/>
        </w:rPr>
        <w:t xml:space="preserve"> the hold of the </w:t>
      </w:r>
      <w:r w:rsidRPr="0079710F">
        <w:rPr>
          <w:rStyle w:val="Emphasis"/>
          <w:highlight w:val="cyan"/>
        </w:rPr>
        <w:t>capitalism</w:t>
      </w:r>
      <w:r w:rsidRPr="00C312E0">
        <w:rPr>
          <w:rStyle w:val="Emphasis"/>
        </w:rPr>
        <w:t>.</w:t>
      </w:r>
      <w:r w:rsidRPr="00C312E0">
        <w:rPr>
          <w:sz w:val="8"/>
        </w:rPr>
        <w:t xml:space="preserve"> </w:t>
      </w:r>
      <w:r w:rsidRPr="000315DF">
        <w:rPr>
          <w:rStyle w:val="StyleUnderline"/>
        </w:rPr>
        <w:t xml:space="preserve">This left has </w:t>
      </w:r>
      <w:r w:rsidRPr="0079710F">
        <w:rPr>
          <w:rStyle w:val="StyleUnderline"/>
          <w:highlight w:val="cyan"/>
        </w:rPr>
        <w:t>replaced commitments</w:t>
      </w:r>
      <w:r w:rsidRPr="000315DF">
        <w:rPr>
          <w:rStyle w:val="StyleUnderline"/>
        </w:rPr>
        <w:t xml:space="preserve"> </w:t>
      </w:r>
      <w:r w:rsidRPr="0079710F">
        <w:rPr>
          <w:rStyle w:val="StyleUnderline"/>
          <w:highlight w:val="cyan"/>
        </w:rPr>
        <w:t>to the emancipatory</w:t>
      </w:r>
      <w:r w:rsidRPr="00C312E0">
        <w:rPr>
          <w:sz w:val="8"/>
        </w:rPr>
        <w:t xml:space="preserve">, egalitarian struggles of working people against capitalism, commitments </w:t>
      </w:r>
      <w:proofErr w:type="spellStart"/>
      <w:r w:rsidRPr="00C312E0">
        <w:rPr>
          <w:sz w:val="8"/>
        </w:rPr>
        <w:t>thatwere</w:t>
      </w:r>
      <w:proofErr w:type="spellEnd"/>
      <w:r w:rsidRPr="00C312E0">
        <w:rPr>
          <w:sz w:val="8"/>
        </w:rPr>
        <w:t xml:space="preserve"> never fully orthodox, but always ruptured, conflicted, and contested, </w:t>
      </w:r>
      <w:r w:rsidRPr="0079710F">
        <w:rPr>
          <w:rStyle w:val="StyleUnderline"/>
          <w:highlight w:val="cyan"/>
        </w:rPr>
        <w:t xml:space="preserve">with </w:t>
      </w:r>
      <w:r w:rsidRPr="00010A83">
        <w:rPr>
          <w:rStyle w:val="StyleUnderline"/>
        </w:rPr>
        <w:t>incessant activity</w:t>
      </w:r>
      <w:r w:rsidRPr="00C312E0">
        <w:rPr>
          <w:sz w:val="8"/>
        </w:rPr>
        <w:t xml:space="preserve"> (not unlike the mania Freud also associates with melancholia) </w:t>
      </w:r>
      <w:r w:rsidRPr="00010A83">
        <w:rPr>
          <w:rStyle w:val="StyleUnderline"/>
        </w:rPr>
        <w:t>and</w:t>
      </w:r>
      <w:r w:rsidRPr="00C312E0">
        <w:rPr>
          <w:sz w:val="8"/>
        </w:rPr>
        <w:t xml:space="preserve"> so now </w:t>
      </w:r>
      <w:r w:rsidRPr="00010A83">
        <w:rPr>
          <w:rStyle w:val="StyleUnderline"/>
        </w:rPr>
        <w:t>satisfies itself</w:t>
      </w:r>
      <w:r w:rsidRPr="000315DF">
        <w:rPr>
          <w:rStyle w:val="StyleUnderline"/>
        </w:rPr>
        <w:t xml:space="preserve"> </w:t>
      </w:r>
      <w:r w:rsidRPr="00010A83">
        <w:rPr>
          <w:rStyle w:val="StyleUnderline"/>
        </w:rPr>
        <w:t>with</w:t>
      </w:r>
      <w:r w:rsidRPr="000315DF">
        <w:rPr>
          <w:rStyle w:val="StyleUnderline"/>
        </w:rPr>
        <w:t xml:space="preserve"> criticism and interpretation, </w:t>
      </w:r>
      <w:r w:rsidRPr="0079710F">
        <w:rPr>
          <w:rStyle w:val="Emphasis"/>
          <w:highlight w:val="cyan"/>
        </w:rPr>
        <w:t>small projects</w:t>
      </w:r>
      <w:r w:rsidRPr="00C312E0">
        <w:rPr>
          <w:rStyle w:val="Emphasis"/>
        </w:rPr>
        <w:t xml:space="preserve"> and local actions</w:t>
      </w:r>
      <w:r w:rsidRPr="0079710F">
        <w:rPr>
          <w:rStyle w:val="Emphasis"/>
          <w:highlight w:val="cyan"/>
        </w:rPr>
        <w:t>, particular issues and legislative victories</w:t>
      </w:r>
      <w:r w:rsidRPr="00C312E0">
        <w:rPr>
          <w:sz w:val="8"/>
        </w:rPr>
        <w:t xml:space="preserve">, </w:t>
      </w:r>
      <w:proofErr w:type="spellStart"/>
      <w:proofErr w:type="gramStart"/>
      <w:r w:rsidRPr="00C312E0">
        <w:rPr>
          <w:sz w:val="8"/>
        </w:rPr>
        <w:t>art,technology</w:t>
      </w:r>
      <w:proofErr w:type="spellEnd"/>
      <w:proofErr w:type="gramEnd"/>
      <w:r w:rsidRPr="00C312E0">
        <w:rPr>
          <w:sz w:val="8"/>
        </w:rPr>
        <w:t xml:space="preserve">, procedures, and process. </w:t>
      </w:r>
      <w:r w:rsidRPr="0079710F">
        <w:rPr>
          <w:rStyle w:val="StyleUnderline"/>
          <w:highlight w:val="cyan"/>
        </w:rPr>
        <w:t xml:space="preserve">It </w:t>
      </w:r>
      <w:r w:rsidRPr="0079710F">
        <w:rPr>
          <w:rStyle w:val="Emphasis"/>
          <w:highlight w:val="cyan"/>
        </w:rPr>
        <w:t>sublimates revolution</w:t>
      </w:r>
      <w:r w:rsidRPr="00C312E0">
        <w:rPr>
          <w:rStyle w:val="Emphasis"/>
        </w:rPr>
        <w:t xml:space="preserve">ary desire </w:t>
      </w:r>
      <w:r w:rsidRPr="0079710F">
        <w:rPr>
          <w:rStyle w:val="Emphasis"/>
          <w:highlight w:val="cyan"/>
        </w:rPr>
        <w:t>to</w:t>
      </w:r>
      <w:r w:rsidRPr="0079710F">
        <w:rPr>
          <w:rStyle w:val="StyleUnderline"/>
          <w:highlight w:val="cyan"/>
        </w:rPr>
        <w:t xml:space="preserve"> </w:t>
      </w:r>
      <w:r w:rsidRPr="0079710F">
        <w:rPr>
          <w:rStyle w:val="Emphasis"/>
          <w:highlight w:val="cyan"/>
        </w:rPr>
        <w:t>democratic drive,</w:t>
      </w:r>
      <w:r w:rsidRPr="000315DF">
        <w:rPr>
          <w:rStyle w:val="StyleUnderline"/>
        </w:rPr>
        <w:t xml:space="preserve"> to the repetitious practices offered up as democracy</w:t>
      </w:r>
      <w:r w:rsidRPr="00C312E0">
        <w:rPr>
          <w:sz w:val="8"/>
        </w:rPr>
        <w:t xml:space="preserve"> (whether representative, deliberative, or radical), </w:t>
      </w:r>
      <w:r w:rsidRPr="0079710F">
        <w:rPr>
          <w:rStyle w:val="StyleUnderline"/>
          <w:highlight w:val="cyan"/>
        </w:rPr>
        <w:t>having</w:t>
      </w:r>
      <w:r w:rsidRPr="00C312E0">
        <w:rPr>
          <w:sz w:val="8"/>
        </w:rPr>
        <w:t xml:space="preserve"> already </w:t>
      </w:r>
      <w:r w:rsidRPr="0079710F">
        <w:rPr>
          <w:rStyle w:val="Emphasis"/>
          <w:highlight w:val="cyan"/>
        </w:rPr>
        <w:t>conceded</w:t>
      </w:r>
      <w:r w:rsidRPr="00C312E0">
        <w:rPr>
          <w:sz w:val="8"/>
        </w:rPr>
        <w:t xml:space="preserve"> to </w:t>
      </w:r>
      <w:r w:rsidRPr="0079710F">
        <w:rPr>
          <w:rStyle w:val="Emphasis"/>
          <w:highlight w:val="cyan"/>
        </w:rPr>
        <w:t>the inevitably of cap</w:t>
      </w:r>
      <w:r w:rsidRPr="00C312E0">
        <w:rPr>
          <w:rStyle w:val="Emphasis"/>
        </w:rPr>
        <w:t>italism</w:t>
      </w:r>
      <w:r w:rsidRPr="00C312E0">
        <w:rPr>
          <w:sz w:val="8"/>
        </w:rPr>
        <w:t xml:space="preserve">, “noticeably </w:t>
      </w:r>
      <w:r w:rsidRPr="000315DF">
        <w:rPr>
          <w:rStyle w:val="StyleUnderline"/>
        </w:rPr>
        <w:t>abandoning any striking power against the</w:t>
      </w:r>
      <w:r w:rsidRPr="00C312E0">
        <w:rPr>
          <w:sz w:val="8"/>
        </w:rPr>
        <w:t xml:space="preserve"> big </w:t>
      </w:r>
      <w:r w:rsidRPr="000315DF">
        <w:rPr>
          <w:rStyle w:val="StyleUnderline"/>
        </w:rPr>
        <w:t>bourgeoisie</w:t>
      </w:r>
      <w:r w:rsidRPr="00C312E0">
        <w:rPr>
          <w:sz w:val="8"/>
        </w:rPr>
        <w:t xml:space="preserve">,” to return to Benjamin’s language. For such a left </w:t>
      </w:r>
      <w:r w:rsidRPr="0079710F">
        <w:rPr>
          <w:rStyle w:val="StyleUnderline"/>
          <w:highlight w:val="cyan"/>
        </w:rPr>
        <w:t>enjoyment comes from</w:t>
      </w:r>
      <w:r w:rsidRPr="009C3313">
        <w:rPr>
          <w:rStyle w:val="StyleUnderline"/>
        </w:rPr>
        <w:t xml:space="preserve"> </w:t>
      </w:r>
      <w:r w:rsidRPr="00C312E0">
        <w:rPr>
          <w:sz w:val="8"/>
        </w:rPr>
        <w:t xml:space="preserve">its </w:t>
      </w:r>
      <w:r w:rsidRPr="0079710F">
        <w:rPr>
          <w:rStyle w:val="StyleUnderline"/>
          <w:highlight w:val="cyan"/>
        </w:rPr>
        <w:t>withdrawal from</w:t>
      </w:r>
      <w:r w:rsidRPr="009C3313">
        <w:rPr>
          <w:rStyle w:val="StyleUnderline"/>
        </w:rPr>
        <w:t xml:space="preserve"> power and </w:t>
      </w:r>
      <w:r w:rsidRPr="0079710F">
        <w:rPr>
          <w:rStyle w:val="StyleUnderline"/>
          <w:highlight w:val="cyan"/>
        </w:rPr>
        <w:t>responsibility</w:t>
      </w:r>
      <w:r w:rsidRPr="009C3313">
        <w:rPr>
          <w:rStyle w:val="StyleUnderline"/>
        </w:rPr>
        <w:t>, its sublimation of goals and responsibilities into</w:t>
      </w:r>
      <w:r w:rsidRPr="00C312E0">
        <w:rPr>
          <w:sz w:val="8"/>
        </w:rPr>
        <w:t xml:space="preserve"> the </w:t>
      </w:r>
      <w:r w:rsidRPr="00C312E0">
        <w:rPr>
          <w:rStyle w:val="Emphasis"/>
        </w:rPr>
        <w:t>branching, fragmented practices</w:t>
      </w:r>
      <w:r w:rsidRPr="009C3313">
        <w:rPr>
          <w:rStyle w:val="StyleUnderline"/>
        </w:rPr>
        <w:t xml:space="preserve"> </w:t>
      </w:r>
      <w:r w:rsidRPr="00C312E0">
        <w:rPr>
          <w:sz w:val="8"/>
        </w:rPr>
        <w:t xml:space="preserve">of micro-politics, self-care, and </w:t>
      </w:r>
      <w:r w:rsidRPr="009C3313">
        <w:rPr>
          <w:rStyle w:val="StyleUnderline"/>
        </w:rPr>
        <w:t>issue awareness</w:t>
      </w:r>
      <w:r w:rsidRPr="00C312E0">
        <w:rPr>
          <w:sz w:val="8"/>
        </w:rPr>
        <w:t>. Perpetually slighted, harmed, and undone</w:t>
      </w:r>
      <w:r w:rsidRPr="00C312E0">
        <w:rPr>
          <w:rStyle w:val="StyleUnderline"/>
        </w:rPr>
        <w:t xml:space="preserve">, </w:t>
      </w:r>
      <w:r w:rsidRPr="0079710F">
        <w:rPr>
          <w:rStyle w:val="StyleUnderline"/>
          <w:highlight w:val="cyan"/>
        </w:rPr>
        <w:t>this left remains</w:t>
      </w:r>
      <w:r w:rsidRPr="009C3313">
        <w:rPr>
          <w:rStyle w:val="StyleUnderline"/>
        </w:rPr>
        <w:t xml:space="preserve"> stuck in repetition, </w:t>
      </w:r>
      <w:r w:rsidRPr="0079710F">
        <w:rPr>
          <w:rStyle w:val="StyleUnderline"/>
          <w:highlight w:val="cyan"/>
        </w:rPr>
        <w:t>unable to break out of the circuits of drive</w:t>
      </w:r>
      <w:r w:rsidRPr="009C3313">
        <w:rPr>
          <w:rStyle w:val="StyleUnderline"/>
        </w:rPr>
        <w:t xml:space="preserve"> in which it is caught, unable </w:t>
      </w:r>
      <w:r w:rsidRPr="0079710F">
        <w:rPr>
          <w:rStyle w:val="StyleUnderline"/>
          <w:highlight w:val="cyan"/>
        </w:rPr>
        <w:t>because it enjoys</w:t>
      </w:r>
      <w:r w:rsidRPr="009C3313">
        <w:rPr>
          <w:rStyle w:val="StyleUnderline"/>
        </w:rPr>
        <w:t xml:space="preserve">. </w:t>
      </w:r>
      <w:r w:rsidRPr="00C312E0">
        <w:rPr>
          <w:sz w:val="8"/>
        </w:rPr>
        <w:t xml:space="preserve">Might this not explain why the left confuses discipline with domination, why </w:t>
      </w:r>
      <w:r w:rsidRPr="0079710F">
        <w:rPr>
          <w:rStyle w:val="StyleUnderline"/>
          <w:highlight w:val="cyan"/>
        </w:rPr>
        <w:t xml:space="preserve">it </w:t>
      </w:r>
      <w:r w:rsidRPr="00F0292D">
        <w:rPr>
          <w:rStyle w:val="Emphasis"/>
        </w:rPr>
        <w:t>forfeits collectivity</w:t>
      </w:r>
      <w:r w:rsidRPr="00F0292D">
        <w:rPr>
          <w:rStyle w:val="StyleUnderline"/>
        </w:rPr>
        <w:t xml:space="preserve"> in the name of</w:t>
      </w:r>
      <w:r w:rsidRPr="009C3313">
        <w:rPr>
          <w:rStyle w:val="StyleUnderline"/>
        </w:rPr>
        <w:t xml:space="preserve"> an illusory, </w:t>
      </w:r>
      <w:r w:rsidRPr="00F0292D">
        <w:rPr>
          <w:rStyle w:val="StyleUnderline"/>
        </w:rPr>
        <w:t xml:space="preserve">individualist freedom that </w:t>
      </w:r>
      <w:r w:rsidRPr="0079710F">
        <w:rPr>
          <w:rStyle w:val="Emphasis"/>
          <w:highlight w:val="cyan"/>
        </w:rPr>
        <w:t>continuously seeks to fragment and disrupt any assertion of a commo</w:t>
      </w:r>
      <w:r w:rsidRPr="0079710F">
        <w:rPr>
          <w:rStyle w:val="StyleUnderline"/>
          <w:highlight w:val="cyan"/>
        </w:rPr>
        <w:t>n</w:t>
      </w:r>
      <w:r w:rsidRPr="00C312E0">
        <w:rPr>
          <w:sz w:val="8"/>
        </w:rPr>
        <w:t xml:space="preserve">? </w:t>
      </w:r>
      <w:r w:rsidRPr="00010A83">
        <w:rPr>
          <w:rStyle w:val="StyleUnderline"/>
        </w:rPr>
        <w:t>The watchwords</w:t>
      </w:r>
      <w:r w:rsidRPr="009C3313">
        <w:rPr>
          <w:rStyle w:val="StyleUnderline"/>
        </w:rPr>
        <w:t xml:space="preserve"> </w:t>
      </w:r>
      <w:r w:rsidRPr="00C312E0">
        <w:rPr>
          <w:sz w:val="8"/>
        </w:rPr>
        <w:t xml:space="preserve">of critique within this structure </w:t>
      </w:r>
      <w:r w:rsidRPr="00C312E0">
        <w:rPr>
          <w:rStyle w:val="StyleUnderline"/>
        </w:rPr>
        <w:t>of left</w:t>
      </w:r>
      <w:r w:rsidRPr="00C312E0">
        <w:rPr>
          <w:sz w:val="8"/>
        </w:rPr>
        <w:t xml:space="preserve"> desire </w:t>
      </w:r>
      <w:r w:rsidRPr="009C3313">
        <w:rPr>
          <w:rStyle w:val="StyleUnderline"/>
        </w:rPr>
        <w:t xml:space="preserve">are </w:t>
      </w:r>
      <w:r w:rsidRPr="00C312E0">
        <w:rPr>
          <w:sz w:val="8"/>
        </w:rPr>
        <w:t xml:space="preserve">moralism, dogmatism, authoritarianism, and </w:t>
      </w:r>
      <w:r w:rsidRPr="009C3313">
        <w:rPr>
          <w:rStyle w:val="StyleUnderline"/>
        </w:rPr>
        <w:t>utopianism</w:t>
      </w:r>
      <w:r w:rsidRPr="00C312E0">
        <w:rPr>
          <w:sz w:val="8"/>
        </w:rPr>
        <w:t xml:space="preserve">, watchwords </w:t>
      </w:r>
      <w:r w:rsidRPr="0079710F">
        <w:rPr>
          <w:rStyle w:val="StyleUnderline"/>
          <w:highlight w:val="cyan"/>
        </w:rPr>
        <w:t>enacting</w:t>
      </w:r>
      <w:r w:rsidRPr="009C3313">
        <w:rPr>
          <w:rStyle w:val="StyleUnderline"/>
        </w:rPr>
        <w:t xml:space="preserve"> </w:t>
      </w:r>
      <w:r w:rsidRPr="0079710F">
        <w:rPr>
          <w:rStyle w:val="StyleUnderline"/>
          <w:highlight w:val="cyan"/>
        </w:rPr>
        <w:t>a</w:t>
      </w:r>
      <w:r w:rsidRPr="009C3313">
        <w:rPr>
          <w:rStyle w:val="StyleUnderline"/>
        </w:rPr>
        <w:t xml:space="preserve"> </w:t>
      </w:r>
      <w:r w:rsidRPr="0079710F">
        <w:rPr>
          <w:rStyle w:val="StyleUnderline"/>
          <w:highlight w:val="cyan"/>
        </w:rPr>
        <w:t>perpetual self-surveillance</w:t>
      </w:r>
      <w:r w:rsidRPr="009C3313">
        <w:rPr>
          <w:rStyle w:val="StyleUnderline"/>
        </w:rPr>
        <w:t>:</w:t>
      </w:r>
      <w:r w:rsidRPr="00C312E0">
        <w:rPr>
          <w:sz w:val="8"/>
        </w:rPr>
        <w:t xml:space="preserve"> has an argument, position, or view inadvertently risked one of these errors? Even some of its </w:t>
      </w:r>
      <w:r w:rsidRPr="0079710F">
        <w:rPr>
          <w:rStyle w:val="StyleUnderline"/>
          <w:highlight w:val="cyan"/>
        </w:rPr>
        <w:t>militants reject party</w:t>
      </w:r>
      <w:r w:rsidRPr="009C3313">
        <w:rPr>
          <w:rStyle w:val="StyleUnderline"/>
        </w:rPr>
        <w:t xml:space="preserve"> </w:t>
      </w:r>
      <w:r w:rsidRPr="00C312E0">
        <w:rPr>
          <w:sz w:val="10"/>
          <w:szCs w:val="10"/>
        </w:rPr>
        <w:t>and state</w:t>
      </w:r>
      <w:r w:rsidRPr="00C312E0">
        <w:rPr>
          <w:sz w:val="8"/>
        </w:rPr>
        <w:t xml:space="preserve">, </w:t>
      </w:r>
      <w:proofErr w:type="gramStart"/>
      <w:r w:rsidRPr="00C312E0">
        <w:rPr>
          <w:sz w:val="8"/>
        </w:rPr>
        <w:t>division</w:t>
      </w:r>
      <w:proofErr w:type="gramEnd"/>
      <w:r w:rsidRPr="00C312E0">
        <w:rPr>
          <w:sz w:val="8"/>
        </w:rPr>
        <w:t xml:space="preserve"> and decision, </w:t>
      </w:r>
      <w:r w:rsidRPr="0079710F">
        <w:rPr>
          <w:rStyle w:val="StyleUnderline"/>
          <w:highlight w:val="cyan"/>
        </w:rPr>
        <w:t>securing</w:t>
      </w:r>
      <w:r w:rsidRPr="00C312E0">
        <w:rPr>
          <w:sz w:val="8"/>
        </w:rPr>
        <w:t xml:space="preserve"> in advance </w:t>
      </w:r>
      <w:r w:rsidRPr="0079710F">
        <w:rPr>
          <w:rStyle w:val="StyleUnderline"/>
          <w:highlight w:val="cyan"/>
        </w:rPr>
        <w:t xml:space="preserve">an inefficacy </w:t>
      </w:r>
      <w:r w:rsidRPr="00010A83">
        <w:rPr>
          <w:rStyle w:val="StyleUnderline"/>
        </w:rPr>
        <w:t xml:space="preserve">sure </w:t>
      </w:r>
      <w:r w:rsidRPr="0079710F">
        <w:rPr>
          <w:rStyle w:val="StyleUnderline"/>
          <w:highlight w:val="cyan"/>
        </w:rPr>
        <w:t xml:space="preserve">to guarantee </w:t>
      </w:r>
      <w:r w:rsidRPr="00010A83">
        <w:rPr>
          <w:rStyle w:val="StyleUnderline"/>
        </w:rPr>
        <w:t>it</w:t>
      </w:r>
      <w:r w:rsidRPr="009C3313">
        <w:rPr>
          <w:rStyle w:val="StyleUnderline"/>
        </w:rPr>
        <w:t xml:space="preserve"> the </w:t>
      </w:r>
      <w:r w:rsidRPr="0079710F">
        <w:rPr>
          <w:rStyle w:val="StyleUnderline"/>
          <w:highlight w:val="cyan"/>
        </w:rPr>
        <w:t>nuggets of satisfaction</w:t>
      </w:r>
      <w:r w:rsidRPr="00C312E0">
        <w:rPr>
          <w:sz w:val="8"/>
        </w:rPr>
        <w:t xml:space="preserve"> drive provides. If </w:t>
      </w:r>
      <w:r w:rsidRPr="0079710F">
        <w:rPr>
          <w:rStyle w:val="StyleUnderline"/>
          <w:highlight w:val="cyan"/>
        </w:rPr>
        <w:t>this left is</w:t>
      </w:r>
      <w:r w:rsidRPr="00C312E0">
        <w:rPr>
          <w:sz w:val="8"/>
        </w:rPr>
        <w:t xml:space="preserve"> rightly described as </w:t>
      </w:r>
      <w:r w:rsidRPr="0079710F">
        <w:rPr>
          <w:rStyle w:val="StyleUnderline"/>
          <w:highlight w:val="cyan"/>
        </w:rPr>
        <w:t>melancholic</w:t>
      </w:r>
      <w:r w:rsidRPr="00C312E0">
        <w:rPr>
          <w:sz w:val="8"/>
        </w:rPr>
        <w:t xml:space="preserve">, and I agree with Brown that it is, then </w:t>
      </w:r>
      <w:r w:rsidRPr="009C3313">
        <w:rPr>
          <w:rStyle w:val="StyleUnderline"/>
        </w:rPr>
        <w:t xml:space="preserve">its melancholia </w:t>
      </w:r>
      <w:r w:rsidRPr="0079710F">
        <w:rPr>
          <w:rStyle w:val="StyleUnderline"/>
          <w:highlight w:val="cyan"/>
        </w:rPr>
        <w:t>derives from</w:t>
      </w:r>
      <w:r w:rsidRPr="009C3313">
        <w:rPr>
          <w:rStyle w:val="StyleUnderline"/>
        </w:rPr>
        <w:t xml:space="preserve"> the real existing </w:t>
      </w:r>
      <w:r w:rsidRPr="0079710F">
        <w:rPr>
          <w:rStyle w:val="StyleUnderline"/>
          <w:highlight w:val="cyan"/>
        </w:rPr>
        <w:t>compromises and betrayals</w:t>
      </w:r>
      <w:r w:rsidRPr="009C3313">
        <w:rPr>
          <w:rStyle w:val="StyleUnderline"/>
        </w:rPr>
        <w:t xml:space="preserve"> inextricable from its history, its </w:t>
      </w:r>
      <w:r w:rsidRPr="0079710F">
        <w:rPr>
          <w:rStyle w:val="StyleUnderline"/>
          <w:highlight w:val="cyan"/>
        </w:rPr>
        <w:t>accommodations with</w:t>
      </w:r>
      <w:r w:rsidRPr="009C3313">
        <w:rPr>
          <w:rStyle w:val="StyleUnderline"/>
        </w:rPr>
        <w:t xml:space="preserve"> reality, whether of nationalist war, </w:t>
      </w:r>
      <w:r w:rsidRPr="0079710F">
        <w:rPr>
          <w:rStyle w:val="StyleUnderline"/>
          <w:highlight w:val="cyan"/>
        </w:rPr>
        <w:t xml:space="preserve">capitalist </w:t>
      </w:r>
      <w:proofErr w:type="gramStart"/>
      <w:r w:rsidRPr="0079710F">
        <w:rPr>
          <w:rStyle w:val="StyleUnderline"/>
          <w:highlight w:val="cyan"/>
        </w:rPr>
        <w:t>encirclement</w:t>
      </w:r>
      <w:r w:rsidRPr="009C3313">
        <w:rPr>
          <w:rStyle w:val="StyleUnderline"/>
        </w:rPr>
        <w:t xml:space="preserve"> ,</w:t>
      </w:r>
      <w:proofErr w:type="gramEnd"/>
      <w:r w:rsidRPr="009C3313">
        <w:rPr>
          <w:rStyle w:val="StyleUnderline"/>
        </w:rPr>
        <w:t xml:space="preserve"> or so-called market demands. </w:t>
      </w:r>
      <w:r w:rsidRPr="00C312E0">
        <w:rPr>
          <w:sz w:val="8"/>
        </w:rPr>
        <w:t xml:space="preserve">Lacan teaches that, like Kant’s categorical imperative, super-ego refuses to accept reality as an explanation for failure. Impossible is no excuse—desire is always impossible to satisfy. </w:t>
      </w:r>
      <w:proofErr w:type="gramStart"/>
      <w:r w:rsidRPr="00C312E0">
        <w:rPr>
          <w:sz w:val="8"/>
        </w:rPr>
        <w:t>So</w:t>
      </w:r>
      <w:proofErr w:type="gramEnd"/>
      <w:r w:rsidRPr="00C312E0">
        <w:rPr>
          <w:sz w:val="8"/>
        </w:rPr>
        <w:t xml:space="preserve"> it’s not surprising that </w:t>
      </w:r>
      <w:r w:rsidRPr="0079710F">
        <w:rPr>
          <w:rStyle w:val="StyleUnderline"/>
          <w:highlight w:val="cyan"/>
        </w:rPr>
        <w:t xml:space="preserve">a wide spectrum </w:t>
      </w:r>
      <w:r w:rsidRPr="00010A83">
        <w:rPr>
          <w:rStyle w:val="StyleUnderline"/>
        </w:rPr>
        <w:t>of the</w:t>
      </w:r>
      <w:r w:rsidRPr="00C312E0">
        <w:rPr>
          <w:rStyle w:val="StyleUnderline"/>
        </w:rPr>
        <w:t xml:space="preserve"> contemporary </w:t>
      </w:r>
      <w:r w:rsidRPr="00010A83">
        <w:rPr>
          <w:rStyle w:val="StyleUnderline"/>
        </w:rPr>
        <w:t xml:space="preserve">left </w:t>
      </w:r>
      <w:r w:rsidRPr="0079710F">
        <w:rPr>
          <w:rStyle w:val="StyleUnderline"/>
          <w:highlight w:val="cyan"/>
        </w:rPr>
        <w:t>have</w:t>
      </w:r>
      <w:r w:rsidRPr="00C312E0">
        <w:rPr>
          <w:sz w:val="8"/>
        </w:rPr>
        <w:t xml:space="preserve"> either </w:t>
      </w:r>
      <w:r w:rsidRPr="0079710F">
        <w:rPr>
          <w:rStyle w:val="StyleUnderline"/>
          <w:highlight w:val="cyan"/>
        </w:rPr>
        <w:t>accommodated</w:t>
      </w:r>
      <w:r w:rsidRPr="00C312E0">
        <w:rPr>
          <w:sz w:val="8"/>
        </w:rPr>
        <w:t xml:space="preserve"> themselves, in one way or another, </w:t>
      </w:r>
      <w:r w:rsidRPr="00C312E0">
        <w:rPr>
          <w:rStyle w:val="StyleUnderline"/>
        </w:rPr>
        <w:t xml:space="preserve">to </w:t>
      </w:r>
      <w:r w:rsidRPr="0079710F">
        <w:rPr>
          <w:rStyle w:val="StyleUnderline"/>
          <w:highlight w:val="cyan"/>
        </w:rPr>
        <w:t>an</w:t>
      </w:r>
      <w:r w:rsidRPr="00C312E0">
        <w:rPr>
          <w:rStyle w:val="StyleUnderline"/>
        </w:rPr>
        <w:t xml:space="preserve"> inevitable capitalism or</w:t>
      </w:r>
      <w:r w:rsidRPr="00C312E0">
        <w:rPr>
          <w:sz w:val="8"/>
        </w:rPr>
        <w:t xml:space="preserve"> taken the practical failures of Marxism-Leninism to require a certain </w:t>
      </w:r>
      <w:r w:rsidRPr="0079710F">
        <w:rPr>
          <w:rStyle w:val="StyleUnderline"/>
          <w:highlight w:val="cyan"/>
        </w:rPr>
        <w:t>abandonment of</w:t>
      </w:r>
      <w:r w:rsidRPr="00C312E0">
        <w:rPr>
          <w:rStyle w:val="StyleUnderline"/>
        </w:rPr>
        <w:t xml:space="preserve"> antagonism, class, and </w:t>
      </w:r>
      <w:r w:rsidRPr="0079710F">
        <w:rPr>
          <w:rStyle w:val="StyleUnderline"/>
          <w:highlight w:val="cyan"/>
        </w:rPr>
        <w:t>revolutionary commitment to overturning cap</w:t>
      </w:r>
      <w:r w:rsidRPr="00010A83">
        <w:rPr>
          <w:rStyle w:val="StyleUnderline"/>
        </w:rPr>
        <w:t>italist arrangements</w:t>
      </w:r>
      <w:r w:rsidRPr="00C312E0">
        <w:rPr>
          <w:rStyle w:val="StyleUnderline"/>
        </w:rPr>
        <w:t xml:space="preserve"> of property</w:t>
      </w:r>
      <w:r>
        <w:rPr>
          <w:rStyle w:val="StyleUnderline"/>
        </w:rPr>
        <w:t xml:space="preserve"> </w:t>
      </w:r>
      <w:r w:rsidRPr="00C312E0">
        <w:rPr>
          <w:rStyle w:val="StyleUnderline"/>
        </w:rPr>
        <w:t>and production</w:t>
      </w:r>
      <w:r w:rsidRPr="00010A83">
        <w:rPr>
          <w:rStyle w:val="StyleUnderline"/>
        </w:rPr>
        <w:t>.</w:t>
      </w:r>
      <w:r w:rsidRPr="0079710F">
        <w:rPr>
          <w:rStyle w:val="StyleUnderline"/>
          <w:highlight w:val="cyan"/>
        </w:rPr>
        <w:t xml:space="preserve"> Melancholic fantasy</w:t>
      </w:r>
      <w:r w:rsidRPr="00C312E0">
        <w:rPr>
          <w:sz w:val="8"/>
        </w:rPr>
        <w:t>—the communist Master, authoritarian and obscene—</w:t>
      </w:r>
      <w:r w:rsidRPr="0079710F">
        <w:rPr>
          <w:rStyle w:val="StyleUnderline"/>
          <w:highlight w:val="cyan"/>
        </w:rPr>
        <w:t>as well as</w:t>
      </w:r>
      <w:r w:rsidRPr="00C312E0">
        <w:rPr>
          <w:rStyle w:val="StyleUnderline"/>
        </w:rPr>
        <w:t xml:space="preserve"> sublimated, </w:t>
      </w:r>
      <w:r w:rsidRPr="0079710F">
        <w:rPr>
          <w:rStyle w:val="StyleUnderline"/>
          <w:highlight w:val="cyan"/>
        </w:rPr>
        <w:t>melancholic practices</w:t>
      </w:r>
      <w:r w:rsidRPr="00C312E0">
        <w:rPr>
          <w:rStyle w:val="StyleUnderline"/>
        </w:rPr>
        <w:t>—there was no alternative—</w:t>
      </w:r>
      <w:r w:rsidRPr="0079710F">
        <w:rPr>
          <w:rStyle w:val="StyleUnderline"/>
          <w:highlight w:val="cyan"/>
        </w:rPr>
        <w:t>shield</w:t>
      </w:r>
      <w:r w:rsidRPr="00C312E0">
        <w:rPr>
          <w:rStyle w:val="StyleUnderline"/>
        </w:rPr>
        <w:t xml:space="preserve"> them</w:t>
      </w:r>
      <w:r w:rsidRPr="00C312E0">
        <w:rPr>
          <w:sz w:val="8"/>
        </w:rPr>
        <w:t xml:space="preserve">, us, </w:t>
      </w:r>
      <w:r w:rsidRPr="0079710F">
        <w:rPr>
          <w:rStyle w:val="StyleUnderline"/>
          <w:highlight w:val="cyan"/>
        </w:rPr>
        <w:t>from confrontation with guilt over this betrayal as they capture</w:t>
      </w:r>
      <w:r w:rsidRPr="00C312E0">
        <w:rPr>
          <w:sz w:val="8"/>
        </w:rPr>
        <w:t xml:space="preserve"> us in </w:t>
      </w:r>
      <w:r w:rsidRPr="0079710F">
        <w:rPr>
          <w:rStyle w:val="StyleUnderline"/>
          <w:highlight w:val="cyan"/>
        </w:rPr>
        <w:t>activities that feel productive</w:t>
      </w:r>
      <w:r w:rsidRPr="00C312E0">
        <w:rPr>
          <w:sz w:val="8"/>
        </w:rPr>
        <w:t xml:space="preserve">, important, radical.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C312E0">
        <w:rPr>
          <w:sz w:val="8"/>
        </w:rPr>
        <w:t>Ucs</w:t>
      </w:r>
      <w:proofErr w:type="spellEnd"/>
      <w:r w:rsidRPr="00C312E0">
        <w:rPr>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C312E0">
        <w:rPr>
          <w:sz w:val="8"/>
        </w:rPr>
        <w:t>in particular emphasizes</w:t>
      </w:r>
      <w:proofErr w:type="gramEnd"/>
      <w:r w:rsidRPr="00C312E0">
        <w:rPr>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C312E0">
        <w:rPr>
          <w:sz w:val="8"/>
        </w:rPr>
        <w:t>particular political-theoretical</w:t>
      </w:r>
      <w:proofErr w:type="gramEnd"/>
      <w:r w:rsidRPr="00C312E0">
        <w:rPr>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C312E0">
        <w:rPr>
          <w:rStyle w:val="StyleUnderline"/>
        </w:rPr>
        <w:t xml:space="preserve">The drive shaping melancholia, in other words, is a force of loss as it turns round, fragments, and branches. </w:t>
      </w:r>
      <w:r w:rsidRPr="00C312E0">
        <w:rPr>
          <w:sz w:val="8"/>
        </w:rPr>
        <w:t xml:space="preserve">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The recent reactivation of communism bears </w:t>
      </w:r>
      <w:proofErr w:type="gramStart"/>
      <w:r w:rsidRPr="00C312E0">
        <w:rPr>
          <w:sz w:val="8"/>
        </w:rPr>
        <w:t>witness</w:t>
      </w:r>
      <w:proofErr w:type="gramEnd"/>
      <w:r w:rsidRPr="00C312E0">
        <w:rPr>
          <w:sz w:val="8"/>
        </w:rPr>
        <w:t xml:space="preserve"> to some of the most direct statements of the end of melancholia as a structure of left desire. Describing the massive outpouring of enthusiasm for the 2009 London conference on the idea of communism, Costas </w:t>
      </w:r>
      <w:proofErr w:type="spellStart"/>
      <w:r w:rsidRPr="00C312E0">
        <w:rPr>
          <w:sz w:val="8"/>
        </w:rPr>
        <w:t>Douzinas</w:t>
      </w:r>
      <w:proofErr w:type="spellEnd"/>
      <w:r w:rsidRPr="00C312E0">
        <w:rPr>
          <w:sz w:val="8"/>
        </w:rPr>
        <w:t xml:space="preserve"> and </w:t>
      </w:r>
      <w:proofErr w:type="spellStart"/>
      <w:r w:rsidRPr="00C312E0">
        <w:rPr>
          <w:sz w:val="8"/>
        </w:rPr>
        <w:t>Slavoj</w:t>
      </w:r>
      <w:proofErr w:type="spellEnd"/>
      <w:r w:rsidRPr="00C312E0">
        <w:rPr>
          <w:sz w:val="8"/>
        </w:rPr>
        <w:t xml:space="preserve"> Zizek, note that even the question and answer sessions were “good-humored and non-sectarian,” a clear indication “that the period of guilt is over</w:t>
      </w:r>
      <w:proofErr w:type="gramStart"/>
      <w:r w:rsidRPr="00C312E0">
        <w:rPr>
          <w:sz w:val="8"/>
        </w:rPr>
        <w:t>.”</w:t>
      </w:r>
      <w:proofErr w:type="spellStart"/>
      <w:r w:rsidRPr="00C312E0">
        <w:rPr>
          <w:sz w:val="8"/>
        </w:rPr>
        <w:t>i</w:t>
      </w:r>
      <w:proofErr w:type="spellEnd"/>
      <w:proofErr w:type="gramEnd"/>
      <w:r w:rsidRPr="00C312E0">
        <w:rPr>
          <w:sz w:val="8"/>
        </w:rPr>
        <w:t xml:space="preserve">  Similarly, in his own contribution to the communist turn, Bruno </w:t>
      </w:r>
      <w:proofErr w:type="spellStart"/>
      <w:r w:rsidRPr="00C312E0">
        <w:rPr>
          <w:sz w:val="8"/>
        </w:rPr>
        <w:t>Bosteels</w:t>
      </w:r>
      <w:proofErr w:type="spellEnd"/>
      <w:r w:rsidRPr="00C312E0">
        <w:rPr>
          <w:sz w:val="8"/>
        </w:rPr>
        <w:t xml:space="preserve"> glosses the idea of the communist horizon as invoked by Alvaro Garcia </w:t>
      </w:r>
      <w:proofErr w:type="spellStart"/>
      <w:r w:rsidRPr="00C312E0">
        <w:rPr>
          <w:sz w:val="8"/>
        </w:rPr>
        <w:t>Linera</w:t>
      </w:r>
      <w:proofErr w:type="spellEnd"/>
      <w:r w:rsidRPr="00C312E0">
        <w:rPr>
          <w:sz w:val="8"/>
        </w:rPr>
        <w:t xml:space="preserve">. </w:t>
      </w:r>
      <w:r w:rsidRPr="0079710F">
        <w:rPr>
          <w:rStyle w:val="StyleUnderline"/>
          <w:highlight w:val="cyan"/>
        </w:rPr>
        <w:t>The communist horizon effects “</w:t>
      </w:r>
      <w:r w:rsidRPr="0079710F">
        <w:rPr>
          <w:rStyle w:val="Emphasis"/>
          <w:highlight w:val="cyan"/>
        </w:rPr>
        <w:t>a complete shift</w:t>
      </w:r>
      <w:r w:rsidRPr="00C312E0">
        <w:rPr>
          <w:rStyle w:val="Emphasis"/>
        </w:rPr>
        <w:t xml:space="preserve"> in perspective, or a radical ideological turnabout</w:t>
      </w:r>
      <w:r w:rsidRPr="00C312E0">
        <w:rPr>
          <w:rStyle w:val="StyleUnderline"/>
        </w:rPr>
        <w:t xml:space="preserve">, </w:t>
      </w:r>
      <w:r w:rsidRPr="0079710F">
        <w:rPr>
          <w:rStyle w:val="StyleUnderline"/>
          <w:highlight w:val="cyan"/>
        </w:rPr>
        <w:t>as a result</w:t>
      </w:r>
      <w:r w:rsidRPr="00C312E0">
        <w:rPr>
          <w:rStyle w:val="StyleUnderline"/>
        </w:rPr>
        <w:t xml:space="preserve"> of which </w:t>
      </w:r>
      <w:r w:rsidRPr="0079710F">
        <w:rPr>
          <w:rStyle w:val="Emphasis"/>
          <w:highlight w:val="cyan"/>
        </w:rPr>
        <w:t>capitalism no longer</w:t>
      </w:r>
      <w:r w:rsidRPr="0079710F">
        <w:rPr>
          <w:rStyle w:val="StyleUnderline"/>
          <w:highlight w:val="cyan"/>
        </w:rPr>
        <w:t xml:space="preserve"> appears as </w:t>
      </w:r>
      <w:r w:rsidRPr="0079710F">
        <w:rPr>
          <w:rStyle w:val="Emphasis"/>
          <w:highlight w:val="cyan"/>
        </w:rPr>
        <w:t xml:space="preserve">the only game in </w:t>
      </w:r>
      <w:proofErr w:type="gramStart"/>
      <w:r w:rsidRPr="0079710F">
        <w:rPr>
          <w:rStyle w:val="Emphasis"/>
          <w:highlight w:val="cyan"/>
        </w:rPr>
        <w:t>town</w:t>
      </w:r>
      <w:proofErr w:type="gramEnd"/>
      <w:r w:rsidRPr="00C312E0">
        <w:rPr>
          <w:rStyle w:val="StyleUnderline"/>
        </w:rPr>
        <w:t xml:space="preserve"> and we no longer have to be ashamed to set our expecting and desiring eyes on a different organization of social relationships.”</w:t>
      </w:r>
    </w:p>
    <w:p w14:paraId="63770CFF" w14:textId="77777777" w:rsidR="005960E8" w:rsidRPr="00B9082B" w:rsidRDefault="005960E8" w:rsidP="005960E8">
      <w:pPr>
        <w:pStyle w:val="Heading4"/>
      </w:pPr>
      <w:r>
        <w:t>Recognizing a right to strike reduces revolutionary potential and fractures class organizing – turns the perm.</w:t>
      </w:r>
    </w:p>
    <w:p w14:paraId="693A81C1" w14:textId="77777777" w:rsidR="005960E8" w:rsidRPr="00B9082B" w:rsidRDefault="005960E8" w:rsidP="005960E8">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0490B144" w14:textId="77777777" w:rsidR="005960E8" w:rsidRPr="0036025C" w:rsidRDefault="005960E8" w:rsidP="005960E8">
      <w:pPr>
        <w:rPr>
          <w:b/>
          <w:iCs/>
          <w:u w:val="single"/>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79710F">
        <w:rPr>
          <w:rStyle w:val="Emphasis"/>
          <w:highlight w:val="cyan"/>
        </w:rPr>
        <w:t xml:space="preserve">nothing would endanger the law more than </w:t>
      </w:r>
      <w:r w:rsidRPr="001F33C5">
        <w:rPr>
          <w:rStyle w:val="Emphasis"/>
        </w:rPr>
        <w:t xml:space="preserve">the possibility of </w:t>
      </w:r>
      <w:r w:rsidRPr="0079710F">
        <w:rPr>
          <w:rStyle w:val="Emphasis"/>
          <w:highlight w:val="cyan"/>
        </w:rPr>
        <w:t>its authority being contested by a violence over which it has no control</w:t>
      </w:r>
      <w:r w:rsidRPr="001F33C5">
        <w:rPr>
          <w:rStyle w:val="Emphasis"/>
        </w:rPr>
        <w:t xml:space="preserve">. </w:t>
      </w:r>
      <w:r w:rsidRPr="0079710F">
        <w:rPr>
          <w:rStyle w:val="Emphasis"/>
          <w:highlight w:val="cyan"/>
        </w:rPr>
        <w:t>The function of the law would therefore be</w:t>
      </w:r>
      <w:r w:rsidRPr="001F33C5">
        <w:rPr>
          <w:rStyle w:val="Emphasis"/>
        </w:rPr>
        <w:t xml:space="preserve">, first and foremost, </w:t>
      </w:r>
      <w:r w:rsidRPr="0079710F">
        <w:rPr>
          <w:rStyle w:val="Emphasis"/>
          <w:highlight w:val="cyan"/>
        </w:rPr>
        <w:t>to contain violence within its</w:t>
      </w:r>
      <w:r w:rsidRPr="001F33C5">
        <w:rPr>
          <w:rStyle w:val="Emphasis"/>
        </w:rPr>
        <w:t xml:space="preserve"> own </w:t>
      </w:r>
      <w:r w:rsidRPr="0079710F">
        <w:rPr>
          <w:rStyle w:val="Emphasis"/>
          <w:highlight w:val="cyan"/>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79710F">
        <w:rPr>
          <w:rStyle w:val="Emphasis"/>
          <w:highlight w:val="cyan"/>
        </w:rPr>
        <w:t>class struggle</w:t>
      </w:r>
      <w:r w:rsidRPr="001F33C5">
        <w:rPr>
          <w:rStyle w:val="Emphasis"/>
        </w:rPr>
        <w:t>. To begin with, the very idea of such a strug</w:t>
      </w:r>
      <w:r>
        <w:rPr>
          <w:rStyle w:val="Emphasis"/>
        </w:rPr>
        <w:t>g</w:t>
      </w:r>
      <w:r w:rsidRPr="001F33C5">
        <w:rPr>
          <w:rStyle w:val="Emphasis"/>
        </w:rPr>
        <w:t xml:space="preserve">le </w:t>
      </w:r>
      <w:r w:rsidRPr="0079710F">
        <w:rPr>
          <w:rStyle w:val="Emphasis"/>
          <w:highlight w:val="cyan"/>
        </w:rPr>
        <w:t>implies certain</w:t>
      </w:r>
      <w:r w:rsidRPr="001F33C5">
        <w:rPr>
          <w:rStyle w:val="Emphasis"/>
        </w:rPr>
        <w:t xml:space="preserve"> forms of </w:t>
      </w:r>
      <w:r w:rsidRPr="0079710F">
        <w:rPr>
          <w:rStyle w:val="Emphasis"/>
          <w:highlight w:val="cyan"/>
        </w:rPr>
        <w:t>violence</w:t>
      </w:r>
      <w:r w:rsidRPr="001F33C5">
        <w:rPr>
          <w:rStyle w:val="Emphasis"/>
        </w:rPr>
        <w:t xml:space="preserve">. </w:t>
      </w:r>
      <w:r w:rsidRPr="0079710F">
        <w:rPr>
          <w:rStyle w:val="Emphasis"/>
          <w:highlight w:val="cyan"/>
        </w:rPr>
        <w:t>The strike could</w:t>
      </w:r>
      <w:r w:rsidRPr="001F33C5">
        <w:rPr>
          <w:rStyle w:val="Emphasis"/>
        </w:rPr>
        <w:t xml:space="preserve"> then </w:t>
      </w:r>
      <w:r w:rsidRPr="0079710F">
        <w:rPr>
          <w:rStyle w:val="Emphasis"/>
          <w:highlight w:val="cyan"/>
        </w:rPr>
        <w:t>be</w:t>
      </w:r>
      <w:r w:rsidRPr="001F33C5">
        <w:rPr>
          <w:rStyle w:val="Emphasis"/>
        </w:rPr>
        <w:t xml:space="preserve"> understood as </w:t>
      </w:r>
      <w:r w:rsidRPr="0079710F">
        <w:rPr>
          <w:rStyle w:val="Emphasis"/>
          <w:highlight w:val="cyan"/>
        </w:rPr>
        <w:t>one of the recognizable forms that this violence can take</w:t>
      </w:r>
      <w:r w:rsidRPr="001F33C5">
        <w:rPr>
          <w:sz w:val="14"/>
        </w:rPr>
        <w:t xml:space="preserve">. </w:t>
      </w:r>
      <w:r w:rsidRPr="001F33C5">
        <w:rPr>
          <w:rStyle w:val="Emphasis"/>
        </w:rPr>
        <w:t xml:space="preserve">However, </w:t>
      </w:r>
      <w:r w:rsidRPr="0079710F">
        <w:rPr>
          <w:rStyle w:val="Emphasis"/>
          <w:highlight w:val="cyan"/>
        </w:rPr>
        <w:t>this</w:t>
      </w:r>
      <w:r w:rsidRPr="001F33C5">
        <w:rPr>
          <w:rStyle w:val="Emphasis"/>
        </w:rPr>
        <w:t xml:space="preserve"> analytical framework </w:t>
      </w:r>
      <w:r w:rsidRPr="0079710F">
        <w:rPr>
          <w:rStyle w:val="Emphasis"/>
          <w:highlight w:val="cyan"/>
        </w:rPr>
        <w:t>is undermined as soon as this</w:t>
      </w:r>
      <w:r w:rsidRPr="001F33C5">
        <w:rPr>
          <w:rStyle w:val="Emphasis"/>
        </w:rPr>
        <w:t xml:space="preserve"> form of violence </w:t>
      </w:r>
      <w:r w:rsidRPr="0079710F">
        <w:rPr>
          <w:rStyle w:val="Emphasis"/>
          <w:highlight w:val="cyan"/>
        </w:rPr>
        <w:t>becomes regulated by a “right to strike</w:t>
      </w:r>
      <w:r w:rsidRPr="001F33C5">
        <w:rPr>
          <w:rStyle w:val="Emphasis"/>
        </w:rPr>
        <w:t xml:space="preserve">,” such as the one recognized by law in France in 1864. What </w:t>
      </w:r>
      <w:r w:rsidRPr="0079710F">
        <w:rPr>
          <w:rStyle w:val="Emphasis"/>
          <w:highlight w:val="cyan"/>
        </w:rPr>
        <w:t>this recognition engages</w:t>
      </w:r>
      <w:r w:rsidRPr="001F33C5">
        <w:rPr>
          <w:rStyle w:val="Emphasis"/>
        </w:rPr>
        <w:t xml:space="preserve"> is, in fact, </w:t>
      </w:r>
      <w:r w:rsidRPr="0079710F">
        <w:rPr>
          <w:rStyle w:val="Emphasis"/>
          <w:highlight w:val="cyan"/>
        </w:rPr>
        <w:t>the will of the state to control the possible “violence” of the strike</w:t>
      </w:r>
      <w:r w:rsidRPr="001F33C5">
        <w:rPr>
          <w:rStyle w:val="Emphasis"/>
        </w:rPr>
        <w:t xml:space="preserve">. Thus, </w:t>
      </w:r>
      <w:r w:rsidRPr="0079710F">
        <w:rPr>
          <w:rStyle w:val="Emphasis"/>
          <w:highlight w:val="cyan"/>
        </w:rPr>
        <w:t>the</w:t>
      </w:r>
      <w:r w:rsidRPr="001F33C5">
        <w:rPr>
          <w:rStyle w:val="Emphasis"/>
        </w:rPr>
        <w:t xml:space="preserve"> “right” of the </w:t>
      </w:r>
      <w:r w:rsidRPr="0079710F">
        <w:rPr>
          <w:rStyle w:val="Emphasis"/>
          <w:highlight w:val="cyan"/>
        </w:rPr>
        <w:t>right to strike appears as the best,</w:t>
      </w:r>
      <w:r w:rsidRPr="001F33C5">
        <w:rPr>
          <w:rStyle w:val="Emphasis"/>
        </w:rPr>
        <w:t xml:space="preserve"> if not the only, </w:t>
      </w:r>
      <w:r w:rsidRPr="0079710F">
        <w:rPr>
          <w:rStyle w:val="Emphasis"/>
          <w:highlight w:val="cyan"/>
        </w:rPr>
        <w:t>way for the state to circumscribe within</w:t>
      </w:r>
      <w:r w:rsidRPr="001F33C5">
        <w:rPr>
          <w:rStyle w:val="Emphasis"/>
        </w:rPr>
        <w:t xml:space="preserve"> (and via) </w:t>
      </w:r>
      <w:r w:rsidRPr="0079710F">
        <w:rPr>
          <w:rStyle w:val="Emphasis"/>
          <w:highlight w:val="cyan"/>
        </w:rPr>
        <w:t xml:space="preserve">the law </w:t>
      </w:r>
      <w:r w:rsidRPr="001F33C5">
        <w:rPr>
          <w:rStyle w:val="Emphasis"/>
        </w:rPr>
        <w:t xml:space="preserve">the relative violence of </w:t>
      </w:r>
      <w:r w:rsidRPr="0079710F">
        <w:rPr>
          <w:rStyle w:val="Emphasis"/>
          <w:highlight w:val="cyan"/>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79710F">
        <w:rPr>
          <w:rStyle w:val="Emphasis"/>
          <w:highlight w:val="cyan"/>
        </w:rPr>
        <w:t>it is unlikely that a state</w:t>
      </w:r>
      <w:r w:rsidRPr="001F33C5">
        <w:rPr>
          <w:rStyle w:val="Emphasis"/>
        </w:rPr>
        <w:t xml:space="preserve"> systematically allied with (and accomplice to) employers </w:t>
      </w:r>
      <w:r w:rsidRPr="0079710F">
        <w:rPr>
          <w:rStyle w:val="Emphasis"/>
          <w:highlight w:val="cyan"/>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79710F">
        <w:rPr>
          <w:rStyle w:val="Emphasis"/>
          <w:highlight w:val="cyan"/>
        </w:rPr>
        <w:t>it will deem any invocation of the right to strike as illegitimate</w:t>
      </w:r>
      <w:r w:rsidRPr="001F33C5">
        <w:rPr>
          <w:rStyle w:val="Emphasis"/>
        </w:rPr>
        <w:t xml:space="preserve">. </w:t>
      </w:r>
      <w:r w:rsidRPr="0079710F">
        <w:rPr>
          <w:rStyle w:val="Emphasis"/>
          <w:highlight w:val="cyan"/>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79710F">
        <w:rPr>
          <w:rStyle w:val="Emphasis"/>
          <w:highlight w:val="cyan"/>
        </w:rPr>
        <w:t>They deny</w:t>
      </w:r>
      <w:r w:rsidRPr="001F33C5">
        <w:rPr>
          <w:rStyle w:val="Emphasis"/>
        </w:rPr>
        <w:t xml:space="preserve">, in other words, </w:t>
      </w:r>
      <w:r w:rsidRPr="0079710F">
        <w:rPr>
          <w:rStyle w:val="Emphasis"/>
          <w:highlight w:val="cyan"/>
        </w:rPr>
        <w:t>that</w:t>
      </w:r>
      <w:r w:rsidRPr="001F33C5">
        <w:rPr>
          <w:rStyle w:val="Emphasis"/>
        </w:rPr>
        <w:t xml:space="preserve"> </w:t>
      </w:r>
      <w:r w:rsidRPr="0079710F">
        <w:rPr>
          <w:rStyle w:val="Emphasis"/>
          <w:highlight w:val="cyan"/>
        </w:rPr>
        <w:t xml:space="preserve">the conditions denounced by the workers </w:t>
      </w:r>
      <w:r w:rsidRPr="001F33C5">
        <w:rPr>
          <w:rStyle w:val="Emphasis"/>
        </w:rPr>
        <w:t xml:space="preserve">display an intrinsic violence that </w:t>
      </w:r>
      <w:r w:rsidRPr="0079710F">
        <w:rPr>
          <w:rStyle w:val="Emphasis"/>
          <w:highlight w:val="cyan"/>
        </w:rPr>
        <w:t>jus</w:t>
      </w:r>
      <w:r w:rsidRPr="0079710F">
        <w:rPr>
          <w:rStyle w:val="Emphasis"/>
          <w:highlight w:val="cyan"/>
        </w:rPr>
        <w:softHyphen/>
        <w:t xml:space="preserve"> </w:t>
      </w:r>
      <w:proofErr w:type="spellStart"/>
      <w:r w:rsidRPr="0079710F">
        <w:rPr>
          <w:rStyle w:val="Emphasis"/>
          <w:highlight w:val="cyan"/>
        </w:rPr>
        <w:t>tifies</w:t>
      </w:r>
      <w:proofErr w:type="spellEnd"/>
      <w:r w:rsidRPr="0079710F">
        <w:rPr>
          <w:rStyle w:val="Emphasis"/>
          <w:highlight w:val="cyan"/>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79710F">
        <w:rPr>
          <w:rStyle w:val="Emphasis"/>
          <w:highlight w:val="cyan"/>
        </w:rPr>
        <w:t>it is because it refuses to see this violence</w:t>
      </w:r>
      <w:r w:rsidRPr="001F33C5">
        <w:rPr>
          <w:rStyle w:val="Emphasis"/>
        </w:rPr>
        <w:t xml:space="preserve"> and to take responsibility for it </w:t>
      </w:r>
      <w:r w:rsidRPr="0079710F">
        <w:rPr>
          <w:rStyle w:val="Emphasis"/>
          <w:highlight w:val="cyan"/>
        </w:rPr>
        <w:t>that the left</w:t>
      </w:r>
      <w:r w:rsidRPr="001F33C5">
        <w:rPr>
          <w:rStyle w:val="Emphasis"/>
        </w:rPr>
        <w:t xml:space="preserve"> regularly </w:t>
      </w:r>
      <w:r w:rsidRPr="0079710F">
        <w:rPr>
          <w:rStyle w:val="Emphasis"/>
          <w:highlight w:val="cyan"/>
        </w:rPr>
        <w:t>loses workers’ support</w:t>
      </w:r>
      <w:r w:rsidRPr="001F33C5">
        <w:rPr>
          <w:rStyle w:val="Emphasis"/>
        </w:rPr>
        <w:t xml:space="preserve">. </w:t>
      </w:r>
    </w:p>
    <w:p w14:paraId="3DED439D" w14:textId="77777777" w:rsidR="005960E8" w:rsidRDefault="005960E8" w:rsidP="005960E8"/>
    <w:p w14:paraId="5247A391" w14:textId="77777777" w:rsidR="005960E8" w:rsidRPr="006D313D" w:rsidRDefault="005960E8" w:rsidP="005960E8">
      <w:pPr>
        <w:pStyle w:val="Heading4"/>
      </w:pPr>
      <w:r w:rsidRPr="006D313D">
        <w:t xml:space="preserve">The assumption that signifiers are the primary mode of exchange only </w:t>
      </w:r>
      <w:r w:rsidRPr="000D34A8">
        <w:rPr>
          <w:u w:val="single"/>
        </w:rPr>
        <w:t>glorifies consumption</w:t>
      </w:r>
      <w:r w:rsidRPr="006D313D">
        <w:t xml:space="preserve"> at the expense of understanding how </w:t>
      </w:r>
      <w:r w:rsidRPr="000D34A8">
        <w:rPr>
          <w:u w:val="single"/>
        </w:rPr>
        <w:t>labor</w:t>
      </w:r>
      <w:r w:rsidRPr="006D313D">
        <w:t xml:space="preserve"> orders society</w:t>
      </w:r>
      <w:r>
        <w:t xml:space="preserve"> – t</w:t>
      </w:r>
      <w:r w:rsidRPr="006D313D">
        <w:t>h</w:t>
      </w:r>
      <w:r>
        <w:t>at</w:t>
      </w:r>
      <w:r w:rsidRPr="006D313D">
        <w:t xml:space="preserve"> viewpoint can only be taken by intellectuals </w:t>
      </w:r>
      <w:r w:rsidRPr="000D34A8">
        <w:rPr>
          <w:iCs w:val="0"/>
          <w:u w:val="single"/>
        </w:rPr>
        <w:t>already divorced</w:t>
      </w:r>
      <w:r w:rsidRPr="006D313D">
        <w:t xml:space="preserve"> from need.</w:t>
      </w:r>
    </w:p>
    <w:p w14:paraId="215AE119" w14:textId="77777777" w:rsidR="005960E8" w:rsidRDefault="005960E8" w:rsidP="005960E8">
      <w:pPr>
        <w:rPr>
          <w:b/>
          <w:bCs/>
          <w:sz w:val="16"/>
        </w:rPr>
      </w:pPr>
      <w:proofErr w:type="spellStart"/>
      <w:r w:rsidRPr="006D313D">
        <w:rPr>
          <w:rStyle w:val="Style13ptBold"/>
        </w:rPr>
        <w:t>Zavarzadeh</w:t>
      </w:r>
      <w:proofErr w:type="spellEnd"/>
      <w:r w:rsidRPr="006D313D">
        <w:rPr>
          <w:rStyle w:val="Style13ptBold"/>
        </w:rPr>
        <w:t xml:space="preserve"> </w:t>
      </w:r>
      <w:r>
        <w:rPr>
          <w:rStyle w:val="Style13ptBold"/>
        </w:rPr>
        <w:t>‘</w:t>
      </w:r>
      <w:r w:rsidRPr="006D313D">
        <w:rPr>
          <w:rStyle w:val="Style13ptBold"/>
        </w:rPr>
        <w:t>95</w:t>
      </w:r>
      <w:r w:rsidRPr="006D313D">
        <w:rPr>
          <w:b/>
          <w:bCs/>
          <w:sz w:val="16"/>
        </w:rPr>
        <w:t xml:space="preserve"> </w:t>
      </w:r>
    </w:p>
    <w:p w14:paraId="367A3361" w14:textId="77777777" w:rsidR="005960E8" w:rsidRPr="000D34A8" w:rsidRDefault="005960E8" w:rsidP="005960E8">
      <w:pPr>
        <w:rPr>
          <w:sz w:val="16"/>
          <w:szCs w:val="16"/>
        </w:rPr>
      </w:pPr>
      <w:r w:rsidRPr="000D34A8">
        <w:rPr>
          <w:sz w:val="16"/>
          <w:szCs w:val="16"/>
        </w:rPr>
        <w:t>[</w:t>
      </w:r>
      <w:proofErr w:type="spellStart"/>
      <w:r w:rsidRPr="000D34A8">
        <w:rPr>
          <w:sz w:val="16"/>
          <w:szCs w:val="16"/>
        </w:rPr>
        <w:t>Mas’ud</w:t>
      </w:r>
      <w:proofErr w:type="spellEnd"/>
      <w:r w:rsidRPr="000D34A8">
        <w:rPr>
          <w:sz w:val="16"/>
          <w:szCs w:val="16"/>
        </w:rPr>
        <w:t>, prolific writer and expert on class ideology. 1995. “Post-</w:t>
      </w:r>
      <w:proofErr w:type="spellStart"/>
      <w:r w:rsidRPr="000D34A8">
        <w:rPr>
          <w:sz w:val="16"/>
          <w:szCs w:val="16"/>
        </w:rPr>
        <w:t>Ality</w:t>
      </w:r>
      <w:proofErr w:type="spellEnd"/>
      <w:r w:rsidRPr="000D34A8">
        <w:rPr>
          <w:sz w:val="16"/>
          <w:szCs w:val="16"/>
        </w:rPr>
        <w:t xml:space="preserve">: Marxism and Postmodernism.” </w:t>
      </w:r>
      <w:hyperlink r:id="rId6" w:history="1">
        <w:r w:rsidRPr="000D34A8">
          <w:rPr>
            <w:rStyle w:val="Hyperlink"/>
            <w:sz w:val="16"/>
            <w:szCs w:val="16"/>
          </w:rPr>
          <w:t>https://catalog.princeton.edu/catalog/1074637</w:t>
        </w:r>
      </w:hyperlink>
      <w:r w:rsidRPr="000D34A8">
        <w:rPr>
          <w:sz w:val="16"/>
          <w:szCs w:val="16"/>
        </w:rPr>
        <w:t xml:space="preserve">] </w:t>
      </w:r>
      <w:proofErr w:type="spellStart"/>
      <w:r w:rsidRPr="000D34A8">
        <w:rPr>
          <w:sz w:val="16"/>
          <w:szCs w:val="16"/>
        </w:rPr>
        <w:t>rc</w:t>
      </w:r>
      <w:proofErr w:type="spellEnd"/>
      <w:r w:rsidRPr="000D34A8">
        <w:rPr>
          <w:sz w:val="16"/>
          <w:szCs w:val="16"/>
        </w:rPr>
        <w:t>/Pat</w:t>
      </w:r>
    </w:p>
    <w:p w14:paraId="0911EC07" w14:textId="77777777" w:rsidR="005960E8" w:rsidRPr="00B71C32" w:rsidRDefault="005960E8" w:rsidP="005960E8">
      <w:pPr>
        <w:rPr>
          <w:sz w:val="12"/>
        </w:rPr>
      </w:pPr>
      <w:r w:rsidRPr="00B71C32">
        <w:rPr>
          <w:sz w:val="12"/>
        </w:rPr>
        <w:t xml:space="preserve">This </w:t>
      </w:r>
      <w:proofErr w:type="spellStart"/>
      <w:r w:rsidRPr="00B71C32">
        <w:rPr>
          <w:sz w:val="12"/>
        </w:rPr>
        <w:t>noninstrumental</w:t>
      </w:r>
      <w:proofErr w:type="spellEnd"/>
      <w:r w:rsidRPr="00B71C32">
        <w:rPr>
          <w:sz w:val="12"/>
        </w:rPr>
        <w:t xml:space="preserve"> "consumption" is a semiotic act; "a system of com</w:t>
      </w:r>
      <w:r w:rsidRPr="00B71C32">
        <w:rPr>
          <w:sz w:val="12"/>
        </w:rPr>
        <w:softHyphen/>
        <w:t>munication" (Selected Writings 46), a mode of forming and disseminating "mean</w:t>
      </w:r>
      <w:r w:rsidRPr="00B71C32">
        <w:rPr>
          <w:sz w:val="12"/>
        </w:rPr>
        <w:softHyphen/>
        <w:t>ings" above and beyond the functionality of consumption. "A washing machine serves as equipment and plays as an element of comfort, or of prestige, etc. It is the field of play that is specifically the field of consumption" (Selected Writings 44; emphasis added). When one buys a pair of "designer" jeans, one does not simply respond to a "need" (to keep warm, for instance) but acts on the pulsation of "desire": to express oneself and in doing so become involved in a purposeless practice that is essentially an aesthetic act ("play")., post-</w:t>
      </w:r>
      <w:proofErr w:type="spellStart"/>
      <w:r w:rsidRPr="00B71C32">
        <w:rPr>
          <w:sz w:val="12"/>
        </w:rPr>
        <w:t>ality</w:t>
      </w:r>
      <w:proofErr w:type="spellEnd"/>
      <w:r w:rsidRPr="00B71C32">
        <w:rPr>
          <w:sz w:val="12"/>
        </w:rPr>
        <w:t xml:space="preserve"> is the articulation of this mode of consumption: early capitalism is marked by functional consumption which perpetuates production while post-al capitalism ("consumer society") is a break from this functionalism. </w:t>
      </w:r>
      <w:r w:rsidRPr="0079710F">
        <w:rPr>
          <w:highlight w:val="cyan"/>
          <w:u w:val="single"/>
        </w:rPr>
        <w:t>Consumption</w:t>
      </w:r>
      <w:r w:rsidRPr="00B71C32">
        <w:rPr>
          <w:sz w:val="12"/>
        </w:rPr>
        <w:t xml:space="preserve">, </w:t>
      </w:r>
      <w:r w:rsidRPr="00B71C32">
        <w:rPr>
          <w:rStyle w:val="StyleUnderline"/>
        </w:rPr>
        <w:t xml:space="preserve">in post-al capitalism </w:t>
      </w:r>
      <w:r w:rsidRPr="0079710F">
        <w:rPr>
          <w:rStyle w:val="StyleUnderline"/>
          <w:highlight w:val="cyan"/>
        </w:rPr>
        <w:t>b</w:t>
      </w:r>
      <w:r w:rsidRPr="0079710F">
        <w:rPr>
          <w:highlight w:val="cyan"/>
          <w:u w:val="single"/>
        </w:rPr>
        <w:t xml:space="preserve">ecomes an </w:t>
      </w:r>
      <w:proofErr w:type="gramStart"/>
      <w:r w:rsidRPr="0079710F">
        <w:rPr>
          <w:highlight w:val="cyan"/>
          <w:u w:val="single"/>
        </w:rPr>
        <w:t>end in itself</w:t>
      </w:r>
      <w:r w:rsidRPr="00B71C32">
        <w:rPr>
          <w:sz w:val="12"/>
        </w:rPr>
        <w:t xml:space="preserve">, </w:t>
      </w:r>
      <w:r w:rsidRPr="0079710F">
        <w:rPr>
          <w:highlight w:val="cyan"/>
          <w:u w:val="single"/>
        </w:rPr>
        <w:t>an</w:t>
      </w:r>
      <w:proofErr w:type="gramEnd"/>
      <w:r w:rsidRPr="0079710F">
        <w:rPr>
          <w:highlight w:val="cyan"/>
          <w:u w:val="single"/>
        </w:rPr>
        <w:t xml:space="preserve"> "excessive play</w:t>
      </w:r>
      <w:r w:rsidRPr="00B71C32">
        <w:rPr>
          <w:sz w:val="12"/>
        </w:rPr>
        <w:t>: a sheer "waste"—a carnival, a re</w:t>
      </w:r>
      <w:r w:rsidRPr="00B71C32">
        <w:rPr>
          <w:sz w:val="12"/>
        </w:rPr>
        <w:softHyphen/>
        <w:t xml:space="preserve">gime of festivities and </w:t>
      </w:r>
      <w:proofErr w:type="spellStart"/>
      <w:r w:rsidRPr="00B71C32">
        <w:rPr>
          <w:sz w:val="12"/>
        </w:rPr>
        <w:t>prodigalities</w:t>
      </w:r>
      <w:proofErr w:type="spellEnd"/>
      <w:r w:rsidRPr="00B71C32">
        <w:rPr>
          <w:sz w:val="12"/>
        </w:rPr>
        <w:t xml:space="preserve">. </w:t>
      </w:r>
      <w:r w:rsidRPr="0079710F">
        <w:rPr>
          <w:highlight w:val="cyan"/>
          <w:u w:val="single"/>
        </w:rPr>
        <w:t>Consumption</w:t>
      </w:r>
      <w:r w:rsidRPr="00A5242B">
        <w:rPr>
          <w:u w:val="single"/>
        </w:rPr>
        <w:t xml:space="preserve"> </w:t>
      </w:r>
      <w:r w:rsidRPr="00B71C32">
        <w:rPr>
          <w:rStyle w:val="StyleUnderline"/>
        </w:rPr>
        <w:t>in Baudrillard's theory</w:t>
      </w:r>
      <w:r w:rsidRPr="00B71C32">
        <w:rPr>
          <w:sz w:val="12"/>
        </w:rPr>
        <w:t xml:space="preserve">, then, </w:t>
      </w:r>
      <w:r w:rsidRPr="0079710F">
        <w:rPr>
          <w:highlight w:val="cyan"/>
          <w:u w:val="single"/>
        </w:rPr>
        <w:t>is</w:t>
      </w:r>
      <w:r w:rsidRPr="00A5242B">
        <w:rPr>
          <w:u w:val="single"/>
        </w:rPr>
        <w:t xml:space="preserve"> not </w:t>
      </w:r>
      <w:r w:rsidRPr="0079710F">
        <w:rPr>
          <w:rStyle w:val="StyleUnderline"/>
          <w:highlight w:val="cyan"/>
        </w:rPr>
        <w:t>determined by</w:t>
      </w:r>
      <w:r w:rsidRPr="00B71C32">
        <w:rPr>
          <w:rStyle w:val="StyleUnderline"/>
        </w:rPr>
        <w:t xml:space="preserve"> such classical Marxist concepts as "use-value" and "exchange" value but by </w:t>
      </w:r>
      <w:r w:rsidRPr="0079710F">
        <w:rPr>
          <w:rStyle w:val="StyleUnderline"/>
          <w:highlight w:val="cyan"/>
        </w:rPr>
        <w:t>"sign value</w:t>
      </w:r>
      <w:r w:rsidRPr="00B71C32">
        <w:rPr>
          <w:sz w:val="12"/>
        </w:rPr>
        <w:t xml:space="preserve">." The signs and meanings produced through prodigal expenditure are signs that cannot be easily absorbed back into the established system of codes that now controls all significations. </w:t>
      </w:r>
      <w:r w:rsidRPr="0079710F">
        <w:rPr>
          <w:highlight w:val="cyan"/>
          <w:u w:val="single"/>
        </w:rPr>
        <w:t>Consumption is both anti-production and anti-regulatory</w:t>
      </w:r>
      <w:r w:rsidRPr="00B71C32">
        <w:rPr>
          <w:sz w:val="12"/>
        </w:rPr>
        <w:t xml:space="preserve">: it is a process of excessive signification that cannot be contained by the dominant mode of signification. </w:t>
      </w:r>
      <w:r w:rsidRPr="0079710F">
        <w:rPr>
          <w:highlight w:val="cyan"/>
          <w:u w:val="single"/>
        </w:rPr>
        <w:t>"Conspicuous consumption" for Baudrillard is</w:t>
      </w:r>
      <w:r w:rsidRPr="00B71C32">
        <w:rPr>
          <w:u w:val="single"/>
        </w:rPr>
        <w:t xml:space="preserve"> then essentially </w:t>
      </w:r>
      <w:r w:rsidRPr="0079710F">
        <w:rPr>
          <w:highlight w:val="cyan"/>
          <w:u w:val="single"/>
        </w:rPr>
        <w:t>a resistant semiotic act</w:t>
      </w:r>
      <w:r w:rsidRPr="00B71C32">
        <w:rPr>
          <w:sz w:val="12"/>
        </w:rPr>
        <w:t>—an act of intervention in the order of established meanings and rep</w:t>
      </w:r>
      <w:r w:rsidRPr="00B71C32">
        <w:rPr>
          <w:sz w:val="12"/>
        </w:rPr>
        <w:softHyphen/>
        <w:t>resentations legitimated by capitalism. Prodigal "consumption" is, according to him, a radical negation of capitalism. The act of consumption therefore is not ex</w:t>
      </w:r>
      <w:r w:rsidRPr="00B71C32">
        <w:rPr>
          <w:sz w:val="12"/>
        </w:rPr>
        <w:softHyphen/>
        <w:t>hausted by its instrumentality and usefulness (it is, in terms of his later writings, a mode of "seduction" a form of opposition to production and procreation); it is the signifier of an irradicable negative (that cannot be assimilated in a Marxist dialecti</w:t>
      </w:r>
      <w:r w:rsidRPr="00B71C32">
        <w:rPr>
          <w:sz w:val="12"/>
        </w:rPr>
        <w:softHyphen/>
        <w:t>cal synthesis) and constitutes the principle of post-al mutation. The form of capital</w:t>
      </w:r>
      <w:r w:rsidRPr="00B71C32">
        <w:rPr>
          <w:sz w:val="12"/>
        </w:rPr>
        <w:softHyphen/>
        <w:t xml:space="preserve">ism that could be analyzed in Marxist terms of political economy, Baudrillard maintains, has ended and, </w:t>
      </w:r>
      <w:proofErr w:type="gramStart"/>
      <w:r w:rsidRPr="00B71C32">
        <w:rPr>
          <w:sz w:val="12"/>
        </w:rPr>
        <w:t>an entirely new analytics</w:t>
      </w:r>
      <w:proofErr w:type="gramEnd"/>
      <w:r w:rsidRPr="00B71C32">
        <w:rPr>
          <w:sz w:val="12"/>
        </w:rPr>
        <w:t xml:space="preserve"> that he calls, the "political economy of the sign" (Mirror 121) is needed to make sense of post-al capitalism. However, </w:t>
      </w:r>
      <w:r w:rsidRPr="0079710F">
        <w:rPr>
          <w:rStyle w:val="Emphasis"/>
          <w:highlight w:val="cyan"/>
        </w:rPr>
        <w:t>Baudrillard's understanding</w:t>
      </w:r>
      <w:r w:rsidRPr="00B71C32">
        <w:rPr>
          <w:rStyle w:val="Emphasis"/>
        </w:rPr>
        <w:t xml:space="preserve"> of the Marxist concept of "produc</w:t>
      </w:r>
      <w:r w:rsidRPr="00B71C32">
        <w:rPr>
          <w:rStyle w:val="Emphasis"/>
        </w:rPr>
        <w:softHyphen/>
        <w:t xml:space="preserve">tion" as a "mirror" </w:t>
      </w:r>
      <w:r w:rsidRPr="0079710F">
        <w:rPr>
          <w:rStyle w:val="Emphasis"/>
          <w:highlight w:val="cyan"/>
        </w:rPr>
        <w:t>is not simply</w:t>
      </w:r>
      <w:r w:rsidRPr="00B71C32">
        <w:rPr>
          <w:rStyle w:val="Emphasis"/>
        </w:rPr>
        <w:t xml:space="preserve"> a </w:t>
      </w:r>
      <w:r w:rsidRPr="0079710F">
        <w:rPr>
          <w:rStyle w:val="Emphasis"/>
          <w:highlight w:val="cyan"/>
        </w:rPr>
        <w:t>misrecognition but</w:t>
      </w:r>
      <w:r w:rsidRPr="00B71C32">
        <w:rPr>
          <w:rStyle w:val="Emphasis"/>
        </w:rPr>
        <w:t xml:space="preserve"> is also ideological in the sense that the logic of its misrecognition is a class logic: it </w:t>
      </w:r>
      <w:r w:rsidRPr="0079710F">
        <w:rPr>
          <w:rStyle w:val="Emphasis"/>
          <w:highlight w:val="cyan"/>
        </w:rPr>
        <w:t>legitimates</w:t>
      </w:r>
      <w:r w:rsidRPr="00B71C32">
        <w:rPr>
          <w:rStyle w:val="Emphasis"/>
        </w:rPr>
        <w:t xml:space="preserve"> the (economic) interests of </w:t>
      </w:r>
      <w:r w:rsidRPr="0079710F">
        <w:rPr>
          <w:rStyle w:val="Emphasis"/>
          <w:highlight w:val="cyan"/>
        </w:rPr>
        <w:t>the ruling class</w:t>
      </w:r>
      <w:r w:rsidRPr="00B71C32">
        <w:rPr>
          <w:sz w:val="12"/>
        </w:rPr>
        <w:t xml:space="preserve">. The Marxist theory of "production," contrary to Baudrillard, Habermas, Butler, Cornel </w:t>
      </w:r>
      <w:proofErr w:type="gramStart"/>
      <w:r w:rsidRPr="00B71C32">
        <w:rPr>
          <w:sz w:val="12"/>
        </w:rPr>
        <w:t>West</w:t>
      </w:r>
      <w:proofErr w:type="gramEnd"/>
      <w:r w:rsidRPr="00B71C32">
        <w:rPr>
          <w:sz w:val="12"/>
        </w:rPr>
        <w:t xml:space="preserve"> and other critics of the "production paradigm," does not reduce all human activities to "labor"; rather it is a theory of the emancipation of humans from necessity and the freedom from the capitalist form of labor. </w:t>
      </w:r>
      <w:r w:rsidRPr="00B71C32">
        <w:rPr>
          <w:u w:val="single"/>
        </w:rPr>
        <w:t xml:space="preserve">Baudrillard's notion of </w:t>
      </w:r>
      <w:r w:rsidRPr="0079710F">
        <w:rPr>
          <w:highlight w:val="cyan"/>
          <w:u w:val="single"/>
        </w:rPr>
        <w:t>"symbolic exchange" is</w:t>
      </w:r>
      <w:r w:rsidRPr="00B71C32">
        <w:rPr>
          <w:u w:val="single"/>
        </w:rPr>
        <w:t xml:space="preserve"> simply a post-al </w:t>
      </w:r>
      <w:r w:rsidRPr="0079710F">
        <w:rPr>
          <w:highlight w:val="cyan"/>
          <w:u w:val="single"/>
        </w:rPr>
        <w:t>colo</w:t>
      </w:r>
      <w:r w:rsidRPr="0079710F">
        <w:rPr>
          <w:highlight w:val="cyan"/>
          <w:u w:val="single"/>
        </w:rPr>
        <w:softHyphen/>
        <w:t>nial nostalgia for</w:t>
      </w:r>
      <w:r w:rsidRPr="00B71C32">
        <w:rPr>
          <w:u w:val="single"/>
        </w:rPr>
        <w:t xml:space="preserve"> "primitive" society</w:t>
      </w:r>
      <w:r w:rsidRPr="00B71C32">
        <w:rPr>
          <w:sz w:val="12"/>
        </w:rPr>
        <w:t xml:space="preserve">; </w:t>
      </w:r>
      <w:r w:rsidRPr="0079710F">
        <w:rPr>
          <w:highlight w:val="cyan"/>
          <w:u w:val="single"/>
        </w:rPr>
        <w:t>a</w:t>
      </w:r>
      <w:r w:rsidRPr="00B71C32">
        <w:rPr>
          <w:u w:val="single"/>
        </w:rPr>
        <w:t xml:space="preserve"> transhistorical </w:t>
      </w:r>
      <w:r w:rsidRPr="0079710F">
        <w:rPr>
          <w:highlight w:val="cyan"/>
          <w:u w:val="single"/>
        </w:rPr>
        <w:t>utopia for the</w:t>
      </w:r>
      <w:r w:rsidRPr="00B71C32">
        <w:rPr>
          <w:u w:val="single"/>
        </w:rPr>
        <w:t xml:space="preserve"> North Atlantic </w:t>
      </w:r>
      <w:r w:rsidRPr="0079710F">
        <w:rPr>
          <w:highlight w:val="cyan"/>
          <w:u w:val="single"/>
        </w:rPr>
        <w:t>elite who</w:t>
      </w:r>
      <w:r w:rsidRPr="00B71C32">
        <w:rPr>
          <w:u w:val="single"/>
        </w:rPr>
        <w:t xml:space="preserve"> has </w:t>
      </w:r>
      <w:r w:rsidRPr="0079710F">
        <w:rPr>
          <w:highlight w:val="cyan"/>
          <w:u w:val="single"/>
        </w:rPr>
        <w:t>freed itself from necessity</w:t>
      </w:r>
      <w:r w:rsidRPr="00B71C32">
        <w:rPr>
          <w:sz w:val="12"/>
        </w:rPr>
        <w:t>—</w:t>
      </w:r>
      <w:r w:rsidRPr="0079710F">
        <w:rPr>
          <w:rStyle w:val="Emphasis"/>
          <w:highlight w:val="cyan"/>
        </w:rPr>
        <w:t>at the cost of</w:t>
      </w:r>
      <w:r w:rsidRPr="00B71C32">
        <w:rPr>
          <w:rStyle w:val="Emphasis"/>
        </w:rPr>
        <w:t xml:space="preserve"> the </w:t>
      </w:r>
      <w:r w:rsidRPr="0079710F">
        <w:rPr>
          <w:rStyle w:val="Emphasis"/>
          <w:highlight w:val="cyan"/>
        </w:rPr>
        <w:t>labor of the other</w:t>
      </w:r>
      <w:r w:rsidRPr="00B71C32">
        <w:rPr>
          <w:sz w:val="12"/>
        </w:rPr>
        <w:t>—</w:t>
      </w:r>
      <w:r w:rsidRPr="00A5242B">
        <w:rPr>
          <w:u w:val="single"/>
        </w:rPr>
        <w:t>and now regards the main question of humanity to be not "production" but destructive "consumption."</w:t>
      </w:r>
      <w:r w:rsidRPr="00B71C32">
        <w:rPr>
          <w:sz w:val="12"/>
        </w:rPr>
        <w:t xml:space="preserve"> For this class, life is lived ludically: the playfulness that erases the use-value of the objects of necessity </w:t>
      </w:r>
      <w:proofErr w:type="gramStart"/>
      <w:r w:rsidRPr="00B71C32">
        <w:rPr>
          <w:sz w:val="12"/>
        </w:rPr>
        <w:t>in order to</w:t>
      </w:r>
      <w:proofErr w:type="gramEnd"/>
      <w:r w:rsidRPr="00B71C32">
        <w:rPr>
          <w:sz w:val="12"/>
        </w:rPr>
        <w:t xml:space="preserve"> turn them into moments of the aesthetic sublime. Post-al theories, in general, proclaim to "deconstruct" the metaphysics of labor. </w:t>
      </w:r>
      <w:proofErr w:type="spellStart"/>
      <w:r w:rsidRPr="00B71C32">
        <w:rPr>
          <w:sz w:val="12"/>
        </w:rPr>
        <w:t>Consumptionist</w:t>
      </w:r>
      <w:proofErr w:type="spellEnd"/>
      <w:r w:rsidRPr="00B71C32">
        <w:rPr>
          <w:sz w:val="12"/>
        </w:rPr>
        <w:t xml:space="preserve"> theories after Baudrillard, however, have used the deconstruction of "production" as their foundation for proving the autonomy of capital from labor and consumption from class/production. One of the main signs of post-al society, according to Stuart Hall, is that "there is a leading role for con</w:t>
      </w:r>
      <w:r w:rsidRPr="00B71C32">
        <w:rPr>
          <w:sz w:val="12"/>
        </w:rPr>
        <w:softHyphen/>
        <w:t>sumption, reflected in such things as greater emphasis on choice and product dif</w:t>
      </w:r>
      <w:r w:rsidRPr="00B71C32">
        <w:rPr>
          <w:sz w:val="12"/>
        </w:rPr>
        <w:softHyphen/>
        <w:t>ferentiation, on marketing, packaging and design, on 'targeting' of consumers by life-style, taste and culture rather than by the Registrar General's categories of so</w:t>
      </w:r>
      <w:r w:rsidRPr="00B71C32">
        <w:rPr>
          <w:sz w:val="12"/>
        </w:rPr>
        <w:softHyphen/>
        <w:t xml:space="preserve">cial class" ("The Meaning of New Times" 118). </w:t>
      </w:r>
      <w:r w:rsidRPr="0079710F">
        <w:rPr>
          <w:highlight w:val="cyan"/>
          <w:u w:val="single"/>
        </w:rPr>
        <w:t>One of the un-</w:t>
      </w:r>
      <w:proofErr w:type="spellStart"/>
      <w:r w:rsidRPr="0079710F">
        <w:rPr>
          <w:highlight w:val="cyan"/>
          <w:u w:val="single"/>
        </w:rPr>
        <w:t>saids</w:t>
      </w:r>
      <w:proofErr w:type="spellEnd"/>
      <w:r w:rsidRPr="00B71C32">
        <w:rPr>
          <w:u w:val="single"/>
        </w:rPr>
        <w:t xml:space="preserve"> of the displace</w:t>
      </w:r>
      <w:r w:rsidRPr="00B71C32">
        <w:rPr>
          <w:u w:val="single"/>
        </w:rPr>
        <w:softHyphen/>
        <w:t xml:space="preserve">ment of production by consumption </w:t>
      </w:r>
      <w:r w:rsidRPr="0079710F">
        <w:rPr>
          <w:highlight w:val="cyan"/>
          <w:u w:val="single"/>
        </w:rPr>
        <w:t>is</w:t>
      </w:r>
      <w:r w:rsidRPr="00B71C32">
        <w:rPr>
          <w:u w:val="single"/>
        </w:rPr>
        <w:t xml:space="preserve"> the notion </w:t>
      </w:r>
      <w:r w:rsidRPr="0079710F">
        <w:rPr>
          <w:highlight w:val="cyan"/>
          <w:u w:val="single"/>
        </w:rPr>
        <w:t>that capitalism is a response</w:t>
      </w:r>
      <w:r w:rsidRPr="00B71C32">
        <w:rPr>
          <w:u w:val="single"/>
        </w:rPr>
        <w:t xml:space="preserve"> not to profit but </w:t>
      </w:r>
      <w:r w:rsidRPr="0079710F">
        <w:rPr>
          <w:highlight w:val="cyan"/>
          <w:u w:val="single"/>
        </w:rPr>
        <w:t xml:space="preserve">to the "free </w:t>
      </w:r>
      <w:r w:rsidRPr="0079710F">
        <w:rPr>
          <w:rStyle w:val="StyleUnderline"/>
          <w:highlight w:val="cyan"/>
        </w:rPr>
        <w:t>choice"</w:t>
      </w:r>
      <w:r w:rsidRPr="00B71C32">
        <w:rPr>
          <w:sz w:val="12"/>
        </w:rPr>
        <w:t xml:space="preserve"> (desire) </w:t>
      </w:r>
      <w:r w:rsidRPr="0079710F">
        <w:rPr>
          <w:rStyle w:val="StyleUnderline"/>
          <w:highlight w:val="cyan"/>
        </w:rPr>
        <w:t>of individuals</w:t>
      </w:r>
      <w:r w:rsidRPr="00B71C32">
        <w:rPr>
          <w:sz w:val="12"/>
        </w:rPr>
        <w:t>: it is the consumption and desire for difference that drives capital, and, as such, capitalism is not only not antagonistic to human needs but is in fact a direct response to them. "The private control of the sovereign consumer" is portrayed in these reactionary theories as "real, visible and tangible" (</w:t>
      </w:r>
      <w:proofErr w:type="spellStart"/>
      <w:r w:rsidRPr="00B71C32">
        <w:rPr>
          <w:sz w:val="12"/>
        </w:rPr>
        <w:t>Mulgan</w:t>
      </w:r>
      <w:proofErr w:type="spellEnd"/>
      <w:r w:rsidRPr="00B71C32">
        <w:rPr>
          <w:sz w:val="12"/>
        </w:rPr>
        <w:t>, "The Power of the Weak" 358). Consumption in post-al theory has become the trope of the indeterminacy of production. In its privileging of "consumption," post-al theory privileges individual "choice" over human "needs": it is, in short, a class theory. Thus, even though the displacement of production is a move made in the name of epistemological neces</w:t>
      </w:r>
      <w:r w:rsidRPr="00B71C32">
        <w:rPr>
          <w:sz w:val="12"/>
        </w:rPr>
        <w:softHyphen/>
        <w:t xml:space="preserve">sity—to provide a more accurate knowledge of capitalism now—it is, in practice, </w:t>
      </w:r>
      <w:r w:rsidRPr="0079710F">
        <w:rPr>
          <w:rStyle w:val="StyleUnderline"/>
          <w:highlight w:val="cyan"/>
        </w:rPr>
        <w:t>an ideological alibi for</w:t>
      </w:r>
      <w:r w:rsidRPr="00B71C32">
        <w:rPr>
          <w:rStyle w:val="StyleUnderline"/>
        </w:rPr>
        <w:t xml:space="preserve"> what Hall's statement clearly marks</w:t>
      </w:r>
      <w:r w:rsidRPr="00B71C32">
        <w:rPr>
          <w:sz w:val="12"/>
        </w:rPr>
        <w:t xml:space="preserve">: </w:t>
      </w:r>
      <w:r w:rsidRPr="00B71C32">
        <w:rPr>
          <w:rStyle w:val="StyleUnderline"/>
        </w:rPr>
        <w:t xml:space="preserve">the </w:t>
      </w:r>
      <w:r w:rsidRPr="0079710F">
        <w:rPr>
          <w:rStyle w:val="StyleUnderline"/>
          <w:highlight w:val="cyan"/>
        </w:rPr>
        <w:t>removal of "class struggl</w:t>
      </w:r>
      <w:r w:rsidRPr="0079710F">
        <w:rPr>
          <w:highlight w:val="cyan"/>
          <w:u w:val="single"/>
        </w:rPr>
        <w:t>e"</w:t>
      </w:r>
      <w:r w:rsidRPr="00B71C32">
        <w:rPr>
          <w:u w:val="single"/>
        </w:rPr>
        <w:t xml:space="preserve"> from </w:t>
      </w:r>
      <w:proofErr w:type="gramStart"/>
      <w:r w:rsidRPr="00B71C32">
        <w:rPr>
          <w:u w:val="single"/>
        </w:rPr>
        <w:t xml:space="preserve">the </w:t>
      </w:r>
      <w:r w:rsidRPr="00B71C32">
        <w:rPr>
          <w:rStyle w:val="StyleUnderline"/>
        </w:rPr>
        <w:t xml:space="preserve"> </w:t>
      </w:r>
      <w:r w:rsidRPr="00B71C32">
        <w:rPr>
          <w:u w:val="single"/>
        </w:rPr>
        <w:t>scene</w:t>
      </w:r>
      <w:proofErr w:type="gramEnd"/>
      <w:r w:rsidRPr="00B71C32">
        <w:rPr>
          <w:u w:val="single"/>
        </w:rPr>
        <w:t xml:space="preserve"> of the social in the interest of increasing the freedom of choice for the upper middle classes within the existing socio-economic structures</w:t>
      </w:r>
      <w:r w:rsidRPr="00B71C32">
        <w:rPr>
          <w:sz w:val="12"/>
        </w:rPr>
        <w:t>. These critics announce the end of socialism and with it the outdatedness of the praxis of abolishing private property (that is, congealed alienated labor) in the post</w:t>
      </w:r>
      <w:r w:rsidRPr="00B71C32">
        <w:rPr>
          <w:sz w:val="12"/>
        </w:rPr>
        <w:softHyphen/>
        <w:t xml:space="preserve">al moment. Instead of abolishing private property, they envision an enlightened radical democracy to supplant socialism (as </w:t>
      </w:r>
      <w:proofErr w:type="spellStart"/>
      <w:r w:rsidRPr="00B71C32">
        <w:rPr>
          <w:sz w:val="12"/>
        </w:rPr>
        <w:t>Laclau</w:t>
      </w:r>
      <w:proofErr w:type="spellEnd"/>
      <w:r w:rsidRPr="00B71C32">
        <w:rPr>
          <w:sz w:val="12"/>
        </w:rPr>
        <w:t xml:space="preserve">, Fukuyama, </w:t>
      </w:r>
      <w:proofErr w:type="spellStart"/>
      <w:r w:rsidRPr="00B71C32">
        <w:rPr>
          <w:sz w:val="12"/>
        </w:rPr>
        <w:t>Mouffe</w:t>
      </w:r>
      <w:proofErr w:type="spellEnd"/>
      <w:r w:rsidRPr="00B71C32">
        <w:rPr>
          <w:sz w:val="12"/>
        </w:rPr>
        <w:t xml:space="preserve">, Cornell West, </w:t>
      </w:r>
      <w:proofErr w:type="spellStart"/>
      <w:r w:rsidRPr="00B71C32">
        <w:rPr>
          <w:sz w:val="12"/>
        </w:rPr>
        <w:t>Aronowitz</w:t>
      </w:r>
      <w:proofErr w:type="spellEnd"/>
      <w:r w:rsidRPr="00B71C32">
        <w:rPr>
          <w:sz w:val="12"/>
        </w:rPr>
        <w:t>, Butler and others have advised) and make property holders of each citizen. This</w:t>
      </w:r>
      <w:proofErr w:type="gramStart"/>
      <w:r w:rsidRPr="00B71C32">
        <w:rPr>
          <w:sz w:val="12"/>
        </w:rPr>
        <w:t>, needless to say, is</w:t>
      </w:r>
      <w:proofErr w:type="gramEnd"/>
      <w:r w:rsidRPr="00B71C32">
        <w:rPr>
          <w:sz w:val="12"/>
        </w:rPr>
        <w:t xml:space="preserve"> the </w:t>
      </w:r>
      <w:proofErr w:type="spellStart"/>
      <w:r w:rsidRPr="00B71C32">
        <w:rPr>
          <w:sz w:val="12"/>
        </w:rPr>
        <w:t>Thatcherist</w:t>
      </w:r>
      <w:proofErr w:type="spellEnd"/>
      <w:r w:rsidRPr="00B71C32">
        <w:rPr>
          <w:sz w:val="12"/>
        </w:rPr>
        <w:t xml:space="preserve"> notion of property-owning democracy represented as a radical differential socialism. For theorists of radical democracy, it is only by means of conspicuous and prodigal "owning" (which en</w:t>
      </w:r>
      <w:r w:rsidRPr="00B71C32">
        <w:rPr>
          <w:sz w:val="12"/>
        </w:rPr>
        <w:softHyphen/>
        <w:t xml:space="preserve">ables consumption to become </w:t>
      </w:r>
      <w:proofErr w:type="spellStart"/>
      <w:r w:rsidRPr="00B71C32">
        <w:rPr>
          <w:sz w:val="12"/>
        </w:rPr>
        <w:t>transfunctional</w:t>
      </w:r>
      <w:proofErr w:type="spellEnd"/>
      <w:r w:rsidRPr="00B71C32">
        <w:rPr>
          <w:sz w:val="12"/>
        </w:rPr>
        <w:t xml:space="preserve"> and symbolic) that one can be resituated outside the system of exchange and be set free from the repressive utili</w:t>
      </w:r>
      <w:r w:rsidRPr="00B71C32">
        <w:rPr>
          <w:sz w:val="12"/>
        </w:rPr>
        <w:softHyphen/>
        <w:t>tarianism of capitalism. The "sign" (constructed through conspicuous consump</w:t>
      </w:r>
      <w:r w:rsidRPr="00B71C32">
        <w:rPr>
          <w:sz w:val="12"/>
        </w:rPr>
        <w:softHyphen/>
        <w:t>tion) and not "labor" is the formative force in post-al capitalism, and, therefore, it is the "control of the code" (Mirror 122) and not seizing of the means of produc</w:t>
      </w:r>
      <w:r w:rsidRPr="00B71C32">
        <w:rPr>
          <w:sz w:val="12"/>
        </w:rPr>
        <w:softHyphen/>
        <w:t>tion that is the urgent question for political struggle in the post-al moment. The post-al question, to be clear, is no longer the end of exploitation in the form of putting an end to the extraction of surplus labor (communism) but a more equi</w:t>
      </w:r>
      <w:r w:rsidRPr="00B71C32">
        <w:rPr>
          <w:sz w:val="12"/>
        </w:rPr>
        <w:softHyphen/>
        <w:t xml:space="preserve">table distribution ("consumption") among people, regardless of their race, gender, sexualities, nationalities, of the surplus value produced by the exploitation of the </w:t>
      </w:r>
      <w:proofErr w:type="spellStart"/>
      <w:r w:rsidRPr="00B71C32">
        <w:rPr>
          <w:sz w:val="12"/>
        </w:rPr>
        <w:t>proleteriat</w:t>
      </w:r>
      <w:proofErr w:type="spellEnd"/>
      <w:r w:rsidRPr="00B71C32">
        <w:rPr>
          <w:sz w:val="12"/>
        </w:rPr>
        <w:t xml:space="preserve">. The proliferation of post-al "social movements" (feminism, anti-racism, environmentalism, queer theory, </w:t>
      </w:r>
      <w:proofErr w:type="spellStart"/>
      <w:r w:rsidRPr="00B71C32">
        <w:rPr>
          <w:sz w:val="12"/>
        </w:rPr>
        <w:t>postnationalism</w:t>
      </w:r>
      <w:proofErr w:type="spellEnd"/>
      <w:r w:rsidRPr="00B71C32">
        <w:rPr>
          <w:sz w:val="12"/>
        </w:rPr>
        <w:t>) are part of this abandoning the project of the emancipation of humanity from labor under capitalism (exploitation) and instead instituting in its place the libertarian goal of freedom of consump</w:t>
      </w:r>
      <w:r w:rsidRPr="00B71C32">
        <w:rPr>
          <w:sz w:val="12"/>
        </w:rPr>
        <w:softHyphen/>
        <w:t xml:space="preserve">tion. The project of emancipation is seen in post-al theories as a universalizing and totalitarian undertaking (Butler, "Poststructuralism") that disregards the difference/ </w:t>
      </w:r>
      <w:proofErr w:type="spellStart"/>
      <w:r w:rsidRPr="00B71C32">
        <w:rPr>
          <w:sz w:val="12"/>
        </w:rPr>
        <w:t>differance</w:t>
      </w:r>
      <w:proofErr w:type="spellEnd"/>
      <w:r w:rsidRPr="00B71C32">
        <w:rPr>
          <w:sz w:val="12"/>
        </w:rPr>
        <w:t>—what Drucilla Cornell calls, "each of us in her singularity" (113). Cornell is, of course, annotating here what Derrida (quoting Levinas) calls "the equitable honoring of faces" ("Forces of Law" 959) of each consumer. In restoring differ</w:t>
      </w:r>
      <w:r w:rsidRPr="00B71C32">
        <w:rPr>
          <w:sz w:val="12"/>
        </w:rPr>
        <w:softHyphen/>
        <w:t>ence/</w:t>
      </w:r>
      <w:proofErr w:type="spellStart"/>
      <w:r w:rsidRPr="00B71C32">
        <w:rPr>
          <w:sz w:val="12"/>
        </w:rPr>
        <w:t>differance</w:t>
      </w:r>
      <w:proofErr w:type="spellEnd"/>
      <w:r w:rsidRPr="00B71C32">
        <w:rPr>
          <w:sz w:val="12"/>
        </w:rPr>
        <w:t>, post-al theories, in Bell's word, "uncouple" production from con</w:t>
      </w:r>
      <w:r w:rsidRPr="00B71C32">
        <w:rPr>
          <w:sz w:val="12"/>
        </w:rPr>
        <w:softHyphen/>
        <w:t>sumption. The emergence of theories of consumption, these theorists argue, is the proof that the "political" (the freedom of the subject) is what, in the post-al mo</w:t>
      </w:r>
      <w:r w:rsidRPr="00B71C32">
        <w:rPr>
          <w:sz w:val="12"/>
        </w:rPr>
        <w:softHyphen/>
        <w:t xml:space="preserve">ment, determines the economic. However, the popularity of </w:t>
      </w:r>
      <w:proofErr w:type="spellStart"/>
      <w:r w:rsidRPr="00B71C32">
        <w:rPr>
          <w:sz w:val="12"/>
        </w:rPr>
        <w:t>consumptionist</w:t>
      </w:r>
      <w:proofErr w:type="spellEnd"/>
      <w:r w:rsidRPr="00B71C32">
        <w:rPr>
          <w:sz w:val="12"/>
        </w:rPr>
        <w:t xml:space="preserve"> theo</w:t>
      </w:r>
      <w:r w:rsidRPr="00B71C32">
        <w:rPr>
          <w:sz w:val="12"/>
        </w:rPr>
        <w:softHyphen/>
        <w:t xml:space="preserve">ries has very little to do with the political or the freedom of the subject: it is a </w:t>
      </w:r>
      <w:proofErr w:type="gramStart"/>
      <w:r w:rsidRPr="00B71C32">
        <w:rPr>
          <w:sz w:val="12"/>
        </w:rPr>
        <w:t>not so subtle</w:t>
      </w:r>
      <w:proofErr w:type="gramEnd"/>
      <w:r w:rsidRPr="00B71C32">
        <w:rPr>
          <w:sz w:val="12"/>
        </w:rPr>
        <w:t xml:space="preserve"> device for reducing overproduction. Far from asserting the autonomy of the subject, it, in fact, demonstrates how the freedom of the subject under capitalism is always the freedom that enhances the economic interests of the owners of the means of production.</w:t>
      </w:r>
    </w:p>
    <w:p w14:paraId="0F988F94" w14:textId="77777777" w:rsidR="005960E8" w:rsidRDefault="005960E8" w:rsidP="005960E8"/>
    <w:p w14:paraId="6AC8DBBB" w14:textId="77777777" w:rsidR="005960E8" w:rsidRPr="00E22B7B" w:rsidRDefault="005960E8" w:rsidP="005960E8">
      <w:pPr>
        <w:pStyle w:val="Heading4"/>
      </w:pPr>
      <w:r>
        <w:t xml:space="preserve">Baudrillard’s theory of exchange-value precludes </w:t>
      </w:r>
      <w:r>
        <w:rPr>
          <w:u w:val="single"/>
        </w:rPr>
        <w:t>political interventions</w:t>
      </w:r>
      <w:r>
        <w:t xml:space="preserve"> that could liberate workers – only </w:t>
      </w:r>
      <w:r>
        <w:rPr>
          <w:u w:val="single"/>
        </w:rPr>
        <w:t>historical materialism</w:t>
      </w:r>
      <w:r>
        <w:t xml:space="preserve"> can rise to the challenge of social injustice.</w:t>
      </w:r>
    </w:p>
    <w:p w14:paraId="36A29343" w14:textId="77777777" w:rsidR="005960E8" w:rsidRDefault="005960E8" w:rsidP="005960E8">
      <w:pPr>
        <w:rPr>
          <w:rStyle w:val="Style13ptBold"/>
        </w:rPr>
      </w:pPr>
      <w:r w:rsidRPr="00982954">
        <w:rPr>
          <w:rStyle w:val="Style13ptBold"/>
        </w:rPr>
        <w:t xml:space="preserve">Zander </w:t>
      </w:r>
      <w:r>
        <w:rPr>
          <w:rStyle w:val="Style13ptBold"/>
        </w:rPr>
        <w:t>‘</w:t>
      </w:r>
      <w:r w:rsidRPr="00982954">
        <w:rPr>
          <w:rStyle w:val="Style13ptBold"/>
        </w:rPr>
        <w:t>14</w:t>
      </w:r>
      <w:r>
        <w:rPr>
          <w:rStyle w:val="Style13ptBold"/>
        </w:rPr>
        <w:t xml:space="preserve"> </w:t>
      </w:r>
    </w:p>
    <w:p w14:paraId="15F854C6" w14:textId="77777777" w:rsidR="005960E8" w:rsidRPr="00982954" w:rsidRDefault="005960E8" w:rsidP="005960E8">
      <w:pPr>
        <w:rPr>
          <w:b/>
          <w:bCs/>
          <w:sz w:val="26"/>
        </w:rPr>
      </w:pPr>
      <w:r w:rsidRPr="00E22B7B">
        <w:rPr>
          <w:sz w:val="16"/>
          <w:szCs w:val="16"/>
        </w:rPr>
        <w:t>Par-Ola Zander. “Baudrillard’s Theory of Value: A Baby in the Marxist Bath Water?” Taylor &amp; Francis, July 7, 2014. https://www.tandfonline.com/doi/full/10.1080/08935696.2014.917844?src=recsys#_i7</w:t>
      </w:r>
    </w:p>
    <w:p w14:paraId="72D8E4D4" w14:textId="77777777" w:rsidR="005960E8" w:rsidRPr="00E22B7B" w:rsidRDefault="005960E8" w:rsidP="005960E8">
      <w:pPr>
        <w:rPr>
          <w:rStyle w:val="StyleUnderline"/>
        </w:rPr>
      </w:pPr>
      <w:r w:rsidRPr="00E22B7B">
        <w:rPr>
          <w:rStyle w:val="StyleUnderline"/>
        </w:rPr>
        <w:t>The Problems with Baudrillard's Anti-Marxism</w:t>
      </w:r>
      <w:r>
        <w:rPr>
          <w:rStyle w:val="StyleUnderline"/>
        </w:rPr>
        <w:t xml:space="preserve"> </w:t>
      </w:r>
      <w:r w:rsidRPr="0079710F">
        <w:rPr>
          <w:rStyle w:val="StyleUnderline"/>
          <w:highlight w:val="cyan"/>
        </w:rPr>
        <w:t>Baudrillard</w:t>
      </w:r>
      <w:r w:rsidRPr="00E22B7B">
        <w:rPr>
          <w:rStyle w:val="StyleUnderline"/>
        </w:rPr>
        <w:t xml:space="preserve"> has lined up </w:t>
      </w:r>
      <w:proofErr w:type="gramStart"/>
      <w:r w:rsidRPr="00E22B7B">
        <w:rPr>
          <w:rStyle w:val="StyleUnderline"/>
        </w:rPr>
        <w:t>a number of</w:t>
      </w:r>
      <w:proofErr w:type="gramEnd"/>
      <w:r w:rsidRPr="00E22B7B">
        <w:rPr>
          <w:rStyle w:val="StyleUnderline"/>
        </w:rPr>
        <w:t xml:space="preserve"> </w:t>
      </w:r>
      <w:r w:rsidRPr="0079710F">
        <w:rPr>
          <w:rStyle w:val="StyleUnderline"/>
          <w:highlight w:val="cyan"/>
        </w:rPr>
        <w:t>arguments for abandoning Marxism</w:t>
      </w:r>
      <w:r w:rsidRPr="00982954">
        <w:rPr>
          <w:sz w:val="12"/>
        </w:rPr>
        <w:t xml:space="preserve">, and perhaps as a result, </w:t>
      </w:r>
      <w:r w:rsidRPr="00E22B7B">
        <w:rPr>
          <w:rStyle w:val="StyleUnderline"/>
        </w:rPr>
        <w:t>his value theory has not attracted wide attention</w:t>
      </w:r>
      <w:r w:rsidRPr="00982954">
        <w:rPr>
          <w:sz w:val="12"/>
        </w:rPr>
        <w:t xml:space="preserve">. Nevertheless, </w:t>
      </w:r>
      <w:r w:rsidRPr="00E22B7B">
        <w:rPr>
          <w:rStyle w:val="StyleUnderline"/>
        </w:rPr>
        <w:t xml:space="preserve">I will argue both that </w:t>
      </w:r>
      <w:r w:rsidRPr="0079710F">
        <w:rPr>
          <w:rStyle w:val="StyleUnderline"/>
          <w:highlight w:val="cyan"/>
        </w:rPr>
        <w:t>we can see</w:t>
      </w:r>
      <w:r w:rsidRPr="00E22B7B">
        <w:rPr>
          <w:rStyle w:val="StyleUnderline"/>
        </w:rPr>
        <w:t xml:space="preserve"> some </w:t>
      </w:r>
      <w:r w:rsidRPr="0079710F">
        <w:rPr>
          <w:rStyle w:val="Emphasis"/>
          <w:highlight w:val="cyan"/>
        </w:rPr>
        <w:t>major weaknesses with the abandonment</w:t>
      </w:r>
      <w:r w:rsidRPr="00E22B7B">
        <w:rPr>
          <w:rStyle w:val="StyleUnderline"/>
        </w:rPr>
        <w:t xml:space="preserve"> </w:t>
      </w:r>
      <w:proofErr w:type="gramStart"/>
      <w:r w:rsidRPr="00982954">
        <w:rPr>
          <w:sz w:val="12"/>
          <w:szCs w:val="16"/>
        </w:rPr>
        <w:t>and also</w:t>
      </w:r>
      <w:proofErr w:type="gramEnd"/>
      <w:r w:rsidRPr="00982954">
        <w:rPr>
          <w:sz w:val="12"/>
          <w:szCs w:val="16"/>
        </w:rPr>
        <w:t xml:space="preserve"> for the potential in his value theory. Although Smith (1990 Smith, T. 1990. The critique of Marxism in Baudrillard's later writings. Rethinking Marxism 3 (3–4): 275–86. [Taylor &amp; Francis Online]</w:t>
      </w:r>
      <w:proofErr w:type="gramStart"/>
      <w:r w:rsidRPr="00982954">
        <w:rPr>
          <w:sz w:val="12"/>
          <w:szCs w:val="16"/>
        </w:rPr>
        <w:t>, ,</w:t>
      </w:r>
      <w:proofErr w:type="gramEnd"/>
      <w:r w:rsidRPr="00982954">
        <w:rPr>
          <w:sz w:val="12"/>
          <w:szCs w:val="16"/>
        </w:rPr>
        <w:t xml:space="preserve"> [Google Scholar] ) dealt with Baudrillard's arguments in </w:t>
      </w:r>
      <w:proofErr w:type="spellStart"/>
      <w:r w:rsidRPr="00982954">
        <w:rPr>
          <w:sz w:val="12"/>
          <w:szCs w:val="16"/>
        </w:rPr>
        <w:t>MoP</w:t>
      </w:r>
      <w:proofErr w:type="spellEnd"/>
      <w:r w:rsidRPr="00982954">
        <w:rPr>
          <w:sz w:val="12"/>
          <w:szCs w:val="16"/>
        </w:rPr>
        <w:t xml:space="preserve">, additional consideration is warranted. Before this attack on Baudrillard's late position, I want to highlight that his transition from Marxism to anti-Marxism does not mean the rejection of all his previous insights before </w:t>
      </w:r>
      <w:proofErr w:type="spellStart"/>
      <w:r w:rsidRPr="00982954">
        <w:rPr>
          <w:sz w:val="12"/>
          <w:szCs w:val="16"/>
        </w:rPr>
        <w:t>MoP</w:t>
      </w:r>
      <w:proofErr w:type="spellEnd"/>
      <w:r w:rsidRPr="00982954">
        <w:rPr>
          <w:sz w:val="12"/>
          <w:szCs w:val="16"/>
        </w:rPr>
        <w:t xml:space="preserve">. It should be noted that the French subtitle of Mirror of Production is critique du </w:t>
      </w:r>
      <w:proofErr w:type="spellStart"/>
      <w:r w:rsidRPr="00982954">
        <w:rPr>
          <w:sz w:val="12"/>
          <w:szCs w:val="16"/>
        </w:rPr>
        <w:t>matérialisme</w:t>
      </w:r>
      <w:proofErr w:type="spellEnd"/>
      <w:r w:rsidRPr="00982954">
        <w:rPr>
          <w:sz w:val="12"/>
          <w:szCs w:val="16"/>
        </w:rPr>
        <w:t xml:space="preserve"> </w:t>
      </w:r>
      <w:proofErr w:type="spellStart"/>
      <w:r w:rsidRPr="00982954">
        <w:rPr>
          <w:sz w:val="12"/>
          <w:szCs w:val="16"/>
        </w:rPr>
        <w:t>historique</w:t>
      </w:r>
      <w:proofErr w:type="spellEnd"/>
      <w:r w:rsidRPr="00982954">
        <w:rPr>
          <w:sz w:val="12"/>
          <w:szCs w:val="16"/>
        </w:rPr>
        <w:t>. Baudrillard concentrates his attack primarily on historical materialism, which is only a single part of the Marxian system, although some of the central tenets of dialectical materialism also get their share of critique. Baudrillard positions himself beyond needs, beyond truth, beyond ideology, and beyond revolution. Smith (1990 Smith, T. 1990. The critique of Marxism in Baudrillard's later writings. Rethinking Marxism 3 (3–4): 275–86. [Taylor &amp; Francis Online]</w:t>
      </w:r>
      <w:proofErr w:type="gramStart"/>
      <w:r w:rsidRPr="00982954">
        <w:rPr>
          <w:sz w:val="12"/>
          <w:szCs w:val="16"/>
        </w:rPr>
        <w:t>, ,</w:t>
      </w:r>
      <w:proofErr w:type="gramEnd"/>
      <w:r w:rsidRPr="00982954">
        <w:rPr>
          <w:sz w:val="12"/>
          <w:szCs w:val="16"/>
        </w:rPr>
        <w:t xml:space="preserve"> [Google Scholar] ) has convincingly refuted all these claims by showing that they are either untenable or tenable but compatible with the writings of Marx. But an important criticism not mentioned by Smith concerns Baudrillard's critique of historical universalism. </w:t>
      </w:r>
      <w:r w:rsidRPr="00E22B7B">
        <w:rPr>
          <w:rStyle w:val="StyleUnderline"/>
        </w:rPr>
        <w:t xml:space="preserve">The </w:t>
      </w:r>
      <w:r w:rsidRPr="0079710F">
        <w:rPr>
          <w:rStyle w:val="Emphasis"/>
          <w:highlight w:val="cyan"/>
        </w:rPr>
        <w:t>Marxist conceptions of</w:t>
      </w:r>
      <w:r w:rsidRPr="00E22B7B">
        <w:rPr>
          <w:rStyle w:val="Emphasis"/>
        </w:rPr>
        <w:t xml:space="preserve"> (for example) </w:t>
      </w:r>
      <w:r w:rsidRPr="0079710F">
        <w:rPr>
          <w:rStyle w:val="Emphasis"/>
          <w:highlight w:val="cyan"/>
        </w:rPr>
        <w:t>history</w:t>
      </w:r>
      <w:r w:rsidRPr="0079710F">
        <w:rPr>
          <w:rStyle w:val="StyleUnderline"/>
          <w:highlight w:val="cyan"/>
        </w:rPr>
        <w:t xml:space="preserve"> and</w:t>
      </w:r>
      <w:r w:rsidRPr="00E22B7B">
        <w:rPr>
          <w:rStyle w:val="StyleUnderline"/>
        </w:rPr>
        <w:t xml:space="preserve"> material </w:t>
      </w:r>
      <w:r w:rsidRPr="0079710F">
        <w:rPr>
          <w:rStyle w:val="StyleUnderline"/>
          <w:highlight w:val="cyan"/>
        </w:rPr>
        <w:t>production</w:t>
      </w:r>
      <w:r w:rsidRPr="00E22B7B">
        <w:rPr>
          <w:rStyle w:val="StyleUnderline"/>
        </w:rPr>
        <w:t xml:space="preserve"> are </w:t>
      </w:r>
      <w:r w:rsidRPr="0079710F">
        <w:rPr>
          <w:rStyle w:val="StyleUnderline"/>
          <w:highlight w:val="cyan"/>
        </w:rPr>
        <w:t>developed within the temporal context of capitalism</w:t>
      </w:r>
      <w:r w:rsidRPr="00982954">
        <w:rPr>
          <w:sz w:val="12"/>
        </w:rPr>
        <w:t xml:space="preserve">. </w:t>
      </w:r>
      <w:r w:rsidRPr="00E22B7B">
        <w:rPr>
          <w:rStyle w:val="StyleUnderline"/>
        </w:rPr>
        <w:t>Marx conceives history as the history of modes of production</w:t>
      </w:r>
      <w:r w:rsidRPr="00982954">
        <w:rPr>
          <w:sz w:val="12"/>
        </w:rPr>
        <w:t xml:space="preserve">, </w:t>
      </w:r>
      <w:r w:rsidRPr="0079710F">
        <w:rPr>
          <w:rStyle w:val="StyleUnderline"/>
          <w:highlight w:val="cyan"/>
        </w:rPr>
        <w:t>and</w:t>
      </w:r>
      <w:r w:rsidRPr="00E22B7B">
        <w:rPr>
          <w:rStyle w:val="StyleUnderline"/>
        </w:rPr>
        <w:t xml:space="preserve"> thus </w:t>
      </w:r>
      <w:r w:rsidRPr="0079710F">
        <w:rPr>
          <w:rStyle w:val="StyleUnderline"/>
          <w:highlight w:val="cyan"/>
        </w:rPr>
        <w:t>periods before capitalism can</w:t>
      </w:r>
      <w:r w:rsidRPr="00E22B7B">
        <w:rPr>
          <w:rStyle w:val="StyleUnderline"/>
        </w:rPr>
        <w:t xml:space="preserve"> also </w:t>
      </w:r>
      <w:r w:rsidRPr="0079710F">
        <w:rPr>
          <w:rStyle w:val="StyleUnderline"/>
          <w:highlight w:val="cyan"/>
        </w:rPr>
        <w:t>be analyzed through production</w:t>
      </w:r>
      <w:r w:rsidRPr="00982954">
        <w:rPr>
          <w:sz w:val="12"/>
          <w:szCs w:val="16"/>
        </w:rPr>
        <w:t xml:space="preserve">, the concept is no longer temporal, and the Marxist analysis becomes universal (see Baudrillard 1975 Baudrillard, </w:t>
      </w:r>
      <w:proofErr w:type="gramStart"/>
      <w:r w:rsidRPr="00982954">
        <w:rPr>
          <w:sz w:val="12"/>
          <w:szCs w:val="16"/>
        </w:rPr>
        <w:t>J..</w:t>
      </w:r>
      <w:proofErr w:type="gramEnd"/>
      <w:r w:rsidRPr="00982954">
        <w:rPr>
          <w:sz w:val="12"/>
          <w:szCs w:val="16"/>
        </w:rPr>
        <w:t xml:space="preserve"> 1975. The mirror of production. St. Louis: Telos. [Google Scholar</w:t>
      </w:r>
      <w:proofErr w:type="gramStart"/>
      <w:r w:rsidRPr="00982954">
        <w:rPr>
          <w:sz w:val="12"/>
          <w:szCs w:val="16"/>
        </w:rPr>
        <w:t>] ,</w:t>
      </w:r>
      <w:proofErr w:type="gramEnd"/>
      <w:r w:rsidRPr="00982954">
        <w:rPr>
          <w:sz w:val="12"/>
          <w:szCs w:val="16"/>
        </w:rPr>
        <w:t xml:space="preserve"> 48). Baudrillard objects to this universalism, peculiarly enough by merely postulating that there were no dialectics in primitive societies. Poster (1975 Poster, M. 1975. Translator's introduction to </w:t>
      </w:r>
      <w:proofErr w:type="gramStart"/>
      <w:r w:rsidRPr="00982954">
        <w:rPr>
          <w:sz w:val="12"/>
          <w:szCs w:val="16"/>
        </w:rPr>
        <w:t>The</w:t>
      </w:r>
      <w:proofErr w:type="gramEnd"/>
      <w:r w:rsidRPr="00982954">
        <w:rPr>
          <w:sz w:val="12"/>
          <w:szCs w:val="16"/>
        </w:rPr>
        <w:t xml:space="preserve"> mirror of production, by J. Baudrillard, 1–17. St. Louis: Telos. [Google Scholar</w:t>
      </w:r>
      <w:proofErr w:type="gramStart"/>
      <w:r w:rsidRPr="00982954">
        <w:rPr>
          <w:sz w:val="12"/>
          <w:szCs w:val="16"/>
        </w:rPr>
        <w:t>] )</w:t>
      </w:r>
      <w:proofErr w:type="gramEnd"/>
      <w:r w:rsidRPr="00982954">
        <w:rPr>
          <w:sz w:val="12"/>
          <w:szCs w:val="16"/>
        </w:rPr>
        <w:t xml:space="preserve"> rightly points out that this argument is problematic in several ways. Poster's strongest argument states that, if we accept that applying any contemporary concept to the past is a kind of universalism, Baudrillard is defeated by his own argument. Poster observes that</w:t>
      </w:r>
      <w:r w:rsidRPr="00982954">
        <w:rPr>
          <w:sz w:val="12"/>
        </w:rPr>
        <w:t xml:space="preserve"> </w:t>
      </w:r>
      <w:r w:rsidRPr="0079710F">
        <w:rPr>
          <w:rStyle w:val="StyleUnderline"/>
          <w:highlight w:val="cyan"/>
        </w:rPr>
        <w:t>Baudrillard's</w:t>
      </w:r>
      <w:r w:rsidRPr="00E22B7B">
        <w:rPr>
          <w:rStyle w:val="StyleUnderline"/>
        </w:rPr>
        <w:t xml:space="preserve"> texts are infested with such “universalism.”</w:t>
      </w:r>
      <w:r w:rsidRPr="00982954">
        <w:rPr>
          <w:sz w:val="12"/>
        </w:rPr>
        <w:t xml:space="preserve"> For instance, </w:t>
      </w:r>
      <w:r w:rsidRPr="00E22B7B">
        <w:rPr>
          <w:rStyle w:val="StyleUnderline"/>
        </w:rPr>
        <w:t xml:space="preserve">his </w:t>
      </w:r>
      <w:r w:rsidRPr="0079710F">
        <w:rPr>
          <w:rStyle w:val="StyleUnderline"/>
          <w:highlight w:val="cyan"/>
        </w:rPr>
        <w:t>semiotic concepts</w:t>
      </w:r>
      <w:r w:rsidRPr="00E22B7B">
        <w:rPr>
          <w:rStyle w:val="StyleUnderline"/>
        </w:rPr>
        <w:t xml:space="preserve"> are </w:t>
      </w:r>
      <w:r w:rsidRPr="0079710F">
        <w:rPr>
          <w:rStyle w:val="StyleUnderline"/>
          <w:highlight w:val="cyan"/>
        </w:rPr>
        <w:t>problematic</w:t>
      </w:r>
      <w:r w:rsidRPr="00982954">
        <w:rPr>
          <w:sz w:val="12"/>
        </w:rPr>
        <w:t xml:space="preserve">, </w:t>
      </w:r>
      <w:r w:rsidRPr="0079710F">
        <w:rPr>
          <w:rStyle w:val="StyleUnderline"/>
          <w:highlight w:val="cyan"/>
        </w:rPr>
        <w:t>as he employs them on all</w:t>
      </w:r>
      <w:r w:rsidRPr="00E22B7B">
        <w:rPr>
          <w:rStyle w:val="StyleUnderline"/>
        </w:rPr>
        <w:t xml:space="preserve"> stages of </w:t>
      </w:r>
      <w:r w:rsidRPr="0079710F">
        <w:rPr>
          <w:rStyle w:val="StyleUnderline"/>
          <w:highlight w:val="cyan"/>
        </w:rPr>
        <w:t>human societies without justification</w:t>
      </w:r>
      <w:r w:rsidRPr="00982954">
        <w:rPr>
          <w:sz w:val="12"/>
        </w:rPr>
        <w:t xml:space="preserve">. Another problem is that Baudrillard has framed his critique so that it </w:t>
      </w:r>
      <w:proofErr w:type="gramStart"/>
      <w:r w:rsidRPr="00982954">
        <w:rPr>
          <w:sz w:val="12"/>
        </w:rPr>
        <w:t>is in need of</w:t>
      </w:r>
      <w:proofErr w:type="gramEnd"/>
      <w:r w:rsidRPr="00982954">
        <w:rPr>
          <w:sz w:val="12"/>
        </w:rPr>
        <w:t xml:space="preserve"> empirical support. </w:t>
      </w:r>
      <w:r w:rsidRPr="0079710F">
        <w:rPr>
          <w:rStyle w:val="StyleUnderline"/>
          <w:highlight w:val="cyan"/>
        </w:rPr>
        <w:t>He claims</w:t>
      </w:r>
      <w:r w:rsidRPr="00E22B7B">
        <w:rPr>
          <w:rStyle w:val="StyleUnderline"/>
        </w:rPr>
        <w:t xml:space="preserve"> that </w:t>
      </w:r>
      <w:r w:rsidRPr="0079710F">
        <w:rPr>
          <w:rStyle w:val="StyleUnderline"/>
          <w:highlight w:val="cyan"/>
        </w:rPr>
        <w:t>there are no longer</w:t>
      </w:r>
      <w:r w:rsidRPr="00E22B7B">
        <w:rPr>
          <w:rStyle w:val="StyleUnderline"/>
        </w:rPr>
        <w:t xml:space="preserve"> any </w:t>
      </w:r>
      <w:r w:rsidRPr="0079710F">
        <w:rPr>
          <w:rStyle w:val="StyleUnderline"/>
          <w:highlight w:val="cyan"/>
        </w:rPr>
        <w:t>exchange-value transactions untouched by sign values</w:t>
      </w:r>
      <w:r w:rsidRPr="00982954">
        <w:rPr>
          <w:sz w:val="12"/>
        </w:rPr>
        <w:t xml:space="preserve">. </w:t>
      </w:r>
      <w:r w:rsidRPr="0079710F">
        <w:rPr>
          <w:rStyle w:val="Emphasis"/>
          <w:highlight w:val="cyan"/>
        </w:rPr>
        <w:t>That begs for empirical evidence</w:t>
      </w:r>
      <w:r w:rsidRPr="00982954">
        <w:rPr>
          <w:sz w:val="12"/>
          <w:szCs w:val="16"/>
        </w:rPr>
        <w:t>, and the onus is on Baudrillard, if he is to be believed, rather than other social scientists. There may be some nonempirical explanation as to why exchange-value transactions must be dominated by sign values, but that is not the way Baudrillard frames the discussion. Instead, he treats current trends and possibilities as finalities, treats tendencies as realized states (see Kellner 1989 Kellner, D. 1989. Jean Baudrillard: From Marxism to postmodernism and beyond. Stanford: Stanford University Press. [Google Scholar</w:t>
      </w:r>
      <w:proofErr w:type="gramStart"/>
      <w:r w:rsidRPr="00982954">
        <w:rPr>
          <w:sz w:val="12"/>
          <w:szCs w:val="16"/>
        </w:rPr>
        <w:t>] )</w:t>
      </w:r>
      <w:proofErr w:type="gramEnd"/>
      <w:r w:rsidRPr="00982954">
        <w:rPr>
          <w:sz w:val="12"/>
          <w:szCs w:val="16"/>
        </w:rPr>
        <w:t>, and extrapolates wildly from interesting insights (see Smith 1990 Smith, T. 1990. The critique of Marxism in Baudrillard's later writings. Rethinking Marxism 3 (3–4): 275–86. [Taylor &amp; Francis Online]</w:t>
      </w:r>
      <w:proofErr w:type="gramStart"/>
      <w:r w:rsidRPr="00982954">
        <w:rPr>
          <w:sz w:val="12"/>
          <w:szCs w:val="16"/>
        </w:rPr>
        <w:t>, ,</w:t>
      </w:r>
      <w:proofErr w:type="gramEnd"/>
      <w:r w:rsidRPr="00982954">
        <w:rPr>
          <w:sz w:val="12"/>
          <w:szCs w:val="16"/>
        </w:rPr>
        <w:t xml:space="preserve"> [Google Scholar] ). Related to this,</w:t>
      </w:r>
      <w:r w:rsidRPr="00982954">
        <w:rPr>
          <w:sz w:val="12"/>
        </w:rPr>
        <w:t xml:space="preserve"> </w:t>
      </w:r>
      <w:r w:rsidRPr="0079710F">
        <w:rPr>
          <w:rStyle w:val="StyleUnderline"/>
          <w:highlight w:val="cyan"/>
        </w:rPr>
        <w:t>Baudrillard</w:t>
      </w:r>
      <w:r w:rsidRPr="00E22B7B">
        <w:rPr>
          <w:rStyle w:val="StyleUnderline"/>
        </w:rPr>
        <w:t xml:space="preserve"> makes no qualification or delimitation as to the scope of his ideas</w:t>
      </w:r>
      <w:r w:rsidRPr="00982954">
        <w:rPr>
          <w:sz w:val="12"/>
        </w:rPr>
        <w:t xml:space="preserve">. Indeed, </w:t>
      </w:r>
      <w:r w:rsidRPr="00E22B7B">
        <w:rPr>
          <w:rStyle w:val="StyleUnderline"/>
        </w:rPr>
        <w:t xml:space="preserve">he </w:t>
      </w:r>
      <w:r w:rsidRPr="0079710F">
        <w:rPr>
          <w:rStyle w:val="StyleUnderline"/>
          <w:highlight w:val="cyan"/>
        </w:rPr>
        <w:t>tends to totalize the system</w:t>
      </w:r>
      <w:r w:rsidRPr="00E22B7B">
        <w:rPr>
          <w:rStyle w:val="StyleUnderline"/>
        </w:rPr>
        <w:t xml:space="preserve"> of the society</w:t>
      </w:r>
      <w:r w:rsidRPr="00982954">
        <w:rPr>
          <w:sz w:val="12"/>
        </w:rPr>
        <w:t xml:space="preserve">. </w:t>
      </w:r>
      <w:r w:rsidRPr="00E22B7B">
        <w:rPr>
          <w:rStyle w:val="StyleUnderline"/>
        </w:rPr>
        <w:t xml:space="preserve">This is very problematic because </w:t>
      </w:r>
      <w:r w:rsidRPr="0079710F">
        <w:rPr>
          <w:rStyle w:val="Emphasis"/>
          <w:highlight w:val="cyan"/>
        </w:rPr>
        <w:t>totalization is the germ</w:t>
      </w:r>
      <w:r w:rsidRPr="00E22B7B">
        <w:rPr>
          <w:rStyle w:val="Emphasis"/>
        </w:rPr>
        <w:t xml:space="preserve"> source </w:t>
      </w:r>
      <w:r w:rsidRPr="0079710F">
        <w:rPr>
          <w:rStyle w:val="Emphasis"/>
          <w:highlight w:val="cyan"/>
        </w:rPr>
        <w:t>that will cause Baudrillard to rule out all political strategies, including his own theoretical interventions</w:t>
      </w:r>
      <w:r w:rsidRPr="00982954">
        <w:rPr>
          <w:sz w:val="12"/>
          <w:szCs w:val="16"/>
        </w:rPr>
        <w:t>. In his later works, Baudrillard positions himself, in Smith's (1990 Smith, T. 1990. The critique of Marxism in Baudrillard's later writings. Rethinking Marxism 3 (3–4): 275–86. [Taylor &amp; Francis Online]</w:t>
      </w:r>
      <w:proofErr w:type="gramStart"/>
      <w:r w:rsidRPr="00982954">
        <w:rPr>
          <w:sz w:val="12"/>
          <w:szCs w:val="16"/>
        </w:rPr>
        <w:t>, ,</w:t>
      </w:r>
      <w:proofErr w:type="gramEnd"/>
      <w:r w:rsidRPr="00982954">
        <w:rPr>
          <w:sz w:val="12"/>
          <w:szCs w:val="16"/>
        </w:rPr>
        <w:t xml:space="preserve"> [Google Scholar] ) words, “beyond truth,” yet Baudrillard's arguments (in particular those in </w:t>
      </w:r>
      <w:proofErr w:type="spellStart"/>
      <w:r w:rsidRPr="00982954">
        <w:rPr>
          <w:sz w:val="12"/>
          <w:szCs w:val="16"/>
        </w:rPr>
        <w:t>MoP</w:t>
      </w:r>
      <w:proofErr w:type="spellEnd"/>
      <w:r w:rsidRPr="00982954">
        <w:rPr>
          <w:sz w:val="12"/>
          <w:szCs w:val="16"/>
        </w:rPr>
        <w:t>) are made in such a way as to invite empirical evidence. He extrapolates from singular cases in his search for a strategy. From studies in fashion (CS), goods consumption (</w:t>
      </w:r>
      <w:proofErr w:type="spellStart"/>
      <w:r w:rsidRPr="00982954">
        <w:rPr>
          <w:sz w:val="12"/>
          <w:szCs w:val="16"/>
        </w:rPr>
        <w:t>MoP</w:t>
      </w:r>
      <w:proofErr w:type="spellEnd"/>
      <w:r w:rsidRPr="00982954">
        <w:rPr>
          <w:sz w:val="12"/>
          <w:szCs w:val="16"/>
        </w:rPr>
        <w:t xml:space="preserve">), and French Communist Party activity (UB), Baudrillard wildly extrapolates that every political activity has one or more sign values as its objective, making any political activity futile (including even gifts and </w:t>
      </w:r>
      <w:proofErr w:type="spellStart"/>
      <w:r w:rsidRPr="00982954">
        <w:rPr>
          <w:sz w:val="12"/>
          <w:szCs w:val="16"/>
        </w:rPr>
        <w:t>Saussurean</w:t>
      </w:r>
      <w:proofErr w:type="spellEnd"/>
      <w:r w:rsidRPr="00982954">
        <w:rPr>
          <w:sz w:val="12"/>
          <w:szCs w:val="16"/>
        </w:rPr>
        <w:t xml:space="preserve"> anagrams). But this is an unwarranted extrapolation. A</w:t>
      </w:r>
      <w:r w:rsidRPr="00E22B7B">
        <w:rPr>
          <w:rStyle w:val="StyleUnderline"/>
        </w:rPr>
        <w:t xml:space="preserve"> </w:t>
      </w:r>
      <w:r w:rsidRPr="0079710F">
        <w:rPr>
          <w:rStyle w:val="Emphasis"/>
          <w:highlight w:val="cyan"/>
        </w:rPr>
        <w:t>political activity that is use-value-oriented is conceivable</w:t>
      </w:r>
      <w:r w:rsidRPr="00982954">
        <w:rPr>
          <w:sz w:val="12"/>
        </w:rPr>
        <w:t xml:space="preserve">, </w:t>
      </w:r>
      <w:r w:rsidRPr="0079710F">
        <w:rPr>
          <w:rStyle w:val="StyleUnderline"/>
          <w:highlight w:val="cyan"/>
        </w:rPr>
        <w:t>and theorization</w:t>
      </w:r>
      <w:r w:rsidRPr="00E22B7B">
        <w:rPr>
          <w:rStyle w:val="StyleUnderline"/>
        </w:rPr>
        <w:t xml:space="preserve"> may also be proffered as an act </w:t>
      </w:r>
      <w:r w:rsidRPr="0079710F">
        <w:rPr>
          <w:rStyle w:val="StyleUnderline"/>
          <w:highlight w:val="cyan"/>
        </w:rPr>
        <w:t>governed by use value</w:t>
      </w:r>
      <w:r w:rsidRPr="00982954">
        <w:rPr>
          <w:sz w:val="12"/>
        </w:rPr>
        <w:t xml:space="preserve">. </w:t>
      </w:r>
      <w:r w:rsidRPr="00E22B7B">
        <w:rPr>
          <w:rStyle w:val="StyleUnderline"/>
        </w:rPr>
        <w:t xml:space="preserve">A final problem is that </w:t>
      </w:r>
      <w:r w:rsidRPr="0079710F">
        <w:rPr>
          <w:rStyle w:val="StyleUnderline"/>
          <w:highlight w:val="cyan"/>
        </w:rPr>
        <w:t>his later theories</w:t>
      </w:r>
      <w:r w:rsidRPr="00E22B7B">
        <w:rPr>
          <w:rStyle w:val="StyleUnderline"/>
        </w:rPr>
        <w:t xml:space="preserve"> generally overlook or </w:t>
      </w:r>
      <w:r w:rsidRPr="0079710F">
        <w:rPr>
          <w:rStyle w:val="Emphasis"/>
          <w:highlight w:val="cyan"/>
        </w:rPr>
        <w:t>neglect</w:t>
      </w:r>
      <w:r w:rsidRPr="00E22B7B">
        <w:rPr>
          <w:rStyle w:val="Emphasis"/>
        </w:rPr>
        <w:t xml:space="preserve"> many aspects of </w:t>
      </w:r>
      <w:r w:rsidRPr="0079710F">
        <w:rPr>
          <w:rStyle w:val="Emphasis"/>
          <w:highlight w:val="cyan"/>
        </w:rPr>
        <w:t>many people's</w:t>
      </w:r>
      <w:r w:rsidRPr="00E22B7B">
        <w:rPr>
          <w:rStyle w:val="Emphasis"/>
        </w:rPr>
        <w:t xml:space="preserve"> current </w:t>
      </w:r>
      <w:r w:rsidRPr="0079710F">
        <w:rPr>
          <w:rStyle w:val="Emphasis"/>
          <w:highlight w:val="cyan"/>
        </w:rPr>
        <w:t>social experience</w:t>
      </w:r>
      <w:r w:rsidRPr="00982954">
        <w:rPr>
          <w:sz w:val="12"/>
          <w:szCs w:val="16"/>
        </w:rPr>
        <w:t xml:space="preserve">. This does not necessarily make the theory false—but it needs to be </w:t>
      </w:r>
      <w:proofErr w:type="gramStart"/>
      <w:r w:rsidRPr="00982954">
        <w:rPr>
          <w:sz w:val="12"/>
          <w:szCs w:val="16"/>
        </w:rPr>
        <w:t>taken into account</w:t>
      </w:r>
      <w:proofErr w:type="gramEnd"/>
      <w:r w:rsidRPr="00982954">
        <w:rPr>
          <w:sz w:val="12"/>
          <w:szCs w:val="16"/>
        </w:rPr>
        <w:t xml:space="preserve"> (Kellner 1989 Kellner, D. 1989. Jean Baudrillard: From Marxism to postmodernism and beyond. Stanford: Stanford University Press. [Google Scholar</w:t>
      </w:r>
      <w:proofErr w:type="gramStart"/>
      <w:r w:rsidRPr="00982954">
        <w:rPr>
          <w:sz w:val="12"/>
          <w:szCs w:val="16"/>
        </w:rPr>
        <w:t>] )</w:t>
      </w:r>
      <w:proofErr w:type="gramEnd"/>
      <w:r w:rsidRPr="00982954">
        <w:rPr>
          <w:sz w:val="12"/>
          <w:szCs w:val="16"/>
        </w:rPr>
        <w:t>.</w:t>
      </w:r>
      <w:r w:rsidRPr="00E22B7B">
        <w:rPr>
          <w:rStyle w:val="StyleUnderline"/>
        </w:rPr>
        <w:t xml:space="preserve"> </w:t>
      </w:r>
      <w:r w:rsidRPr="0079710F">
        <w:rPr>
          <w:rStyle w:val="Emphasis"/>
          <w:highlight w:val="cyan"/>
        </w:rPr>
        <w:t>How does Baudrillard respond to</w:t>
      </w:r>
      <w:r w:rsidRPr="00E22B7B">
        <w:rPr>
          <w:rStyle w:val="Emphasis"/>
        </w:rPr>
        <w:t xml:space="preserve"> the many </w:t>
      </w:r>
      <w:r w:rsidRPr="0079710F">
        <w:rPr>
          <w:rStyle w:val="Emphasis"/>
          <w:highlight w:val="cyan"/>
        </w:rPr>
        <w:t>third-world workers who feel resentment over their labor being exploited?</w:t>
      </w:r>
      <w:r w:rsidRPr="0079710F">
        <w:rPr>
          <w:rStyle w:val="StyleUnderline"/>
          <w:highlight w:val="cyan"/>
        </w:rPr>
        <w:t xml:space="preserve"> According to Baudrillard</w:t>
      </w:r>
      <w:r w:rsidRPr="00982954">
        <w:rPr>
          <w:sz w:val="12"/>
        </w:rPr>
        <w:t xml:space="preserve">, </w:t>
      </w:r>
      <w:r w:rsidRPr="0079710F">
        <w:rPr>
          <w:rStyle w:val="StyleUnderline"/>
          <w:highlight w:val="cyan"/>
        </w:rPr>
        <w:t>they should</w:t>
      </w:r>
      <w:r w:rsidRPr="00982954">
        <w:rPr>
          <w:rStyle w:val="StyleUnderline"/>
        </w:rPr>
        <w:t xml:space="preserve"> rather </w:t>
      </w:r>
      <w:r w:rsidRPr="0079710F">
        <w:rPr>
          <w:rStyle w:val="StyleUnderline"/>
          <w:highlight w:val="cyan"/>
        </w:rPr>
        <w:t>be immersed in</w:t>
      </w:r>
      <w:r w:rsidRPr="00E22B7B">
        <w:rPr>
          <w:rStyle w:val="StyleUnderline"/>
        </w:rPr>
        <w:t xml:space="preserve"> sign-value-related activity, such as </w:t>
      </w:r>
      <w:r w:rsidRPr="0079710F">
        <w:rPr>
          <w:rStyle w:val="StyleUnderline"/>
          <w:highlight w:val="cyan"/>
        </w:rPr>
        <w:t>identity management</w:t>
      </w:r>
      <w:r w:rsidRPr="00982954">
        <w:rPr>
          <w:sz w:val="12"/>
        </w:rPr>
        <w:t xml:space="preserve">. </w:t>
      </w:r>
      <w:r w:rsidRPr="0079710F">
        <w:rPr>
          <w:rStyle w:val="Emphasis"/>
          <w:highlight w:val="cyan"/>
        </w:rPr>
        <w:t>He leaves unarticulated whether</w:t>
      </w:r>
      <w:r w:rsidRPr="00E22B7B">
        <w:rPr>
          <w:rStyle w:val="Emphasis"/>
        </w:rPr>
        <w:t xml:space="preserve"> the </w:t>
      </w:r>
      <w:r w:rsidRPr="0079710F">
        <w:rPr>
          <w:rStyle w:val="Emphasis"/>
          <w:highlight w:val="cyan"/>
        </w:rPr>
        <w:t>perception of social injustice is exactly that</w:t>
      </w:r>
      <w:r w:rsidRPr="00982954">
        <w:rPr>
          <w:sz w:val="12"/>
          <w:szCs w:val="16"/>
        </w:rPr>
        <w:t>. Before there is reason to take Baudrillard's later standpoints seriously, they need to be grounded in empirical investigations, or at least theoretically justified. What stands clear from the analysis of Baudrillard's attack on Marxism is that, while some of it is relevant, the attack is far too weak to justify abandoning his own value theory altogether—his theory from “within”—from the power of that analysis alone. And while Baudrillard simply abandoned Marxism because he thought that he had proven it completely untenable, there is no problem in continuing down the path from which he diverted.</w:t>
      </w:r>
    </w:p>
    <w:p w14:paraId="05CF7C00" w14:textId="77777777" w:rsidR="005960E8" w:rsidRDefault="005960E8" w:rsidP="005960E8"/>
    <w:p w14:paraId="03D4BD88" w14:textId="77777777" w:rsidR="005960E8" w:rsidRDefault="005960E8" w:rsidP="005960E8">
      <w:pPr>
        <w:pStyle w:val="Heading4"/>
      </w:pPr>
      <w:r>
        <w:t xml:space="preserve">Baudrillard’s methods are </w:t>
      </w:r>
      <w:r>
        <w:rPr>
          <w:u w:val="single"/>
        </w:rPr>
        <w:t>reductionist</w:t>
      </w:r>
      <w:r>
        <w:t xml:space="preserve"> and erase political economy – their cynicism about alternative media only </w:t>
      </w:r>
      <w:r w:rsidRPr="00102EBE">
        <w:rPr>
          <w:u w:val="single"/>
        </w:rPr>
        <w:t>benefits</w:t>
      </w:r>
      <w:r>
        <w:t xml:space="preserve"> the capitalist powers-that-be.</w:t>
      </w:r>
    </w:p>
    <w:p w14:paraId="1377C05C" w14:textId="77777777" w:rsidR="005960E8" w:rsidRDefault="005960E8" w:rsidP="005960E8">
      <w:pPr>
        <w:rPr>
          <w:rStyle w:val="Style13ptBold"/>
        </w:rPr>
      </w:pPr>
      <w:r w:rsidRPr="00102EBE">
        <w:rPr>
          <w:rStyle w:val="Style13ptBold"/>
        </w:rPr>
        <w:t xml:space="preserve">Kellner </w:t>
      </w:r>
      <w:r>
        <w:rPr>
          <w:rStyle w:val="Style13ptBold"/>
        </w:rPr>
        <w:t>‘</w:t>
      </w:r>
      <w:r w:rsidRPr="00102EBE">
        <w:rPr>
          <w:rStyle w:val="Style13ptBold"/>
        </w:rPr>
        <w:t>89</w:t>
      </w:r>
    </w:p>
    <w:p w14:paraId="741B3481" w14:textId="77777777" w:rsidR="005960E8" w:rsidRPr="00886FF9" w:rsidRDefault="005960E8" w:rsidP="005960E8">
      <w:pPr>
        <w:rPr>
          <w:sz w:val="16"/>
          <w:szCs w:val="16"/>
        </w:rPr>
      </w:pPr>
      <w:r w:rsidRPr="00886FF9">
        <w:rPr>
          <w:sz w:val="16"/>
          <w:szCs w:val="16"/>
        </w:rPr>
        <w:t>Douglas Kellner. “Baudrillard: A New McLuhan?” Illuminations: The Critical Theory Project. 1989. https://pages.gseis.ucla.edu/faculty/kellner/Illumina%20Folder/kell26.htm</w:t>
      </w:r>
    </w:p>
    <w:p w14:paraId="52BA23B6" w14:textId="77777777" w:rsidR="005960E8" w:rsidRDefault="005960E8" w:rsidP="005960E8">
      <w:pPr>
        <w:rPr>
          <w:rStyle w:val="StyleUnderline"/>
        </w:rPr>
      </w:pPr>
      <w:r w:rsidRPr="00097C4E">
        <w:rPr>
          <w:sz w:val="12"/>
        </w:rPr>
        <w:t xml:space="preserve">Three Subordinations Undoubtedly, the media are playing an </w:t>
      </w:r>
      <w:proofErr w:type="gramStart"/>
      <w:r w:rsidRPr="00097C4E">
        <w:rPr>
          <w:sz w:val="12"/>
        </w:rPr>
        <w:t>ever greater</w:t>
      </w:r>
      <w:proofErr w:type="gramEnd"/>
      <w:r w:rsidRPr="00097C4E">
        <w:rPr>
          <w:sz w:val="12"/>
        </w:rPr>
        <w:t xml:space="preserve"> role in our personal and social lives, and have dramatically transformed our economy, polity, and society in ways that we are only now becoming aware of. Living within a great transformation, perhaps as significant as the transformation from feudalism to industrial capitalism, we are engaged in a process of dramatic mutation, which we are barely beginning to understand, as we enter the brave new world of media saturation, computerization, new technologies, and new discourses. Baudrillard's contribution lies in his calling attention to these novelties and transformations and providing new concepts and theories to understand them. Yet doubts remain as to whether the media are having quite the impact that Baudrillard ascribes to them and whether his theory provides adequate concepts to analyze the complex interactions between media, culture, and society today. In this section, I shall suggest that Baudrillard's media theory is vitiated by three subordinations which undermine its theoretical and political </w:t>
      </w:r>
      <w:proofErr w:type="gramStart"/>
      <w:r w:rsidRPr="00097C4E">
        <w:rPr>
          <w:sz w:val="12"/>
        </w:rPr>
        <w:t>usefulness</w:t>
      </w:r>
      <w:proofErr w:type="gramEnd"/>
      <w:r w:rsidRPr="00097C4E">
        <w:rPr>
          <w:sz w:val="12"/>
        </w:rPr>
        <w:t xml:space="preserve"> and which raise questions as well about the status of postmodern social theory. I shall suggest that the limitations in Baudrillard's theory can be related to his uncritical assumption of certain positions within McLuhan's media theory and that therefore earlier critiques of McLuhan can accurately and usefully be applied to Baudrillard. This critique will suggest that indeed</w:t>
      </w:r>
      <w:r>
        <w:rPr>
          <w:rStyle w:val="StyleUnderline"/>
        </w:rPr>
        <w:t xml:space="preserve"> Baudrillard is a "new McLuhan" who has repackaged McLuhan into new postmodern cultural capital. First, in what might be called a formalist subordination, </w:t>
      </w:r>
      <w:r w:rsidRPr="0079710F">
        <w:rPr>
          <w:rStyle w:val="StyleUnderline"/>
          <w:highlight w:val="cyan"/>
        </w:rPr>
        <w:t>Baudrillard</w:t>
      </w:r>
      <w:r w:rsidRPr="00097C4E">
        <w:rPr>
          <w:sz w:val="12"/>
        </w:rPr>
        <w:t xml:space="preserve">, like McLuhan, </w:t>
      </w:r>
      <w:r w:rsidRPr="0079710F">
        <w:rPr>
          <w:rStyle w:val="StyleUnderline"/>
          <w:highlight w:val="cyan"/>
        </w:rPr>
        <w:t>privileges</w:t>
      </w:r>
      <w:r>
        <w:rPr>
          <w:rStyle w:val="StyleUnderline"/>
        </w:rPr>
        <w:t xml:space="preserve"> the form </w:t>
      </w:r>
      <w:r w:rsidRPr="00097C4E">
        <w:rPr>
          <w:rStyle w:val="StyleUnderline"/>
        </w:rPr>
        <w:t xml:space="preserve">of media </w:t>
      </w:r>
      <w:r w:rsidRPr="0079710F">
        <w:rPr>
          <w:rStyle w:val="StyleUnderline"/>
          <w:highlight w:val="cyan"/>
        </w:rPr>
        <w:t>technology over</w:t>
      </w:r>
      <w:r>
        <w:rPr>
          <w:rStyle w:val="StyleUnderline"/>
        </w:rPr>
        <w:t xml:space="preserve"> what might be called </w:t>
      </w:r>
      <w:r w:rsidRPr="0079710F">
        <w:rPr>
          <w:rStyle w:val="StyleUnderline"/>
          <w:highlight w:val="cyan"/>
        </w:rPr>
        <w:t>the</w:t>
      </w:r>
      <w:r w:rsidRPr="00097C4E">
        <w:rPr>
          <w:rStyle w:val="StyleUnderline"/>
        </w:rPr>
        <w:t xml:space="preserve"> media </w:t>
      </w:r>
      <w:r w:rsidRPr="0079710F">
        <w:rPr>
          <w:rStyle w:val="StyleUnderline"/>
          <w:highlight w:val="cyan"/>
        </w:rPr>
        <w:t>apparatus</w:t>
      </w:r>
      <w:r w:rsidRPr="00097C4E">
        <w:rPr>
          <w:sz w:val="12"/>
        </w:rPr>
        <w:t xml:space="preserve">, and thus </w:t>
      </w:r>
      <w:proofErr w:type="gramStart"/>
      <w:r w:rsidRPr="00097C4E">
        <w:rPr>
          <w:sz w:val="12"/>
        </w:rPr>
        <w:t>subordinates</w:t>
      </w:r>
      <w:proofErr w:type="gramEnd"/>
      <w:r w:rsidRPr="00097C4E">
        <w:rPr>
          <w:sz w:val="12"/>
        </w:rPr>
        <w:t xml:space="preserve"> content, meaning, and the use of media to its purely formal structure and effects. </w:t>
      </w:r>
      <w:r w:rsidRPr="0079710F">
        <w:rPr>
          <w:rStyle w:val="StyleUnderline"/>
          <w:highlight w:val="cyan"/>
        </w:rPr>
        <w:t>Baudrillard</w:t>
      </w:r>
      <w:r w:rsidRPr="00097C4E">
        <w:rPr>
          <w:sz w:val="12"/>
        </w:rPr>
        <w:t xml:space="preserve"> -- much more so than McLuhan who at least gives some media history and analysis of the media environment -- </w:t>
      </w:r>
      <w:r w:rsidRPr="0079710F">
        <w:rPr>
          <w:rStyle w:val="StyleUnderline"/>
          <w:highlight w:val="cyan"/>
        </w:rPr>
        <w:t>tends to abstract media</w:t>
      </w:r>
      <w:r>
        <w:rPr>
          <w:rStyle w:val="StyleUnderline"/>
        </w:rPr>
        <w:t xml:space="preserve"> form and effects from the media environment </w:t>
      </w:r>
      <w:r w:rsidRPr="0079710F">
        <w:rPr>
          <w:rStyle w:val="StyleUnderline"/>
          <w:highlight w:val="cyan"/>
        </w:rPr>
        <w:t>and</w:t>
      </w:r>
      <w:r>
        <w:rPr>
          <w:rStyle w:val="StyleUnderline"/>
        </w:rPr>
        <w:t xml:space="preserve"> thus </w:t>
      </w:r>
      <w:r w:rsidRPr="0079710F">
        <w:rPr>
          <w:rStyle w:val="Emphasis"/>
          <w:highlight w:val="cyan"/>
        </w:rPr>
        <w:t>erases political economy</w:t>
      </w:r>
      <w:r w:rsidRPr="00097C4E">
        <w:rPr>
          <w:rStyle w:val="Emphasis"/>
        </w:rPr>
        <w:t xml:space="preserve">, media production, </w:t>
      </w:r>
      <w:r w:rsidRPr="0079710F">
        <w:rPr>
          <w:rStyle w:val="Emphasis"/>
          <w:highlight w:val="cyan"/>
        </w:rPr>
        <w:t>and</w:t>
      </w:r>
      <w:r w:rsidRPr="00097C4E">
        <w:rPr>
          <w:rStyle w:val="Emphasis"/>
        </w:rPr>
        <w:t xml:space="preserve"> media environment (</w:t>
      </w:r>
      <w:proofErr w:type="gramStart"/>
      <w:r w:rsidRPr="00097C4E">
        <w:rPr>
          <w:rStyle w:val="Emphasis"/>
        </w:rPr>
        <w:t>i.e.</w:t>
      </w:r>
      <w:proofErr w:type="gramEnd"/>
      <w:r w:rsidRPr="00097C4E">
        <w:rPr>
          <w:rStyle w:val="Emphasis"/>
        </w:rPr>
        <w:t xml:space="preserve"> </w:t>
      </w:r>
      <w:r w:rsidRPr="0079710F">
        <w:rPr>
          <w:rStyle w:val="Emphasis"/>
          <w:highlight w:val="cyan"/>
        </w:rPr>
        <w:t>society as large</w:t>
      </w:r>
      <w:r w:rsidRPr="00097C4E">
        <w:rPr>
          <w:rStyle w:val="Emphasis"/>
        </w:rPr>
        <w:t>) from his theory</w:t>
      </w:r>
      <w:r w:rsidRPr="00097C4E">
        <w:rPr>
          <w:sz w:val="12"/>
        </w:rPr>
        <w:t xml:space="preserve">. Against abstracting media form and effects from context, I would argue that the use and effects of media should be carefully examined and evaluated in terms of specific contexts. Distinctions between context and use, form and content, media and reality, all dissolve, however, in </w:t>
      </w:r>
      <w:r w:rsidRPr="0079710F">
        <w:rPr>
          <w:rStyle w:val="StyleUnderline"/>
          <w:highlight w:val="cyan"/>
        </w:rPr>
        <w:t>Baudrillard's</w:t>
      </w:r>
      <w:r>
        <w:rPr>
          <w:rStyle w:val="StyleUnderline"/>
        </w:rPr>
        <w:t xml:space="preserve"> one-dimensional theory where </w:t>
      </w:r>
      <w:r w:rsidRPr="0079710F">
        <w:rPr>
          <w:rStyle w:val="StyleUnderline"/>
          <w:highlight w:val="cyan"/>
        </w:rPr>
        <w:t>global theses</w:t>
      </w:r>
      <w:r>
        <w:rPr>
          <w:rStyle w:val="StyleUnderline"/>
        </w:rPr>
        <w:t xml:space="preserve"> and glib pronouncements </w:t>
      </w:r>
      <w:r w:rsidRPr="0079710F">
        <w:rPr>
          <w:rStyle w:val="Emphasis"/>
          <w:highlight w:val="cyan"/>
        </w:rPr>
        <w:t>replace careful</w:t>
      </w:r>
      <w:r>
        <w:rPr>
          <w:rStyle w:val="Emphasis"/>
        </w:rPr>
        <w:t xml:space="preserve"> analysis and </w:t>
      </w:r>
      <w:r w:rsidRPr="0079710F">
        <w:rPr>
          <w:rStyle w:val="Emphasis"/>
          <w:highlight w:val="cyan"/>
        </w:rPr>
        <w:t>critique</w:t>
      </w:r>
      <w:r w:rsidRPr="00097C4E">
        <w:rPr>
          <w:sz w:val="12"/>
        </w:rPr>
        <w:t xml:space="preserve">. Baudrillard might retort that it is the media themselves which abstract from the concreteness of everyday, social, and political life and provide abstract simulacra of actual events which themselves become more real than "the real" which they supposedly represent. Yet even if this is so, media analysis should attempt to recontextualize media images and simulacra rather than merely focusing on the surface of media form. Furthermore, instead of operating with a model of (formal) media effects, I would argue that </w:t>
      </w:r>
      <w:r w:rsidRPr="0079710F">
        <w:rPr>
          <w:rStyle w:val="StyleUnderline"/>
          <w:highlight w:val="cyan"/>
        </w:rPr>
        <w:t xml:space="preserve">it is preferable to operate with a </w:t>
      </w:r>
      <w:r w:rsidRPr="0079710F">
        <w:rPr>
          <w:rStyle w:val="Emphasis"/>
          <w:highlight w:val="cyan"/>
        </w:rPr>
        <w:t>dialectical perspective</w:t>
      </w:r>
      <w:r w:rsidRPr="00097C4E">
        <w:rPr>
          <w:sz w:val="12"/>
        </w:rPr>
        <w:t xml:space="preserve"> which posits multiple roles and functions to television and other media. Another problem is that Baudrillard's formalism </w:t>
      </w:r>
      <w:proofErr w:type="spellStart"/>
      <w:r w:rsidRPr="00097C4E">
        <w:rPr>
          <w:sz w:val="12"/>
        </w:rPr>
        <w:t>vitates</w:t>
      </w:r>
      <w:proofErr w:type="spellEnd"/>
      <w:r w:rsidRPr="00097C4E">
        <w:rPr>
          <w:sz w:val="12"/>
        </w:rPr>
        <w:t xml:space="preserve"> the project of ideology critique, and against his claims that media content are irrelevant and unimportant, I would propose grasping the dialectic of form and content in media communication, seeing how media forms constitute content and how content is always formed or structured, while forms themselves can be ideological, as when the situation comedy form of conflict/resolution projects an ideological vision which shows all problems easily capable of being resolved within the existing society, or when action-adventure series formats of violent conflict as the essence of reality project a conservative view of human life as a battleground where only the fittest survive and prosper.[12] For a dialectical theory of the media, </w:t>
      </w:r>
      <w:r w:rsidRPr="0079710F">
        <w:rPr>
          <w:rStyle w:val="StyleUnderline"/>
          <w:highlight w:val="cyan"/>
        </w:rPr>
        <w:t>television</w:t>
      </w:r>
      <w:r>
        <w:rPr>
          <w:rStyle w:val="StyleUnderline"/>
        </w:rPr>
        <w:t xml:space="preserve"> would </w:t>
      </w:r>
      <w:r w:rsidRPr="0079710F">
        <w:rPr>
          <w:rStyle w:val="StyleUnderline"/>
          <w:highlight w:val="cyan"/>
        </w:rPr>
        <w:t>have multiple functions</w:t>
      </w:r>
      <w:r>
        <w:rPr>
          <w:rStyle w:val="StyleUnderline"/>
        </w:rPr>
        <w:t xml:space="preserve"> (and potential </w:t>
      </w:r>
      <w:proofErr w:type="spellStart"/>
      <w:r>
        <w:rPr>
          <w:rStyle w:val="StyleUnderline"/>
        </w:rPr>
        <w:t>decodings</w:t>
      </w:r>
      <w:proofErr w:type="spellEnd"/>
      <w:r>
        <w:rPr>
          <w:rStyle w:val="StyleUnderline"/>
        </w:rPr>
        <w:t xml:space="preserve">) </w:t>
      </w:r>
      <w:r w:rsidRPr="0079710F">
        <w:rPr>
          <w:rStyle w:val="StyleUnderline"/>
          <w:highlight w:val="cyan"/>
        </w:rPr>
        <w:t>where sometimes</w:t>
      </w:r>
      <w:r>
        <w:rPr>
          <w:rStyle w:val="StyleUnderline"/>
        </w:rPr>
        <w:t xml:space="preserve"> the </w:t>
      </w:r>
      <w:r w:rsidRPr="0079710F">
        <w:rPr>
          <w:rStyle w:val="StyleUnderline"/>
          <w:highlight w:val="cyan"/>
        </w:rPr>
        <w:t>ideological effects</w:t>
      </w:r>
      <w:r>
        <w:rPr>
          <w:rStyle w:val="StyleUnderline"/>
        </w:rPr>
        <w:t xml:space="preserve"> may be </w:t>
      </w:r>
      <w:r w:rsidRPr="0079710F">
        <w:rPr>
          <w:rStyle w:val="StyleUnderline"/>
          <w:highlight w:val="cyan"/>
        </w:rPr>
        <w:t>predominant while</w:t>
      </w:r>
      <w:r>
        <w:rPr>
          <w:rStyle w:val="StyleUnderline"/>
        </w:rPr>
        <w:t xml:space="preserve"> at </w:t>
      </w:r>
      <w:r w:rsidRPr="0079710F">
        <w:rPr>
          <w:rStyle w:val="StyleUnderline"/>
          <w:highlight w:val="cyan"/>
        </w:rPr>
        <w:t>other times</w:t>
      </w:r>
      <w:r>
        <w:rPr>
          <w:rStyle w:val="StyleUnderline"/>
        </w:rPr>
        <w:t xml:space="preserve"> time </w:t>
      </w:r>
      <w:r w:rsidRPr="0079710F">
        <w:rPr>
          <w:rStyle w:val="StyleUnderline"/>
          <w:highlight w:val="cyan"/>
        </w:rPr>
        <w:t>functions</w:t>
      </w:r>
      <w:r>
        <w:rPr>
          <w:rStyle w:val="StyleUnderline"/>
        </w:rPr>
        <w:t xml:space="preserve"> a medium like television functions </w:t>
      </w:r>
      <w:r w:rsidRPr="0079710F">
        <w:rPr>
          <w:rStyle w:val="StyleUnderline"/>
          <w:highlight w:val="cyan"/>
        </w:rPr>
        <w:t>as mere noise</w:t>
      </w:r>
      <w:r w:rsidRPr="00097C4E">
        <w:rPr>
          <w:sz w:val="12"/>
        </w:rPr>
        <w:t xml:space="preserve"> or through the merely formal effects which Baudrillard puts at the center of his analysis. Consequently, there is no real theory or practice of cultural interpretation in Baudrillard's media (increasingly anti</w:t>
      </w:r>
      <w:proofErr w:type="gramStart"/>
      <w:r w:rsidRPr="00097C4E">
        <w:rPr>
          <w:sz w:val="12"/>
        </w:rPr>
        <w:t>-)theory</w:t>
      </w:r>
      <w:proofErr w:type="gramEnd"/>
      <w:r w:rsidRPr="00097C4E">
        <w:rPr>
          <w:sz w:val="12"/>
        </w:rPr>
        <w:t xml:space="preserve">, which also emanates an anti-hermeneutical bias that denies the importance of content and is against interpretation.[13] This brings us to a second subordination in Baudrillard's theory in which a more dialectical position is subordinated to media essentialism and technological determinism. For -- according to Baudrillard -- it is the technology of, say, television that determines its effects (one-way transmission, </w:t>
      </w:r>
      <w:proofErr w:type="spellStart"/>
      <w:r w:rsidRPr="00097C4E">
        <w:rPr>
          <w:sz w:val="12"/>
        </w:rPr>
        <w:t>semiurgy</w:t>
      </w:r>
      <w:proofErr w:type="spellEnd"/>
      <w:r w:rsidRPr="00097C4E">
        <w:rPr>
          <w:sz w:val="12"/>
        </w:rPr>
        <w:t>, implosion, extermination of meaning and the social) rather than any particular content or message (</w:t>
      </w:r>
      <w:proofErr w:type="gramStart"/>
      <w:r w:rsidRPr="00097C4E">
        <w:rPr>
          <w:sz w:val="12"/>
        </w:rPr>
        <w:t>i.e.</w:t>
      </w:r>
      <w:proofErr w:type="gramEnd"/>
      <w:r w:rsidRPr="00097C4E">
        <w:rPr>
          <w:sz w:val="12"/>
        </w:rPr>
        <w:t xml:space="preserve"> for both Baudrillard and McLuhan "the media is the message"), or its construction or use within specific social systems. For Baudrillard, media technology and </w:t>
      </w:r>
      <w:proofErr w:type="spellStart"/>
      <w:r w:rsidRPr="00097C4E">
        <w:rPr>
          <w:sz w:val="12"/>
        </w:rPr>
        <w:t>semiurgy</w:t>
      </w:r>
      <w:proofErr w:type="spellEnd"/>
      <w:r w:rsidRPr="00097C4E">
        <w:rPr>
          <w:sz w:val="12"/>
        </w:rPr>
        <w:t xml:space="preserve"> are the demiurges of media practices and effects, separated from their uses by specific economic and political interests, individuals and groups, and the social systems within which they function. </w:t>
      </w:r>
      <w:r w:rsidRPr="0079710F">
        <w:rPr>
          <w:rStyle w:val="StyleUnderline"/>
          <w:highlight w:val="cyan"/>
        </w:rPr>
        <w:t>Baudrillard</w:t>
      </w:r>
      <w:r>
        <w:rPr>
          <w:rStyle w:val="StyleUnderline"/>
        </w:rPr>
        <w:t xml:space="preserve"> thus abstracts media from social systems and </w:t>
      </w:r>
      <w:r w:rsidRPr="0079710F">
        <w:rPr>
          <w:rStyle w:val="Emphasis"/>
          <w:highlight w:val="cyan"/>
        </w:rPr>
        <w:t>essentializes media</w:t>
      </w:r>
      <w:r w:rsidRPr="00097C4E">
        <w:rPr>
          <w:rStyle w:val="StyleUnderline"/>
        </w:rPr>
        <w:t xml:space="preserve"> technology</w:t>
      </w:r>
      <w:r>
        <w:rPr>
          <w:rStyle w:val="StyleUnderline"/>
        </w:rPr>
        <w:t xml:space="preserve"> </w:t>
      </w:r>
      <w:r w:rsidRPr="0079710F">
        <w:rPr>
          <w:rStyle w:val="StyleUnderline"/>
          <w:highlight w:val="cyan"/>
        </w:rPr>
        <w:t>as dominant social forces</w:t>
      </w:r>
      <w:r w:rsidRPr="00097C4E">
        <w:rPr>
          <w:sz w:val="12"/>
        </w:rPr>
        <w:t xml:space="preserve">. </w:t>
      </w:r>
      <w:r w:rsidRPr="0079710F">
        <w:rPr>
          <w:rStyle w:val="StyleUnderline"/>
          <w:highlight w:val="cyan"/>
        </w:rPr>
        <w:t>Yet</w:t>
      </w:r>
      <w:r>
        <w:rPr>
          <w:rStyle w:val="StyleUnderline"/>
        </w:rPr>
        <w:t xml:space="preserve"> against Baudrillard, one could argue that </w:t>
      </w:r>
      <w:r w:rsidRPr="0079710F">
        <w:rPr>
          <w:rStyle w:val="Emphasis"/>
          <w:highlight w:val="cyan"/>
        </w:rPr>
        <w:t>capital continues to be a primary determinant</w:t>
      </w:r>
      <w:r w:rsidRPr="0079710F">
        <w:rPr>
          <w:rStyle w:val="StyleUnderline"/>
          <w:highlight w:val="cyan"/>
        </w:rPr>
        <w:t xml:space="preserve"> of</w:t>
      </w:r>
      <w:r w:rsidRPr="00097C4E">
        <w:rPr>
          <w:rStyle w:val="StyleUnderline"/>
        </w:rPr>
        <w:t xml:space="preserve"> media </w:t>
      </w:r>
      <w:r w:rsidRPr="0079710F">
        <w:rPr>
          <w:rStyle w:val="StyleUnderline"/>
          <w:highlight w:val="cyan"/>
        </w:rPr>
        <w:t>form and content</w:t>
      </w:r>
      <w:r w:rsidRPr="00102EBE">
        <w:rPr>
          <w:rStyle w:val="StyleUnderline"/>
        </w:rPr>
        <w:t xml:space="preserve"> in neo-capitalist societies</w:t>
      </w:r>
      <w:r w:rsidRPr="00097C4E">
        <w:rPr>
          <w:sz w:val="12"/>
        </w:rPr>
        <w:t xml:space="preserve"> just as state socialism helps determine the form, nature, and effects of technologies in certain state socialist societies. Baudrillard, like McLuhan, often makes essentializing distinctions between media like television or film, ascribing a particular essence to one, and an opposed essence to the other. Yet it seems highly problematical to reduce apparatuses as complex, contradictory, and many-sided as television (or film or any mass medium) to its formal properties and effects, or to a technological essence. It is therefore preferable, for theories of media in the capitalist societies, to see the media as syntheses of technology and capital, as </w:t>
      </w:r>
      <w:r w:rsidRPr="0079710F">
        <w:rPr>
          <w:rStyle w:val="StyleUnderline"/>
          <w:highlight w:val="cyan"/>
        </w:rPr>
        <w:t>technologies</w:t>
      </w:r>
      <w:r>
        <w:rPr>
          <w:rStyle w:val="StyleUnderline"/>
        </w:rPr>
        <w:t xml:space="preserve"> which </w:t>
      </w:r>
      <w:r w:rsidRPr="0079710F">
        <w:rPr>
          <w:rStyle w:val="Emphasis"/>
          <w:highlight w:val="cyan"/>
        </w:rPr>
        <w:t xml:space="preserve">serve specific </w:t>
      </w:r>
      <w:proofErr w:type="gramStart"/>
      <w:r w:rsidRPr="0079710F">
        <w:rPr>
          <w:rStyle w:val="Emphasis"/>
          <w:highlight w:val="cyan"/>
        </w:rPr>
        <w:t>interests</w:t>
      </w:r>
      <w:proofErr w:type="gramEnd"/>
      <w:r w:rsidRPr="0079710F">
        <w:rPr>
          <w:rStyle w:val="StyleUnderline"/>
          <w:highlight w:val="cyan"/>
        </w:rPr>
        <w:t xml:space="preserve"> and</w:t>
      </w:r>
      <w:r>
        <w:rPr>
          <w:rStyle w:val="StyleUnderline"/>
        </w:rPr>
        <w:t xml:space="preserve"> which </w:t>
      </w:r>
      <w:r w:rsidRPr="0079710F">
        <w:rPr>
          <w:rStyle w:val="StyleUnderline"/>
          <w:highlight w:val="cyan"/>
        </w:rPr>
        <w:t>have specific</w:t>
      </w:r>
      <w:r>
        <w:rPr>
          <w:rStyle w:val="StyleUnderline"/>
        </w:rPr>
        <w:t xml:space="preserve"> political and </w:t>
      </w:r>
      <w:r w:rsidRPr="0079710F">
        <w:rPr>
          <w:rStyle w:val="StyleUnderline"/>
          <w:highlight w:val="cyan"/>
        </w:rPr>
        <w:t>economic effects</w:t>
      </w:r>
      <w:r>
        <w:rPr>
          <w:rStyle w:val="StyleUnderline"/>
        </w:rPr>
        <w:t xml:space="preserve"> (rather than merely technological ones). It is also </w:t>
      </w:r>
      <w:r w:rsidRPr="0079710F">
        <w:rPr>
          <w:rStyle w:val="StyleUnderline"/>
          <w:highlight w:val="cyan"/>
        </w:rPr>
        <w:t>preferable to see</w:t>
      </w:r>
      <w:r>
        <w:rPr>
          <w:rStyle w:val="StyleUnderline"/>
        </w:rPr>
        <w:t xml:space="preserve"> the </w:t>
      </w:r>
      <w:r w:rsidRPr="0079710F">
        <w:rPr>
          <w:rStyle w:val="StyleUnderline"/>
          <w:highlight w:val="cyan"/>
        </w:rPr>
        <w:t>dialectic between media and society in</w:t>
      </w:r>
      <w:r>
        <w:rPr>
          <w:rStyle w:val="StyleUnderline"/>
        </w:rPr>
        <w:t xml:space="preserve"> specific </w:t>
      </w:r>
      <w:r w:rsidRPr="0079710F">
        <w:rPr>
          <w:rStyle w:val="Emphasis"/>
          <w:highlight w:val="cyan"/>
        </w:rPr>
        <w:t>historical conjunctures</w:t>
      </w:r>
      <w:r>
        <w:rPr>
          <w:rStyle w:val="StyleUnderline"/>
        </w:rPr>
        <w:t xml:space="preserve">, to see how social content, trends, and imperatives help constitute the media </w:t>
      </w:r>
      <w:r w:rsidRPr="0079710F">
        <w:rPr>
          <w:rStyle w:val="StyleUnderline"/>
          <w:highlight w:val="cyan"/>
        </w:rPr>
        <w:t>which</w:t>
      </w:r>
      <w:r>
        <w:rPr>
          <w:rStyle w:val="StyleUnderline"/>
        </w:rPr>
        <w:t xml:space="preserve"> in turn influence social developments and help </w:t>
      </w:r>
      <w:r w:rsidRPr="0079710F">
        <w:rPr>
          <w:rStyle w:val="StyleUnderline"/>
          <w:highlight w:val="cyan"/>
        </w:rPr>
        <w:t>constitute social reality</w:t>
      </w:r>
      <w:r w:rsidRPr="00097C4E">
        <w:rPr>
          <w:sz w:val="12"/>
        </w:rPr>
        <w:t xml:space="preserve">. </w:t>
      </w:r>
      <w:r w:rsidRPr="0079710F">
        <w:rPr>
          <w:rStyle w:val="StyleUnderline"/>
          <w:highlight w:val="cyan"/>
        </w:rPr>
        <w:t>For Baudrillard</w:t>
      </w:r>
      <w:r w:rsidRPr="00097C4E">
        <w:rPr>
          <w:sz w:val="12"/>
        </w:rPr>
        <w:t xml:space="preserve">, by contrast, </w:t>
      </w:r>
      <w:r>
        <w:rPr>
          <w:rStyle w:val="StyleUnderline"/>
        </w:rPr>
        <w:t xml:space="preserve">the </w:t>
      </w:r>
      <w:r w:rsidRPr="0079710F">
        <w:rPr>
          <w:rStyle w:val="StyleUnderline"/>
          <w:highlight w:val="cyan"/>
        </w:rPr>
        <w:t>media</w:t>
      </w:r>
      <w:r>
        <w:rPr>
          <w:rStyle w:val="StyleUnderline"/>
        </w:rPr>
        <w:t xml:space="preserve"> today simply constitute a simulated, hyperreal, and obscene (in his technical sense) world(view), and a dialectic of media and society is </w:t>
      </w:r>
      <w:proofErr w:type="spellStart"/>
      <w:r w:rsidRPr="0079710F">
        <w:rPr>
          <w:rStyle w:val="StyleUnderline"/>
          <w:highlight w:val="cyan"/>
        </w:rPr>
        <w:t>shortcircuited</w:t>
      </w:r>
      <w:proofErr w:type="spellEnd"/>
      <w:r w:rsidRPr="0079710F">
        <w:rPr>
          <w:rStyle w:val="StyleUnderline"/>
          <w:highlight w:val="cyan"/>
        </w:rPr>
        <w:t xml:space="preserve"> in</w:t>
      </w:r>
      <w:r>
        <w:rPr>
          <w:rStyle w:val="StyleUnderline"/>
        </w:rPr>
        <w:t xml:space="preserve"> a new version of </w:t>
      </w:r>
      <w:r w:rsidRPr="0079710F">
        <w:rPr>
          <w:rStyle w:val="Emphasis"/>
          <w:highlight w:val="cyan"/>
        </w:rPr>
        <w:t>technological determinism</w:t>
      </w:r>
      <w:r w:rsidRPr="00097C4E">
        <w:rPr>
          <w:sz w:val="12"/>
        </w:rPr>
        <w:t xml:space="preserve">. </w:t>
      </w:r>
      <w:r w:rsidRPr="0079710F">
        <w:rPr>
          <w:rStyle w:val="Emphasis"/>
          <w:highlight w:val="cyan"/>
        </w:rPr>
        <w:t>The political implications</w:t>
      </w:r>
      <w:r>
        <w:rPr>
          <w:rStyle w:val="Emphasis"/>
        </w:rPr>
        <w:t xml:space="preserve"> of this analysis </w:t>
      </w:r>
      <w:r w:rsidRPr="0079710F">
        <w:rPr>
          <w:rStyle w:val="Emphasis"/>
          <w:highlight w:val="cyan"/>
        </w:rPr>
        <w:t>are that</w:t>
      </w:r>
      <w:r>
        <w:rPr>
          <w:rStyle w:val="Emphasis"/>
        </w:rPr>
        <w:t xml:space="preserve"> constituting </w:t>
      </w:r>
      <w:r w:rsidRPr="0079710F">
        <w:rPr>
          <w:rStyle w:val="Emphasis"/>
          <w:highlight w:val="cyan"/>
        </w:rPr>
        <w:t>alternative media</w:t>
      </w:r>
      <w:r>
        <w:rPr>
          <w:rStyle w:val="Emphasis"/>
        </w:rPr>
        <w:t xml:space="preserve">, or alternative uses or forms of existing media, is </w:t>
      </w:r>
      <w:r w:rsidRPr="0079710F">
        <w:rPr>
          <w:rStyle w:val="Emphasis"/>
          <w:highlight w:val="cyan"/>
        </w:rPr>
        <w:t>useless or worse</w:t>
      </w:r>
      <w:r>
        <w:rPr>
          <w:rStyle w:val="StyleUnderline"/>
        </w:rPr>
        <w:t xml:space="preserve"> because media in their very essence for him militate against emancipatory politics or any project of social transformation. </w:t>
      </w:r>
      <w:r w:rsidRPr="0079710F">
        <w:rPr>
          <w:rStyle w:val="StyleUnderline"/>
          <w:highlight w:val="cyan"/>
        </w:rPr>
        <w:t>Such cynical views</w:t>
      </w:r>
      <w:r w:rsidRPr="00097C4E">
        <w:rPr>
          <w:sz w:val="12"/>
        </w:rPr>
        <w:t xml:space="preserve">, however, </w:t>
      </w:r>
      <w:r>
        <w:rPr>
          <w:rStyle w:val="StyleUnderline"/>
        </w:rPr>
        <w:t xml:space="preserve">primarily </w:t>
      </w:r>
      <w:r w:rsidRPr="0079710F">
        <w:rPr>
          <w:rStyle w:val="Emphasis"/>
          <w:highlight w:val="cyan"/>
        </w:rPr>
        <w:t>benefit conservative interests who</w:t>
      </w:r>
      <w:r>
        <w:rPr>
          <w:rStyle w:val="Emphasis"/>
        </w:rPr>
        <w:t xml:space="preserve"> presently </w:t>
      </w:r>
      <w:r w:rsidRPr="0079710F">
        <w:rPr>
          <w:rStyle w:val="Emphasis"/>
          <w:highlight w:val="cyan"/>
        </w:rPr>
        <w:t>control the media in their own interests</w:t>
      </w:r>
      <w:r w:rsidRPr="00097C4E">
        <w:rPr>
          <w:sz w:val="12"/>
        </w:rPr>
        <w:t xml:space="preserve"> -- a point to which I shall soon return.</w:t>
      </w:r>
    </w:p>
    <w:p w14:paraId="49F8D7DB" w14:textId="77777777" w:rsidR="005960E8" w:rsidRDefault="005960E8" w:rsidP="005960E8"/>
    <w:p w14:paraId="6A7DC51F" w14:textId="77777777" w:rsidR="005960E8" w:rsidRDefault="005960E8" w:rsidP="005960E8">
      <w:pPr>
        <w:pStyle w:val="Heading4"/>
      </w:pPr>
      <w:r>
        <w:t xml:space="preserve">The 1AC’s flight from dialectical materialism to a sterilized deconstructive theory of difference makes critique and historical change impossible. Turns case and proves alt solves case because only the alt resolves the contradictions of deconstruction while dissolving the static societal dialectic. </w:t>
      </w:r>
    </w:p>
    <w:p w14:paraId="76002AEC" w14:textId="77777777" w:rsidR="005960E8" w:rsidRDefault="005960E8" w:rsidP="005960E8">
      <w:r w:rsidRPr="00DD267E">
        <w:rPr>
          <w:rStyle w:val="Style13ptBold"/>
        </w:rPr>
        <w:t>Eagleton 81</w:t>
      </w:r>
      <w:r>
        <w:t xml:space="preserve"> Terry Eagleton, Professor of English Literature at Lancaster University, “Marxism and Deconstruction”, Contemporary Literature, Vol. 22, No. 4, </w:t>
      </w:r>
      <w:proofErr w:type="gramStart"/>
      <w:r>
        <w:t>Marxism</w:t>
      </w:r>
      <w:proofErr w:type="gramEnd"/>
      <w:r>
        <w:t xml:space="preserve"> and the Crisis of the World (Autumn, 1981), pp. 477-488. //WWDH recut</w:t>
      </w:r>
    </w:p>
    <w:p w14:paraId="7F7B98D1" w14:textId="77777777" w:rsidR="005960E8" w:rsidRDefault="005960E8" w:rsidP="005960E8">
      <w:r w:rsidRPr="00DD0262">
        <w:rPr>
          <w:sz w:val="12"/>
        </w:rPr>
        <w:t xml:space="preserve">The familiar deadlock between these two positions (Italian left politics might provide an interesting example) is one which Marxism is able historically to understand. </w:t>
      </w:r>
      <w:r w:rsidRPr="00DD267E">
        <w:rPr>
          <w:rStyle w:val="Emphasis"/>
        </w:rPr>
        <w:t xml:space="preserve">Social democracy and </w:t>
      </w:r>
      <w:r w:rsidRPr="0079710F">
        <w:rPr>
          <w:rStyle w:val="Emphasis"/>
          <w:highlight w:val="cyan"/>
        </w:rPr>
        <w:t>ultra-leftism</w:t>
      </w:r>
      <w:r w:rsidRPr="0079710F">
        <w:rPr>
          <w:sz w:val="12"/>
          <w:highlight w:val="cyan"/>
        </w:rPr>
        <w:t xml:space="preserve"> </w:t>
      </w:r>
      <w:r w:rsidRPr="00DD0262">
        <w:rPr>
          <w:sz w:val="12"/>
        </w:rPr>
        <w:t xml:space="preserve">(anarchism, adventurism, </w:t>
      </w:r>
      <w:proofErr w:type="spellStart"/>
      <w:r w:rsidRPr="00DD0262">
        <w:rPr>
          <w:sz w:val="12"/>
        </w:rPr>
        <w:t>putschism</w:t>
      </w:r>
      <w:proofErr w:type="spellEnd"/>
      <w:r w:rsidRPr="00DD0262">
        <w:rPr>
          <w:sz w:val="12"/>
        </w:rPr>
        <w:t xml:space="preserve"> and so on) are among other things antithetical responses to the failure or absence of a mass revolutionary movement. As such, they may </w:t>
      </w:r>
      <w:r w:rsidRPr="00DD267E">
        <w:rPr>
          <w:rStyle w:val="Emphasis"/>
        </w:rPr>
        <w:t>parasitically interbreed</w:t>
      </w:r>
      <w:r w:rsidRPr="00DD0262">
        <w:rPr>
          <w:sz w:val="12"/>
        </w:rPr>
        <w:t xml:space="preserve">: the prudent reformist may conceal a scandalous Utopian, </w:t>
      </w:r>
      <w:proofErr w:type="spellStart"/>
      <w:r w:rsidRPr="0079710F">
        <w:rPr>
          <w:rStyle w:val="Emphasis"/>
          <w:highlight w:val="cyan"/>
        </w:rPr>
        <w:t>enamoured</w:t>
      </w:r>
      <w:proofErr w:type="spellEnd"/>
      <w:r w:rsidRPr="0079710F">
        <w:rPr>
          <w:rStyle w:val="Emphasis"/>
          <w:highlight w:val="cyan"/>
        </w:rPr>
        <w:t xml:space="preserve"> of some ultimate negation </w:t>
      </w:r>
      <w:r w:rsidRPr="00DD267E">
        <w:rPr>
          <w:rStyle w:val="Emphasis"/>
        </w:rPr>
        <w:t xml:space="preserve">which must nonetheless be </w:t>
      </w:r>
      <w:r w:rsidRPr="0079710F">
        <w:rPr>
          <w:rStyle w:val="Emphasis"/>
          <w:highlight w:val="cyan"/>
        </w:rPr>
        <w:t>kept clear of Realpolitik. "Inside" and "outside"</w:t>
      </w:r>
      <w:r w:rsidRPr="0079710F">
        <w:rPr>
          <w:sz w:val="12"/>
          <w:highlight w:val="cyan"/>
        </w:rPr>
        <w:t xml:space="preserve"> </w:t>
      </w:r>
      <w:r w:rsidRPr="00DD0262">
        <w:rPr>
          <w:sz w:val="12"/>
        </w:rPr>
        <w:t xml:space="preserve">may thus </w:t>
      </w:r>
      <w:r w:rsidRPr="0079710F">
        <w:rPr>
          <w:rStyle w:val="Emphasis"/>
          <w:highlight w:val="cyan"/>
        </w:rPr>
        <w:t>form strange permutations</w:t>
      </w:r>
      <w:r w:rsidRPr="00DF5A6C">
        <w:rPr>
          <w:rStyle w:val="Emphasis"/>
        </w:rPr>
        <w:t>: in</w:t>
      </w:r>
      <w:r w:rsidRPr="00DD0262">
        <w:rPr>
          <w:sz w:val="12"/>
        </w:rPr>
        <w:t xml:space="preserve"> the figure of an </w:t>
      </w:r>
      <w:r w:rsidRPr="00DF5A6C">
        <w:rPr>
          <w:rStyle w:val="Emphasis"/>
        </w:rPr>
        <w:t>Adorno</w:t>
      </w:r>
      <w:r w:rsidRPr="00DD0262">
        <w:rPr>
          <w:sz w:val="12"/>
        </w:rPr>
        <w:t xml:space="preserve">, for example, </w:t>
      </w:r>
      <w:r w:rsidRPr="00DF5A6C">
        <w:rPr>
          <w:rStyle w:val="Emphasis"/>
        </w:rPr>
        <w:t>a</w:t>
      </w:r>
      <w:r w:rsidRPr="00DD0262">
        <w:rPr>
          <w:sz w:val="12"/>
        </w:rPr>
        <w:t xml:space="preserve"> </w:t>
      </w:r>
      <w:r w:rsidRPr="00DF5A6C">
        <w:rPr>
          <w:rStyle w:val="Emphasis"/>
        </w:rPr>
        <w:t xml:space="preserve">"negative dialectics" </w:t>
      </w:r>
      <w:r w:rsidRPr="0079710F">
        <w:rPr>
          <w:rStyle w:val="Emphasis"/>
          <w:highlight w:val="cyan"/>
        </w:rPr>
        <w:t>allergic to</w:t>
      </w:r>
      <w:r w:rsidRPr="0079710F">
        <w:rPr>
          <w:sz w:val="12"/>
          <w:highlight w:val="cyan"/>
        </w:rPr>
        <w:t xml:space="preserve"> </w:t>
      </w:r>
      <w:r w:rsidRPr="00DD0262">
        <w:rPr>
          <w:sz w:val="12"/>
        </w:rPr>
        <w:t xml:space="preserve">the slightest trace of </w:t>
      </w:r>
      <w:r w:rsidRPr="0079710F">
        <w:rPr>
          <w:rStyle w:val="Emphasis"/>
          <w:highlight w:val="cyan"/>
        </w:rPr>
        <w:t>positivity</w:t>
      </w:r>
      <w:r w:rsidRPr="0079710F">
        <w:rPr>
          <w:sz w:val="12"/>
          <w:highlight w:val="cyan"/>
        </w:rPr>
        <w:t xml:space="preserve"> </w:t>
      </w:r>
      <w:r w:rsidRPr="00DD0262">
        <w:rPr>
          <w:sz w:val="12"/>
        </w:rPr>
        <w:t xml:space="preserve">can combine with an objectively reactionary stance. For traditional Marxism, the epistemological problems of "inside/outside," transcendental subjects and subjects who are </w:t>
      </w:r>
      <w:r w:rsidRPr="00DF5A6C">
        <w:rPr>
          <w:rStyle w:val="Emphasis"/>
        </w:rPr>
        <w:t>the mere play of power and desire</w:t>
      </w:r>
      <w:r w:rsidRPr="00DD0262">
        <w:rPr>
          <w:sz w:val="12"/>
        </w:rPr>
        <w:t xml:space="preserve">, </w:t>
      </w:r>
      <w:proofErr w:type="spellStart"/>
      <w:r w:rsidRPr="00DD0262">
        <w:rPr>
          <w:sz w:val="12"/>
        </w:rPr>
        <w:t>Althusserian</w:t>
      </w:r>
      <w:proofErr w:type="spellEnd"/>
      <w:r w:rsidRPr="00DD0262">
        <w:rPr>
          <w:sz w:val="12"/>
        </w:rPr>
        <w:t xml:space="preserve"> </w:t>
      </w:r>
      <w:proofErr w:type="spellStart"/>
      <w:r w:rsidRPr="00DD0262">
        <w:rPr>
          <w:sz w:val="12"/>
        </w:rPr>
        <w:t>scientisms</w:t>
      </w:r>
      <w:proofErr w:type="spellEnd"/>
      <w:r w:rsidRPr="00DD0262">
        <w:rPr>
          <w:sz w:val="12"/>
        </w:rPr>
        <w:t xml:space="preserve"> and </w:t>
      </w:r>
      <w:proofErr w:type="spellStart"/>
      <w:r w:rsidRPr="00DF5A6C">
        <w:rPr>
          <w:rStyle w:val="Emphasis"/>
        </w:rPr>
        <w:t>Foucaultean</w:t>
      </w:r>
      <w:proofErr w:type="spellEnd"/>
      <w:r w:rsidRPr="00DF5A6C">
        <w:rPr>
          <w:rStyle w:val="Emphasis"/>
        </w:rPr>
        <w:t xml:space="preserve"> </w:t>
      </w:r>
      <w:r w:rsidRPr="0079710F">
        <w:rPr>
          <w:rStyle w:val="Emphasis"/>
          <w:highlight w:val="cyan"/>
        </w:rPr>
        <w:t>relativisms</w:t>
      </w:r>
      <w:r w:rsidRPr="00DD0262">
        <w:rPr>
          <w:sz w:val="12"/>
        </w:rPr>
        <w:t xml:space="preserve">, subjects who seem unhealthily replete and </w:t>
      </w:r>
      <w:r w:rsidRPr="00DF5A6C">
        <w:rPr>
          <w:rStyle w:val="Emphasis"/>
        </w:rPr>
        <w:t xml:space="preserve">subjects of </w:t>
      </w:r>
      <w:r w:rsidRPr="00DD0262">
        <w:rPr>
          <w:sz w:val="12"/>
        </w:rPr>
        <w:t xml:space="preserve">an alarming </w:t>
      </w:r>
      <w:r w:rsidRPr="00DF5A6C">
        <w:rPr>
          <w:rStyle w:val="Emphasis"/>
        </w:rPr>
        <w:t xml:space="preserve">Lacanian </w:t>
      </w:r>
      <w:r w:rsidRPr="00DD0262">
        <w:rPr>
          <w:sz w:val="12"/>
        </w:rPr>
        <w:t xml:space="preserve">lean- ness-these </w:t>
      </w:r>
      <w:r w:rsidRPr="00DF5A6C">
        <w:rPr>
          <w:rStyle w:val="Emphasis"/>
        </w:rPr>
        <w:t xml:space="preserve">problems </w:t>
      </w:r>
      <w:r w:rsidRPr="0079710F">
        <w:rPr>
          <w:rStyle w:val="Emphasis"/>
          <w:highlight w:val="cyan"/>
        </w:rPr>
        <w:t>cannot possibly be understood</w:t>
      </w:r>
      <w:r w:rsidRPr="00DD0262">
        <w:rPr>
          <w:sz w:val="12"/>
        </w:rPr>
        <w:t xml:space="preserve">, let alone re- solved, </w:t>
      </w:r>
      <w:r w:rsidRPr="0079710F">
        <w:rPr>
          <w:rStyle w:val="Emphasis"/>
          <w:highlight w:val="cyan"/>
        </w:rPr>
        <w:t>outside of the historical epoch</w:t>
      </w:r>
      <w:r w:rsidRPr="00DD0262">
        <w:rPr>
          <w:sz w:val="12"/>
        </w:rPr>
        <w:t xml:space="preserve">, the specific modalities of class struggle, </w:t>
      </w:r>
      <w:r w:rsidRPr="00DF5A6C">
        <w:rPr>
          <w:rStyle w:val="Emphasis"/>
        </w:rPr>
        <w:t xml:space="preserve">of which they are at once product and ideological instrument. </w:t>
      </w:r>
      <w:r w:rsidRPr="00DD0262">
        <w:rPr>
          <w:sz w:val="12"/>
        </w:rPr>
        <w:t xml:space="preserve">(Nor, for that matter, can any "theory of the subject" hope to succeed if it has repressed from the outset that familiar mode of existence of the object known to Marxism as "commodity fetish- ism.") </w:t>
      </w:r>
      <w:r w:rsidRPr="0079710F">
        <w:rPr>
          <w:rStyle w:val="Emphasis"/>
          <w:highlight w:val="cyan"/>
        </w:rPr>
        <w:t xml:space="preserve">What deconstructs the "inside/outside" antithesis </w:t>
      </w:r>
      <w:r w:rsidRPr="00DF5A6C">
        <w:rPr>
          <w:rStyle w:val="Emphasis"/>
        </w:rPr>
        <w:t xml:space="preserve">for Marxism </w:t>
      </w:r>
      <w:r w:rsidRPr="0079710F">
        <w:rPr>
          <w:rStyle w:val="Emphasis"/>
          <w:highlight w:val="cyan"/>
        </w:rPr>
        <w:t xml:space="preserve">is not the Parisian </w:t>
      </w:r>
      <w:proofErr w:type="gramStart"/>
      <w:r w:rsidRPr="0079710F">
        <w:rPr>
          <w:rStyle w:val="Emphasis"/>
          <w:highlight w:val="cyan"/>
        </w:rPr>
        <w:t>left-intelligentsia</w:t>
      </w:r>
      <w:proofErr w:type="gramEnd"/>
      <w:r w:rsidRPr="0079710F">
        <w:rPr>
          <w:rStyle w:val="Emphasis"/>
          <w:highlight w:val="cyan"/>
        </w:rPr>
        <w:t xml:space="preserve"> but the revolutionary working class.</w:t>
      </w:r>
      <w:r w:rsidRPr="0079710F">
        <w:rPr>
          <w:sz w:val="12"/>
          <w:highlight w:val="cyan"/>
        </w:rPr>
        <w:t xml:space="preserve"> </w:t>
      </w:r>
      <w:r w:rsidRPr="00DD0262">
        <w:rPr>
          <w:sz w:val="12"/>
        </w:rPr>
        <w:t>The working class is the agent of historical revolution not because of its potential "consciousness" (</w:t>
      </w:r>
      <w:proofErr w:type="spellStart"/>
      <w:r w:rsidRPr="00DD0262">
        <w:rPr>
          <w:sz w:val="12"/>
        </w:rPr>
        <w:t>LukAcs</w:t>
      </w:r>
      <w:proofErr w:type="spellEnd"/>
      <w:r w:rsidRPr="00DD0262">
        <w:rPr>
          <w:sz w:val="12"/>
        </w:rPr>
        <w:t xml:space="preserve">), but because of that location within the capitalist mode of production ironically assigned to it by capitalism itself. Installed on the interior of that system, as one product of the process of capital, it is at the same time the class which can potentially destroy it. </w:t>
      </w:r>
      <w:r w:rsidRPr="0079710F">
        <w:rPr>
          <w:rStyle w:val="Emphasis"/>
          <w:highlight w:val="cyan"/>
        </w:rPr>
        <w:t>Capitalism gives birth to its own gravedigger</w:t>
      </w:r>
      <w:r w:rsidRPr="00DF5A6C">
        <w:rPr>
          <w:rStyle w:val="Emphasis"/>
        </w:rPr>
        <w:t xml:space="preserve">, nurturing the acolyte who will one day stab the high priest in the back. </w:t>
      </w:r>
      <w:r w:rsidRPr="00DD0262">
        <w:rPr>
          <w:sz w:val="12"/>
        </w:rPr>
        <w:t xml:space="preserve">It is capitalism, not Marxism, which has decreed that the prime agent of its own transformation will be, not peasants, guerillas, blacks, women, or intellectuals, but the industrial proletariat. </w:t>
      </w:r>
      <w:r w:rsidRPr="0079710F">
        <w:rPr>
          <w:rStyle w:val="Emphasis"/>
          <w:highlight w:val="cyan"/>
        </w:rPr>
        <w:t xml:space="preserve">Hardly anybody believes this </w:t>
      </w:r>
      <w:r w:rsidRPr="00DF5A6C">
        <w:rPr>
          <w:rStyle w:val="Emphasis"/>
        </w:rPr>
        <w:t>nowadays</w:t>
      </w:r>
      <w:r w:rsidRPr="00DD0262">
        <w:rPr>
          <w:sz w:val="12"/>
        </w:rPr>
        <w:t xml:space="preserve">, of course, at least </w:t>
      </w:r>
      <w:r w:rsidRPr="0079710F">
        <w:rPr>
          <w:rStyle w:val="Emphasis"/>
          <w:highlight w:val="cyan"/>
        </w:rPr>
        <w:t xml:space="preserve">in the academies, and deconstructionism is </w:t>
      </w:r>
      <w:r w:rsidRPr="00DF5A6C">
        <w:rPr>
          <w:rStyle w:val="Emphasis"/>
        </w:rPr>
        <w:t xml:space="preserve">among other things in effect </w:t>
      </w:r>
      <w:r w:rsidRPr="0079710F">
        <w:rPr>
          <w:rStyle w:val="Emphasis"/>
          <w:highlight w:val="cyan"/>
        </w:rPr>
        <w:t>of this despair</w:t>
      </w:r>
      <w:r w:rsidRPr="00DF5A6C">
        <w:rPr>
          <w:rStyle w:val="Emphasis"/>
        </w:rPr>
        <w:t xml:space="preserve">, </w:t>
      </w:r>
      <w:proofErr w:type="spellStart"/>
      <w:r w:rsidRPr="00DF5A6C">
        <w:rPr>
          <w:rStyle w:val="Emphasis"/>
        </w:rPr>
        <w:t>scepticism</w:t>
      </w:r>
      <w:proofErr w:type="spellEnd"/>
      <w:r w:rsidRPr="00DF5A6C">
        <w:rPr>
          <w:rStyle w:val="Emphasis"/>
        </w:rPr>
        <w:t xml:space="preserve">, </w:t>
      </w:r>
      <w:r w:rsidRPr="0079710F">
        <w:rPr>
          <w:rStyle w:val="Emphasis"/>
          <w:highlight w:val="cyan"/>
        </w:rPr>
        <w:t xml:space="preserve">indifference, privilege, or </w:t>
      </w:r>
      <w:r w:rsidRPr="00DF5A6C">
        <w:rPr>
          <w:rStyle w:val="Emphasis"/>
        </w:rPr>
        <w:t xml:space="preserve">plain </w:t>
      </w:r>
      <w:r w:rsidRPr="0079710F">
        <w:rPr>
          <w:rStyle w:val="Emphasis"/>
          <w:highlight w:val="cyan"/>
        </w:rPr>
        <w:t>lack of historical imagination.</w:t>
      </w:r>
      <w:r w:rsidRPr="00DD0262">
        <w:rPr>
          <w:sz w:val="12"/>
        </w:rPr>
        <w:t xml:space="preserve"> But it has not, for all that, abandoned trying to think through and beyond the "inside/outside" polarity, even if </w:t>
      </w:r>
      <w:r w:rsidRPr="0079710F">
        <w:rPr>
          <w:rStyle w:val="Emphasis"/>
          <w:highlight w:val="cyan"/>
        </w:rPr>
        <w:t xml:space="preserve">it is fatally unable to deconstruct itself to </w:t>
      </w:r>
      <w:r w:rsidRPr="00DF5A6C">
        <w:rPr>
          <w:rStyle w:val="Emphasis"/>
        </w:rPr>
        <w:t xml:space="preserve">the point where it could </w:t>
      </w:r>
      <w:r w:rsidRPr="0079710F">
        <w:rPr>
          <w:rStyle w:val="Emphasis"/>
          <w:highlight w:val="cyan"/>
        </w:rPr>
        <w:t xml:space="preserve">become aware of the historical determinants of its own aporia. Deconstruction is </w:t>
      </w:r>
      <w:r w:rsidRPr="00DD0262">
        <w:rPr>
          <w:sz w:val="12"/>
        </w:rPr>
        <w:t xml:space="preserve">in one sense </w:t>
      </w:r>
      <w:r w:rsidRPr="00DF5A6C">
        <w:rPr>
          <w:rStyle w:val="Emphasis"/>
        </w:rPr>
        <w:t xml:space="preserve">an ideology of </w:t>
      </w:r>
      <w:r w:rsidRPr="0079710F">
        <w:rPr>
          <w:rStyle w:val="Emphasis"/>
          <w:highlight w:val="cyan"/>
        </w:rPr>
        <w:t>left-reformism: it reproduces</w:t>
      </w:r>
      <w:r w:rsidRPr="00DF5A6C">
        <w:rPr>
          <w:rStyle w:val="Emphasis"/>
        </w:rPr>
        <w:t xml:space="preserve">, at the elaborate level of </w:t>
      </w:r>
      <w:r w:rsidRPr="00DD0262">
        <w:rPr>
          <w:sz w:val="12"/>
        </w:rPr>
        <w:t xml:space="preserve">textual </w:t>
      </w:r>
      <w:r w:rsidRPr="00DF5A6C">
        <w:rPr>
          <w:rStyle w:val="Emphasis"/>
        </w:rPr>
        <w:t>"theory,”</w:t>
      </w:r>
      <w:r>
        <w:rPr>
          <w:rStyle w:val="Emphasis"/>
        </w:rPr>
        <w:t xml:space="preserve"> </w:t>
      </w:r>
      <w:r w:rsidRPr="0079710F">
        <w:rPr>
          <w:rStyle w:val="Emphasis"/>
          <w:highlight w:val="cyan"/>
        </w:rPr>
        <w:t xml:space="preserve">the material conditions in which Western hegemony </w:t>
      </w:r>
      <w:r w:rsidRPr="00DF5A6C">
        <w:rPr>
          <w:rStyle w:val="Emphasis"/>
        </w:rPr>
        <w:t xml:space="preserve">has </w:t>
      </w:r>
      <w:r w:rsidRPr="0079710F">
        <w:rPr>
          <w:rStyle w:val="Emphasis"/>
          <w:highlight w:val="cyan"/>
        </w:rPr>
        <w:t xml:space="preserve">managed </w:t>
      </w:r>
      <w:r w:rsidRPr="00DF5A6C">
        <w:rPr>
          <w:rStyle w:val="Emphasis"/>
        </w:rPr>
        <w:t xml:space="preserve">partially </w:t>
      </w:r>
      <w:r w:rsidRPr="0079710F">
        <w:rPr>
          <w:rStyle w:val="Emphasis"/>
          <w:highlight w:val="cyan"/>
        </w:rPr>
        <w:t>to incorporate its antagonists</w:t>
      </w:r>
      <w:r w:rsidRPr="00DD0262">
        <w:rPr>
          <w:sz w:val="12"/>
        </w:rPr>
        <w:t xml:space="preserve">-in which, at the level of empirical "consciousness," </w:t>
      </w:r>
      <w:r w:rsidRPr="00DF5A6C">
        <w:rPr>
          <w:rStyle w:val="Emphasis"/>
        </w:rPr>
        <w:t>collusion and subversion are so tightly imbricated that all talk of "contradictions" falls spontaneously into the meta- physical slot.</w:t>
      </w:r>
      <w:r w:rsidRPr="00DD0262">
        <w:rPr>
          <w:sz w:val="12"/>
        </w:rPr>
        <w:t xml:space="preserve"> Because it can only imagine contradiction as the external warring of two monistic essences, </w:t>
      </w:r>
      <w:r w:rsidRPr="0079710F">
        <w:rPr>
          <w:rStyle w:val="Emphasis"/>
          <w:highlight w:val="cyan"/>
        </w:rPr>
        <w:t>it fails to comprehend class dialectics and turns instead to difference</w:t>
      </w:r>
      <w:r w:rsidRPr="00DF5A6C">
        <w:rPr>
          <w:rStyle w:val="Emphasis"/>
        </w:rPr>
        <w:t xml:space="preserve">, that </w:t>
      </w:r>
      <w:r w:rsidRPr="0079710F">
        <w:rPr>
          <w:rStyle w:val="Emphasis"/>
          <w:highlight w:val="cyan"/>
        </w:rPr>
        <w:t xml:space="preserve">familiar ideological motif of the petty bourgeoisie. </w:t>
      </w:r>
      <w:r w:rsidRPr="00DF5A6C">
        <w:rPr>
          <w:rStyle w:val="Emphasis"/>
        </w:rPr>
        <w:t>Deconstruction is</w:t>
      </w:r>
      <w:r w:rsidRPr="00DD0262">
        <w:rPr>
          <w:sz w:val="12"/>
        </w:rPr>
        <w:t xml:space="preserve"> in one sense an extraordinarily modest proposal: </w:t>
      </w:r>
      <w:r w:rsidRPr="00DF5A6C">
        <w:rPr>
          <w:rStyle w:val="Emphasis"/>
        </w:rPr>
        <w:t>a</w:t>
      </w:r>
      <w:r w:rsidRPr="00DD0262">
        <w:rPr>
          <w:sz w:val="12"/>
        </w:rPr>
        <w:t xml:space="preserve"> sort of </w:t>
      </w:r>
      <w:r w:rsidRPr="00DF5A6C">
        <w:rPr>
          <w:rStyle w:val="Emphasis"/>
        </w:rPr>
        <w:t>patient, probing r</w:t>
      </w:r>
      <w:r>
        <w:rPr>
          <w:rStyle w:val="Emphasis"/>
        </w:rPr>
        <w:t>e</w:t>
      </w:r>
      <w:r w:rsidRPr="00DF5A6C">
        <w:rPr>
          <w:rStyle w:val="Emphasis"/>
        </w:rPr>
        <w:t>formism of the text</w:t>
      </w:r>
      <w:r w:rsidRPr="00DD0262">
        <w:rPr>
          <w:sz w:val="12"/>
        </w:rPr>
        <w:t xml:space="preserve">, which is not, so to speak, to be confronted over the barricades but cunningly waylaid in the corridors and suavely chivvied into revealing its ideological hand. </w:t>
      </w:r>
      <w:r w:rsidRPr="00DF5A6C">
        <w:rPr>
          <w:rStyle w:val="Emphasis"/>
        </w:rPr>
        <w:t>Stoically convinced of the unbreakable grip of the metaphysical closure, the deconstructionist, like any responsible trade-union bureaucrat confronting management, must settle for that and negotiate</w:t>
      </w:r>
      <w:r w:rsidRPr="00DD0262">
        <w:rPr>
          <w:sz w:val="12"/>
        </w:rPr>
        <w:t xml:space="preserve"> what (s)he can with- in the leftovers and stray contingencies casually unabsorbed by the textual power-system. But to say no more than this is to do deconstruction a severe injustice. For it ignores that other face of deconstruction which is its hair-raising radicalism-the nerve and daring with which it knocks the stuffing out of every smug concept and leaves the well-kempt text shamefully disheveled. It ignores, in short, the madness and violence of deconstruction, its scandalous urge to think the unthinkable, the flamboyance with which it poses itself on the very brink of meaning and dances there, crumbling away the cliff-edge beneath its feet and prepared to fall with it into the sea of unlimited semiosis or schizophrenia. In short, deconstruction is not only reformist but ultra-leftist, too. Nor is this a fortuitous conjuncture. Minute tenacity and mad "transcendence" are structurally related moments, since the latter is the only conceivable "outside" to the closure presumed by the for- mer. Only the wholesale dissolution of meaning could possibly offer a satisfactory alternative to a problematic which tends to see meaning itself as terroristic. Of course, these are not the practical, working options for the deconstructionist. It is precisely because texts are </w:t>
      </w:r>
      <w:proofErr w:type="gramStart"/>
      <w:r w:rsidRPr="00DD0262">
        <w:rPr>
          <w:sz w:val="12"/>
        </w:rPr>
        <w:t>power-systems</w:t>
      </w:r>
      <w:proofErr w:type="gramEnd"/>
      <w:r w:rsidRPr="00DD0262">
        <w:rPr>
          <w:sz w:val="12"/>
        </w:rPr>
        <w:t xml:space="preserve"> </w:t>
      </w:r>
      <w:r w:rsidRPr="00B31FCC">
        <w:rPr>
          <w:sz w:val="12"/>
        </w:rPr>
        <w:t xml:space="preserve">which ceaselessly disrupt themselves, sense imbricated with non-sense, civilized enunciations which curse beneath their breath, that the critic must track a cat-and-mouse game within and across them without ever settling quite for either signifier or signified. That, anyway, is the ideology; but </w:t>
      </w:r>
      <w:r w:rsidRPr="00B31FCC">
        <w:rPr>
          <w:rStyle w:val="Emphasis"/>
        </w:rPr>
        <w:t>whoever heard of a deconstructionist as enthralled by sense as</w:t>
      </w:r>
      <w:r w:rsidRPr="00B31FCC">
        <w:rPr>
          <w:sz w:val="12"/>
        </w:rPr>
        <w:t xml:space="preserve"> (s)he was </w:t>
      </w:r>
      <w:r w:rsidRPr="00B31FCC">
        <w:rPr>
          <w:rStyle w:val="Emphasis"/>
        </w:rPr>
        <w:t>by its disruption?</w:t>
      </w:r>
      <w:r w:rsidRPr="00B31FCC">
        <w:rPr>
          <w:sz w:val="12"/>
        </w:rPr>
        <w:t xml:space="preserve"> What would Hillis Miller do with a piece of agitprop? Not that such "literature" doesn't positively bulge with metaphysical notions, to an embarrassingly unambiguous degree. </w:t>
      </w:r>
      <w:r w:rsidRPr="00B31FCC">
        <w:rPr>
          <w:rStyle w:val="Emphasis"/>
        </w:rPr>
        <w:t>Characters are continually stomping upon stage and talking about justice.</w:t>
      </w:r>
      <w:r w:rsidRPr="00B31FCC">
        <w:rPr>
          <w:sz w:val="12"/>
        </w:rPr>
        <w:t xml:space="preserve"> Feminist theatre today is distressingly rife with plenary notions of oppression, domination, exploitation. Brecht, it is true, deconstructed himself a bit from time to time, but only got as far as dialectics; pre-Derridean that he was, he failed to advance beyond rudimentary metaphysical oppositions, such as the proposition that some social classes rip off others. He failed, consequently, to grasp the heterogeneity into which such antinomies can be dissolved, known to Marxism as bourgeois ideology. Viewing such dramas, the deconstructionist would no doubt wait, pen in hand, for the moments when literal and figurative discourses glided into one another to produce a passing in- determinacy. (S)he would do so because we know, in a priori fashion, that these are the most important elements of a text. We just do know that, as surely as previous critics have known that the most important textual elements are plot or mythological structure or linguistic estrangement. </w:t>
      </w:r>
      <w:proofErr w:type="gramStart"/>
      <w:r w:rsidRPr="00B31FCC">
        <w:rPr>
          <w:sz w:val="12"/>
        </w:rPr>
        <w:t>Indeed</w:t>
      </w:r>
      <w:proofErr w:type="gramEnd"/>
      <w:r w:rsidRPr="00B31FCC">
        <w:rPr>
          <w:sz w:val="12"/>
        </w:rPr>
        <w:t xml:space="preserve"> we have been told by Paul de Man him- self that unless such moments occur, we are not dealing with literature. It is not, of course, that there is any "essence" called literature-merely that there is something called literature which always and everywhere manifests this </w:t>
      </w:r>
      <w:proofErr w:type="gramStart"/>
      <w:r w:rsidRPr="00B31FCC">
        <w:rPr>
          <w:sz w:val="12"/>
        </w:rPr>
        <w:t>particular rhetorical</w:t>
      </w:r>
      <w:proofErr w:type="gramEnd"/>
      <w:r w:rsidRPr="00B31FCC">
        <w:rPr>
          <w:sz w:val="12"/>
        </w:rPr>
        <w:t xml:space="preserve"> effect. </w:t>
      </w:r>
      <w:r w:rsidRPr="00B31FCC">
        <w:rPr>
          <w:rStyle w:val="Emphasis"/>
        </w:rPr>
        <w:t>Deconstruction does indeed attend to both sense and non-sense, signified and signifier, meaning and language: but it attends to them at those points of conjuncture the effect of which is a liberation from the "tyranny" of sense.</w:t>
      </w:r>
      <w:r w:rsidRPr="00DD0262">
        <w:rPr>
          <w:rStyle w:val="Emphasis"/>
        </w:rPr>
        <w:t xml:space="preserve">  </w:t>
      </w:r>
    </w:p>
    <w:p w14:paraId="43A27825" w14:textId="77777777" w:rsidR="005960E8" w:rsidRPr="003669D1" w:rsidRDefault="005960E8" w:rsidP="005960E8">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 We both defend cap is bad, view this as an indict to their method.</w:t>
      </w:r>
    </w:p>
    <w:p w14:paraId="4AE804C6" w14:textId="77777777" w:rsidR="005960E8" w:rsidRPr="003026E1" w:rsidRDefault="005960E8" w:rsidP="005960E8">
      <w:pPr>
        <w:rPr>
          <w:rStyle w:val="Style13ptBold"/>
        </w:rPr>
      </w:pPr>
      <w:r>
        <w:rPr>
          <w:rStyle w:val="Style13ptBold"/>
        </w:rPr>
        <w:t>Escalante ‘19</w:t>
      </w:r>
    </w:p>
    <w:p w14:paraId="420BF7E5" w14:textId="77777777" w:rsidR="005960E8" w:rsidRDefault="005960E8" w:rsidP="005960E8">
      <w:pPr>
        <w:rPr>
          <w:sz w:val="16"/>
          <w:szCs w:val="16"/>
        </w:rPr>
      </w:pPr>
      <w:r w:rsidRPr="003026E1">
        <w:rPr>
          <w:sz w:val="16"/>
          <w:szCs w:val="16"/>
        </w:rPr>
        <w:t xml:space="preserve">[Alyson, revolutionary Marxist (duh), philosophy at U of Oregon. 09/08/2019. “Truth and Practice: The Marxist Theory of Knowledge”. </w:t>
      </w:r>
      <w:hyperlink r:id="rId7" w:history="1">
        <w:r w:rsidRPr="003026E1">
          <w:rPr>
            <w:rStyle w:val="Hyperlink"/>
            <w:sz w:val="16"/>
            <w:szCs w:val="16"/>
          </w:rPr>
          <w:t>https://failingthatinvent.home.blog/2019/09/08/truth-and-practic-the-marxist-theory-of-knowledge/</w:t>
        </w:r>
      </w:hyperlink>
      <w:r w:rsidRPr="003026E1">
        <w:rPr>
          <w:sz w:val="16"/>
          <w:szCs w:val="16"/>
        </w:rPr>
        <w:t>] Pat</w:t>
      </w:r>
    </w:p>
    <w:p w14:paraId="6031EF78" w14:textId="77777777" w:rsidR="005960E8" w:rsidRPr="003669D1" w:rsidRDefault="005960E8" w:rsidP="005960E8">
      <w:pPr>
        <w:rPr>
          <w:sz w:val="12"/>
        </w:rPr>
      </w:pPr>
      <w:r w:rsidRPr="0073383F">
        <w:rPr>
          <w:rStyle w:val="Emphasis"/>
          <w:highlight w:val="cyan"/>
        </w:rPr>
        <w:t>The world</w:t>
      </w:r>
      <w:r w:rsidRPr="003669D1">
        <w:rPr>
          <w:rStyle w:val="Emphasis"/>
        </w:rPr>
        <w:t xml:space="preserve"> we live in today </w:t>
      </w:r>
      <w:r w:rsidRPr="0073383F">
        <w:rPr>
          <w:rStyle w:val="Emphasis"/>
          <w:highlight w:val="cyan"/>
        </w:rPr>
        <w:t>is in a dire state</w:t>
      </w:r>
      <w:r w:rsidRPr="003669D1">
        <w:rPr>
          <w:sz w:val="12"/>
        </w:rPr>
        <w:t xml:space="preserve">. Climate destruction continues at a fast pace, and every with every passing day, capitalism proves itself to be incapable of addressing this. </w:t>
      </w:r>
      <w:r w:rsidRPr="0073383F">
        <w:rPr>
          <w:rStyle w:val="StyleUnderline"/>
          <w:highlight w:val="cya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73383F">
        <w:rPr>
          <w:rStyle w:val="StyleUnderline"/>
          <w:highlight w:val="cyan"/>
        </w:rPr>
        <w:t>created a climate crisis that leaves us on the brink of</w:t>
      </w:r>
      <w:r w:rsidRPr="003669D1">
        <w:rPr>
          <w:rStyle w:val="StyleUnderline"/>
        </w:rPr>
        <w:t xml:space="preserve"> potential </w:t>
      </w:r>
      <w:r w:rsidRPr="0073383F">
        <w:rPr>
          <w:rStyle w:val="StyleUnderline"/>
          <w:highlight w:val="cyan"/>
        </w:rPr>
        <w:t>extinction</w:t>
      </w:r>
      <w:r w:rsidRPr="003669D1">
        <w:rPr>
          <w:sz w:val="12"/>
        </w:rPr>
        <w:t>.</w:t>
      </w:r>
    </w:p>
    <w:p w14:paraId="76BCC248" w14:textId="77777777" w:rsidR="005960E8" w:rsidRPr="003669D1" w:rsidRDefault="005960E8" w:rsidP="005960E8">
      <w:pPr>
        <w:rPr>
          <w:sz w:val="12"/>
        </w:rPr>
      </w:pPr>
      <w:r w:rsidRPr="0073383F">
        <w:rPr>
          <w:rStyle w:val="StyleUnderline"/>
          <w:highlight w:val="cyan"/>
        </w:rPr>
        <w:t>Governments</w:t>
      </w:r>
      <w:r w:rsidRPr="003669D1">
        <w:rPr>
          <w:rStyle w:val="StyleUnderline"/>
        </w:rPr>
        <w:t xml:space="preserve"> around the world are </w:t>
      </w:r>
      <w:r w:rsidRPr="0073383F">
        <w:rPr>
          <w:rStyle w:val="StyleUnderline"/>
          <w:highlight w:val="cyan"/>
        </w:rPr>
        <w:t>turning to</w:t>
      </w:r>
      <w:r w:rsidRPr="003669D1">
        <w:rPr>
          <w:rStyle w:val="StyleUnderline"/>
        </w:rPr>
        <w:t xml:space="preserve"> far right and </w:t>
      </w:r>
      <w:r w:rsidRPr="0073383F">
        <w:rPr>
          <w:rStyle w:val="StyleUnderline"/>
          <w:highlight w:val="cyan"/>
        </w:rPr>
        <w:t>fascist leaders to assuage</w:t>
      </w:r>
      <w:r w:rsidRPr="003669D1">
        <w:rPr>
          <w:rStyle w:val="StyleUnderline"/>
        </w:rPr>
        <w:t xml:space="preserve"> their </w:t>
      </w:r>
      <w:r w:rsidRPr="0073383F">
        <w:rPr>
          <w:rStyle w:val="StyleUnderline"/>
          <w:highlight w:val="cyan"/>
        </w:rPr>
        <w:t>fears</w:t>
      </w:r>
      <w:r w:rsidRPr="003669D1">
        <w:rPr>
          <w:rStyle w:val="StyleUnderline"/>
        </w:rPr>
        <w:t xml:space="preserve"> of an uncertain future</w:t>
      </w:r>
      <w:r w:rsidRPr="003669D1">
        <w:rPr>
          <w:sz w:val="12"/>
        </w:rPr>
        <w:t xml:space="preserve">, </w:t>
      </w:r>
      <w:r w:rsidRPr="0073383F">
        <w:rPr>
          <w:rStyle w:val="StyleUnderline"/>
          <w:highlight w:val="cyan"/>
        </w:rPr>
        <w:t>and the most marginalized</w:t>
      </w:r>
      <w:r w:rsidRPr="003669D1">
        <w:rPr>
          <w:rStyle w:val="StyleUnderline"/>
        </w:rPr>
        <w:t xml:space="preserve"> and oppressed </w:t>
      </w:r>
      <w:r w:rsidRPr="0073383F">
        <w:rPr>
          <w:rStyle w:val="StyleUnderline"/>
          <w:highlight w:val="cya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42762F61" w14:textId="77777777" w:rsidR="005960E8" w:rsidRPr="003669D1" w:rsidRDefault="005960E8" w:rsidP="005960E8">
      <w:pPr>
        <w:rPr>
          <w:sz w:val="8"/>
          <w:szCs w:val="8"/>
        </w:rPr>
      </w:pPr>
      <w:r w:rsidRPr="003669D1">
        <w:rPr>
          <w:sz w:val="12"/>
        </w:rPr>
        <w:t xml:space="preserve">The decaying US empire continues to lash out in violence across the globe in a desperate attempt to re-assert its power and hegemony. </w:t>
      </w:r>
      <w:r w:rsidRPr="0073383F">
        <w:rPr>
          <w:rStyle w:val="StyleUnderline"/>
          <w:highlight w:val="cyan"/>
        </w:rPr>
        <w:t>Whole countries are destroyed in</w:t>
      </w:r>
      <w:r w:rsidRPr="003669D1">
        <w:rPr>
          <w:rStyle w:val="StyleUnderline"/>
        </w:rPr>
        <w:t xml:space="preserve"> its desperate </w:t>
      </w:r>
      <w:r w:rsidRPr="0073383F">
        <w:rPr>
          <w:rStyle w:val="StyleUnderline"/>
          <w:highlight w:val="cyan"/>
        </w:rPr>
        <w:t>bids for</w:t>
      </w:r>
      <w:r w:rsidRPr="003669D1">
        <w:rPr>
          <w:rStyle w:val="StyleUnderline"/>
        </w:rPr>
        <w:t xml:space="preserve"> more </w:t>
      </w:r>
      <w:r w:rsidRPr="0073383F">
        <w:rPr>
          <w:rStyle w:val="StyleUnderline"/>
          <w:highlight w:val="cyan"/>
        </w:rPr>
        <w:t>fossil fuels</w:t>
      </w:r>
      <w:r w:rsidRPr="003669D1">
        <w:rPr>
          <w:sz w:val="12"/>
        </w:rPr>
        <w:t xml:space="preserve">. </w:t>
      </w:r>
      <w:r w:rsidRPr="003669D1">
        <w:rPr>
          <w:sz w:val="8"/>
          <w:szCs w:val="8"/>
        </w:rPr>
        <w:t>The world burns from America’s white phosphorus weaponry.</w:t>
      </w:r>
    </w:p>
    <w:p w14:paraId="4B047361" w14:textId="77777777" w:rsidR="005960E8" w:rsidRPr="003669D1" w:rsidRDefault="005960E8" w:rsidP="005960E8">
      <w:pPr>
        <w:rPr>
          <w:sz w:val="12"/>
        </w:rPr>
      </w:pPr>
      <w:r w:rsidRPr="0073383F">
        <w:rPr>
          <w:rStyle w:val="Emphasis"/>
          <w:highlight w:val="cyan"/>
        </w:rPr>
        <w:t>The need for</w:t>
      </w:r>
      <w:r w:rsidRPr="003669D1">
        <w:rPr>
          <w:rStyle w:val="Emphasis"/>
        </w:rPr>
        <w:t xml:space="preserve"> a </w:t>
      </w:r>
      <w:r w:rsidRPr="0073383F">
        <w:rPr>
          <w:rStyle w:val="Emphasis"/>
          <w:highlight w:val="cyan"/>
        </w:rPr>
        <w:t>revolutionary movement</w:t>
      </w:r>
      <w:r w:rsidRPr="003669D1">
        <w:rPr>
          <w:rStyle w:val="Emphasis"/>
        </w:rPr>
        <w:t xml:space="preserve"> capable of replacing capitalism with something better </w:t>
      </w:r>
      <w:r w:rsidRPr="0073383F">
        <w:rPr>
          <w:rStyle w:val="Emphasis"/>
          <w:highlight w:val="cya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73383F">
        <w:rPr>
          <w:rStyle w:val="StyleUnderline"/>
          <w:highlight w:val="cyan"/>
        </w:rPr>
        <w:t>people</w:t>
      </w:r>
      <w:r w:rsidRPr="003669D1">
        <w:rPr>
          <w:rStyle w:val="StyleUnderline"/>
        </w:rPr>
        <w:t xml:space="preserve"> are starting to </w:t>
      </w:r>
      <w:r w:rsidRPr="0073383F">
        <w:rPr>
          <w:rStyle w:val="StyleUnderline"/>
          <w:highlight w:val="cya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73383F">
        <w:rPr>
          <w:rStyle w:val="StyleUnderline"/>
          <w:highlight w:val="cyan"/>
        </w:rPr>
        <w:t>capitalism and imperialism</w:t>
      </w:r>
      <w:r w:rsidRPr="003669D1">
        <w:rPr>
          <w:rStyle w:val="StyleUnderline"/>
        </w:rPr>
        <w:t xml:space="preserve"> themselves </w:t>
      </w:r>
      <w:r w:rsidRPr="0073383F">
        <w:rPr>
          <w:rStyle w:val="StyleUnderline"/>
          <w:highlight w:val="cyan"/>
        </w:rPr>
        <w:t>are the problem</w:t>
      </w:r>
      <w:r w:rsidRPr="003669D1">
        <w:rPr>
          <w:sz w:val="12"/>
        </w:rPr>
        <w:t xml:space="preserve">, </w:t>
      </w:r>
      <w:r w:rsidRPr="0073383F">
        <w:rPr>
          <w:rStyle w:val="StyleUnderline"/>
          <w:highlight w:val="cyan"/>
        </w:rPr>
        <w:t>and</w:t>
      </w:r>
      <w:r w:rsidRPr="003669D1">
        <w:rPr>
          <w:rStyle w:val="StyleUnderline"/>
        </w:rPr>
        <w:t xml:space="preserve"> that </w:t>
      </w:r>
      <w:r w:rsidRPr="0073383F">
        <w:rPr>
          <w:rStyle w:val="StyleUnderline"/>
          <w:highlight w:val="cyan"/>
        </w:rPr>
        <w:t>we must unite</w:t>
      </w:r>
      <w:r w:rsidRPr="003669D1">
        <w:rPr>
          <w:rStyle w:val="StyleUnderline"/>
        </w:rPr>
        <w:t xml:space="preserve"> and band together to fight </w:t>
      </w:r>
      <w:r w:rsidRPr="0073383F">
        <w:rPr>
          <w:rStyle w:val="StyleUnderline"/>
          <w:highlight w:val="cyan"/>
        </w:rPr>
        <w:t>for a better world</w:t>
      </w:r>
      <w:r w:rsidRPr="003669D1">
        <w:rPr>
          <w:sz w:val="12"/>
        </w:rPr>
        <w:t>.</w:t>
      </w:r>
    </w:p>
    <w:p w14:paraId="04CB3399" w14:textId="77777777" w:rsidR="005960E8" w:rsidRPr="00CA6D44" w:rsidRDefault="005960E8" w:rsidP="005960E8">
      <w:pPr>
        <w:rPr>
          <w:sz w:val="12"/>
        </w:rPr>
      </w:pPr>
      <w:r w:rsidRPr="00CA6D44">
        <w:rPr>
          <w:sz w:val="12"/>
        </w:rPr>
        <w:t xml:space="preserve">The question then is: </w:t>
      </w:r>
      <w:r w:rsidRPr="0073383F">
        <w:rPr>
          <w:rStyle w:val="StyleUnderline"/>
          <w:highlight w:val="cyan"/>
        </w:rPr>
        <w:t>how will we know</w:t>
      </w:r>
      <w:r w:rsidRPr="00CA6D44">
        <w:rPr>
          <w:rStyle w:val="StyleUnderline"/>
        </w:rPr>
        <w:t xml:space="preserve"> what strategies</w:t>
      </w:r>
      <w:r w:rsidRPr="00CA6D44">
        <w:rPr>
          <w:sz w:val="12"/>
        </w:rPr>
        <w:t xml:space="preserve">, </w:t>
      </w:r>
      <w:r w:rsidRPr="0073383F">
        <w:rPr>
          <w:rStyle w:val="StyleUnderline"/>
          <w:highlight w:val="cyan"/>
        </w:rPr>
        <w:t>what tactics</w:t>
      </w:r>
      <w:r w:rsidRPr="00CA6D44">
        <w:rPr>
          <w:sz w:val="12"/>
        </w:rPr>
        <w:t xml:space="preserve">, </w:t>
      </w:r>
      <w:r w:rsidRPr="00CA6D44">
        <w:rPr>
          <w:rStyle w:val="StyleUnderline"/>
        </w:rPr>
        <w:t xml:space="preserve">and what ideas </w:t>
      </w:r>
      <w:r w:rsidRPr="0073383F">
        <w:rPr>
          <w:rStyle w:val="StyleUnderline"/>
          <w:highlight w:val="cya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02872284" w14:textId="77777777" w:rsidR="005960E8" w:rsidRPr="00CA6D44" w:rsidRDefault="005960E8" w:rsidP="005960E8">
      <w:pPr>
        <w:rPr>
          <w:sz w:val="12"/>
        </w:rPr>
      </w:pPr>
      <w:r w:rsidRPr="00CA6D44">
        <w:rPr>
          <w:rStyle w:val="StyleUnderline"/>
        </w:rPr>
        <w:t xml:space="preserve">The </w:t>
      </w:r>
      <w:r w:rsidRPr="0073383F">
        <w:rPr>
          <w:rStyle w:val="StyleUnderline"/>
          <w:highlight w:val="cyan"/>
        </w:rPr>
        <w:t>masses do not want</w:t>
      </w:r>
      <w:r w:rsidRPr="00CA6D44">
        <w:rPr>
          <w:rStyle w:val="StyleUnderline"/>
        </w:rPr>
        <w:t xml:space="preserve"> to embrace </w:t>
      </w:r>
      <w:r w:rsidRPr="0073383F">
        <w:rPr>
          <w:rStyle w:val="StyleUnderline"/>
          <w:highlight w:val="cyan"/>
        </w:rPr>
        <w:t>defeat</w:t>
      </w:r>
      <w:r w:rsidRPr="00CA6D44">
        <w:rPr>
          <w:sz w:val="12"/>
        </w:rPr>
        <w:t xml:space="preserve">, </w:t>
      </w:r>
      <w:r w:rsidRPr="0073383F">
        <w:rPr>
          <w:rStyle w:val="Emphasis"/>
          <w:highlight w:val="cyan"/>
        </w:rPr>
        <w:t>they want</w:t>
      </w:r>
      <w:r w:rsidRPr="00CA6D44">
        <w:rPr>
          <w:rStyle w:val="Emphasis"/>
        </w:rPr>
        <w:t xml:space="preserve"> to know how </w:t>
      </w:r>
      <w:r w:rsidRPr="0073383F">
        <w:rPr>
          <w:rStyle w:val="Emphasis"/>
          <w:highlight w:val="cyan"/>
        </w:rPr>
        <w:t>to fight back</w:t>
      </w:r>
      <w:r w:rsidRPr="00CA6D44">
        <w:rPr>
          <w:sz w:val="12"/>
        </w:rPr>
        <w:t>. Marxism can provide the tools necessary to engage in that fight.</w:t>
      </w:r>
    </w:p>
    <w:p w14:paraId="1543E2B2" w14:textId="77777777" w:rsidR="005960E8" w:rsidRPr="00CA6D44" w:rsidRDefault="005960E8" w:rsidP="005960E8">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685C77BE" w14:textId="77777777" w:rsidR="005960E8" w:rsidRPr="00CA6D44" w:rsidRDefault="005960E8" w:rsidP="005960E8">
      <w:pPr>
        <w:rPr>
          <w:sz w:val="12"/>
        </w:rPr>
      </w:pPr>
      <w:r w:rsidRPr="00CA6D44">
        <w:rPr>
          <w:sz w:val="12"/>
        </w:rPr>
        <w:t xml:space="preserve">There will be no victory for the workers of the world without the ability to wield a revolutionary science. </w:t>
      </w:r>
      <w:r w:rsidRPr="0073383F">
        <w:rPr>
          <w:rStyle w:val="StyleUnderline"/>
          <w:highlight w:val="cyan"/>
        </w:rPr>
        <w:t>What is at stake in questions of Marxist epistemology is the</w:t>
      </w:r>
      <w:r w:rsidRPr="00CA6D44">
        <w:rPr>
          <w:rStyle w:val="StyleUnderline"/>
        </w:rPr>
        <w:t xml:space="preserve"> very </w:t>
      </w:r>
      <w:r w:rsidRPr="0073383F">
        <w:rPr>
          <w:rStyle w:val="StyleUnderline"/>
          <w:highlight w:val="cyan"/>
        </w:rPr>
        <w:t>possibility of</w:t>
      </w:r>
      <w:r w:rsidRPr="00CA6D44">
        <w:rPr>
          <w:rStyle w:val="StyleUnderline"/>
        </w:rPr>
        <w:t xml:space="preserve"> creating a philosophical and scientific basis for </w:t>
      </w:r>
      <w:r w:rsidRPr="0073383F">
        <w:rPr>
          <w:rStyle w:val="StyleUnderline"/>
          <w:highlight w:val="cyan"/>
        </w:rPr>
        <w:t>revolution</w:t>
      </w:r>
      <w:r w:rsidRPr="00CA6D44">
        <w:rPr>
          <w:sz w:val="12"/>
        </w:rPr>
        <w:t xml:space="preserve">. </w:t>
      </w:r>
      <w:r w:rsidRPr="0073383F">
        <w:rPr>
          <w:rStyle w:val="Emphasis"/>
          <w:highlight w:val="cya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3E6AA3E4" w14:textId="77777777" w:rsidR="005960E8" w:rsidRDefault="005960E8" w:rsidP="005960E8"/>
    <w:p w14:paraId="1C1E42F0" w14:textId="77777777" w:rsidR="005960E8" w:rsidRDefault="005960E8" w:rsidP="005960E8">
      <w:pPr>
        <w:pStyle w:val="Heading4"/>
      </w:pPr>
      <w:r>
        <w:t>The alternative is embracing party politics, it’s unconditional we’re not kicking it. This means building a radical coalition that unifies all marginalized by different forms of oppression to challenge capitalism and imperialism. Black Panther Party proves concrete action outside of the state is possible and successful.</w:t>
      </w:r>
    </w:p>
    <w:p w14:paraId="4FFAB43F" w14:textId="77777777" w:rsidR="005960E8" w:rsidRDefault="005960E8" w:rsidP="005960E8">
      <w:r>
        <w:t xml:space="preserve">[Curry Stephenson </w:t>
      </w:r>
      <w:r w:rsidRPr="00C34A3C">
        <w:rPr>
          <w:rStyle w:val="Style13ptBold"/>
        </w:rPr>
        <w:t>Malott</w:t>
      </w:r>
      <w:r>
        <w:t>. “In Defense of Communism Against Critical Pedagogy, Capitalism, and Trump.” Critical Education 8, no. 1 (20</w:t>
      </w:r>
      <w:r w:rsidRPr="00C34A3C">
        <w:rPr>
          <w:rStyle w:val="Style13ptBold"/>
        </w:rPr>
        <w:t>17</w:t>
      </w:r>
      <w:r>
        <w:t>).] WWEY</w:t>
      </w:r>
    </w:p>
    <w:p w14:paraId="5FE1C487" w14:textId="77777777" w:rsidR="005960E8" w:rsidRDefault="005960E8" w:rsidP="005960E8">
      <w:pPr>
        <w:rPr>
          <w:sz w:val="8"/>
        </w:rPr>
      </w:pPr>
      <w:r w:rsidRPr="00C775E0">
        <w:rPr>
          <w:sz w:val="8"/>
        </w:rPr>
        <w:t xml:space="preserve">In her discussion of the International Section of the Black Panther Party Kathleen Cleaver (1998), echoing Harry Haywood, notes that the Party understood </w:t>
      </w:r>
      <w:proofErr w:type="gramStart"/>
      <w:r w:rsidRPr="00C775E0">
        <w:rPr>
          <w:sz w:val="8"/>
        </w:rPr>
        <w:t>that,</w:t>
      </w:r>
      <w:proofErr w:type="gramEnd"/>
      <w:r w:rsidRPr="00C775E0">
        <w:rPr>
          <w:sz w:val="8"/>
        </w:rPr>
        <w:t xml:space="preserve"> “Black self-determination was not feasible under American imperialist domination” (p. 212). Cleaver (1998) notes that </w:t>
      </w:r>
      <w:r w:rsidRPr="00DF384D">
        <w:rPr>
          <w:rStyle w:val="StyleUnderline"/>
        </w:rPr>
        <w:t xml:space="preserve">while </w:t>
      </w:r>
      <w:r w:rsidRPr="0079710F">
        <w:rPr>
          <w:rStyle w:val="StyleUnderline"/>
          <w:highlight w:val="cyan"/>
        </w:rPr>
        <w:t xml:space="preserve">the BPP’s </w:t>
      </w:r>
      <w:r w:rsidRPr="00DF384D">
        <w:rPr>
          <w:rStyle w:val="StyleUnderline"/>
        </w:rPr>
        <w:t xml:space="preserve">membership was exclusively Black, their </w:t>
      </w:r>
      <w:r w:rsidRPr="0079710F">
        <w:rPr>
          <w:rStyle w:val="StyleUnderline"/>
          <w:highlight w:val="cyan"/>
        </w:rPr>
        <w:t xml:space="preserve">message and practice was geared </w:t>
      </w:r>
      <w:r w:rsidRPr="00DF384D">
        <w:rPr>
          <w:rStyle w:val="StyleUnderline"/>
        </w:rPr>
        <w:t xml:space="preserve">more </w:t>
      </w:r>
      <w:r w:rsidRPr="0079710F">
        <w:rPr>
          <w:rStyle w:val="StyleUnderline"/>
          <w:highlight w:val="cyan"/>
        </w:rPr>
        <w:t>toward the communist ethic of power to the people and the unification of all anti-imperialist movements and workers’ states rather than</w:t>
      </w:r>
      <w:r w:rsidRPr="0079710F">
        <w:rPr>
          <w:sz w:val="8"/>
          <w:highlight w:val="cyan"/>
        </w:rPr>
        <w:t xml:space="preserve"> </w:t>
      </w:r>
      <w:r w:rsidRPr="00C775E0">
        <w:rPr>
          <w:sz w:val="8"/>
        </w:rPr>
        <w:t xml:space="preserve">on the </w:t>
      </w:r>
      <w:r w:rsidRPr="00DF384D">
        <w:rPr>
          <w:rStyle w:val="StyleUnderline"/>
        </w:rPr>
        <w:t xml:space="preserve">more </w:t>
      </w:r>
      <w:r w:rsidRPr="0079710F">
        <w:rPr>
          <w:rStyle w:val="StyleUnderline"/>
          <w:highlight w:val="cyan"/>
        </w:rPr>
        <w:t>isolationist practice</w:t>
      </w:r>
      <w:r w:rsidRPr="0079710F">
        <w:rPr>
          <w:sz w:val="8"/>
          <w:highlight w:val="cyan"/>
        </w:rPr>
        <w:t xml:space="preserve"> </w:t>
      </w:r>
      <w:r w:rsidRPr="00C775E0">
        <w:rPr>
          <w:sz w:val="8"/>
        </w:rPr>
        <w:t xml:space="preserve">of Black nationalism and Black Power. Regarding the revolution in Algeria, which the CIA was concerned would pave the way for rise to power of communists through the National Liberation Front (NLF) (Blum, 2004), Cleaver (1998) notes that, “the Panthers admired the Algerian revolution and considered its victory a powerful example of the ability of oppressed people to attain power over their destiny” (p. 213). </w:t>
      </w:r>
      <w:r w:rsidRPr="0079710F">
        <w:rPr>
          <w:rStyle w:val="StyleUnderline"/>
          <w:highlight w:val="cyan"/>
        </w:rPr>
        <w:t>B</w:t>
      </w:r>
      <w:r w:rsidRPr="00DF384D">
        <w:rPr>
          <w:rStyle w:val="StyleUnderline"/>
        </w:rPr>
        <w:t>lack</w:t>
      </w:r>
      <w:r>
        <w:rPr>
          <w:rStyle w:val="StyleUnderline"/>
        </w:rPr>
        <w:t xml:space="preserve"> </w:t>
      </w:r>
      <w:r w:rsidRPr="0079710F">
        <w:rPr>
          <w:rStyle w:val="StyleUnderline"/>
          <w:highlight w:val="cyan"/>
        </w:rPr>
        <w:t>P</w:t>
      </w:r>
      <w:r w:rsidRPr="00DF384D">
        <w:rPr>
          <w:rStyle w:val="StyleUnderline"/>
        </w:rPr>
        <w:t>anther</w:t>
      </w:r>
      <w:r>
        <w:rPr>
          <w:rStyle w:val="StyleUnderline"/>
        </w:rPr>
        <w:t xml:space="preserve"> </w:t>
      </w:r>
      <w:r w:rsidRPr="0079710F">
        <w:rPr>
          <w:rStyle w:val="StyleUnderline"/>
          <w:highlight w:val="cyan"/>
        </w:rPr>
        <w:t>P</w:t>
      </w:r>
      <w:r w:rsidRPr="00DF384D">
        <w:rPr>
          <w:rStyle w:val="StyleUnderline"/>
        </w:rPr>
        <w:t>arty</w:t>
      </w:r>
      <w:r>
        <w:rPr>
          <w:rStyle w:val="StyleUnderline"/>
        </w:rPr>
        <w:t xml:space="preserve"> </w:t>
      </w:r>
      <w:r w:rsidRPr="00DF384D">
        <w:rPr>
          <w:rStyle w:val="StyleUnderline"/>
        </w:rPr>
        <w:t>members</w:t>
      </w:r>
      <w:r>
        <w:rPr>
          <w:rStyle w:val="StyleUnderline"/>
        </w:rPr>
        <w:t xml:space="preserve"> </w:t>
      </w:r>
      <w:r w:rsidRPr="00DF384D">
        <w:rPr>
          <w:rStyle w:val="StyleUnderline"/>
        </w:rPr>
        <w:t>would</w:t>
      </w:r>
      <w:r>
        <w:rPr>
          <w:rStyle w:val="StyleUnderline"/>
        </w:rPr>
        <w:t xml:space="preserve"> </w:t>
      </w:r>
      <w:r w:rsidRPr="00DF384D">
        <w:rPr>
          <w:rStyle w:val="StyleUnderline"/>
        </w:rPr>
        <w:t>be</w:t>
      </w:r>
      <w:r>
        <w:rPr>
          <w:rStyle w:val="StyleUnderline"/>
        </w:rPr>
        <w:t xml:space="preserve"> </w:t>
      </w:r>
      <w:r w:rsidRPr="00DF384D">
        <w:rPr>
          <w:rStyle w:val="StyleUnderline"/>
        </w:rPr>
        <w:t>represented</w:t>
      </w:r>
      <w:r>
        <w:rPr>
          <w:rStyle w:val="StyleUnderline"/>
        </w:rPr>
        <w:t xml:space="preserve"> </w:t>
      </w:r>
      <w:r w:rsidRPr="00DF384D">
        <w:rPr>
          <w:rStyle w:val="StyleUnderline"/>
        </w:rPr>
        <w:t>at</w:t>
      </w:r>
      <w:r>
        <w:rPr>
          <w:rStyle w:val="StyleUnderline"/>
        </w:rPr>
        <w:t xml:space="preserve"> </w:t>
      </w:r>
      <w:r w:rsidRPr="00DF384D">
        <w:rPr>
          <w:rStyle w:val="StyleUnderline"/>
        </w:rPr>
        <w:t>the</w:t>
      </w:r>
      <w:r>
        <w:rPr>
          <w:rStyle w:val="StyleUnderline"/>
        </w:rPr>
        <w:t xml:space="preserve"> </w:t>
      </w:r>
      <w:r w:rsidRPr="00DF384D">
        <w:rPr>
          <w:rStyle w:val="StyleUnderline"/>
        </w:rPr>
        <w:t>Organization</w:t>
      </w:r>
      <w:r>
        <w:rPr>
          <w:rStyle w:val="StyleUnderline"/>
        </w:rPr>
        <w:t xml:space="preserve"> </w:t>
      </w:r>
      <w:r w:rsidRPr="00DF384D">
        <w:rPr>
          <w:rStyle w:val="StyleUnderline"/>
        </w:rPr>
        <w:t>of</w:t>
      </w:r>
      <w:r>
        <w:rPr>
          <w:rStyle w:val="StyleUnderline"/>
        </w:rPr>
        <w:t xml:space="preserve"> </w:t>
      </w:r>
      <w:r w:rsidRPr="00DF384D">
        <w:rPr>
          <w:rStyle w:val="StyleUnderline"/>
        </w:rPr>
        <w:t>African</w:t>
      </w:r>
      <w:r>
        <w:rPr>
          <w:rStyle w:val="StyleUnderline"/>
        </w:rPr>
        <w:t xml:space="preserve"> </w:t>
      </w:r>
      <w:r w:rsidRPr="00DF384D">
        <w:rPr>
          <w:rStyle w:val="StyleUnderline"/>
        </w:rPr>
        <w:t xml:space="preserve">Unity conferences hosted in Algeria and had visited and </w:t>
      </w:r>
      <w:r w:rsidRPr="0079710F">
        <w:rPr>
          <w:rStyle w:val="StyleUnderline"/>
          <w:highlight w:val="cyan"/>
        </w:rPr>
        <w:t>established relationships with workers’ states</w:t>
      </w:r>
      <w:r w:rsidRPr="00C775E0">
        <w:rPr>
          <w:rStyle w:val="StyleUnderline"/>
          <w:rFonts w:eastAsiaTheme="majorEastAsia" w:cstheme="majorBidi"/>
          <w:b/>
          <w:iCs/>
          <w:sz w:val="8"/>
          <w:u w:val="none"/>
        </w:rPr>
        <w:t xml:space="preserve"> </w:t>
      </w:r>
      <w:r w:rsidRPr="00C775E0">
        <w:rPr>
          <w:sz w:val="8"/>
        </w:rPr>
        <w:t xml:space="preserve">as Cuba and the DPRK. The BPP therefore struggled to extend the communist movement in the U.S. which was difficult given the limitations of the CP-USA and the SWP as demonstrated by Marcy (1976). Huey P. Newton was not only the BPP’s co-founder, but he was also its revolutionary theoretician, and, as such, was continuously engaged in the process of developing the Party’s tendency, the influences of which were wide-ranging, including Marxist-Leninism. Newton (1995) would eventually come to adopt what is obviously Lenin’s (1917/2015) framework outlined in The State and Revolution. For example, Newton (1995), in a creative twist on Lenin, would argue that U.S. </w:t>
      </w:r>
      <w:r w:rsidRPr="0079710F">
        <w:rPr>
          <w:rStyle w:val="StyleUnderline"/>
          <w:highlight w:val="cyan"/>
        </w:rPr>
        <w:t>imperialism had negated the conditions for states to exist</w:t>
      </w:r>
      <w:r w:rsidRPr="00DF384D">
        <w:rPr>
          <w:rStyle w:val="StyleUnderline"/>
        </w:rPr>
        <w:t xml:space="preserve"> such as economic and territorial sovereignty.</w:t>
      </w:r>
      <w:r w:rsidRPr="00C775E0">
        <w:rPr>
          <w:sz w:val="8"/>
        </w:rPr>
        <w:t xml:space="preserve"> Newton (1995) therefore argued that </w:t>
      </w:r>
      <w:r w:rsidRPr="0079710F">
        <w:rPr>
          <w:rStyle w:val="StyleUnderline"/>
          <w:highlight w:val="cyan"/>
        </w:rPr>
        <w:t>the world consisted</w:t>
      </w:r>
      <w:r w:rsidRPr="00DF384D">
        <w:rPr>
          <w:rStyle w:val="StyleUnderline"/>
        </w:rPr>
        <w:t xml:space="preserve"> not of states or nations, but </w:t>
      </w:r>
      <w:r w:rsidRPr="0079710F">
        <w:rPr>
          <w:rStyle w:val="StyleUnderline"/>
          <w:highlight w:val="cyan"/>
        </w:rPr>
        <w:t>of imperialists, on one hand, and dominated or colonized oppressed communities on the other.</w:t>
      </w:r>
      <w:r w:rsidRPr="0079710F">
        <w:rPr>
          <w:sz w:val="8"/>
          <w:highlight w:val="cyan"/>
        </w:rPr>
        <w:t xml:space="preserve"> </w:t>
      </w:r>
      <w:r w:rsidRPr="00137D0A">
        <w:rPr>
          <w:sz w:val="8"/>
        </w:rPr>
        <w:t>From</w:t>
      </w:r>
      <w:r w:rsidRPr="00C775E0">
        <w:rPr>
          <w:sz w:val="8"/>
        </w:rPr>
        <w:t xml:space="preserve"> this point of view Cuba, China, the Soviet Union, and the DPRK were examples of liberated communities. </w:t>
      </w:r>
      <w:r w:rsidRPr="00DF384D">
        <w:rPr>
          <w:rStyle w:val="StyleUnderline"/>
        </w:rPr>
        <w:t>Oppressed communities within the U.S. such as the Black community, from this perspective,</w:t>
      </w:r>
      <w:r>
        <w:rPr>
          <w:rStyle w:val="StyleUnderline"/>
        </w:rPr>
        <w:t xml:space="preserve"> </w:t>
      </w:r>
      <w:r w:rsidRPr="00DF384D">
        <w:rPr>
          <w:rStyle w:val="StyleUnderline"/>
        </w:rPr>
        <w:t>should</w:t>
      </w:r>
      <w:r>
        <w:rPr>
          <w:rStyle w:val="StyleUnderline"/>
        </w:rPr>
        <w:t xml:space="preserve"> </w:t>
      </w:r>
      <w:r w:rsidRPr="00DF384D">
        <w:rPr>
          <w:rStyle w:val="StyleUnderline"/>
        </w:rPr>
        <w:t>follow</w:t>
      </w:r>
      <w:r>
        <w:rPr>
          <w:rStyle w:val="StyleUnderline"/>
        </w:rPr>
        <w:t xml:space="preserve"> </w:t>
      </w:r>
      <w:r w:rsidRPr="00DF384D">
        <w:rPr>
          <w:rStyle w:val="StyleUnderline"/>
        </w:rPr>
        <w:t>the</w:t>
      </w:r>
      <w:r>
        <w:rPr>
          <w:rStyle w:val="StyleUnderline"/>
        </w:rPr>
        <w:t xml:space="preserve"> </w:t>
      </w:r>
      <w:r w:rsidRPr="00DF384D">
        <w:rPr>
          <w:rStyle w:val="StyleUnderline"/>
        </w:rPr>
        <w:t>example</w:t>
      </w:r>
      <w:r>
        <w:rPr>
          <w:rStyle w:val="StyleUnderline"/>
        </w:rPr>
        <w:t xml:space="preserve"> </w:t>
      </w:r>
      <w:r w:rsidRPr="00DF384D">
        <w:rPr>
          <w:rStyle w:val="StyleUnderline"/>
        </w:rPr>
        <w:t>of</w:t>
      </w:r>
      <w:r>
        <w:rPr>
          <w:rStyle w:val="StyleUnderline"/>
        </w:rPr>
        <w:t xml:space="preserve"> </w:t>
      </w:r>
      <w:r w:rsidRPr="00DF384D">
        <w:rPr>
          <w:rStyle w:val="StyleUnderline"/>
        </w:rPr>
        <w:t>liberated</w:t>
      </w:r>
      <w:r>
        <w:rPr>
          <w:rStyle w:val="StyleUnderline"/>
        </w:rPr>
        <w:t xml:space="preserve"> </w:t>
      </w:r>
      <w:r w:rsidRPr="00DF384D">
        <w:rPr>
          <w:rStyle w:val="StyleUnderline"/>
        </w:rPr>
        <w:t>communities</w:t>
      </w:r>
      <w:r>
        <w:rPr>
          <w:rStyle w:val="StyleUnderline"/>
        </w:rPr>
        <w:t xml:space="preserve"> </w:t>
      </w:r>
      <w:r w:rsidRPr="00DF384D">
        <w:rPr>
          <w:rStyle w:val="StyleUnderline"/>
        </w:rPr>
        <w:t>adopting</w:t>
      </w:r>
      <w:r>
        <w:rPr>
          <w:rStyle w:val="StyleUnderline"/>
        </w:rPr>
        <w:t xml:space="preserve"> </w:t>
      </w:r>
      <w:r w:rsidRPr="00DF384D">
        <w:rPr>
          <w:rStyle w:val="StyleUnderline"/>
        </w:rPr>
        <w:t>their</w:t>
      </w:r>
      <w:r>
        <w:rPr>
          <w:rStyle w:val="StyleUnderline"/>
        </w:rPr>
        <w:t xml:space="preserve"> </w:t>
      </w:r>
      <w:r w:rsidRPr="00DF384D">
        <w:rPr>
          <w:rStyle w:val="StyleUnderline"/>
        </w:rPr>
        <w:t xml:space="preserve">revolutionary goals adapted for the American context. </w:t>
      </w:r>
      <w:r w:rsidRPr="0079710F">
        <w:rPr>
          <w:rStyle w:val="StyleUnderline"/>
          <w:highlight w:val="cyan"/>
        </w:rPr>
        <w:t>The Panthers therefore argued for a unified struggle of all</w:t>
      </w:r>
      <w:r w:rsidRPr="00DF384D">
        <w:rPr>
          <w:rStyle w:val="StyleUnderline"/>
        </w:rPr>
        <w:t xml:space="preserve"> oppressed communities the world over </w:t>
      </w:r>
      <w:r w:rsidRPr="0079710F">
        <w:rPr>
          <w:rStyle w:val="StyleUnderline"/>
          <w:highlight w:val="cyan"/>
        </w:rPr>
        <w:t>aimed at destroying imperialism and the capitalist system</w:t>
      </w:r>
      <w:r w:rsidRPr="00DF384D">
        <w:rPr>
          <w:rStyle w:val="StyleUnderline"/>
        </w:rPr>
        <w:t xml:space="preserve"> in general </w:t>
      </w:r>
      <w:r w:rsidRPr="0079710F">
        <w:rPr>
          <w:rStyle w:val="StyleUnderline"/>
          <w:highlight w:val="cyan"/>
        </w:rPr>
        <w:t>and replacing it with communism</w:t>
      </w:r>
      <w:r w:rsidRPr="00DF384D">
        <w:rPr>
          <w:rStyle w:val="StyleUnderline"/>
        </w:rPr>
        <w:t>.</w:t>
      </w:r>
      <w:r w:rsidRPr="00C775E0">
        <w:rPr>
          <w:sz w:val="8"/>
        </w:rPr>
        <w:t xml:space="preserve"> </w:t>
      </w:r>
      <w:r w:rsidRPr="00DF384D">
        <w:rPr>
          <w:rStyle w:val="StyleUnderline"/>
        </w:rPr>
        <w:t>Under communism</w:t>
      </w:r>
      <w:r w:rsidRPr="00C775E0">
        <w:rPr>
          <w:sz w:val="8"/>
        </w:rPr>
        <w:t xml:space="preserve">, in accordance with Lenin’s model, Newton was adamant that </w:t>
      </w:r>
      <w:r w:rsidRPr="00DF384D">
        <w:rPr>
          <w:rStyle w:val="StyleUnderline"/>
        </w:rPr>
        <w:t>oppressed</w:t>
      </w:r>
      <w:r>
        <w:rPr>
          <w:rStyle w:val="StyleUnderline"/>
        </w:rPr>
        <w:t xml:space="preserve"> </w:t>
      </w:r>
      <w:r w:rsidRPr="00DF384D">
        <w:rPr>
          <w:rStyle w:val="StyleUnderline"/>
        </w:rPr>
        <w:t>communities</w:t>
      </w:r>
      <w:r>
        <w:rPr>
          <w:rStyle w:val="StyleUnderline"/>
        </w:rPr>
        <w:t xml:space="preserve"> </w:t>
      </w:r>
      <w:r w:rsidRPr="00DF384D">
        <w:rPr>
          <w:rStyle w:val="StyleUnderline"/>
        </w:rPr>
        <w:t>would</w:t>
      </w:r>
      <w:r>
        <w:rPr>
          <w:rStyle w:val="StyleUnderline"/>
        </w:rPr>
        <w:t xml:space="preserve"> </w:t>
      </w:r>
      <w:r w:rsidRPr="00DF384D">
        <w:rPr>
          <w:rStyle w:val="StyleUnderline"/>
        </w:rPr>
        <w:t>retain</w:t>
      </w:r>
      <w:r>
        <w:rPr>
          <w:rStyle w:val="StyleUnderline"/>
        </w:rPr>
        <w:t xml:space="preserve"> </w:t>
      </w:r>
      <w:r w:rsidRPr="00DF384D">
        <w:rPr>
          <w:rStyle w:val="StyleUnderline"/>
        </w:rPr>
        <w:t>their</w:t>
      </w:r>
      <w:r>
        <w:rPr>
          <w:rStyle w:val="StyleUnderline"/>
        </w:rPr>
        <w:t xml:space="preserve"> </w:t>
      </w:r>
      <w:r w:rsidRPr="00DF384D">
        <w:rPr>
          <w:rStyle w:val="StyleUnderline"/>
        </w:rPr>
        <w:t>right</w:t>
      </w:r>
      <w:r>
        <w:rPr>
          <w:rStyle w:val="StyleUnderline"/>
        </w:rPr>
        <w:t xml:space="preserve"> </w:t>
      </w:r>
      <w:r w:rsidRPr="00DF384D">
        <w:rPr>
          <w:rStyle w:val="StyleUnderline"/>
        </w:rPr>
        <w:t>to</w:t>
      </w:r>
      <w:r>
        <w:rPr>
          <w:rStyle w:val="StyleUnderline"/>
        </w:rPr>
        <w:t xml:space="preserve"> </w:t>
      </w:r>
      <w:r w:rsidRPr="00DF384D">
        <w:rPr>
          <w:rStyle w:val="StyleUnderline"/>
        </w:rPr>
        <w:t>self-determination</w:t>
      </w:r>
      <w:r w:rsidRPr="00C775E0">
        <w:rPr>
          <w:sz w:val="8"/>
        </w:rPr>
        <w:t xml:space="preserve">, realized under the protection of democratic centralism dedicated to fighting the counterrevolutionaries of the capitalist class. Newton also understood that </w:t>
      </w:r>
      <w:r w:rsidRPr="0079710F">
        <w:rPr>
          <w:rStyle w:val="StyleUnderline"/>
          <w:highlight w:val="cyan"/>
        </w:rPr>
        <w:t>racism and all manner of bigotry would also have to be eradicated</w:t>
      </w:r>
      <w:r w:rsidRPr="00DF384D">
        <w:rPr>
          <w:rStyle w:val="StyleUnderline"/>
        </w:rPr>
        <w:t xml:space="preserve"> through education </w:t>
      </w:r>
      <w:proofErr w:type="gramStart"/>
      <w:r w:rsidRPr="00DF384D">
        <w:rPr>
          <w:rStyle w:val="StyleUnderline"/>
        </w:rPr>
        <w:t>in order for</w:t>
      </w:r>
      <w:proofErr w:type="gramEnd"/>
      <w:r w:rsidRPr="00DF384D">
        <w:rPr>
          <w:rStyle w:val="StyleUnderline"/>
        </w:rPr>
        <w:t xml:space="preserve"> the proletarian state to be able to wither away and for communism to be able to flourish freely. </w:t>
      </w:r>
      <w:r w:rsidRPr="0079710F">
        <w:rPr>
          <w:rStyle w:val="StyleUnderline"/>
          <w:highlight w:val="cyan"/>
        </w:rPr>
        <w:t>The BPP’s first campaign was the establishment of</w:t>
      </w:r>
      <w:r w:rsidRPr="00DF384D">
        <w:rPr>
          <w:rStyle w:val="StyleUnderline"/>
        </w:rPr>
        <w:t xml:space="preserve"> a regularized </w:t>
      </w:r>
      <w:r w:rsidRPr="0079710F">
        <w:rPr>
          <w:rStyle w:val="StyleUnderline"/>
          <w:highlight w:val="cyan"/>
        </w:rPr>
        <w:t>armed patrol</w:t>
      </w:r>
      <w:r w:rsidRPr="00DF384D">
        <w:rPr>
          <w:rStyle w:val="StyleUnderline"/>
        </w:rPr>
        <w:t xml:space="preserve"> </w:t>
      </w:r>
      <w:r w:rsidRPr="00C775E0">
        <w:rPr>
          <w:sz w:val="8"/>
        </w:rPr>
        <w:t xml:space="preserve">targeting the state’s Oakland Police Department due to their history of terrorizing and murdering members of the Black community, the vast majority of which represented some of the highest concentrations of unskilled, super-exploited workers. The BPP understood that </w:t>
      </w:r>
      <w:r w:rsidRPr="00DF384D">
        <w:rPr>
          <w:rStyle w:val="StyleUnderline"/>
        </w:rPr>
        <w:t>the</w:t>
      </w:r>
      <w:r>
        <w:rPr>
          <w:rStyle w:val="StyleUnderline"/>
        </w:rPr>
        <w:t xml:space="preserve"> </w:t>
      </w:r>
      <w:r w:rsidRPr="00DF384D">
        <w:rPr>
          <w:rStyle w:val="StyleUnderline"/>
        </w:rPr>
        <w:t>role</w:t>
      </w:r>
      <w:r>
        <w:rPr>
          <w:rStyle w:val="StyleUnderline"/>
        </w:rPr>
        <w:t xml:space="preserve"> </w:t>
      </w:r>
      <w:r w:rsidRPr="00DF384D">
        <w:rPr>
          <w:rStyle w:val="StyleUnderline"/>
        </w:rPr>
        <w:t>of</w:t>
      </w:r>
      <w:r>
        <w:rPr>
          <w:rStyle w:val="StyleUnderline"/>
        </w:rPr>
        <w:t xml:space="preserve"> </w:t>
      </w:r>
      <w:r w:rsidRPr="00DF384D">
        <w:rPr>
          <w:rStyle w:val="StyleUnderline"/>
        </w:rPr>
        <w:t>the</w:t>
      </w:r>
      <w:r>
        <w:rPr>
          <w:rStyle w:val="StyleUnderline"/>
        </w:rPr>
        <w:t xml:space="preserve"> </w:t>
      </w:r>
      <w:r w:rsidRPr="00DF384D">
        <w:rPr>
          <w:rStyle w:val="StyleUnderline"/>
        </w:rPr>
        <w:t>police</w:t>
      </w:r>
      <w:r>
        <w:rPr>
          <w:rStyle w:val="StyleUnderline"/>
        </w:rPr>
        <w:t xml:space="preserve"> </w:t>
      </w:r>
      <w:r w:rsidRPr="00DF384D">
        <w:rPr>
          <w:rStyle w:val="StyleUnderline"/>
        </w:rPr>
        <w:t>was</w:t>
      </w:r>
      <w:r>
        <w:rPr>
          <w:rStyle w:val="StyleUnderline"/>
        </w:rPr>
        <w:t xml:space="preserve"> </w:t>
      </w:r>
      <w:r w:rsidRPr="00DF384D">
        <w:rPr>
          <w:rStyle w:val="StyleUnderline"/>
        </w:rPr>
        <w:t>to employ</w:t>
      </w:r>
      <w:r>
        <w:rPr>
          <w:rStyle w:val="StyleUnderline"/>
        </w:rPr>
        <w:t xml:space="preserve"> </w:t>
      </w:r>
      <w:r w:rsidRPr="00DF384D">
        <w:rPr>
          <w:rStyle w:val="StyleUnderline"/>
        </w:rPr>
        <w:t>deadly</w:t>
      </w:r>
      <w:r>
        <w:rPr>
          <w:rStyle w:val="StyleUnderline"/>
        </w:rPr>
        <w:t xml:space="preserve"> </w:t>
      </w:r>
      <w:r w:rsidRPr="00DF384D">
        <w:rPr>
          <w:rStyle w:val="StyleUnderline"/>
        </w:rPr>
        <w:t>force</w:t>
      </w:r>
      <w:r>
        <w:rPr>
          <w:rStyle w:val="StyleUnderline"/>
        </w:rPr>
        <w:t xml:space="preserve"> </w:t>
      </w:r>
      <w:r w:rsidRPr="00DF384D">
        <w:rPr>
          <w:rStyle w:val="StyleUnderline"/>
        </w:rPr>
        <w:t>to</w:t>
      </w:r>
      <w:r>
        <w:rPr>
          <w:rStyle w:val="StyleUnderline"/>
        </w:rPr>
        <w:t xml:space="preserve"> </w:t>
      </w:r>
      <w:r w:rsidRPr="00DF384D">
        <w:rPr>
          <w:rStyle w:val="StyleUnderline"/>
        </w:rPr>
        <w:t>create</w:t>
      </w:r>
      <w:r>
        <w:rPr>
          <w:rStyle w:val="StyleUnderline"/>
        </w:rPr>
        <w:t xml:space="preserve"> </w:t>
      </w:r>
      <w:r w:rsidRPr="00DF384D">
        <w:rPr>
          <w:rStyle w:val="StyleUnderline"/>
        </w:rPr>
        <w:t>an</w:t>
      </w:r>
      <w:r>
        <w:rPr>
          <w:rStyle w:val="StyleUnderline"/>
        </w:rPr>
        <w:t xml:space="preserve"> </w:t>
      </w:r>
      <w:r w:rsidRPr="00DF384D">
        <w:rPr>
          <w:rStyle w:val="StyleUnderline"/>
        </w:rPr>
        <w:t>intimidation-based</w:t>
      </w:r>
      <w:r>
        <w:rPr>
          <w:rStyle w:val="StyleUnderline"/>
        </w:rPr>
        <w:t xml:space="preserve"> </w:t>
      </w:r>
      <w:r w:rsidRPr="00DF384D">
        <w:rPr>
          <w:rStyle w:val="StyleUnderline"/>
        </w:rPr>
        <w:t>consent</w:t>
      </w:r>
      <w:r>
        <w:rPr>
          <w:rStyle w:val="StyleUnderline"/>
        </w:rPr>
        <w:t xml:space="preserve"> </w:t>
      </w:r>
      <w:r w:rsidRPr="00DF384D">
        <w:rPr>
          <w:rStyle w:val="StyleUnderline"/>
        </w:rPr>
        <w:t>to</w:t>
      </w:r>
      <w:r>
        <w:rPr>
          <w:rStyle w:val="StyleUnderline"/>
        </w:rPr>
        <w:t xml:space="preserve"> </w:t>
      </w:r>
      <w:r w:rsidRPr="00DF384D">
        <w:rPr>
          <w:rStyle w:val="StyleUnderline"/>
        </w:rPr>
        <w:t>extreme</w:t>
      </w:r>
      <w:r>
        <w:rPr>
          <w:rStyle w:val="StyleUnderline"/>
        </w:rPr>
        <w:t xml:space="preserve"> </w:t>
      </w:r>
      <w:r w:rsidRPr="00DF384D">
        <w:rPr>
          <w:rStyle w:val="StyleUnderline"/>
        </w:rPr>
        <w:t>exploitation.</w:t>
      </w:r>
      <w:r>
        <w:rPr>
          <w:rStyle w:val="StyleUnderline"/>
        </w:rPr>
        <w:t xml:space="preserve"> </w:t>
      </w:r>
      <w:r w:rsidRPr="00C775E0">
        <w:rPr>
          <w:sz w:val="8"/>
        </w:rPr>
        <w:t xml:space="preserve">Huey Newton, who has been described as a youth of rare brilliance, at the height of his popularity, commanded the respect and commitment of the African American community across the country, leading to the establishment of BPP chapters from coast to coast. A fundamental component of why Newton was so dangerous in the eyes of the U.S. bourgeoisie was because he understood that </w:t>
      </w:r>
      <w:r w:rsidRPr="0079710F">
        <w:rPr>
          <w:rStyle w:val="StyleUnderline"/>
          <w:highlight w:val="cyan"/>
        </w:rPr>
        <w:t>the global proletariat was a great chain, and each conglomeration of workers</w:t>
      </w:r>
      <w:r w:rsidRPr="00DF384D">
        <w:rPr>
          <w:rStyle w:val="StyleUnderline"/>
        </w:rPr>
        <w:t xml:space="preserve"> around the world </w:t>
      </w:r>
      <w:r w:rsidRPr="0079710F">
        <w:rPr>
          <w:rStyle w:val="StyleUnderline"/>
          <w:highlight w:val="cyan"/>
        </w:rPr>
        <w:t>can be thought of as links</w:t>
      </w:r>
      <w:r w:rsidRPr="00DF384D">
        <w:rPr>
          <w:rStyle w:val="StyleUnderline"/>
        </w:rPr>
        <w:t xml:space="preserve"> in the great chain. </w:t>
      </w:r>
      <w:r w:rsidRPr="00C775E0">
        <w:rPr>
          <w:sz w:val="8"/>
        </w:rPr>
        <w:t xml:space="preserve">What happens to workers in England affects workers and the price of their labor in the U.S. Lenin applied this insight to unions and the role of the strike. When one shop strikes and wins victories, they affect the average price of labor within the whole branch of </w:t>
      </w:r>
      <w:proofErr w:type="gramStart"/>
      <w:r w:rsidRPr="00C775E0">
        <w:rPr>
          <w:sz w:val="8"/>
        </w:rPr>
        <w:t>industry, and</w:t>
      </w:r>
      <w:proofErr w:type="gramEnd"/>
      <w:r w:rsidRPr="00C775E0">
        <w:rPr>
          <w:sz w:val="8"/>
        </w:rPr>
        <w:t xml:space="preserve"> can also inspire workers in the same region to take similar actions, thereby affecting other branches of industry. Newton, familiar with the work and tradition of Harry Haywood, employed this concept in the U.S. to understand how </w:t>
      </w:r>
      <w:r w:rsidRPr="0079710F">
        <w:rPr>
          <w:rStyle w:val="StyleUnderline"/>
          <w:highlight w:val="cyan"/>
        </w:rPr>
        <w:t>racism was used to push down the price of labor amongst Black and Brown workers</w:t>
      </w:r>
      <w:r w:rsidRPr="00DF384D">
        <w:rPr>
          <w:rStyle w:val="StyleUnderline"/>
        </w:rPr>
        <w:t xml:space="preserve">, and in turn, their communities, and because all workers are links in the same chain, </w:t>
      </w:r>
      <w:r w:rsidRPr="0079710F">
        <w:rPr>
          <w:rStyle w:val="StyleUnderline"/>
          <w:highlight w:val="cyan"/>
        </w:rPr>
        <w:t>the overall price of labor</w:t>
      </w:r>
      <w:r w:rsidRPr="00DF384D">
        <w:rPr>
          <w:rStyle w:val="StyleUnderline"/>
        </w:rPr>
        <w:t xml:space="preserve"> within the whole country </w:t>
      </w:r>
      <w:r w:rsidRPr="0079710F">
        <w:rPr>
          <w:rStyle w:val="StyleUnderline"/>
          <w:highlight w:val="cyan"/>
        </w:rPr>
        <w:t>is suppressed</w:t>
      </w:r>
      <w:r w:rsidRPr="00DF384D">
        <w:rPr>
          <w:rStyle w:val="StyleUnderline"/>
        </w:rPr>
        <w:t xml:space="preserve">. From this view </w:t>
      </w:r>
      <w:r w:rsidRPr="0079710F">
        <w:rPr>
          <w:rStyle w:val="StyleUnderline"/>
          <w:highlight w:val="cyan"/>
        </w:rPr>
        <w:t>it makes little sense to hold on to colonial structures</w:t>
      </w:r>
      <w:r w:rsidRPr="00DF384D">
        <w:rPr>
          <w:rStyle w:val="StyleUnderline"/>
        </w:rPr>
        <w:t xml:space="preserve"> and pressure more privileged white workers to paternalistically support more oppressed and exploited workers as a moral act because </w:t>
      </w:r>
      <w:r w:rsidRPr="0079710F">
        <w:rPr>
          <w:rStyle w:val="StyleUnderline"/>
          <w:highlight w:val="cyan"/>
        </w:rPr>
        <w:t>it is far more revolutionary for more privileged workers and less privileged workers to dissolve their class differences through revolutionary struggle as comrades</w:t>
      </w:r>
      <w:r w:rsidRPr="0079710F">
        <w:rPr>
          <w:sz w:val="8"/>
          <w:highlight w:val="cyan"/>
        </w:rPr>
        <w:t>.</w:t>
      </w:r>
      <w:r w:rsidRPr="00C775E0">
        <w:rPr>
          <w:sz w:val="8"/>
        </w:rPr>
        <w:t xml:space="preserve"> </w:t>
      </w:r>
      <w:r w:rsidRPr="00DF384D">
        <w:rPr>
          <w:rStyle w:val="StyleUnderline"/>
        </w:rPr>
        <w:t>This requires an engagement with racial differences within the labor market rather than pretending they do not exist.</w:t>
      </w:r>
      <w:r w:rsidRPr="00C775E0">
        <w:rPr>
          <w:sz w:val="8"/>
        </w:rPr>
        <w:t xml:space="preserve"> The anti-communism of the American Left is so deep-seated that it is uncommon in retrospective discussions of </w:t>
      </w:r>
      <w:r w:rsidRPr="0079710F">
        <w:rPr>
          <w:rStyle w:val="StyleUnderline"/>
          <w:highlight w:val="cyan"/>
        </w:rPr>
        <w:t>the BPP</w:t>
      </w:r>
      <w:r w:rsidRPr="00DF384D">
        <w:rPr>
          <w:rStyle w:val="StyleUnderline"/>
        </w:rPr>
        <w:t xml:space="preserve"> to </w:t>
      </w:r>
      <w:r w:rsidRPr="0079710F">
        <w:rPr>
          <w:rStyle w:val="StyleUnderline"/>
          <w:highlight w:val="cyan"/>
        </w:rPr>
        <w:t>acknowledge</w:t>
      </w:r>
      <w:r w:rsidRPr="00DF384D">
        <w:rPr>
          <w:rStyle w:val="StyleUnderline"/>
        </w:rPr>
        <w:t xml:space="preserve"> that </w:t>
      </w:r>
      <w:r w:rsidRPr="0079710F">
        <w:rPr>
          <w:rStyle w:val="StyleUnderline"/>
          <w:highlight w:val="cyan"/>
        </w:rPr>
        <w:t>they were a Party in the communist sense</w:t>
      </w:r>
      <w:r w:rsidRPr="00DF384D">
        <w:rPr>
          <w:rStyle w:val="StyleUnderline"/>
        </w:rPr>
        <w:t xml:space="preserve"> that stood in solidarity with workers’ states.</w:t>
      </w:r>
      <w:r w:rsidRPr="00C775E0">
        <w:rPr>
          <w:sz w:val="8"/>
        </w:rPr>
        <w:t xml:space="preserve"> For example, as a political prisoner in the U.S., BPP leader George Jackson found inspiration in the political writings of imprisoned Palestinians in Israel (Pierce, 2015). </w:t>
      </w:r>
      <w:r w:rsidRPr="0079710F">
        <w:rPr>
          <w:rStyle w:val="StyleUnderline"/>
          <w:highlight w:val="cyan"/>
        </w:rPr>
        <w:t>The BPP</w:t>
      </w:r>
      <w:r w:rsidRPr="00C775E0">
        <w:rPr>
          <w:sz w:val="8"/>
        </w:rPr>
        <w:t xml:space="preserve"> not only was a descendant of Malcolm X, but they were also following in the communist footsteps of Harry Haywood, adopting much of his analysis and practice. They </w:t>
      </w:r>
      <w:r w:rsidRPr="0079710F">
        <w:rPr>
          <w:rStyle w:val="StyleUnderline"/>
          <w:highlight w:val="cyan"/>
        </w:rPr>
        <w:t>regularly sent delegations to workers’ states, and routinely distributed</w:t>
      </w:r>
      <w:r w:rsidRPr="00C775E0">
        <w:rPr>
          <w:sz w:val="8"/>
        </w:rPr>
        <w:t xml:space="preserve"> Maoist </w:t>
      </w:r>
      <w:r w:rsidRPr="0079710F">
        <w:rPr>
          <w:rStyle w:val="StyleUnderline"/>
          <w:highlight w:val="cyan"/>
        </w:rPr>
        <w:t>literature at their rallies</w:t>
      </w:r>
      <w:r w:rsidRPr="00DF384D">
        <w:rPr>
          <w:rStyle w:val="StyleUnderline"/>
        </w:rPr>
        <w:t>.</w:t>
      </w:r>
      <w:r w:rsidRPr="00C775E0">
        <w:rPr>
          <w:sz w:val="8"/>
        </w:rPr>
        <w:t xml:space="preserve"> Perhaps the internal contradictions of the BPP were too great to overcome, as some commentators suggest. However great their errors were, however, the evidence seems to suggest that the FBI’s COINTELPRO (</w:t>
      </w:r>
      <w:proofErr w:type="gramStart"/>
      <w:r w:rsidRPr="00C775E0">
        <w:rPr>
          <w:sz w:val="8"/>
        </w:rPr>
        <w:t>Counter Intelligence</w:t>
      </w:r>
      <w:proofErr w:type="gramEnd"/>
      <w:r w:rsidRPr="00C775E0">
        <w:rPr>
          <w:sz w:val="8"/>
        </w:rPr>
        <w:t xml:space="preserve"> Programs) operations played the most decisive role in the destruction and elimination of the BPP. The same can be said of the SWP and the CP-USA who had been subjected to COINTELPRO operations since the 1940s (Churchill &amp; Vander Wall, 1990). The goal of COINTELPRO was to disrupt, discredit, and neutralize communism and the political Left in general. Churchill and Vander Wall (1990) describe this war as secret because it was. The FBI, for example, would employ agent provocateurs who would infiltrate the ranks of the BPP </w:t>
      </w:r>
      <w:proofErr w:type="gramStart"/>
      <w:r w:rsidRPr="00C775E0">
        <w:rPr>
          <w:sz w:val="8"/>
        </w:rPr>
        <w:t>in order to</w:t>
      </w:r>
      <w:proofErr w:type="gramEnd"/>
      <w:r w:rsidRPr="00C775E0">
        <w:rPr>
          <w:sz w:val="8"/>
        </w:rPr>
        <w:t xml:space="preserve"> foment internal dissent within the organization as well as provide authorities with critical intelligence that could be used against the radicals. For example, the FBI would employ convicts as undercover agents to infiltrate groups like the BPP. William O’Neal was such a character who joined the BPP as an undercover FBI agent. O’Neal would eventually work his way up the ranks of the BPP and become Fred Hampton’s personal security guard. Hampton was of interest to the FBI because he was the Chairman of the Chicago chapter of the BPP and a dynamic, influential revolutionary leader who had made great strides in fostering working class solidarity across racial lines. O’Neal seems to have drugged Hampton and provided the FBI and Chicago PD with a floor plan of Hampton’s apartment making it much easier to execute his assassination, which was carried out in1969 </w:t>
      </w:r>
      <w:proofErr w:type="gramStart"/>
      <w:r w:rsidRPr="00C775E0">
        <w:rPr>
          <w:sz w:val="8"/>
        </w:rPr>
        <w:t>on</w:t>
      </w:r>
      <w:proofErr w:type="gramEnd"/>
      <w:r w:rsidRPr="00C775E0">
        <w:rPr>
          <w:sz w:val="8"/>
        </w:rPr>
        <w:t xml:space="preserve"> December 4that approximately 4:30 AM (Churchill &amp; Vander Wall, 1990). Among the tactics employed by COINTELPRO operatives to neutralize the BPP nationwide included eavesdropping, sending bogus mail, “black propaganda” operations, disinformation or “gray propaganda,” harassment arrests, </w:t>
      </w:r>
      <w:proofErr w:type="gramStart"/>
      <w:r w:rsidRPr="00C775E0">
        <w:rPr>
          <w:sz w:val="8"/>
        </w:rPr>
        <w:t>infiltrators</w:t>
      </w:r>
      <w:proofErr w:type="gramEnd"/>
      <w:r w:rsidRPr="00C775E0">
        <w:rPr>
          <w:sz w:val="8"/>
        </w:rPr>
        <w:t xml:space="preserve"> and agent provocateurs, “pseudo gangs,” bad-jacketing, fabrication of evidence, and assassinations (Churchill &amp; Vander Wall, 1990). While most of these tactics require explanations and examples to develop a full understanding, suffice it to say that the FBI’s efforts to destroy the communist movement within America’s Black working class was only limited by the creative deviancy of COINTELPRO agents. At the first Black Radical Tradition conference at Temple University in early January 2016, Mumia Abu-Jamal, phoning in from prison to deliver a keynote presentation, argued that </w:t>
      </w:r>
      <w:r w:rsidRPr="00DF384D">
        <w:rPr>
          <w:rStyle w:val="StyleUnderline"/>
        </w:rPr>
        <w:t xml:space="preserve">the FBI’s secret war to exterminate and neutralize the BPP was designed to not only obliterate them, but to replace them. </w:t>
      </w:r>
      <w:r w:rsidRPr="00C775E0">
        <w:rPr>
          <w:sz w:val="8"/>
        </w:rPr>
        <w:t xml:space="preserve">That is, </w:t>
      </w:r>
      <w:r w:rsidRPr="00DF384D">
        <w:rPr>
          <w:rStyle w:val="StyleUnderline"/>
        </w:rPr>
        <w:t>the goal was to remove the Black community’s organic leadership and replace it with a puppet leadership no different than the way the imperialist U.S. military has instituted regime changes across the globe</w:t>
      </w:r>
      <w:r w:rsidRPr="00C775E0">
        <w:rPr>
          <w:sz w:val="8"/>
        </w:rPr>
        <w:t xml:space="preserve">, such as in Iraq and Afghanistan and as is the current goal for Syria. The Black bourgeois leadership class that has emerged in the U.S. might be understood as serving this purpose. </w:t>
      </w:r>
      <w:r w:rsidRPr="00DF384D">
        <w:rPr>
          <w:rStyle w:val="StyleUnderline"/>
        </w:rPr>
        <w:t>Globally</w:t>
      </w:r>
      <w:r w:rsidRPr="00C775E0">
        <w:rPr>
          <w:sz w:val="8"/>
        </w:rPr>
        <w:t xml:space="preserve">, the Soviet Union, and the </w:t>
      </w:r>
      <w:r w:rsidRPr="00DF384D">
        <w:rPr>
          <w:rStyle w:val="StyleUnderline"/>
        </w:rPr>
        <w:t>communist movement more generally, have suffered the same fate at the hands of the imperialist</w:t>
      </w:r>
      <w:r w:rsidRPr="00C775E0">
        <w:rPr>
          <w:sz w:val="8"/>
        </w:rPr>
        <w:t xml:space="preserve"> counterrevolutionaries. Whether operating within the U.S. through federal and state police agencies or outside the U.S. through the military and the CIA </w:t>
      </w:r>
      <w:r w:rsidRPr="0079710F">
        <w:rPr>
          <w:rStyle w:val="StyleUnderline"/>
          <w:highlight w:val="cyan"/>
        </w:rPr>
        <w:t>the</w:t>
      </w:r>
      <w:r w:rsidRPr="00C775E0">
        <w:rPr>
          <w:sz w:val="8"/>
        </w:rPr>
        <w:t xml:space="preserve"> physical </w:t>
      </w:r>
      <w:r w:rsidRPr="0079710F">
        <w:rPr>
          <w:rStyle w:val="StyleUnderline"/>
          <w:highlight w:val="cyan"/>
        </w:rPr>
        <w:t xml:space="preserve">bourgeois assault on the communist horizon has been fundamental. This imperialist thread is also another link in </w:t>
      </w:r>
      <w:r w:rsidRPr="00C34A3C">
        <w:rPr>
          <w:rStyle w:val="StyleUnderline"/>
        </w:rPr>
        <w:t xml:space="preserve">the chain of </w:t>
      </w:r>
      <w:r w:rsidRPr="0079710F">
        <w:rPr>
          <w:rStyle w:val="StyleUnderline"/>
          <w:highlight w:val="cyan"/>
        </w:rPr>
        <w:t>the global class war.</w:t>
      </w:r>
      <w:r w:rsidRPr="00DF384D">
        <w:rPr>
          <w:rStyle w:val="StyleUnderline"/>
        </w:rPr>
        <w:t xml:space="preserve"> The coalescing of the revolutionary center of gravity with that of the economic center</w:t>
      </w:r>
      <w:r>
        <w:rPr>
          <w:rStyle w:val="StyleUnderline"/>
        </w:rPr>
        <w:t xml:space="preserve"> </w:t>
      </w:r>
      <w:r w:rsidRPr="00DF384D">
        <w:rPr>
          <w:rStyle w:val="StyleUnderline"/>
        </w:rPr>
        <w:t>will</w:t>
      </w:r>
      <w:r>
        <w:rPr>
          <w:rStyle w:val="StyleUnderline"/>
        </w:rPr>
        <w:t xml:space="preserve"> </w:t>
      </w:r>
      <w:r w:rsidRPr="00DF384D">
        <w:rPr>
          <w:rStyle w:val="StyleUnderline"/>
        </w:rPr>
        <w:t>be</w:t>
      </w:r>
      <w:r>
        <w:rPr>
          <w:rStyle w:val="StyleUnderline"/>
        </w:rPr>
        <w:t xml:space="preserve"> </w:t>
      </w:r>
      <w:r w:rsidRPr="00DF384D">
        <w:rPr>
          <w:rStyle w:val="StyleUnderline"/>
        </w:rPr>
        <w:t>the</w:t>
      </w:r>
      <w:r>
        <w:rPr>
          <w:rStyle w:val="StyleUnderline"/>
        </w:rPr>
        <w:t xml:space="preserve"> </w:t>
      </w:r>
      <w:r w:rsidRPr="00DF384D">
        <w:rPr>
          <w:rStyle w:val="StyleUnderline"/>
        </w:rPr>
        <w:t>great</w:t>
      </w:r>
      <w:r>
        <w:rPr>
          <w:rStyle w:val="StyleUnderline"/>
        </w:rPr>
        <w:t xml:space="preserve"> </w:t>
      </w:r>
      <w:r w:rsidRPr="00DF384D">
        <w:rPr>
          <w:rStyle w:val="StyleUnderline"/>
        </w:rPr>
        <w:t>turning</w:t>
      </w:r>
      <w:r>
        <w:rPr>
          <w:rStyle w:val="StyleUnderline"/>
        </w:rPr>
        <w:t xml:space="preserve"> </w:t>
      </w:r>
      <w:r w:rsidRPr="00DF384D">
        <w:rPr>
          <w:rStyle w:val="StyleUnderline"/>
        </w:rPr>
        <w:t>point</w:t>
      </w:r>
      <w:r w:rsidRPr="00C775E0">
        <w:rPr>
          <w:sz w:val="8"/>
        </w:rPr>
        <w:t xml:space="preserve"> in.</w:t>
      </w:r>
      <w:proofErr w:type="gramStart"/>
      <w:r w:rsidRPr="00C775E0">
        <w:rPr>
          <w:sz w:val="8"/>
        </w:rPr>
        <w:t>..history</w:t>
      </w:r>
      <w:proofErr w:type="gramEnd"/>
      <w:r w:rsidRPr="00C775E0">
        <w:rPr>
          <w:sz w:val="8"/>
        </w:rPr>
        <w:t xml:space="preserve">. </w:t>
      </w:r>
      <w:r w:rsidRPr="0079710F">
        <w:rPr>
          <w:rStyle w:val="StyleUnderline"/>
          <w:highlight w:val="cyan"/>
        </w:rPr>
        <w:t>The first</w:t>
      </w:r>
      <w:r w:rsidRPr="00C775E0">
        <w:rPr>
          <w:sz w:val="8"/>
        </w:rPr>
        <w:t xml:space="preserve"> truly </w:t>
      </w:r>
      <w:r w:rsidRPr="0079710F">
        <w:rPr>
          <w:rStyle w:val="StyleUnderline"/>
          <w:highlight w:val="cyan"/>
        </w:rPr>
        <w:t>revolutionary outburst</w:t>
      </w:r>
      <w:r w:rsidRPr="00C775E0">
        <w:rPr>
          <w:sz w:val="8"/>
        </w:rPr>
        <w:t xml:space="preserve"> on the social soil of the American continent </w:t>
      </w:r>
      <w:r w:rsidRPr="0079710F">
        <w:rPr>
          <w:rStyle w:val="StyleUnderline"/>
          <w:highlight w:val="cyan"/>
        </w:rPr>
        <w:t>will light the flames of a</w:t>
      </w:r>
      <w:r w:rsidRPr="00DF384D">
        <w:rPr>
          <w:rStyle w:val="StyleUnderline"/>
        </w:rPr>
        <w:t xml:space="preserve"> </w:t>
      </w:r>
      <w:r w:rsidRPr="0079710F">
        <w:rPr>
          <w:rStyle w:val="StyleUnderline"/>
          <w:highlight w:val="cyan"/>
        </w:rPr>
        <w:t>new</w:t>
      </w:r>
      <w:r w:rsidRPr="00DF384D">
        <w:rPr>
          <w:rStyle w:val="StyleUnderline"/>
        </w:rPr>
        <w:t xml:space="preserve"> revolutionary</w:t>
      </w:r>
      <w:r>
        <w:rPr>
          <w:rStyle w:val="StyleUnderline"/>
        </w:rPr>
        <w:t xml:space="preserve"> </w:t>
      </w:r>
      <w:r w:rsidRPr="0079710F">
        <w:rPr>
          <w:rStyle w:val="StyleUnderline"/>
          <w:highlight w:val="cyan"/>
        </w:rPr>
        <w:t>conflagration which is sure to envelop the entire globe.</w:t>
      </w:r>
      <w:r w:rsidRPr="00C775E0">
        <w:rPr>
          <w:sz w:val="8"/>
        </w:rPr>
        <w:t xml:space="preserve"> </w:t>
      </w:r>
      <w:r w:rsidRPr="00DF384D">
        <w:rPr>
          <w:rStyle w:val="StyleUnderline"/>
        </w:rPr>
        <w:t>It</w:t>
      </w:r>
      <w:r>
        <w:rPr>
          <w:rStyle w:val="StyleUnderline"/>
        </w:rPr>
        <w:t xml:space="preserve"> </w:t>
      </w:r>
      <w:r w:rsidRPr="00DF384D">
        <w:rPr>
          <w:rStyle w:val="StyleUnderline"/>
        </w:rPr>
        <w:t>will graphically demonstrate how "East meets west” not by the construction of new and more tortuous artificial, boundaries, but by the revolutionary destruction of all of them.</w:t>
      </w:r>
      <w:r w:rsidRPr="00C775E0">
        <w:rPr>
          <w:sz w:val="8"/>
        </w:rPr>
        <w:t xml:space="preserve"> It will be the supreme and ultimate alliance of the great truly progressive classes of the East and West in a final effort to accomplish their own dissolution. </w:t>
      </w:r>
      <w:r w:rsidRPr="0079710F">
        <w:rPr>
          <w:rStyle w:val="StyleUnderline"/>
          <w:highlight w:val="cyan"/>
        </w:rPr>
        <w:t>This</w:t>
      </w:r>
      <w:r w:rsidRPr="00C775E0">
        <w:rPr>
          <w:sz w:val="8"/>
        </w:rPr>
        <w:t xml:space="preserve"> in turn will terminate the first great cycle of man’s development from sub-man—man—to Communist Man, and set him on the path to new and higher </w:t>
      </w:r>
      <w:proofErr w:type="gramStart"/>
      <w:r w:rsidRPr="00C775E0">
        <w:rPr>
          <w:sz w:val="8"/>
        </w:rPr>
        <w:t>syntheses.(</w:t>
      </w:r>
      <w:proofErr w:type="gramEnd"/>
      <w:r w:rsidRPr="00C775E0">
        <w:rPr>
          <w:sz w:val="8"/>
        </w:rPr>
        <w:t xml:space="preserve">Marcy, 1950, p. 41)What Marcy describes here </w:t>
      </w:r>
      <w:r w:rsidRPr="0079710F">
        <w:rPr>
          <w:rStyle w:val="StyleUnderline"/>
          <w:highlight w:val="cyan"/>
        </w:rPr>
        <w:t>began to take place</w:t>
      </w:r>
      <w:r w:rsidRPr="00C775E0">
        <w:rPr>
          <w:sz w:val="8"/>
        </w:rPr>
        <w:t xml:space="preserve"> in 1966 </w:t>
      </w:r>
      <w:r w:rsidRPr="0079710F">
        <w:rPr>
          <w:rStyle w:val="StyleUnderline"/>
          <w:highlight w:val="cyan"/>
        </w:rPr>
        <w:t>with the birth of the B</w:t>
      </w:r>
      <w:r w:rsidRPr="00DF384D">
        <w:rPr>
          <w:rStyle w:val="StyleUnderline"/>
        </w:rPr>
        <w:t xml:space="preserve">lack </w:t>
      </w:r>
      <w:r w:rsidRPr="0079710F">
        <w:rPr>
          <w:rStyle w:val="StyleUnderline"/>
          <w:highlight w:val="cyan"/>
        </w:rPr>
        <w:t>P</w:t>
      </w:r>
      <w:r w:rsidRPr="00DF384D">
        <w:rPr>
          <w:rStyle w:val="StyleUnderline"/>
        </w:rPr>
        <w:t xml:space="preserve">anther </w:t>
      </w:r>
      <w:r w:rsidRPr="0079710F">
        <w:rPr>
          <w:rStyle w:val="StyleUnderline"/>
          <w:highlight w:val="cyan"/>
        </w:rPr>
        <w:t>P</w:t>
      </w:r>
      <w:r w:rsidRPr="00DF384D">
        <w:rPr>
          <w:rStyle w:val="StyleUnderline"/>
        </w:rPr>
        <w:t>arty.</w:t>
      </w:r>
      <w:r w:rsidRPr="00C775E0">
        <w:rPr>
          <w:sz w:val="8"/>
        </w:rPr>
        <w:t xml:space="preserve"> Rather than realizing its global revolutionary vision, its leaders were murdered, </w:t>
      </w:r>
      <w:proofErr w:type="gramStart"/>
      <w:r w:rsidRPr="00C775E0">
        <w:rPr>
          <w:sz w:val="8"/>
        </w:rPr>
        <w:t>imprisoned</w:t>
      </w:r>
      <w:proofErr w:type="gramEnd"/>
      <w:r w:rsidRPr="00C775E0">
        <w:rPr>
          <w:sz w:val="8"/>
        </w:rPr>
        <w:t xml:space="preserve"> and demonized. </w:t>
      </w:r>
      <w:r w:rsidRPr="00DF384D">
        <w:rPr>
          <w:rStyle w:val="StyleUnderline"/>
        </w:rPr>
        <w:t>Despite this and other setbacks, the ultimate unification of the world’s proletarian masses, united around a shared vision of communism, remains the unrealized potential</w:t>
      </w:r>
      <w:r w:rsidRPr="00C775E0">
        <w:rPr>
          <w:sz w:val="8"/>
        </w:rPr>
        <w:t xml:space="preserve"> of the present, capitalist moment. However, even though it is changing, the communist vision is still stigmatized as incomplete, outdated, or hopelessly Eurocentric. That is, this communist coming-to-be should not be interpreted as the violent imposition of a European conception of being forced onto non-European and indigenous subjectivities. Rather, </w:t>
      </w:r>
      <w:r w:rsidRPr="0079710F">
        <w:rPr>
          <w:rStyle w:val="StyleUnderline"/>
          <w:highlight w:val="cyan"/>
        </w:rPr>
        <w:t>communism offers a global economic structure where indigenous subjectivities can be reformulated after centuries of</w:t>
      </w:r>
      <w:r>
        <w:rPr>
          <w:rStyle w:val="StyleUnderline"/>
        </w:rPr>
        <w:t xml:space="preserve"> </w:t>
      </w:r>
      <w:r w:rsidRPr="00C775E0">
        <w:rPr>
          <w:rStyle w:val="StyleUnderline"/>
        </w:rPr>
        <w:t xml:space="preserve">physical, </w:t>
      </w:r>
      <w:proofErr w:type="gramStart"/>
      <w:r w:rsidRPr="00C775E0">
        <w:rPr>
          <w:rStyle w:val="StyleUnderline"/>
        </w:rPr>
        <w:t>biological</w:t>
      </w:r>
      <w:proofErr w:type="gramEnd"/>
      <w:r w:rsidRPr="00C775E0">
        <w:rPr>
          <w:rStyle w:val="StyleUnderline"/>
        </w:rPr>
        <w:t xml:space="preserve"> and cultural </w:t>
      </w:r>
      <w:r w:rsidRPr="0079710F">
        <w:rPr>
          <w:rStyle w:val="StyleUnderline"/>
          <w:highlight w:val="cyan"/>
        </w:rPr>
        <w:t>genocide</w:t>
      </w:r>
      <w:r w:rsidRPr="00C775E0">
        <w:rPr>
          <w:rStyle w:val="StyleUnderline"/>
        </w:rPr>
        <w:t>.</w:t>
      </w:r>
      <w:r w:rsidRPr="00C775E0">
        <w:rPr>
          <w:sz w:val="8"/>
        </w:rPr>
        <w:t xml:space="preserve"> </w:t>
      </w:r>
      <w:r w:rsidRPr="0079710F">
        <w:rPr>
          <w:rStyle w:val="StyleUnderline"/>
          <w:highlight w:val="cyan"/>
        </w:rPr>
        <w:t>The communist tradition</w:t>
      </w:r>
      <w:r w:rsidRPr="00C775E0">
        <w:rPr>
          <w:rStyle w:val="StyleUnderline"/>
        </w:rPr>
        <w:t xml:space="preserve">s ‘conception of Oppressed Nations </w:t>
      </w:r>
      <w:r w:rsidRPr="0079710F">
        <w:rPr>
          <w:rStyle w:val="StyleUnderline"/>
          <w:highlight w:val="cyan"/>
        </w:rPr>
        <w:t xml:space="preserve">offers a more complete picture of how the sovereignty of </w:t>
      </w:r>
      <w:r w:rsidRPr="00C34A3C">
        <w:rPr>
          <w:rStyle w:val="StyleUnderline"/>
        </w:rPr>
        <w:t xml:space="preserve">the world’s </w:t>
      </w:r>
      <w:r w:rsidRPr="0079710F">
        <w:rPr>
          <w:rStyle w:val="StyleUnderline"/>
          <w:highlight w:val="cyan"/>
        </w:rPr>
        <w:t>indigenous peoples would be an integral component of a socialist future.</w:t>
      </w:r>
      <w:r w:rsidRPr="00C775E0">
        <w:rPr>
          <w:rStyle w:val="StyleUnderline"/>
        </w:rPr>
        <w:t xml:space="preserve"> Marx’s notion</w:t>
      </w:r>
      <w:r w:rsidRPr="00C775E0">
        <w:rPr>
          <w:sz w:val="8"/>
        </w:rPr>
        <w:t xml:space="preserve"> of each according to her ability and each according to her need </w:t>
      </w:r>
      <w:r w:rsidRPr="00C775E0">
        <w:rPr>
          <w:rStyle w:val="StyleUnderline"/>
        </w:rPr>
        <w:t>offers a more philosophical approach to understanding the inclusiveness of a communist ethic.</w:t>
      </w:r>
      <w:r w:rsidRPr="00C775E0">
        <w:rPr>
          <w:sz w:val="8"/>
        </w:rPr>
        <w:t xml:space="preserve"> Marcy’s work is crucial because he is </w:t>
      </w:r>
      <w:proofErr w:type="gramStart"/>
      <w:r w:rsidRPr="00C775E0">
        <w:rPr>
          <w:sz w:val="8"/>
        </w:rPr>
        <w:t>absolutely clear</w:t>
      </w:r>
      <w:proofErr w:type="gramEnd"/>
      <w:r w:rsidRPr="00C775E0">
        <w:rPr>
          <w:sz w:val="8"/>
        </w:rPr>
        <w:t xml:space="preserve"> that the threat of US imperialism situated in a world forever at war, makes all states dedicate such a large portion of their national productive capacity on the military to render serious efforts for socialist planning nearly impossible. For this reason, Marcy (1950) argues that the center of global capitalist economic power, which is the U.S., must develop into the center of global revolutionary gravity. Marcy therefore suggests that </w:t>
      </w:r>
      <w:r w:rsidRPr="00C775E0">
        <w:rPr>
          <w:rStyle w:val="StyleUnderline"/>
        </w:rPr>
        <w:t>only through the defeat of U.S. imperialism can the unification of the global proletarian class camp be realized</w:t>
      </w:r>
      <w:r w:rsidRPr="00C775E0">
        <w:rPr>
          <w:sz w:val="8"/>
        </w:rPr>
        <w:t xml:space="preserve">. This, perhaps, remains true today. Each day then, Lenin (1917/2015) grows more relevant and more urgent. Ironically enough there is a strong tendency within the U.S. Left, and the educational Left in particular, that argues that the actual communists, communists in China, the former Soviet Union, and the DPRK, are not the real communists, but state capitalists betraying the spirit and intent of Marx. The arrogance of such positions is absurd, even taking into consideration the imperfections of real existing communism. Given the anti-communist nature of U.S. society, I believe that other potential communists, people like myself who had been involved in Marxism and/or critical pedagogy for decades, might struggle with the necessary solidarity with the </w:t>
      </w:r>
      <w:proofErr w:type="gramStart"/>
      <w:r w:rsidRPr="00C775E0">
        <w:rPr>
          <w:sz w:val="8"/>
        </w:rPr>
        <w:t>aforementioned communist</w:t>
      </w:r>
      <w:proofErr w:type="gramEnd"/>
      <w:r w:rsidRPr="00C775E0">
        <w:rPr>
          <w:sz w:val="8"/>
        </w:rPr>
        <w:t xml:space="preserve"> states. This is important because members of communist parties cannot pick and choose which aspects of the Party’s platform to support and defend. Party members, correctly in my view, must support and defend the </w:t>
      </w:r>
      <w:proofErr w:type="spellStart"/>
      <w:r w:rsidRPr="00C775E0">
        <w:rPr>
          <w:sz w:val="8"/>
        </w:rPr>
        <w:t>entireplatform</w:t>
      </w:r>
      <w:proofErr w:type="spellEnd"/>
      <w:r w:rsidRPr="00C775E0">
        <w:rPr>
          <w:sz w:val="8"/>
        </w:rPr>
        <w:t xml:space="preserve">. To clarify </w:t>
      </w:r>
      <w:proofErr w:type="spellStart"/>
      <w:r w:rsidRPr="00C775E0">
        <w:rPr>
          <w:sz w:val="8"/>
        </w:rPr>
        <w:t>whata</w:t>
      </w:r>
      <w:proofErr w:type="spellEnd"/>
      <w:r w:rsidRPr="00C775E0">
        <w:rPr>
          <w:sz w:val="8"/>
        </w:rPr>
        <w:t xml:space="preserve"> communist Party program entails I will briefly turn to the PSL as an example. The purpose here is not to provide a complete overview, but to spark the reader’s interest.</w:t>
      </w:r>
    </w:p>
    <w:p w14:paraId="733D619B" w14:textId="77777777" w:rsidR="005960E8" w:rsidRDefault="005960E8" w:rsidP="005960E8">
      <w:pPr>
        <w:pStyle w:val="Heading4"/>
      </w:pPr>
      <w:r>
        <w:t>The role of the ballot is consistency with the politics of comradery. This results in a clean break in capitalism that allows us to reimagine political work and transcend capital’s limitations on what is possible and feasible. Absent this framing, all movements and coalitions inevitably collapse under the strain of competing interests and the lack of connection.</w:t>
      </w:r>
    </w:p>
    <w:p w14:paraId="14D66D19" w14:textId="77777777" w:rsidR="005960E8" w:rsidRDefault="005960E8" w:rsidP="005960E8">
      <w:r>
        <w:t xml:space="preserve">Jodi </w:t>
      </w:r>
      <w:r w:rsidRPr="00AC5376">
        <w:rPr>
          <w:rStyle w:val="Style13ptBold"/>
        </w:rPr>
        <w:t>Dean 19</w:t>
      </w:r>
      <w:r>
        <w:t xml:space="preserve"> () “Comrade - An Essay on Political Belonging” Verso, 10-01-2019, http://library.lol/main/429C9EC2E2F0AA8DCC33FE2CC178B11D. Accessed 6-27-2021, WWEY</w:t>
      </w:r>
    </w:p>
    <w:p w14:paraId="0124203E" w14:textId="77777777" w:rsidR="005960E8" w:rsidRDefault="005960E8" w:rsidP="005960E8">
      <w:pPr>
        <w:rPr>
          <w:sz w:val="8"/>
        </w:rPr>
      </w:pPr>
      <w:r w:rsidRPr="0079710F">
        <w:rPr>
          <w:rStyle w:val="StyleUnderline"/>
          <w:highlight w:val="cyan"/>
        </w:rPr>
        <w:t xml:space="preserve">The comrade relation remakes the place from which one sees, what it is possible to see, and what possibilities </w:t>
      </w:r>
      <w:r w:rsidRPr="00EC353B">
        <w:rPr>
          <w:rStyle w:val="StyleUnderline"/>
        </w:rPr>
        <w:t xml:space="preserve">can </w:t>
      </w:r>
      <w:r w:rsidRPr="0079710F">
        <w:rPr>
          <w:rStyle w:val="StyleUnderline"/>
          <w:highlight w:val="cyan"/>
        </w:rPr>
        <w:t xml:space="preserve">appear. </w:t>
      </w:r>
      <w:r w:rsidRPr="00EC353B">
        <w:rPr>
          <w:rStyle w:val="StyleUnderline"/>
        </w:rPr>
        <w:t xml:space="preserve">It </w:t>
      </w:r>
      <w:r w:rsidRPr="0079710F">
        <w:rPr>
          <w:rStyle w:val="StyleUnderline"/>
          <w:highlight w:val="cyan"/>
        </w:rPr>
        <w:t>enables the revaluation of work and time, what one does, and for whom one does it.</w:t>
      </w:r>
      <w:r w:rsidRPr="0079710F">
        <w:rPr>
          <w:sz w:val="8"/>
          <w:highlight w:val="cyan"/>
        </w:rPr>
        <w:t xml:space="preserve"> Is</w:t>
      </w:r>
      <w:r w:rsidRPr="0093623F">
        <w:rPr>
          <w:sz w:val="8"/>
        </w:rPr>
        <w:t xml:space="preserve"> one’s work done for the people or for the bosses? Is it voluntary or done because one </w:t>
      </w:r>
      <w:proofErr w:type="gramStart"/>
      <w:r w:rsidRPr="0093623F">
        <w:rPr>
          <w:sz w:val="8"/>
        </w:rPr>
        <w:t>has to</w:t>
      </w:r>
      <w:proofErr w:type="gramEnd"/>
      <w:r w:rsidRPr="0093623F">
        <w:rPr>
          <w:sz w:val="8"/>
        </w:rPr>
        <w:t xml:space="preserve"> work? Does one work for personal provisions or for a collective good? We should recall Marx’s lyrical description of communism in which work becomes “life’s prime want.” We get a glimpse of that in comradeship: </w:t>
      </w:r>
      <w:r w:rsidRPr="0079710F">
        <w:rPr>
          <w:rStyle w:val="StyleUnderline"/>
          <w:highlight w:val="cyan"/>
        </w:rPr>
        <w:t xml:space="preserve">one wants to do political work. You don’t want to let down </w:t>
      </w:r>
      <w:r w:rsidRPr="00EC353B">
        <w:rPr>
          <w:rStyle w:val="StyleUnderline"/>
        </w:rPr>
        <w:t xml:space="preserve">your </w:t>
      </w:r>
      <w:r w:rsidRPr="0079710F">
        <w:rPr>
          <w:rStyle w:val="StyleUnderline"/>
          <w:highlight w:val="cyan"/>
        </w:rPr>
        <w:t>comrades; you see the value of</w:t>
      </w:r>
      <w:r w:rsidRPr="0093623F">
        <w:rPr>
          <w:rStyle w:val="StyleUnderline"/>
        </w:rPr>
        <w:t xml:space="preserve"> your </w:t>
      </w:r>
      <w:r w:rsidRPr="0079710F">
        <w:rPr>
          <w:rStyle w:val="StyleUnderline"/>
          <w:highlight w:val="cyan"/>
        </w:rPr>
        <w:t>work through</w:t>
      </w:r>
      <w:r w:rsidRPr="0093623F">
        <w:rPr>
          <w:rStyle w:val="StyleUnderline"/>
        </w:rPr>
        <w:t xml:space="preserve"> their eyes, </w:t>
      </w:r>
      <w:r w:rsidRPr="0079710F">
        <w:rPr>
          <w:rStyle w:val="StyleUnderline"/>
          <w:highlight w:val="cyan"/>
        </w:rPr>
        <w:t xml:space="preserve">your </w:t>
      </w:r>
      <w:r w:rsidRPr="00EC353B">
        <w:rPr>
          <w:rStyle w:val="StyleUnderline"/>
        </w:rPr>
        <w:t xml:space="preserve">new </w:t>
      </w:r>
      <w:r w:rsidRPr="0079710F">
        <w:rPr>
          <w:rStyle w:val="StyleUnderline"/>
          <w:highlight w:val="cyan"/>
        </w:rPr>
        <w:t>collective eyes.</w:t>
      </w:r>
      <w:r>
        <w:rPr>
          <w:rStyle w:val="StyleUnderline"/>
        </w:rPr>
        <w:t xml:space="preserve"> </w:t>
      </w:r>
      <w:r w:rsidRPr="0079710F">
        <w:rPr>
          <w:rStyle w:val="StyleUnderline"/>
          <w:highlight w:val="cyan"/>
        </w:rPr>
        <w:t>Work, determined not by markets but by shared commitments, becomes fulfilling.</w:t>
      </w:r>
      <w:r w:rsidRPr="0093623F">
        <w:rPr>
          <w:sz w:val="8"/>
        </w:rPr>
        <w:t xml:space="preserve"> French communist philosopher and militant Bernard </w:t>
      </w:r>
      <w:proofErr w:type="spellStart"/>
      <w:r w:rsidRPr="0093623F">
        <w:rPr>
          <w:sz w:val="8"/>
        </w:rPr>
        <w:t>Aspe</w:t>
      </w:r>
      <w:proofErr w:type="spellEnd"/>
      <w:r w:rsidRPr="0093623F">
        <w:rPr>
          <w:sz w:val="8"/>
        </w:rPr>
        <w:t xml:space="preserve"> discusses the problem of contemporary capitalism as a loss of “common time”; that is, the loss of an experience of time generated and enjoyed through our collective being-together.10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93623F">
        <w:rPr>
          <w:sz w:val="8"/>
        </w:rPr>
        <w:t>off of</w:t>
      </w:r>
      <w:proofErr w:type="gramEnd"/>
      <w:r w:rsidRPr="0093623F">
        <w:rPr>
          <w:sz w:val="8"/>
        </w:rPr>
        <w:t xml:space="preserve"> it after five seconds? In contrast, </w:t>
      </w:r>
      <w:r w:rsidRPr="0079710F">
        <w:rPr>
          <w:rStyle w:val="StyleUnderline"/>
          <w:highlight w:val="cyan"/>
        </w:rPr>
        <w:t>the common action</w:t>
      </w:r>
      <w:r w:rsidRPr="0093623F">
        <w:rPr>
          <w:rStyle w:val="StyleUnderline"/>
        </w:rPr>
        <w:t xml:space="preserve"> that is the actuality of communist movement </w:t>
      </w:r>
      <w:r w:rsidRPr="0079710F">
        <w:rPr>
          <w:rStyle w:val="StyleUnderline"/>
          <w:highlight w:val="cyan"/>
        </w:rPr>
        <w:t>induces a collective change in capacities. Breaking from capitalism’s</w:t>
      </w:r>
      <w:r w:rsidRPr="0093623F">
        <w:rPr>
          <w:rStyle w:val="StyleUnderline"/>
        </w:rPr>
        <w:t xml:space="preserve"> 24-7 </w:t>
      </w:r>
      <w:r w:rsidRPr="0079710F">
        <w:rPr>
          <w:rStyle w:val="StyleUnderline"/>
          <w:highlight w:val="cyan"/>
        </w:rPr>
        <w:t>injunctions</w:t>
      </w:r>
      <w:r w:rsidRPr="0093623F">
        <w:rPr>
          <w:rStyle w:val="StyleUnderline"/>
        </w:rPr>
        <w:t xml:space="preserve"> to produce and consume for the bosses and owners, </w:t>
      </w:r>
      <w:r w:rsidRPr="0079710F">
        <w:rPr>
          <w:rStyle w:val="StyleUnderline"/>
          <w:highlight w:val="cyan"/>
        </w:rPr>
        <w:t>the discipline of common struggle expands possibilities for action and intensifies the sense of its necessity.</w:t>
      </w:r>
      <w:r w:rsidRPr="0093623F">
        <w:rPr>
          <w:rStyle w:val="StyleUnderline"/>
        </w:rPr>
        <w:t xml:space="preserve"> The comrade is a figure for the relation through which this transformation of work and time occurs.</w:t>
      </w:r>
      <w:r w:rsidRPr="0093623F">
        <w:rPr>
          <w:sz w:val="8"/>
        </w:rPr>
        <w:t xml:space="preserve"> How do we imagine political work? Under conditions where political change seems completely out of reach, we might imagine political work asself-transformation.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 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living.11 But the feeling didn’t last. The pressures of organizing diverse people and politics under conditions of police repression and real material need wore down even the most committed activists. Since then, on social media and across the broader left, relations among the politically engaged have again become tense and conflicted, often along lines of race and gender. </w:t>
      </w:r>
      <w:r w:rsidRPr="0079710F">
        <w:rPr>
          <w:rStyle w:val="StyleUnderline"/>
          <w:highlight w:val="cyan"/>
        </w:rPr>
        <w:t>Dispersed and disorganized, we’re uncertain of whom to trust</w:t>
      </w:r>
      <w:r w:rsidRPr="0093623F">
        <w:rPr>
          <w:rStyle w:val="StyleUnderline"/>
        </w:rPr>
        <w:t xml:space="preserve"> and what to expect. </w:t>
      </w:r>
      <w:r w:rsidRPr="0079710F">
        <w:rPr>
          <w:rStyle w:val="StyleUnderline"/>
          <w:highlight w:val="cyan"/>
        </w:rPr>
        <w:t>We encounter contradictory injunctions</w:t>
      </w:r>
      <w:r w:rsidRPr="0093623F">
        <w:rPr>
          <w:rStyle w:val="StyleUnderline"/>
        </w:rPr>
        <w:t xml:space="preserve"> to self-care and call out. </w:t>
      </w:r>
      <w:r w:rsidRPr="0079710F">
        <w:rPr>
          <w:rStyle w:val="StyleUnderline"/>
          <w:highlight w:val="cyan"/>
        </w:rPr>
        <w:t>Suspicion undermines support. Exhaustion displaces enthusiasm.</w:t>
      </w:r>
      <w:r w:rsidRPr="0093623F">
        <w:rPr>
          <w:rStyle w:val="StyleUnderline"/>
        </w:rPr>
        <w:t xml:space="preserve"> Attention to </w:t>
      </w:r>
      <w:r w:rsidRPr="0079710F">
        <w:rPr>
          <w:rStyle w:val="StyleUnderline"/>
          <w:highlight w:val="cyan"/>
        </w:rPr>
        <w:t>comradeship</w:t>
      </w:r>
      <w:r w:rsidRPr="0093623F">
        <w:rPr>
          <w:rStyle w:val="StyleUnderline"/>
        </w:rPr>
        <w:t xml:space="preserve">, to the ways that shared expectations make political work not just possible but also gratifying, </w:t>
      </w:r>
      <w:r w:rsidRPr="0079710F">
        <w:rPr>
          <w:rStyle w:val="StyleUnderline"/>
          <w:highlight w:val="cyan"/>
        </w:rPr>
        <w:t>may help redirect our energies back to our common struggle.</w:t>
      </w:r>
      <w:r w:rsidRPr="0093623F">
        <w:rPr>
          <w:sz w:val="8"/>
        </w:rPr>
        <w:t xml:space="preserve"> As former CPUSA member David Ross explained to </w:t>
      </w:r>
      <w:proofErr w:type="spellStart"/>
      <w:r w:rsidRPr="0093623F">
        <w:rPr>
          <w:sz w:val="8"/>
        </w:rPr>
        <w:t>Gornick</w:t>
      </w:r>
      <w:proofErr w:type="spellEnd"/>
      <w:r w:rsidRPr="0093623F">
        <w:rPr>
          <w:sz w:val="8"/>
        </w:rPr>
        <w:t>:</w:t>
      </w:r>
    </w:p>
    <w:p w14:paraId="61F59AED" w14:textId="77777777" w:rsidR="005960E8" w:rsidRPr="008A4271" w:rsidRDefault="005960E8" w:rsidP="005960E8">
      <w:pPr>
        <w:pStyle w:val="Heading4"/>
      </w:pPr>
      <w:r>
        <w:t>Here in the debate space, an activity uniquely situated in its discussion of social issues and current events, the judge has a unique obligation as an educator to challenge the neoliberalism that pervades pedagogical and policymaking spaces.</w:t>
      </w:r>
    </w:p>
    <w:p w14:paraId="26455CFA" w14:textId="77777777" w:rsidR="005960E8" w:rsidRPr="008A4271" w:rsidRDefault="005960E8" w:rsidP="005960E8">
      <w:pPr>
        <w:rPr>
          <w:sz w:val="18"/>
          <w:szCs w:val="20"/>
        </w:rPr>
      </w:pPr>
      <w:r w:rsidRPr="008A4271">
        <w:rPr>
          <w:rStyle w:val="Style13ptBold"/>
        </w:rPr>
        <w:t>Ball 17</w:t>
      </w:r>
      <w:r>
        <w:t xml:space="preserve"> </w:t>
      </w:r>
      <w:r w:rsidRPr="008A4271">
        <w:rPr>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4E0CB0D2" w14:textId="77777777" w:rsidR="005960E8" w:rsidRPr="00AA6373" w:rsidRDefault="005960E8" w:rsidP="005960E8">
      <w:pPr>
        <w:rPr>
          <w:sz w:val="14"/>
        </w:rPr>
      </w:pPr>
      <w:r w:rsidRPr="000473C6">
        <w:rPr>
          <w:rFonts w:cstheme="minorHAnsi"/>
          <w:b/>
          <w:u w:val="single"/>
        </w:rPr>
        <w:t xml:space="preserve">Within Ramya Venkataraman’s writing and presentations, there is the deployment and reiteration of </w:t>
      </w:r>
      <w:r w:rsidRPr="0079710F">
        <w:rPr>
          <w:rFonts w:cstheme="minorHAnsi"/>
          <w:b/>
          <w:highlight w:val="cyan"/>
          <w:u w:val="single"/>
        </w:rPr>
        <w:t>a</w:t>
      </w:r>
      <w:r w:rsidRPr="000473C6">
        <w:rPr>
          <w:rFonts w:cstheme="minorHAnsi"/>
          <w:b/>
          <w:u w:val="single"/>
        </w:rPr>
        <w:t xml:space="preserve"> particular </w:t>
      </w:r>
      <w:r w:rsidRPr="0079710F">
        <w:rPr>
          <w:rFonts w:cstheme="minorHAnsi"/>
          <w:b/>
          <w:highlight w:val="cyan"/>
          <w:u w:val="single"/>
        </w:rPr>
        <w:t>discursive ensemble</w:t>
      </w:r>
      <w:r w:rsidRPr="000473C6">
        <w:rPr>
          <w:rFonts w:cstheme="minorHAnsi"/>
          <w:b/>
          <w:u w:val="single"/>
        </w:rPr>
        <w:t xml:space="preserve">, a set of tightly interrelated and interdependent concepts, ideas, and arguments </w:t>
      </w:r>
      <w:r w:rsidRPr="0079710F">
        <w:rPr>
          <w:rFonts w:cstheme="minorHAnsi"/>
          <w:b/>
          <w:highlight w:val="cyan"/>
          <w:u w:val="single"/>
        </w:rPr>
        <w:t>addressed to educational reform</w:t>
      </w:r>
      <w:r w:rsidRPr="000473C6">
        <w:rPr>
          <w:rFonts w:cstheme="minorHAnsi"/>
          <w:b/>
          <w:u w:val="single"/>
        </w:rPr>
        <w:t xml:space="preserve"> (see Table 3). The </w:t>
      </w:r>
      <w:r w:rsidRPr="003A49EC">
        <w:rPr>
          <w:rFonts w:cstheme="minorHAnsi"/>
          <w:b/>
          <w:u w:val="single"/>
        </w:rPr>
        <w:t>ensemble joins up a set of arguments, assertions, and assumptions, in relation to the state and its alternative, that serve as a rationale for the processes of reform of education.</w:t>
      </w:r>
      <w:r w:rsidRPr="003A49EC">
        <w:rPr>
          <w:sz w:val="14"/>
        </w:rPr>
        <w:t xml:space="preserve"> The elements of this ensemble are b</w:t>
      </w:r>
      <w:r w:rsidRPr="000473C6">
        <w:rPr>
          <w:sz w:val="14"/>
        </w:rPr>
        <w:t xml:space="preserve">oth local and specific as well as generic and global. </w:t>
      </w:r>
      <w:r w:rsidRPr="000473C6">
        <w:rPr>
          <w:rFonts w:cstheme="minorHAnsi"/>
          <w:b/>
          <w:u w:val="single"/>
        </w:rPr>
        <w:t xml:space="preserve">They are </w:t>
      </w:r>
      <w:r w:rsidRPr="0079710F">
        <w:rPr>
          <w:rFonts w:cstheme="minorHAnsi"/>
          <w:b/>
          <w:highlight w:val="cyan"/>
          <w:u w:val="single"/>
        </w:rPr>
        <w:t xml:space="preserve">reiterated at almost </w:t>
      </w:r>
      <w:proofErr w:type="gramStart"/>
      <w:r w:rsidRPr="0079710F">
        <w:rPr>
          <w:rFonts w:cstheme="minorHAnsi"/>
          <w:b/>
          <w:highlight w:val="cyan"/>
          <w:u w:val="single"/>
        </w:rPr>
        <w:t>all of</w:t>
      </w:r>
      <w:proofErr w:type="gramEnd"/>
      <w:r w:rsidRPr="0079710F">
        <w:rPr>
          <w:rFonts w:cstheme="minorHAnsi"/>
          <w:b/>
          <w:highlight w:val="cyan"/>
          <w:u w:val="single"/>
        </w:rPr>
        <w:t xml:space="preserve"> the nodes in the global policy network</w:t>
      </w:r>
      <w:r w:rsidRPr="000473C6">
        <w:rPr>
          <w:rFonts w:cstheme="minorHAnsi"/>
          <w:b/>
          <w:u w:val="single"/>
        </w:rPr>
        <w:t>—almost every website or network event rehearses and deploys them</w:t>
      </w:r>
      <w:r w:rsidRPr="000473C6">
        <w:rPr>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473C6">
        <w:rPr>
          <w:sz w:val="14"/>
        </w:rPr>
        <w:t>behaviour</w:t>
      </w:r>
      <w:proofErr w:type="spellEnd"/>
      <w:r w:rsidRPr="000473C6">
        <w:rPr>
          <w:sz w:val="14"/>
        </w:rPr>
        <w:t xml:space="preserve">.” </w:t>
      </w:r>
      <w:r w:rsidRPr="0079710F">
        <w:rPr>
          <w:rFonts w:cstheme="minorHAnsi"/>
          <w:b/>
          <w:highlight w:val="cyan"/>
          <w:u w:val="single"/>
        </w:rPr>
        <w:t>These</w:t>
      </w:r>
      <w:r w:rsidRPr="000473C6">
        <w:rPr>
          <w:rFonts w:cstheme="minorHAnsi"/>
          <w:b/>
          <w:u w:val="single"/>
        </w:rPr>
        <w:t xml:space="preserve"> are made up not simply of pragmatic relations, but also </w:t>
      </w:r>
      <w:r w:rsidRPr="0079710F">
        <w:rPr>
          <w:rFonts w:cstheme="minorHAnsi"/>
          <w:b/>
          <w:highlight w:val="cyan"/>
          <w:u w:val="single"/>
        </w:rPr>
        <w:t>constitute moral and epistemic communities</w:t>
      </w:r>
      <w:r w:rsidRPr="000473C6">
        <w:rPr>
          <w:rFonts w:cstheme="minorHAnsi"/>
          <w:b/>
          <w:u w:val="single"/>
        </w:rPr>
        <w:t>.</w:t>
      </w:r>
      <w:r>
        <w:rPr>
          <w:rFonts w:cstheme="minorHAnsi"/>
          <w:b/>
          <w:u w:val="single"/>
        </w:rPr>
        <w:t xml:space="preserve"> </w:t>
      </w:r>
      <w:r w:rsidRPr="000473C6">
        <w:rPr>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w:t>
      </w:r>
      <w:proofErr w:type="gramStart"/>
      <w:r w:rsidRPr="000473C6">
        <w:rPr>
          <w:sz w:val="14"/>
        </w:rPr>
        <w:t>partnerships</w:t>
      </w:r>
      <w:proofErr w:type="gramEnd"/>
      <w:r w:rsidRPr="000473C6">
        <w:rPr>
          <w:sz w:val="14"/>
        </w:rPr>
        <w:t xml:space="preserve"> and assessment are offered as practices that “work”—for which there is evidence or stories of success in other places (J). </w:t>
      </w:r>
      <w:r w:rsidRPr="000473C6">
        <w:rPr>
          <w:rFonts w:cstheme="minorHAnsi"/>
          <w:b/>
          <w:u w:val="single"/>
        </w:rPr>
        <w:t xml:space="preserve">The state then reappears in a different form (K) as a competition state (Jessop, 2002), which facilitates, contracts, sets targets, and monitors—that makes and regulates markets. </w:t>
      </w:r>
      <w:r w:rsidRPr="0079710F">
        <w:rPr>
          <w:rFonts w:cstheme="minorHAnsi"/>
          <w:b/>
          <w:highlight w:val="cyan"/>
          <w:u w:val="single"/>
        </w:rPr>
        <w:t>Embedded</w:t>
      </w:r>
      <w:r w:rsidRPr="000473C6">
        <w:rPr>
          <w:rFonts w:cstheme="minorHAnsi"/>
          <w:b/>
          <w:u w:val="single"/>
        </w:rPr>
        <w:t xml:space="preserve"> and represented in these arguments </w:t>
      </w:r>
      <w:r w:rsidRPr="0079710F">
        <w:rPr>
          <w:rFonts w:cstheme="minorHAnsi"/>
          <w:b/>
          <w:highlight w:val="cyan"/>
          <w:u w:val="single"/>
        </w:rPr>
        <w:t>is a</w:t>
      </w:r>
      <w:r w:rsidRPr="000473C6">
        <w:rPr>
          <w:rFonts w:cstheme="minorHAnsi"/>
          <w:b/>
          <w:u w:val="single"/>
        </w:rPr>
        <w:t xml:space="preserve"> version of </w:t>
      </w:r>
      <w:r w:rsidRPr="0079710F">
        <w:rPr>
          <w:rFonts w:cstheme="minorHAnsi"/>
          <w:b/>
          <w:highlight w:val="cyan"/>
          <w:u w:val="single"/>
        </w:rPr>
        <w:t>neoliberal rationality</w:t>
      </w:r>
      <w:r w:rsidRPr="000473C6">
        <w:rPr>
          <w:rFonts w:cstheme="minorHAnsi"/>
          <w:b/>
          <w:u w:val="single"/>
        </w:rPr>
        <w:t xml:space="preserve"> and its “state phobia” as Foucault (2010) calls it, in relation to the “old” state.</w:t>
      </w:r>
      <w:r w:rsidRPr="000473C6">
        <w:rPr>
          <w:sz w:val="14"/>
        </w:rPr>
        <w:t xml:space="preserve"> Over and against this, the competition state is imagined as lean and frugal. </w:t>
      </w:r>
      <w:r w:rsidRPr="0079710F">
        <w:rPr>
          <w:rFonts w:cstheme="minorHAnsi"/>
          <w:b/>
          <w:highlight w:val="cyan"/>
          <w:u w:val="single"/>
        </w:rPr>
        <w:t>Bureaucracy is displaced</w:t>
      </w:r>
      <w:r w:rsidRPr="000473C6">
        <w:rPr>
          <w:rFonts w:cstheme="minorHAnsi"/>
          <w:b/>
          <w:u w:val="single"/>
        </w:rPr>
        <w:t xml:space="preserve">, innovation and creativity are “released” through the participation of business and civil society actors, </w:t>
      </w:r>
      <w:r w:rsidRPr="0079710F">
        <w:rPr>
          <w:rFonts w:cstheme="minorHAnsi"/>
          <w:b/>
          <w:highlight w:val="cyan"/>
          <w:u w:val="single"/>
        </w:rPr>
        <w:t xml:space="preserve">and interrelated opportunities are created </w:t>
      </w:r>
      <w:r w:rsidRPr="000473C6">
        <w:rPr>
          <w:rFonts w:cstheme="minorHAnsi"/>
          <w:b/>
          <w:u w:val="single"/>
        </w:rPr>
        <w:t xml:space="preserve">for reform and </w:t>
      </w:r>
      <w:r w:rsidRPr="0079710F">
        <w:rPr>
          <w:rFonts w:cstheme="minorHAnsi"/>
          <w:b/>
          <w:highlight w:val="cyan"/>
          <w:u w:val="single"/>
        </w:rPr>
        <w:t xml:space="preserve">for profit and </w:t>
      </w:r>
      <w:r w:rsidRPr="000473C6">
        <w:rPr>
          <w:rFonts w:cstheme="minorHAnsi"/>
          <w:b/>
          <w:u w:val="single"/>
        </w:rPr>
        <w:t xml:space="preserve">for </w:t>
      </w:r>
      <w:r w:rsidRPr="0079710F">
        <w:rPr>
          <w:rFonts w:cstheme="minorHAnsi"/>
          <w:b/>
          <w:highlight w:val="cyan"/>
          <w:u w:val="single"/>
        </w:rPr>
        <w:t>“worldmaking</w:t>
      </w:r>
      <w:r w:rsidRPr="000473C6">
        <w:rPr>
          <w:rFonts w:cstheme="minorHAnsi"/>
          <w:b/>
          <w:u w:val="single"/>
        </w:rPr>
        <w:t xml:space="preserve">.” The elements of a new policy ecosystem are outlined here—practices, organizations, infrastructure, and incentives that enable a market in state work. All of this is a reworking, or perhaps even </w:t>
      </w:r>
      <w:r w:rsidRPr="0079710F">
        <w:rPr>
          <w:rFonts w:cstheme="minorHAnsi"/>
          <w:b/>
          <w:highlight w:val="cyan"/>
          <w:u w:val="single"/>
        </w:rPr>
        <w:t>an</w:t>
      </w:r>
      <w:r w:rsidRPr="000473C6">
        <w:rPr>
          <w:rFonts w:cstheme="minorHAnsi"/>
          <w:b/>
          <w:u w:val="single"/>
        </w:rPr>
        <w:t xml:space="preserve"> </w:t>
      </w:r>
      <w:r w:rsidRPr="0079710F">
        <w:rPr>
          <w:rFonts w:cstheme="minorHAnsi"/>
          <w:b/>
          <w:highlight w:val="cyan"/>
          <w:u w:val="single"/>
        </w:rPr>
        <w:t>erasure</w:t>
      </w:r>
      <w:r w:rsidRPr="000473C6">
        <w:rPr>
          <w:rFonts w:cstheme="minorHAnsi"/>
          <w:b/>
          <w:u w:val="single"/>
        </w:rPr>
        <w:t xml:space="preserve">, </w:t>
      </w:r>
      <w:r w:rsidRPr="0079710F">
        <w:rPr>
          <w:rFonts w:cstheme="minorHAnsi"/>
          <w:b/>
          <w:highlight w:val="cyan"/>
          <w:u w:val="single"/>
        </w:rPr>
        <w:t>of the boundaries of state, economy, and</w:t>
      </w:r>
      <w:r w:rsidRPr="000473C6">
        <w:rPr>
          <w:rFonts w:cstheme="minorHAnsi"/>
          <w:b/>
          <w:u w:val="single"/>
        </w:rPr>
        <w:t xml:space="preserve"> civil </w:t>
      </w:r>
      <w:r w:rsidRPr="0079710F">
        <w:rPr>
          <w:rFonts w:cstheme="minorHAnsi"/>
          <w:b/>
          <w:highlight w:val="cyan"/>
          <w:u w:val="single"/>
        </w:rPr>
        <w:t>society</w:t>
      </w:r>
      <w:r w:rsidRPr="000473C6">
        <w:rPr>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473C6">
        <w:rPr>
          <w:sz w:val="14"/>
        </w:rPr>
        <w:t>Programme</w:t>
      </w:r>
      <w:proofErr w:type="spellEnd"/>
      <w:r w:rsidRPr="000473C6">
        <w:rPr>
          <w:sz w:val="14"/>
        </w:rPr>
        <w:t xml:space="preserve"> (with Akanksha, MSDF, UNICEF, and the Mumbai Corporation) and in the South Delhi School Excellence </w:t>
      </w:r>
      <w:proofErr w:type="spellStart"/>
      <w:r w:rsidRPr="000473C6">
        <w:rPr>
          <w:sz w:val="14"/>
        </w:rPr>
        <w:t>Programme</w:t>
      </w:r>
      <w:proofErr w:type="spellEnd"/>
      <w:r w:rsidRPr="000473C6">
        <w:rPr>
          <w:sz w:val="14"/>
        </w:rPr>
        <w:t xml:space="preserve"> (with ARK, Bharti, Centre for Civil Society, Central Square Foundation, The Tech Mahindra Foundation, South Delhi Municipal Corporation). </w:t>
      </w:r>
      <w:proofErr w:type="gramStart"/>
      <w:r w:rsidRPr="000473C6">
        <w:rPr>
          <w:sz w:val="14"/>
        </w:rPr>
        <w:t>Both of these</w:t>
      </w:r>
      <w:proofErr w:type="gramEnd"/>
      <w:r w:rsidRPr="000473C6">
        <w:rPr>
          <w:sz w:val="14"/>
        </w:rPr>
        <w:t xml:space="preserv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473C6">
        <w:rPr>
          <w:sz w:val="14"/>
        </w:rPr>
        <w:t>en</w:t>
      </w:r>
      <w:proofErr w:type="spellEnd"/>
      <w:r w:rsidRPr="000473C6">
        <w:rPr>
          <w:sz w:val="14"/>
        </w:rPr>
        <w:t xml:space="preserve"> route; it’ll be 50 by 2015. And the concept of privately running— education that is publicly funded is something that ARK believes it can deliver [inaudible] it’s looking to </w:t>
      </w:r>
      <w:proofErr w:type="gramStart"/>
      <w:r w:rsidRPr="000473C6">
        <w:rPr>
          <w:sz w:val="14"/>
        </w:rPr>
        <w:t>India,</w:t>
      </w:r>
      <w:proofErr w:type="gramEnd"/>
      <w:r w:rsidRPr="000473C6">
        <w:rPr>
          <w:sz w:val="14"/>
        </w:rPr>
        <w:t xml:space="preserve"> we’re also seeking a similar model in South Africa and Uganda. (Amitav </w:t>
      </w:r>
      <w:proofErr w:type="spellStart"/>
      <w:r w:rsidRPr="000473C6">
        <w:rPr>
          <w:sz w:val="14"/>
        </w:rPr>
        <w:t>Virmani</w:t>
      </w:r>
      <w:proofErr w:type="spellEnd"/>
      <w:r w:rsidRPr="000473C6">
        <w:rPr>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473C6">
        <w:rPr>
          <w:sz w:val="14"/>
        </w:rPr>
        <w:t>technocat</w:t>
      </w:r>
      <w:proofErr w:type="spellEnd"/>
      <w:r w:rsidRPr="000473C6">
        <w:rPr>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473C6">
        <w:rPr>
          <w:sz w:val="14"/>
        </w:rPr>
        <w:t>state, and</w:t>
      </w:r>
      <w:proofErr w:type="gramEnd"/>
      <w:r w:rsidRPr="000473C6">
        <w:rPr>
          <w:sz w:val="14"/>
        </w:rPr>
        <w:t xml:space="preserve"> articulates new opportunities for business and philanthropy as agents and beneficiaries of reform. </w:t>
      </w:r>
      <w:r w:rsidRPr="000473C6">
        <w:rPr>
          <w:rFonts w:cstheme="minorHAnsi"/>
          <w:b/>
          <w:u w:val="single"/>
        </w:rPr>
        <w:t xml:space="preserve">She is embedded in an apparatus of relations, finance, practices, and discourse (plots and stories), “comprising variously entangled scaled agents (of different geographical reaches)” (Cook &amp; Ward, 2012, p. 7), </w:t>
      </w:r>
      <w:r w:rsidRPr="0079710F">
        <w:rPr>
          <w:rFonts w:cstheme="minorHAnsi"/>
          <w:b/>
          <w:highlight w:val="cyan"/>
          <w:u w:val="single"/>
        </w:rPr>
        <w:t xml:space="preserve">which </w:t>
      </w:r>
      <w:r w:rsidRPr="000473C6">
        <w:rPr>
          <w:rFonts w:cstheme="minorHAnsi"/>
          <w:b/>
          <w:u w:val="single"/>
        </w:rPr>
        <w:t xml:space="preserve">moves, changes, and </w:t>
      </w:r>
      <w:r w:rsidRPr="0079710F">
        <w:rPr>
          <w:rFonts w:cstheme="minorHAnsi"/>
          <w:b/>
          <w:highlight w:val="cyan"/>
          <w:u w:val="single"/>
        </w:rPr>
        <w:t>develops</w:t>
      </w:r>
      <w:r w:rsidRPr="000473C6">
        <w:rPr>
          <w:rFonts w:cstheme="minorHAnsi"/>
          <w:b/>
          <w:u w:val="single"/>
        </w:rPr>
        <w:t xml:space="preserve"> but which coheres </w:t>
      </w:r>
      <w:r w:rsidRPr="0079710F">
        <w:rPr>
          <w:rFonts w:cstheme="minorHAnsi"/>
          <w:b/>
          <w:highlight w:val="cyan"/>
          <w:u w:val="single"/>
        </w:rPr>
        <w:t xml:space="preserve">around </w:t>
      </w:r>
      <w:r w:rsidRPr="000473C6">
        <w:rPr>
          <w:rFonts w:cstheme="minorHAnsi"/>
          <w:b/>
          <w:u w:val="single"/>
        </w:rPr>
        <w:t xml:space="preserve">a </w:t>
      </w:r>
      <w:r w:rsidRPr="0079710F">
        <w:rPr>
          <w:rFonts w:cstheme="minorHAnsi"/>
          <w:b/>
          <w:highlight w:val="cyan"/>
          <w:u w:val="single"/>
        </w:rPr>
        <w:t xml:space="preserve">neoliberal </w:t>
      </w:r>
      <w:r w:rsidRPr="000473C6">
        <w:rPr>
          <w:rFonts w:cstheme="minorHAnsi"/>
          <w:b/>
          <w:u w:val="single"/>
        </w:rPr>
        <w:t xml:space="preserve">project of </w:t>
      </w:r>
      <w:r w:rsidRPr="0079710F">
        <w:rPr>
          <w:rFonts w:cstheme="minorHAnsi"/>
          <w:b/>
          <w:highlight w:val="cyan"/>
          <w:u w:val="single"/>
        </w:rPr>
        <w:t>reform</w:t>
      </w:r>
      <w:r w:rsidRPr="000473C6">
        <w:rPr>
          <w:rFonts w:cstheme="minorHAnsi"/>
          <w:b/>
          <w:u w:val="single"/>
        </w:rPr>
        <w:t xml:space="preserve"> and of creative destruction.</w:t>
      </w:r>
      <w:r w:rsidRPr="000473C6">
        <w:rPr>
          <w:sz w:val="14"/>
        </w:rPr>
        <w:t xml:space="preserve"> We </w:t>
      </w:r>
      <w:proofErr w:type="gramStart"/>
      <w:r w:rsidRPr="000473C6">
        <w:rPr>
          <w:sz w:val="14"/>
        </w:rPr>
        <w:t>are able to</w:t>
      </w:r>
      <w:proofErr w:type="gramEnd"/>
      <w:r w:rsidRPr="000473C6">
        <w:rPr>
          <w:sz w:val="14"/>
        </w:rPr>
        <w:t xml:space="preserve">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473C6">
        <w:rPr>
          <w:sz w:val="14"/>
        </w:rPr>
        <w:t>abstractability</w:t>
      </w:r>
      <w:proofErr w:type="spellEnd"/>
      <w:r w:rsidRPr="000473C6">
        <w:rPr>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473C6">
        <w:rPr>
          <w:sz w:val="14"/>
        </w:rPr>
        <w:t>Rabinow</w:t>
      </w:r>
      <w:proofErr w:type="spellEnd"/>
      <w:r w:rsidRPr="000473C6">
        <w:rPr>
          <w:sz w:val="14"/>
        </w:rPr>
        <w:t xml:space="preserve">, 2003, p. 17). </w:t>
      </w:r>
      <w:r w:rsidRPr="000473C6">
        <w:rPr>
          <w:rFonts w:cstheme="minorHAnsi"/>
          <w:b/>
          <w:u w:val="single"/>
        </w:rPr>
        <w:t xml:space="preserve">Here </w:t>
      </w:r>
      <w:r w:rsidRPr="0079710F">
        <w:rPr>
          <w:rFonts w:cstheme="minorHAnsi"/>
          <w:b/>
          <w:highlight w:val="cyan"/>
          <w:u w:val="single"/>
        </w:rPr>
        <w:t>the</w:t>
      </w:r>
      <w:r w:rsidRPr="000473C6">
        <w:rPr>
          <w:rFonts w:cstheme="minorHAnsi"/>
          <w:b/>
          <w:u w:val="single"/>
        </w:rPr>
        <w:t xml:space="preserve"> grand </w:t>
      </w:r>
      <w:r w:rsidRPr="0079710F">
        <w:rPr>
          <w:rFonts w:cstheme="minorHAnsi"/>
          <w:b/>
          <w:highlight w:val="cyan"/>
          <w:u w:val="single"/>
        </w:rPr>
        <w:t>problematization is neoliberalism</w:t>
      </w:r>
      <w:r w:rsidRPr="000473C6">
        <w:rPr>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473C6">
        <w:rPr>
          <w:sz w:val="14"/>
        </w:rPr>
        <w:t>Wolch</w:t>
      </w:r>
      <w:proofErr w:type="spellEnd"/>
      <w:r w:rsidRPr="000473C6">
        <w:rPr>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473C6">
        <w:rPr>
          <w:rFonts w:cstheme="minorHAnsi"/>
          <w:b/>
          <w:u w:val="single"/>
        </w:rPr>
        <w:t xml:space="preserve">The mix of state, business, and third-sector actors and organizations within policy and governance is changed, not once and for all, but </w:t>
      </w:r>
      <w:r w:rsidRPr="0079710F">
        <w:rPr>
          <w:rFonts w:cstheme="minorHAnsi"/>
          <w:b/>
          <w:highlight w:val="cyan"/>
          <w:u w:val="single"/>
        </w:rPr>
        <w:t>as part of a slow and steady movement from government to governance</w:t>
      </w:r>
      <w:r w:rsidRPr="000473C6">
        <w:rPr>
          <w:sz w:val="14"/>
        </w:rPr>
        <w:t>. At the same time, new kinds of careers, identities, and mobilities are forged within the processes of reform and the work of networks.</w:t>
      </w:r>
    </w:p>
    <w:p w14:paraId="57E84580" w14:textId="77777777" w:rsidR="005960E8" w:rsidRDefault="005960E8" w:rsidP="005960E8"/>
    <w:p w14:paraId="04BF17D8" w14:textId="77777777" w:rsidR="005960E8" w:rsidRDefault="005960E8" w:rsidP="005960E8"/>
    <w:p w14:paraId="320272DD" w14:textId="77777777" w:rsidR="005960E8" w:rsidRPr="005473FA" w:rsidRDefault="005960E8" w:rsidP="005960E8">
      <w:pPr>
        <w:pStyle w:val="Heading2"/>
      </w:pPr>
      <w:r>
        <w:t>Case</w:t>
      </w:r>
    </w:p>
    <w:p w14:paraId="6E6D6241" w14:textId="77777777" w:rsidR="005960E8" w:rsidRPr="00D12736" w:rsidRDefault="005960E8" w:rsidP="005960E8"/>
    <w:p w14:paraId="755F4AED" w14:textId="77777777" w:rsidR="005960E8" w:rsidRPr="008821C0" w:rsidRDefault="005960E8" w:rsidP="005960E8">
      <w:pPr>
        <w:pStyle w:val="Heading4"/>
      </w:pPr>
      <w:r>
        <w:t xml:space="preserve">Illegal strikes solve better and </w:t>
      </w:r>
      <w:proofErr w:type="spellStart"/>
      <w:r>
        <w:t>aff</w:t>
      </w:r>
      <w:proofErr w:type="spellEnd"/>
      <w:r>
        <w:t xml:space="preserve"> strikes become water downed and negotiated out by the state- TURNS CASE</w:t>
      </w:r>
    </w:p>
    <w:p w14:paraId="63CA54EA" w14:textId="77777777" w:rsidR="005960E8" w:rsidRPr="008821C0" w:rsidRDefault="005960E8" w:rsidP="005960E8">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8" w:history="1">
        <w:r w:rsidRPr="008821C0">
          <w:rPr>
            <w:rStyle w:val="Hyperlink"/>
          </w:rPr>
          <w:t>https://www.yalelawjournal.org/forum/there-is-no-such-thing-as-an-illegal-strike-reconceptualizing-the-strike-in-law-and-political-economy</w:t>
        </w:r>
      </w:hyperlink>
      <w:r w:rsidRPr="008821C0">
        <w:t xml:space="preserve"> </w:t>
      </w:r>
    </w:p>
    <w:p w14:paraId="642887B9" w14:textId="77777777" w:rsidR="005960E8" w:rsidRDefault="005960E8" w:rsidP="005960E8">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9"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79710F">
        <w:rPr>
          <w:rStyle w:val="Emphasis"/>
          <w:highlight w:val="cyan"/>
        </w:rPr>
        <w:t>tens of thousands of workers</w:t>
      </w:r>
      <w:r w:rsidRPr="008821C0">
        <w:rPr>
          <w:rStyle w:val="Emphasis"/>
        </w:rPr>
        <w:t xml:space="preserve"> in the Fight for $15 movement have </w:t>
      </w:r>
      <w:r w:rsidRPr="0079710F">
        <w:rPr>
          <w:rStyle w:val="Emphasis"/>
          <w:highlight w:val="cyan"/>
        </w:rPr>
        <w:t>engaged in discourse-changing, public law-building strikes</w:t>
      </w:r>
      <w:r w:rsidRPr="008821C0">
        <w:rPr>
          <w:rStyle w:val="Emphasis"/>
        </w:rPr>
        <w:t xml:space="preserve">. They do not shut down production, and their primary targets are not direct employers. For these reasons, they </w:t>
      </w:r>
      <w:r w:rsidRPr="0079710F">
        <w:rPr>
          <w:rStyle w:val="Emphasis"/>
          <w:highlight w:val="cyan"/>
        </w:rPr>
        <w:t>push the boundaries of</w:t>
      </w:r>
      <w:r w:rsidRPr="008821C0">
        <w:rPr>
          <w:rStyle w:val="Emphasis"/>
        </w:rPr>
        <w:t xml:space="preserve"> exiting </w:t>
      </w:r>
      <w:r w:rsidRPr="0079710F">
        <w:rPr>
          <w:rStyle w:val="Emphasis"/>
          <w:highlight w:val="cyan"/>
        </w:rPr>
        <w:t>labor law</w:t>
      </w:r>
      <w:r w:rsidRPr="008821C0">
        <w:rPr>
          <w:sz w:val="16"/>
        </w:rPr>
        <w:t>.</w:t>
      </w:r>
      <w:hyperlink r:id="rId10"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79710F">
        <w:rPr>
          <w:rStyle w:val="Emphasis"/>
          <w:highlight w:val="cyan"/>
        </w:rPr>
        <w:t>strikes</w:t>
      </w:r>
      <w:r w:rsidRPr="008821C0">
        <w:rPr>
          <w:rStyle w:val="Emphasis"/>
        </w:rPr>
        <w:t xml:space="preserve"> had helped twenty-two million low-wage workers </w:t>
      </w:r>
      <w:r w:rsidRPr="0079710F">
        <w:rPr>
          <w:rStyle w:val="Emphasis"/>
          <w:highlight w:val="cya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1"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2" w:anchor="_ftnref181" w:history="1">
        <w:r w:rsidRPr="008821C0">
          <w:rPr>
            <w:rStyle w:val="Hyperlink"/>
            <w:sz w:val="16"/>
            <w:vertAlign w:val="superscript"/>
          </w:rPr>
          <w:t>181</w:t>
        </w:r>
      </w:hyperlink>
      <w:r w:rsidRPr="00F81E94">
        <w:rPr>
          <w:sz w:val="16"/>
        </w:rPr>
        <w:t xml:space="preserve"> </w:t>
      </w:r>
      <w:r w:rsidRPr="0079710F">
        <w:rPr>
          <w:rStyle w:val="Emphasis"/>
          <w:highlight w:val="cyan"/>
        </w:rPr>
        <w:t>In</w:t>
      </w:r>
      <w:r w:rsidRPr="008821C0">
        <w:rPr>
          <w:rStyle w:val="Emphasis"/>
        </w:rPr>
        <w:t xml:space="preserve"> the so-called “red state” </w:t>
      </w:r>
      <w:r w:rsidRPr="0079710F">
        <w:rPr>
          <w:rStyle w:val="Emphasis"/>
          <w:highlight w:val="cyan"/>
        </w:rPr>
        <w:t>teacher strikes</w:t>
      </w:r>
      <w:r w:rsidRPr="008821C0">
        <w:rPr>
          <w:rStyle w:val="Emphasis"/>
        </w:rPr>
        <w:t xml:space="preserve"> of 2018, more than a </w:t>
      </w:r>
      <w:r w:rsidRPr="0079710F">
        <w:rPr>
          <w:rStyle w:val="Emphasis"/>
          <w:highlight w:val="cyan"/>
        </w:rPr>
        <w:t>hundred thousand educators</w:t>
      </w:r>
      <w:r w:rsidRPr="008821C0">
        <w:rPr>
          <w:rStyle w:val="Emphasis"/>
        </w:rPr>
        <w:t xml:space="preserve"> </w:t>
      </w:r>
      <w:r w:rsidRPr="008821C0">
        <w:rPr>
          <w:sz w:val="16"/>
        </w:rPr>
        <w:t xml:space="preserve">in West Virginia, Oklahoma, Arizona, and other states </w:t>
      </w:r>
      <w:r w:rsidRPr="0079710F">
        <w:rPr>
          <w:rStyle w:val="Emphasis"/>
          <w:highlight w:val="cyan"/>
        </w:rPr>
        <w:t>struck</w:t>
      </w:r>
      <w:r w:rsidRPr="008821C0">
        <w:rPr>
          <w:sz w:val="16"/>
        </w:rPr>
        <w:t xml:space="preserve"> to challenge post-Great Recession austerity measures, which they argued hurt teachers and students, alike.</w:t>
      </w:r>
      <w:hyperlink r:id="rId13"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79710F">
        <w:rPr>
          <w:rStyle w:val="Emphasis"/>
          <w:highlight w:val="cyan"/>
        </w:rPr>
        <w:t>strikes were illegal; yet, no penalties were imposed</w:t>
      </w:r>
      <w:r w:rsidRPr="008821C0">
        <w:rPr>
          <w:rStyle w:val="Emphasis"/>
        </w:rPr>
        <w:t>.</w:t>
      </w:r>
      <w:hyperlink r:id="rId14" w:anchor="_ftnref183" w:history="1">
        <w:r w:rsidRPr="008821C0">
          <w:rPr>
            <w:rStyle w:val="Emphasis"/>
          </w:rPr>
          <w:t>183</w:t>
        </w:r>
      </w:hyperlink>
      <w:r w:rsidRPr="00F81E94">
        <w:rPr>
          <w:rStyle w:val="Emphasis"/>
        </w:rPr>
        <w:t xml:space="preserve"> </w:t>
      </w:r>
      <w:r w:rsidRPr="008821C0">
        <w:rPr>
          <w:rStyle w:val="Emphasis"/>
        </w:rPr>
        <w:t xml:space="preserve">Rather, the </w:t>
      </w:r>
      <w:r w:rsidRPr="0079710F">
        <w:rPr>
          <w:rStyle w:val="Emphasis"/>
          <w:highlight w:val="cyan"/>
        </w:rPr>
        <w:t>strikes grew workers’ unions, won meaningful concessions</w:t>
      </w:r>
      <w:r w:rsidRPr="008821C0">
        <w:rPr>
          <w:rStyle w:val="Emphasis"/>
        </w:rPr>
        <w:t xml:space="preserve"> from state governments, </w:t>
      </w:r>
      <w:r w:rsidRPr="0079710F">
        <w:rPr>
          <w:rStyle w:val="Emphasis"/>
          <w:highlight w:val="cyan"/>
        </w:rPr>
        <w:t>and built public support.</w:t>
      </w:r>
      <w:r w:rsidRPr="008821C0">
        <w:rPr>
          <w:sz w:val="16"/>
        </w:rPr>
        <w:t xml:space="preserve"> As noted above, public-sector work stoppages are easier to conceive of as political, even under existing jurisprudential categories.</w:t>
      </w:r>
      <w:hyperlink r:id="rId15"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79710F">
        <w:rPr>
          <w:rStyle w:val="Emphasis"/>
          <w:highlight w:val="cya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6"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79710F">
        <w:rPr>
          <w:rStyle w:val="Emphasis"/>
          <w:highlight w:val="cyan"/>
        </w:rPr>
        <w:t>stoppages in support of</w:t>
      </w:r>
      <w:r w:rsidRPr="008821C0">
        <w:rPr>
          <w:rStyle w:val="Emphasis"/>
        </w:rPr>
        <w:t xml:space="preserve"> the </w:t>
      </w:r>
      <w:r w:rsidRPr="0079710F">
        <w:rPr>
          <w:rStyle w:val="Emphasis"/>
          <w:highlight w:val="cyan"/>
        </w:rPr>
        <w:t>B</w:t>
      </w:r>
      <w:r w:rsidRPr="008821C0">
        <w:rPr>
          <w:rStyle w:val="Emphasis"/>
        </w:rPr>
        <w:t xml:space="preserve">lack </w:t>
      </w:r>
      <w:r w:rsidRPr="0079710F">
        <w:rPr>
          <w:rStyle w:val="Emphasis"/>
          <w:highlight w:val="cyan"/>
        </w:rPr>
        <w:t>L</w:t>
      </w:r>
      <w:r w:rsidRPr="008821C0">
        <w:rPr>
          <w:rStyle w:val="Emphasis"/>
        </w:rPr>
        <w:t xml:space="preserve">ives </w:t>
      </w:r>
      <w:r w:rsidRPr="0079710F">
        <w:rPr>
          <w:rStyle w:val="Emphasis"/>
          <w:highlight w:val="cyan"/>
        </w:rPr>
        <w:t>M</w:t>
      </w:r>
      <w:r w:rsidRPr="008821C0">
        <w:rPr>
          <w:rStyle w:val="Emphasis"/>
        </w:rPr>
        <w:t>atter movement.</w:t>
      </w:r>
      <w:hyperlink r:id="rId17"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18"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79710F">
        <w:rPr>
          <w:rStyle w:val="Emphasis"/>
          <w:highlight w:val="cya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19"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0"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79710F">
        <w:rPr>
          <w:rStyle w:val="Emphasis"/>
          <w:highlight w:val="cyan"/>
        </w:rPr>
        <w:t>workers demonstrated</w:t>
      </w:r>
      <w:r w:rsidRPr="00F81E94">
        <w:rPr>
          <w:rStyle w:val="Emphasis"/>
        </w:rPr>
        <w:t xml:space="preserve"> </w:t>
      </w:r>
      <w:r w:rsidRPr="008821C0">
        <w:rPr>
          <w:rStyle w:val="Emphasis"/>
        </w:rPr>
        <w:t>in fact</w:t>
      </w:r>
      <w:r w:rsidRPr="00F81E94">
        <w:rPr>
          <w:rStyle w:val="Emphasis"/>
        </w:rPr>
        <w:t xml:space="preserve"> </w:t>
      </w:r>
      <w:r w:rsidRPr="0079710F">
        <w:rPr>
          <w:rStyle w:val="Emphasis"/>
          <w:highlight w:val="cyan"/>
        </w:rPr>
        <w:t>the relationship between their workplaces and</w:t>
      </w:r>
      <w:r w:rsidRPr="008821C0">
        <w:rPr>
          <w:rStyle w:val="Emphasis"/>
        </w:rPr>
        <w:t xml:space="preserve"> broader </w:t>
      </w:r>
      <w:r w:rsidRPr="0079710F">
        <w:rPr>
          <w:rStyle w:val="Emphasis"/>
          <w:highlight w:val="cya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1"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2"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3"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4"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01EBA192" w14:textId="77777777" w:rsidR="005960E8" w:rsidRDefault="005960E8" w:rsidP="005960E8">
      <w:pPr>
        <w:rPr>
          <w:rFonts w:asciiTheme="minorHAnsi" w:hAnsiTheme="minorHAnsi"/>
        </w:rPr>
      </w:pPr>
    </w:p>
    <w:p w14:paraId="47A21DF4" w14:textId="77777777" w:rsidR="005960E8" w:rsidRDefault="005960E8" w:rsidP="005960E8">
      <w:pPr>
        <w:rPr>
          <w:rFonts w:asciiTheme="minorHAnsi" w:hAnsiTheme="minorHAnsi"/>
        </w:rPr>
      </w:pPr>
    </w:p>
    <w:p w14:paraId="71B4FEC3" w14:textId="7C1E018A" w:rsidR="005960E8" w:rsidRPr="005960E8" w:rsidRDefault="005960E8" w:rsidP="005960E8"/>
    <w:sectPr w:rsidR="005960E8" w:rsidRPr="005960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854F6"/>
    <w:multiLevelType w:val="hybridMultilevel"/>
    <w:tmpl w:val="4E3CC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127059"/>
    <w:multiLevelType w:val="hybridMultilevel"/>
    <w:tmpl w:val="1C927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EC0F99"/>
    <w:multiLevelType w:val="hybridMultilevel"/>
    <w:tmpl w:val="41FCCA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F26BC7"/>
    <w:multiLevelType w:val="hybridMultilevel"/>
    <w:tmpl w:val="F0B29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60E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60E8"/>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56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155BC"/>
  <w15:chartTrackingRefBased/>
  <w15:docId w15:val="{795DEACF-BC54-4B96-A91D-E5A2E093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60E8"/>
    <w:rPr>
      <w:rFonts w:ascii="Calibri" w:hAnsi="Calibri"/>
    </w:rPr>
  </w:style>
  <w:style w:type="paragraph" w:styleId="Heading1">
    <w:name w:val="heading 1"/>
    <w:aliases w:val="Pocket"/>
    <w:basedOn w:val="Normal"/>
    <w:next w:val="Normal"/>
    <w:link w:val="Heading1Char"/>
    <w:qFormat/>
    <w:rsid w:val="005960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60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5960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T"/>
    <w:basedOn w:val="Normal"/>
    <w:next w:val="Normal"/>
    <w:link w:val="Heading4Char"/>
    <w:uiPriority w:val="3"/>
    <w:unhideWhenUsed/>
    <w:qFormat/>
    <w:rsid w:val="005960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960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60E8"/>
  </w:style>
  <w:style w:type="character" w:customStyle="1" w:styleId="Heading1Char">
    <w:name w:val="Heading 1 Char"/>
    <w:aliases w:val="Pocket Char"/>
    <w:basedOn w:val="DefaultParagraphFont"/>
    <w:link w:val="Heading1"/>
    <w:rsid w:val="005960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60E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5960E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5960E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5960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60E8"/>
    <w:rPr>
      <w:b/>
      <w:bCs/>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S"/>
    <w:basedOn w:val="DefaultParagraphFont"/>
    <w:uiPriority w:val="6"/>
    <w:qFormat/>
    <w:rsid w:val="005960E8"/>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5960E8"/>
    <w:rPr>
      <w:color w:val="auto"/>
      <w:u w:val="none"/>
    </w:rPr>
  </w:style>
  <w:style w:type="character" w:styleId="FollowedHyperlink">
    <w:name w:val="FollowedHyperlink"/>
    <w:basedOn w:val="DefaultParagraphFont"/>
    <w:uiPriority w:val="99"/>
    <w:semiHidden/>
    <w:unhideWhenUsed/>
    <w:rsid w:val="005960E8"/>
    <w:rPr>
      <w:color w:val="auto"/>
      <w:u w:val="none"/>
    </w:rPr>
  </w:style>
  <w:style w:type="paragraph" w:customStyle="1" w:styleId="textbold">
    <w:name w:val="text bold"/>
    <w:basedOn w:val="Normal"/>
    <w:link w:val="Emphasis"/>
    <w:uiPriority w:val="7"/>
    <w:qFormat/>
    <w:rsid w:val="005960E8"/>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Citation">
    <w:name w:val="Citation"/>
    <w:uiPriority w:val="1"/>
    <w:qFormat/>
    <w:rsid w:val="005960E8"/>
    <w:rPr>
      <w:rFonts w:ascii="Arial" w:hAnsi="Arial"/>
      <w:b/>
      <w:sz w:val="24"/>
      <w:u w:val="single"/>
    </w:rPr>
  </w:style>
  <w:style w:type="paragraph" w:styleId="ListParagraph">
    <w:name w:val="List Paragraph"/>
    <w:basedOn w:val="Normal"/>
    <w:qFormat/>
    <w:rsid w:val="005960E8"/>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5960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5960E8"/>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failingthatinvent.home.blog/2019/09/08/truth-and-practic-the-marxist-theory-of-knowledge/"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catalog.princeton.edu/catalog/1074637"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a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12690</Words>
  <Characters>72336</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Yamamoto</dc:creator>
  <cp:keywords>5.1.1</cp:keywords>
  <dc:description/>
  <cp:lastModifiedBy>Joshua Yamamoto, MD</cp:lastModifiedBy>
  <cp:revision>1</cp:revision>
  <dcterms:created xsi:type="dcterms:W3CDTF">2021-12-05T01:58:00Z</dcterms:created>
  <dcterms:modified xsi:type="dcterms:W3CDTF">2021-12-05T02:02:00Z</dcterms:modified>
</cp:coreProperties>
</file>