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DC49F" w14:textId="77777777" w:rsidR="00C10F3B" w:rsidRPr="005473FA" w:rsidRDefault="00C10F3B" w:rsidP="00C10F3B">
      <w:pPr>
        <w:pStyle w:val="Heading2"/>
        <w:rPr>
          <w:rFonts w:asciiTheme="minorHAnsi" w:hAnsiTheme="minorHAnsi" w:cstheme="minorHAnsi"/>
        </w:rPr>
      </w:pPr>
      <w:bookmarkStart w:id="0" w:name="OLE_LINK1"/>
      <w:bookmarkStart w:id="1" w:name="OLE_LINK2"/>
      <w:r w:rsidRPr="005473FA">
        <w:rPr>
          <w:rFonts w:asciiTheme="minorHAnsi" w:hAnsiTheme="minorHAnsi" w:cstheme="minorHAnsi"/>
        </w:rPr>
        <w:t>AC</w:t>
      </w:r>
    </w:p>
    <w:p w14:paraId="7BCCF993" w14:textId="77777777" w:rsidR="00C10F3B" w:rsidRPr="005473FA" w:rsidRDefault="00C10F3B" w:rsidP="00C10F3B">
      <w:pPr>
        <w:pStyle w:val="Heading3"/>
        <w:rPr>
          <w:rFonts w:asciiTheme="minorHAnsi" w:hAnsiTheme="minorHAnsi" w:cstheme="minorHAnsi"/>
        </w:rPr>
      </w:pPr>
      <w:r w:rsidRPr="005473FA">
        <w:rPr>
          <w:rFonts w:asciiTheme="minorHAnsi" w:hAnsiTheme="minorHAnsi" w:cstheme="minorHAnsi"/>
        </w:rPr>
        <w:lastRenderedPageBreak/>
        <w:t>Framing</w:t>
      </w:r>
    </w:p>
    <w:p w14:paraId="018F793D"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The meta-ethic is practical reason:</w:t>
      </w:r>
    </w:p>
    <w:p w14:paraId="782ABDF2"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[1] </w:t>
      </w:r>
      <w:r w:rsidRPr="005473FA">
        <w:rPr>
          <w:rFonts w:asciiTheme="minorHAnsi" w:hAnsiTheme="minorHAnsi" w:cstheme="minorHAnsi"/>
          <w:u w:val="single"/>
        </w:rPr>
        <w:t>Regress</w:t>
      </w:r>
      <w:r w:rsidRPr="005473FA">
        <w:rPr>
          <w:rFonts w:asciiTheme="minorHAnsi" w:hAnsiTheme="minorHAnsi" w:cstheme="minorHAnsi"/>
        </w:rPr>
        <w:t xml:space="preserve"> – any other justification for ethics can have its authority infinitely questioned, but reason is a self-justifying source of authority which solves. Asking why use reasons intrinsically asks for a reason to use reason which concedes reason’s authority.</w:t>
      </w:r>
    </w:p>
    <w:p w14:paraId="1AC5F43D"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[2] </w:t>
      </w:r>
      <w:r w:rsidRPr="005473FA">
        <w:rPr>
          <w:rFonts w:asciiTheme="minorHAnsi" w:hAnsiTheme="minorHAnsi" w:cstheme="minorHAnsi"/>
          <w:u w:val="single"/>
        </w:rPr>
        <w:t>Collapses</w:t>
      </w:r>
      <w:r w:rsidRPr="005473FA">
        <w:rPr>
          <w:rFonts w:asciiTheme="minorHAnsi" w:hAnsiTheme="minorHAnsi" w:cstheme="minorHAnsi"/>
        </w:rPr>
        <w:t xml:space="preserve"> – other sources of ethical authority presume a logical system of justification to make them coherent, which means reason functions as a side constraint on other </w:t>
      </w:r>
      <w:proofErr w:type="gramStart"/>
      <w:r w:rsidRPr="005473FA">
        <w:rPr>
          <w:rFonts w:asciiTheme="minorHAnsi" w:hAnsiTheme="minorHAnsi" w:cstheme="minorHAnsi"/>
        </w:rPr>
        <w:t>theories</w:t>
      </w:r>
      <w:proofErr w:type="gramEnd"/>
      <w:r w:rsidRPr="005473FA">
        <w:rPr>
          <w:rFonts w:asciiTheme="minorHAnsi" w:hAnsiTheme="minorHAnsi" w:cstheme="minorHAnsi"/>
        </w:rPr>
        <w:t xml:space="preserve"> and they presuppose the authority of reason.</w:t>
      </w:r>
    </w:p>
    <w:p w14:paraId="373788D3"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[3] </w:t>
      </w:r>
      <w:r w:rsidRPr="005473FA">
        <w:rPr>
          <w:rFonts w:asciiTheme="minorHAnsi" w:hAnsiTheme="minorHAnsi" w:cstheme="minorHAnsi"/>
          <w:u w:val="single"/>
        </w:rPr>
        <w:t>Action Theory</w:t>
      </w:r>
      <w:r w:rsidRPr="005473FA">
        <w:rPr>
          <w:rFonts w:asciiTheme="minorHAnsi" w:hAnsiTheme="minorHAnsi" w:cstheme="minorHAnsi"/>
        </w:rPr>
        <w:t xml:space="preserve"> - any action can be divided into infinite states of affairs—only intent can unify our action into intended means and ends.</w:t>
      </w:r>
    </w:p>
    <w:p w14:paraId="6888D720" w14:textId="77777777" w:rsidR="00C10F3B" w:rsidRPr="005473FA" w:rsidRDefault="00C10F3B" w:rsidP="00C10F3B">
      <w:pPr>
        <w:pStyle w:val="Heading4"/>
        <w:rPr>
          <w:rFonts w:asciiTheme="minorHAnsi" w:eastAsiaTheme="minorHAnsi" w:hAnsiTheme="minorHAnsi" w:cstheme="minorHAnsi"/>
          <w:b w:val="0"/>
          <w:iCs w:val="0"/>
          <w:sz w:val="22"/>
        </w:rPr>
      </w:pPr>
      <w:r w:rsidRPr="005473FA">
        <w:rPr>
          <w:rFonts w:asciiTheme="minorHAnsi" w:hAnsiTheme="minorHAnsi" w:cstheme="minorHAnsi"/>
        </w:rPr>
        <w:t>That generates an obligation to follow only universalizable laws. Only universal law can be constitutive of agency because it applies to all agents in all instances. A maxim is universalizable if it can be known by all reasoners and applied to all reasoners without causing a contradiction.</w:t>
      </w:r>
    </w:p>
    <w:p w14:paraId="64B1C39C" w14:textId="77777777" w:rsidR="00C10F3B" w:rsidRPr="005473FA" w:rsidRDefault="00C10F3B" w:rsidP="00C10F3B">
      <w:pPr>
        <w:rPr>
          <w:rFonts w:asciiTheme="minorHAnsi" w:hAnsiTheme="minorHAnsi" w:cstheme="minorHAnsi"/>
        </w:rPr>
      </w:pPr>
    </w:p>
    <w:p w14:paraId="12AA2179" w14:textId="77777777" w:rsidR="00C10F3B" w:rsidRPr="005473FA" w:rsidRDefault="00C10F3B" w:rsidP="00C10F3B">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the standard is consistency with principles of equal and outer freedom</w:t>
      </w:r>
    </w:p>
    <w:p w14:paraId="23D2E4B8" w14:textId="77777777" w:rsidR="00C10F3B" w:rsidRPr="005473FA" w:rsidRDefault="00C10F3B" w:rsidP="00C10F3B">
      <w:pPr>
        <w:rPr>
          <w:rFonts w:asciiTheme="minorHAnsi" w:hAnsiTheme="minorHAnsi" w:cstheme="minorHAnsi"/>
        </w:rPr>
      </w:pPr>
    </w:p>
    <w:p w14:paraId="6C9D1E70"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[1] Universal reason grants agents the right to freedom because acting on a maxim to coerce produces a conceptual contradiction.</w:t>
      </w:r>
    </w:p>
    <w:p w14:paraId="62A5A659" w14:textId="77777777" w:rsidR="00C10F3B" w:rsidRPr="005473FA" w:rsidRDefault="00C10F3B" w:rsidP="00C10F3B">
      <w:pPr>
        <w:rPr>
          <w:rFonts w:asciiTheme="minorHAnsi" w:hAnsiTheme="minorHAnsi" w:cstheme="minorHAnsi"/>
        </w:rPr>
      </w:pPr>
      <w:r w:rsidRPr="005473FA">
        <w:rPr>
          <w:rStyle w:val="Style13ptBold"/>
          <w:rFonts w:asciiTheme="minorHAnsi" w:hAnsiTheme="minorHAnsi" w:cstheme="minorHAnsi"/>
        </w:rPr>
        <w:t xml:space="preserve">Engstrom </w:t>
      </w:r>
      <w:r w:rsidRPr="005473FA">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07EB8152" w14:textId="77777777" w:rsidR="00C10F3B" w:rsidRPr="005473FA" w:rsidRDefault="00C10F3B" w:rsidP="00C10F3B">
      <w:pPr>
        <w:rPr>
          <w:rFonts w:asciiTheme="minorHAnsi" w:hAnsiTheme="minorHAnsi" w:cstheme="minorHAnsi"/>
          <w:sz w:val="14"/>
        </w:rPr>
      </w:pPr>
      <w:r w:rsidRPr="005473FA">
        <w:rPr>
          <w:rFonts w:asciiTheme="minorHAnsi" w:hAnsiTheme="minorHAnsi" w:cstheme="minorHAnsi"/>
          <w:sz w:val="14"/>
        </w:rPr>
        <w:t xml:space="preserve">Given the preceding considerations, it’s a straightforward matter to see how </w:t>
      </w:r>
      <w:r w:rsidRPr="009F4360">
        <w:rPr>
          <w:rFonts w:asciiTheme="minorHAnsi" w:hAnsiTheme="minorHAnsi" w:cstheme="minorHAnsi"/>
          <w:b/>
          <w:highlight w:val="cyan"/>
          <w:u w:val="single"/>
        </w:rPr>
        <w:t>a maxim</w:t>
      </w:r>
      <w:r w:rsidRPr="005473FA">
        <w:rPr>
          <w:rFonts w:asciiTheme="minorHAnsi" w:hAnsiTheme="minorHAnsi" w:cstheme="minorHAnsi"/>
          <w:b/>
          <w:u w:val="single"/>
        </w:rPr>
        <w:t xml:space="preserve"> of action </w:t>
      </w:r>
      <w:r w:rsidRPr="009F4360">
        <w:rPr>
          <w:rFonts w:asciiTheme="minorHAnsi" w:hAnsiTheme="minorHAnsi" w:cstheme="minorHAnsi"/>
          <w:b/>
          <w:highlight w:val="cyan"/>
          <w:u w:val="single"/>
        </w:rPr>
        <w:t>that assaults</w:t>
      </w:r>
      <w:r w:rsidRPr="005473FA">
        <w:rPr>
          <w:rFonts w:asciiTheme="minorHAnsi" w:hAnsiTheme="minorHAnsi" w:cstheme="minorHAnsi"/>
          <w:b/>
          <w:u w:val="single"/>
        </w:rPr>
        <w:t xml:space="preserve"> the </w:t>
      </w:r>
      <w:r w:rsidRPr="009F4360">
        <w:rPr>
          <w:rFonts w:asciiTheme="minorHAnsi" w:hAnsiTheme="minorHAnsi" w:cstheme="minorHAnsi"/>
          <w:b/>
          <w:highlight w:val="cyan"/>
          <w:u w:val="single"/>
        </w:rPr>
        <w:t>freedom</w:t>
      </w:r>
      <w:r w:rsidRPr="005473FA">
        <w:rPr>
          <w:rFonts w:asciiTheme="minorHAnsi" w:hAnsiTheme="minorHAnsi" w:cstheme="minorHAnsi"/>
          <w:b/>
          <w:u w:val="single"/>
        </w:rPr>
        <w:t xml:space="preserve"> of others</w:t>
      </w:r>
      <w:r w:rsidRPr="005473FA">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9F4360">
        <w:rPr>
          <w:rFonts w:asciiTheme="minorHAnsi" w:hAnsiTheme="minorHAnsi" w:cstheme="minorHAnsi"/>
          <w:b/>
          <w:highlight w:val="cyan"/>
          <w:u w:val="single"/>
        </w:rPr>
        <w:t>would</w:t>
      </w:r>
      <w:r w:rsidRPr="005473FA">
        <w:rPr>
          <w:rFonts w:asciiTheme="minorHAnsi" w:hAnsiTheme="minorHAnsi" w:cstheme="minorHAnsi"/>
          <w:b/>
          <w:u w:val="single"/>
        </w:rPr>
        <w:t xml:space="preserve"> lie in a practical judgment that </w:t>
      </w:r>
      <w:r w:rsidRPr="009F4360">
        <w:rPr>
          <w:rFonts w:asciiTheme="minorHAnsi" w:hAnsiTheme="minorHAnsi" w:cstheme="minorHAnsi"/>
          <w:b/>
          <w:highlight w:val="cyan"/>
          <w:u w:val="single"/>
        </w:rPr>
        <w:t>deem</w:t>
      </w:r>
      <w:r w:rsidRPr="005473FA">
        <w:rPr>
          <w:rFonts w:asciiTheme="minorHAnsi" w:hAnsiTheme="minorHAnsi" w:cstheme="minorHAnsi"/>
          <w:b/>
          <w:u w:val="single"/>
        </w:rPr>
        <w:t>s</w:t>
      </w:r>
      <w:r w:rsidRPr="009F4360">
        <w:rPr>
          <w:rFonts w:asciiTheme="minorHAnsi" w:hAnsiTheme="minorHAnsi" w:cstheme="minorHAnsi"/>
          <w:b/>
          <w:highlight w:val="cyan"/>
          <w:u w:val="single"/>
        </w:rPr>
        <w:t xml:space="preserve"> it good </w:t>
      </w:r>
      <w:proofErr w:type="gramStart"/>
      <w:r w:rsidRPr="005473FA">
        <w:rPr>
          <w:rFonts w:asciiTheme="minorHAnsi" w:hAnsiTheme="minorHAnsi" w:cstheme="minorHAnsi"/>
          <w:b/>
          <w:u w:val="single"/>
        </w:rPr>
        <w:t>on the whole</w:t>
      </w:r>
      <w:proofErr w:type="gramEnd"/>
      <w:r w:rsidRPr="005473FA">
        <w:rPr>
          <w:rFonts w:asciiTheme="minorHAnsi" w:hAnsiTheme="minorHAnsi" w:cstheme="minorHAnsi"/>
          <w:b/>
          <w:u w:val="single"/>
        </w:rPr>
        <w:t xml:space="preserve"> to act </w:t>
      </w:r>
      <w:r w:rsidRPr="009F4360">
        <w:rPr>
          <w:rFonts w:asciiTheme="minorHAnsi" w:hAnsiTheme="minorHAnsi" w:cstheme="minorHAnsi"/>
          <w:b/>
          <w:highlight w:val="cyan"/>
          <w:u w:val="single"/>
        </w:rPr>
        <w:t>to limit</w:t>
      </w:r>
      <w:r w:rsidRPr="005473FA">
        <w:rPr>
          <w:rFonts w:asciiTheme="minorHAnsi" w:hAnsiTheme="minorHAnsi" w:cstheme="minorHAnsi"/>
          <w:b/>
          <w:u w:val="single"/>
        </w:rPr>
        <w:t xml:space="preserve"> others’ outer </w:t>
      </w:r>
      <w:r w:rsidRPr="009F4360">
        <w:rPr>
          <w:rFonts w:asciiTheme="minorHAnsi" w:hAnsiTheme="minorHAnsi" w:cstheme="minorHAnsi"/>
          <w:b/>
          <w:highlight w:val="cyan"/>
          <w:u w:val="single"/>
        </w:rPr>
        <w:t>freedom</w:t>
      </w:r>
      <w:r w:rsidRPr="005473FA">
        <w:rPr>
          <w:rFonts w:asciiTheme="minorHAnsi" w:hAnsiTheme="minorHAnsi" w:cstheme="minorHAnsi"/>
          <w:sz w:val="14"/>
        </w:rPr>
        <w:t xml:space="preserve">, and hence their self-sufficiency, their capacity to realize their ends, </w:t>
      </w:r>
      <w:r w:rsidRPr="009F4360">
        <w:rPr>
          <w:rFonts w:asciiTheme="minorHAnsi" w:hAnsiTheme="minorHAnsi" w:cstheme="minorHAnsi"/>
          <w:b/>
          <w:highlight w:val="cyan"/>
          <w:u w:val="single"/>
        </w:rPr>
        <w:t>where doing so</w:t>
      </w:r>
      <w:r w:rsidRPr="005473FA">
        <w:rPr>
          <w:rFonts w:asciiTheme="minorHAnsi" w:hAnsiTheme="minorHAnsi" w:cstheme="minorHAnsi"/>
          <w:b/>
          <w:u w:val="single"/>
        </w:rPr>
        <w:t xml:space="preserve"> augments, or </w:t>
      </w:r>
      <w:r w:rsidRPr="009F4360">
        <w:rPr>
          <w:rFonts w:asciiTheme="minorHAnsi" w:hAnsiTheme="minorHAnsi" w:cstheme="minorHAnsi"/>
          <w:b/>
          <w:highlight w:val="cyan"/>
          <w:u w:val="single"/>
        </w:rPr>
        <w:t>extends</w:t>
      </w:r>
      <w:r w:rsidRPr="005473FA">
        <w:rPr>
          <w:rFonts w:asciiTheme="minorHAnsi" w:hAnsiTheme="minorHAnsi" w:cstheme="minorHAnsi"/>
          <w:b/>
          <w:u w:val="single"/>
        </w:rPr>
        <w:t xml:space="preserve">, </w:t>
      </w:r>
      <w:r w:rsidRPr="009F4360">
        <w:rPr>
          <w:rFonts w:asciiTheme="minorHAnsi" w:hAnsiTheme="minorHAnsi" w:cstheme="minorHAnsi"/>
          <w:b/>
          <w:highlight w:val="cyan"/>
          <w:u w:val="single"/>
        </w:rPr>
        <w:t>one’s own outer freedom</w:t>
      </w:r>
      <w:r w:rsidRPr="005473FA">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5473FA">
        <w:rPr>
          <w:rFonts w:asciiTheme="minorHAnsi" w:hAnsiTheme="minorHAnsi" w:cstheme="minorHAnsi"/>
          <w:sz w:val="14"/>
        </w:rPr>
        <w:t>Thus</w:t>
      </w:r>
      <w:proofErr w:type="gramEnd"/>
      <w:r w:rsidRPr="005473FA">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5473FA">
        <w:rPr>
          <w:rFonts w:asciiTheme="minorHAnsi" w:hAnsiTheme="minorHAnsi" w:cstheme="minorHAnsi"/>
          <w:b/>
          <w:u w:val="single"/>
        </w:rPr>
        <w:t xml:space="preserve">all </w:t>
      </w:r>
      <w:r w:rsidRPr="009F4360">
        <w:rPr>
          <w:rFonts w:asciiTheme="minorHAnsi" w:hAnsiTheme="minorHAnsi" w:cstheme="minorHAnsi"/>
          <w:b/>
          <w:highlight w:val="cyan"/>
          <w:u w:val="single"/>
        </w:rPr>
        <w:t>persons are</w:t>
      </w:r>
      <w:r w:rsidRPr="005473FA">
        <w:rPr>
          <w:rFonts w:asciiTheme="minorHAnsi" w:hAnsiTheme="minorHAnsi" w:cstheme="minorHAnsi"/>
          <w:sz w:val="14"/>
        </w:rPr>
        <w:t xml:space="preserve"> on the one hand </w:t>
      </w:r>
      <w:r w:rsidRPr="009F4360">
        <w:rPr>
          <w:rFonts w:asciiTheme="minorHAnsi" w:hAnsiTheme="minorHAnsi" w:cstheme="minorHAnsi"/>
          <w:b/>
          <w:highlight w:val="cyan"/>
          <w:u w:val="single"/>
        </w:rPr>
        <w:t>deeming good both the limitation of others’ freedom and the extension of their own freedom</w:t>
      </w:r>
      <w:r w:rsidRPr="005473FA">
        <w:rPr>
          <w:rFonts w:asciiTheme="minorHAnsi" w:hAnsiTheme="minorHAnsi" w:cstheme="minorHAnsi"/>
          <w:b/>
          <w:u w:val="single"/>
        </w:rPr>
        <w:t>, while</w:t>
      </w:r>
      <w:r w:rsidRPr="005473FA">
        <w:rPr>
          <w:rFonts w:asciiTheme="minorHAnsi" w:hAnsiTheme="minorHAnsi" w:cstheme="minorHAnsi"/>
          <w:sz w:val="14"/>
        </w:rPr>
        <w:t xml:space="preserve"> on the other hand, insofar as they agree with the similar judgments of others, </w:t>
      </w:r>
      <w:r w:rsidRPr="005473FA">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9F4360">
        <w:rPr>
          <w:rFonts w:asciiTheme="minorHAnsi" w:hAnsiTheme="minorHAnsi" w:cstheme="minorHAnsi"/>
          <w:b/>
          <w:highlight w:val="cyan"/>
          <w:u w:val="single"/>
        </w:rPr>
        <w:t>These judgments are inconsistent</w:t>
      </w:r>
      <w:r w:rsidRPr="005473FA">
        <w:rPr>
          <w:rFonts w:asciiTheme="minorHAnsi" w:hAnsiTheme="minorHAnsi" w:cstheme="minorHAnsi"/>
          <w:sz w:val="14"/>
        </w:rPr>
        <w:t xml:space="preserve"> insofar as the extension of a person’s outer freedom is incompatible with the limitation of that same freedom.</w:t>
      </w:r>
    </w:p>
    <w:p w14:paraId="70CCEA39" w14:textId="77777777" w:rsidR="00C10F3B" w:rsidRPr="005473FA" w:rsidRDefault="00C10F3B" w:rsidP="00C10F3B">
      <w:pPr>
        <w:rPr>
          <w:rFonts w:asciiTheme="minorHAnsi" w:hAnsiTheme="minorHAnsi" w:cstheme="minorHAnsi"/>
        </w:rPr>
      </w:pPr>
    </w:p>
    <w:p w14:paraId="004278D5" w14:textId="77777777" w:rsidR="00C10F3B" w:rsidRPr="005473FA" w:rsidRDefault="00C10F3B" w:rsidP="00C10F3B">
      <w:pPr>
        <w:pStyle w:val="Heading4"/>
        <w:spacing w:line="276" w:lineRule="auto"/>
        <w:rPr>
          <w:rFonts w:asciiTheme="minorHAnsi" w:hAnsiTheme="minorHAnsi" w:cstheme="minorHAnsi"/>
        </w:rPr>
      </w:pPr>
      <w:r w:rsidRPr="005473FA">
        <w:rPr>
          <w:rFonts w:asciiTheme="minorHAnsi" w:hAnsiTheme="minorHAnsi" w:cstheme="minorHAnsi"/>
        </w:rPr>
        <w:lastRenderedPageBreak/>
        <w:t>[2] Inescapability – the exercise of practical rationality requires that one regards practical rationality as intrinsically good – that justifies a right to freedom.</w:t>
      </w:r>
    </w:p>
    <w:p w14:paraId="11223B0E" w14:textId="77777777" w:rsidR="00C10F3B" w:rsidRPr="005473FA" w:rsidRDefault="00C10F3B" w:rsidP="00C10F3B">
      <w:pPr>
        <w:rPr>
          <w:rFonts w:asciiTheme="minorHAnsi" w:hAnsiTheme="minorHAnsi" w:cstheme="minorHAnsi"/>
        </w:rPr>
      </w:pPr>
      <w:r w:rsidRPr="005473FA">
        <w:rPr>
          <w:rStyle w:val="Style13ptBold"/>
          <w:rFonts w:asciiTheme="minorHAnsi" w:hAnsiTheme="minorHAnsi" w:cstheme="minorHAnsi"/>
        </w:rPr>
        <w:t xml:space="preserve">Wood 07 </w:t>
      </w:r>
      <w:r w:rsidRPr="005473FA">
        <w:rPr>
          <w:rFonts w:asciiTheme="minorHAnsi" w:hAnsiTheme="minorHAnsi" w:cstheme="minorHAnsi"/>
        </w:rPr>
        <w:t>[Allen W. Wood, (Stanford University, California) "Kantian Ethics" Cambridge University Press, 2007, https://www.cambridge.org/core/books/kantian-ethics/769B8CD9FCC74DB6870189AE1645FAC8, DOA:8-12-2020 // WWBW]</w:t>
      </w:r>
    </w:p>
    <w:p w14:paraId="694039FD" w14:textId="77777777" w:rsidR="00C10F3B" w:rsidRPr="005473FA" w:rsidRDefault="00C10F3B" w:rsidP="00C10F3B">
      <w:pPr>
        <w:rPr>
          <w:rFonts w:asciiTheme="minorHAnsi" w:hAnsiTheme="minorHAnsi" w:cstheme="minorHAnsi"/>
          <w:b/>
          <w:u w:val="single"/>
        </w:rPr>
      </w:pPr>
      <w:r w:rsidRPr="005473FA">
        <w:rPr>
          <w:rFonts w:asciiTheme="minorHAnsi" w:hAnsiTheme="minorHAnsi" w:cstheme="minorHAnsi"/>
          <w:sz w:val="16"/>
        </w:rPr>
        <w:t xml:space="preserve">Kant holds that </w:t>
      </w:r>
      <w:r w:rsidRPr="009F4360">
        <w:rPr>
          <w:rFonts w:asciiTheme="minorHAnsi" w:hAnsiTheme="minorHAnsi" w:cstheme="minorHAnsi"/>
          <w:b/>
          <w:highlight w:val="cyan"/>
          <w:u w:val="single"/>
        </w:rPr>
        <w:t>the most basic act through which people exercise</w:t>
      </w:r>
      <w:r w:rsidRPr="005473FA">
        <w:rPr>
          <w:rFonts w:asciiTheme="minorHAnsi" w:hAnsiTheme="minorHAnsi" w:cstheme="minorHAnsi"/>
          <w:b/>
          <w:u w:val="single"/>
        </w:rPr>
        <w:t xml:space="preserve"> their </w:t>
      </w:r>
      <w:r w:rsidRPr="009F4360">
        <w:rPr>
          <w:rFonts w:asciiTheme="minorHAnsi" w:hAnsiTheme="minorHAnsi" w:cstheme="minorHAnsi"/>
          <w:b/>
          <w:highlight w:val="cyan"/>
          <w:u w:val="single"/>
        </w:rPr>
        <w:t>practical rationality is</w:t>
      </w:r>
      <w:r w:rsidRPr="005473FA">
        <w:rPr>
          <w:rFonts w:asciiTheme="minorHAnsi" w:hAnsiTheme="minorHAnsi" w:cstheme="minorHAnsi"/>
          <w:b/>
          <w:u w:val="single"/>
        </w:rPr>
        <w:t xml:space="preserve"> that of </w:t>
      </w:r>
      <w:r w:rsidRPr="009F4360">
        <w:rPr>
          <w:rFonts w:asciiTheme="minorHAnsi" w:hAnsiTheme="minorHAnsi" w:cstheme="minorHAnsi"/>
          <w:b/>
          <w:highlight w:val="cyan"/>
          <w:u w:val="single"/>
        </w:rPr>
        <w:t>setting an end</w:t>
      </w:r>
      <w:r w:rsidRPr="005473FA">
        <w:rPr>
          <w:rFonts w:asciiTheme="minorHAnsi" w:hAnsiTheme="minorHAnsi" w:cstheme="minorHAnsi"/>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5473FA">
        <w:rPr>
          <w:rFonts w:asciiTheme="minorHAnsi" w:hAnsiTheme="minorHAnsi" w:cstheme="minorHAnsi"/>
          <w:sz w:val="16"/>
        </w:rPr>
        <w:t>whether or not</w:t>
      </w:r>
      <w:proofErr w:type="gramEnd"/>
      <w:r w:rsidRPr="005473FA">
        <w:rPr>
          <w:rFonts w:asciiTheme="minorHAnsi" w:hAnsiTheme="minorHAnsi" w:cstheme="minorHAnsi"/>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9F4360">
        <w:rPr>
          <w:rFonts w:asciiTheme="minorHAnsi" w:hAnsiTheme="minorHAnsi" w:cstheme="minorHAnsi"/>
          <w:b/>
          <w:highlight w:val="cyan"/>
          <w:u w:val="single"/>
        </w:rPr>
        <w:t>any being which sets itself ends is committed</w:t>
      </w:r>
      <w:r w:rsidRPr="005473FA">
        <w:rPr>
          <w:rFonts w:asciiTheme="minorHAnsi" w:hAnsiTheme="minorHAnsi" w:cstheme="minorHAnsi"/>
          <w:b/>
          <w:u w:val="single"/>
        </w:rPr>
        <w:t xml:space="preserve"> to regarding its end as good in this sense, </w:t>
      </w:r>
      <w:proofErr w:type="gramStart"/>
      <w:r w:rsidRPr="005473FA">
        <w:rPr>
          <w:rFonts w:asciiTheme="minorHAnsi" w:hAnsiTheme="minorHAnsi" w:cstheme="minorHAnsi"/>
          <w:b/>
          <w:u w:val="single"/>
        </w:rPr>
        <w:t>and also</w:t>
      </w:r>
      <w:proofErr w:type="gramEnd"/>
      <w:r w:rsidRPr="005473FA">
        <w:rPr>
          <w:rFonts w:asciiTheme="minorHAnsi" w:hAnsiTheme="minorHAnsi" w:cstheme="minorHAnsi"/>
          <w:b/>
          <w:u w:val="single"/>
        </w:rPr>
        <w:t xml:space="preserve"> </w:t>
      </w:r>
      <w:r w:rsidRPr="009F4360">
        <w:rPr>
          <w:rFonts w:asciiTheme="minorHAnsi" w:hAnsiTheme="minorHAnsi" w:cstheme="minorHAnsi"/>
          <w:b/>
          <w:highlight w:val="cyan"/>
          <w:u w:val="single"/>
        </w:rPr>
        <w:t>to regarding the goodness of its end as what also makes application of the means good</w:t>
      </w:r>
      <w:r w:rsidRPr="005473FA">
        <w:rPr>
          <w:rFonts w:asciiTheme="minorHAnsi" w:hAnsiTheme="minorHAnsi" w:cstheme="minorHAnsi"/>
          <w:b/>
          <w:u w:val="single"/>
        </w:rPr>
        <w:t xml:space="preserve"> – that is, rationally required independently of any inclination to apply it.</w:t>
      </w:r>
      <w:r w:rsidRPr="005473FA">
        <w:rPr>
          <w:rFonts w:asciiTheme="minorHAnsi" w:hAnsiTheme="minorHAnsi" w:cstheme="minorHAnsi"/>
          <w:sz w:val="16"/>
        </w:rPr>
        <w:t xml:space="preserve"> The act of setting an end, therefore, must be taken as committing you to represent some other act (the act of applying the means) as good. In doing all this, however, </w:t>
      </w:r>
      <w:r w:rsidRPr="009F4360">
        <w:rPr>
          <w:rFonts w:asciiTheme="minorHAnsi" w:hAnsiTheme="minorHAnsi" w:cstheme="minorHAnsi"/>
          <w:b/>
          <w:highlight w:val="cyan"/>
          <w:u w:val="single"/>
        </w:rPr>
        <w:t>the rational being must also necessarily regard its own rational capacities as authoritative for what is good</w:t>
      </w:r>
      <w:r w:rsidRPr="005473FA">
        <w:rPr>
          <w:rFonts w:asciiTheme="minorHAnsi" w:hAnsiTheme="minorHAnsi" w:cstheme="minorHAnsi"/>
          <w:b/>
          <w:u w:val="single"/>
        </w:rPr>
        <w:t xml:space="preserve"> in general.</w:t>
      </w:r>
      <w:r w:rsidRPr="005473FA">
        <w:rPr>
          <w:rFonts w:asciiTheme="minorHAnsi" w:hAnsiTheme="minorHAnsi" w:cstheme="minorHAnsi"/>
          <w:sz w:val="16"/>
        </w:rPr>
        <w:t xml:space="preserve"> For it treats these capacities as capable of determining which ends are good, and at the same time as grounding the goodness of the means taken toward those good ends. But </w:t>
      </w:r>
      <w:r w:rsidRPr="005473FA">
        <w:rPr>
          <w:rFonts w:asciiTheme="minorHAnsi" w:hAnsiTheme="minorHAnsi" w:cstheme="minorHAnsi"/>
          <w:b/>
          <w:u w:val="single"/>
        </w:rPr>
        <w:t xml:space="preserve">to regard one’s capacities in this way is also to take a certain attitude toward oneself as the being that has and exercises those capacities. </w:t>
      </w:r>
      <w:r w:rsidRPr="005473FA">
        <w:rPr>
          <w:rFonts w:asciiTheme="minorHAnsi" w:hAnsiTheme="minorHAnsi" w:cstheme="minorHAnsi"/>
          <w:sz w:val="16"/>
        </w:rPr>
        <w:t xml:space="preserve">It is to esteem oneself – </w:t>
      </w:r>
      <w:proofErr w:type="gramStart"/>
      <w:r w:rsidRPr="005473FA">
        <w:rPr>
          <w:rFonts w:asciiTheme="minorHAnsi" w:hAnsiTheme="minorHAnsi" w:cstheme="minorHAnsi"/>
          <w:sz w:val="16"/>
        </w:rPr>
        <w:t>and also</w:t>
      </w:r>
      <w:proofErr w:type="gramEnd"/>
      <w:r w:rsidRPr="005473FA">
        <w:rPr>
          <w:rFonts w:asciiTheme="minorHAnsi" w:hAnsiTheme="minorHAnsi" w:cstheme="minorHAnsi"/>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9F4360">
        <w:rPr>
          <w:rFonts w:asciiTheme="minorHAnsi" w:hAnsiTheme="minorHAnsi" w:cstheme="minorHAnsi"/>
          <w:b/>
          <w:highlight w:val="cyan"/>
          <w:u w:val="single"/>
        </w:rPr>
        <w:t>that capacity through which we can represent</w:t>
      </w:r>
      <w:r w:rsidRPr="005473FA">
        <w:rPr>
          <w:rFonts w:asciiTheme="minorHAnsi" w:hAnsiTheme="minorHAnsi" w:cstheme="minorHAnsi"/>
          <w:b/>
          <w:u w:val="single"/>
        </w:rPr>
        <w:t xml:space="preserve"> the very idea of </w:t>
      </w:r>
      <w:r w:rsidRPr="009F4360">
        <w:rPr>
          <w:rFonts w:asciiTheme="minorHAnsi" w:hAnsiTheme="minorHAnsi" w:cstheme="minorHAnsi"/>
          <w:b/>
          <w:highlight w:val="cyan"/>
          <w:u w:val="single"/>
        </w:rPr>
        <w:t>something as good</w:t>
      </w:r>
      <w:r w:rsidRPr="005473FA">
        <w:rPr>
          <w:rFonts w:asciiTheme="minorHAnsi" w:hAnsiTheme="minorHAnsi" w:cstheme="minorHAnsi"/>
          <w:b/>
          <w:u w:val="single"/>
        </w:rPr>
        <w:t xml:space="preserve"> both as end and as means is not represented merely as the object of a contingent inclination, nor is it represented as good only as a means. It </w:t>
      </w:r>
      <w:r w:rsidRPr="009F4360">
        <w:rPr>
          <w:rFonts w:asciiTheme="minorHAnsi" w:hAnsiTheme="minorHAnsi" w:cstheme="minorHAnsi"/>
          <w:b/>
          <w:highlight w:val="cyan"/>
          <w:u w:val="single"/>
        </w:rPr>
        <w:t>must be</w:t>
      </w:r>
      <w:r w:rsidRPr="005473FA">
        <w:rPr>
          <w:rFonts w:asciiTheme="minorHAnsi" w:hAnsiTheme="minorHAnsi" w:cstheme="minorHAnsi"/>
          <w:b/>
          <w:u w:val="single"/>
        </w:rPr>
        <w:t xml:space="preserve"> esteemed as </w:t>
      </w:r>
      <w:r w:rsidRPr="009F4360">
        <w:rPr>
          <w:rFonts w:asciiTheme="minorHAnsi" w:hAnsiTheme="minorHAnsi" w:cstheme="minorHAnsi"/>
          <w:b/>
          <w:highlight w:val="cyan"/>
          <w:u w:val="single"/>
        </w:rPr>
        <w:t>unconditionally good</w:t>
      </w:r>
      <w:r w:rsidRPr="005473FA">
        <w:rPr>
          <w:rFonts w:asciiTheme="minorHAnsi" w:hAnsiTheme="minorHAnsi" w:cstheme="minorHAnsi"/>
          <w:b/>
          <w:u w:val="single"/>
        </w:rPr>
        <w:t xml:space="preserve">, as an </w:t>
      </w:r>
      <w:proofErr w:type="gramStart"/>
      <w:r w:rsidRPr="005473FA">
        <w:rPr>
          <w:rFonts w:asciiTheme="minorHAnsi" w:hAnsiTheme="minorHAnsi" w:cstheme="minorHAnsi"/>
          <w:b/>
          <w:u w:val="single"/>
        </w:rPr>
        <w:t>end in itself</w:t>
      </w:r>
      <w:proofErr w:type="gramEnd"/>
      <w:r w:rsidRPr="005473FA">
        <w:rPr>
          <w:rFonts w:asciiTheme="minorHAnsi" w:hAnsiTheme="minorHAnsi" w:cstheme="minorHAnsi"/>
          <w:b/>
          <w:u w:val="single"/>
        </w:rPr>
        <w:t>.</w:t>
      </w:r>
      <w:r w:rsidRPr="005473FA">
        <w:rPr>
          <w:rFonts w:asciiTheme="minorHAnsi" w:hAnsiTheme="minorHAnsi" w:cstheme="minorHAnsi"/>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473FA">
        <w:rPr>
          <w:rFonts w:asciiTheme="minorHAnsi" w:hAnsiTheme="minorHAnsi" w:cstheme="minorHAnsi"/>
          <w:b/>
          <w:u w:val="single"/>
        </w:rPr>
        <w:t xml:space="preserve">the rational nature in every person is an end </w:t>
      </w:r>
      <w:proofErr w:type="gramStart"/>
      <w:r w:rsidRPr="005473FA">
        <w:rPr>
          <w:rFonts w:asciiTheme="minorHAnsi" w:hAnsiTheme="minorHAnsi" w:cstheme="minorHAnsi"/>
          <w:b/>
          <w:u w:val="single"/>
        </w:rPr>
        <w:t>in itself whether</w:t>
      </w:r>
      <w:proofErr w:type="gramEnd"/>
      <w:r w:rsidRPr="005473FA">
        <w:rPr>
          <w:rFonts w:asciiTheme="minorHAnsi" w:hAnsiTheme="minorHAnsi" w:cstheme="minorHAnsi"/>
          <w:b/>
          <w:u w:val="single"/>
        </w:rPr>
        <w:t xml:space="preserve"> the person is morally good or bad.</w:t>
      </w:r>
    </w:p>
    <w:p w14:paraId="5FFD8611" w14:textId="77777777" w:rsidR="00C10F3B" w:rsidRPr="005473FA" w:rsidRDefault="00C10F3B" w:rsidP="00C10F3B">
      <w:pPr>
        <w:rPr>
          <w:rFonts w:asciiTheme="minorHAnsi" w:hAnsiTheme="minorHAnsi" w:cstheme="minorHAnsi"/>
        </w:rPr>
      </w:pPr>
    </w:p>
    <w:p w14:paraId="1C0D2075" w14:textId="77777777" w:rsidR="00C10F3B" w:rsidRPr="005473FA" w:rsidRDefault="00C10F3B" w:rsidP="00C10F3B">
      <w:pPr>
        <w:pStyle w:val="Heading4"/>
        <w:spacing w:line="276" w:lineRule="auto"/>
        <w:rPr>
          <w:rFonts w:asciiTheme="minorHAnsi" w:hAnsiTheme="minorHAnsi" w:cstheme="minorHAnsi"/>
        </w:rPr>
      </w:pPr>
      <w:r w:rsidRPr="005473FA">
        <w:rPr>
          <w:rFonts w:asciiTheme="minorHAnsi" w:hAnsiTheme="minorHAnsi" w:cstheme="minorHAnsi"/>
        </w:rPr>
        <w:t>[3] Value theory – the existence of extrinsic goodness requires unconditional human worth.</w:t>
      </w:r>
    </w:p>
    <w:p w14:paraId="3EA2D9A8" w14:textId="77777777" w:rsidR="00C10F3B" w:rsidRPr="005473FA" w:rsidRDefault="00C10F3B" w:rsidP="00C10F3B">
      <w:pPr>
        <w:spacing w:line="276" w:lineRule="auto"/>
        <w:rPr>
          <w:rFonts w:asciiTheme="minorHAnsi" w:hAnsiTheme="minorHAnsi" w:cstheme="minorHAnsi"/>
        </w:rPr>
      </w:pPr>
      <w:r w:rsidRPr="005473FA">
        <w:rPr>
          <w:rStyle w:val="Style13ptBold"/>
          <w:rFonts w:asciiTheme="minorHAnsi" w:hAnsiTheme="minorHAnsi" w:cstheme="minorHAnsi"/>
        </w:rPr>
        <w:t>Korsgaard 83</w:t>
      </w:r>
      <w:r w:rsidRPr="005473FA">
        <w:rPr>
          <w:rFonts w:asciiTheme="minorHAnsi" w:hAnsiTheme="minorHAnsi" w:cstheme="minorHAnsi"/>
        </w:rPr>
        <w:t xml:space="preserve"> (Christine M., “Two Distinctions in Goodness,” The Philosophical Review Vol. 92, No. 2 (</w:t>
      </w:r>
      <w:proofErr w:type="gramStart"/>
      <w:r w:rsidRPr="005473FA">
        <w:rPr>
          <w:rFonts w:asciiTheme="minorHAnsi" w:hAnsiTheme="minorHAnsi" w:cstheme="minorHAnsi"/>
        </w:rPr>
        <w:t>Apr.,</w:t>
      </w:r>
      <w:proofErr w:type="gramEnd"/>
      <w:r w:rsidRPr="005473FA">
        <w:rPr>
          <w:rFonts w:asciiTheme="minorHAnsi" w:hAnsiTheme="minorHAnsi" w:cstheme="minorHAnsi"/>
        </w:rPr>
        <w:t xml:space="preserve"> 1983), pp. 169-195, JSTOR) OS</w:t>
      </w:r>
    </w:p>
    <w:p w14:paraId="0884E1DE" w14:textId="77777777" w:rsidR="00C10F3B" w:rsidRPr="005473FA" w:rsidRDefault="00C10F3B" w:rsidP="00C10F3B">
      <w:pPr>
        <w:spacing w:line="276" w:lineRule="auto"/>
        <w:rPr>
          <w:rFonts w:asciiTheme="minorHAnsi" w:hAnsiTheme="minorHAnsi" w:cstheme="minorHAnsi"/>
          <w:sz w:val="14"/>
        </w:rPr>
      </w:pPr>
      <w:r w:rsidRPr="005473FA">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9F4360">
        <w:rPr>
          <w:rStyle w:val="StyleUnderline"/>
          <w:rFonts w:asciiTheme="minorHAnsi" w:hAnsiTheme="minorHAnsi" w:cstheme="minorHAnsi"/>
          <w:highlight w:val="cyan"/>
        </w:rPr>
        <w:t>when a rational being</w:t>
      </w:r>
      <w:r w:rsidRPr="005473FA">
        <w:rPr>
          <w:rStyle w:val="StyleUnderline"/>
          <w:rFonts w:asciiTheme="minorHAnsi" w:hAnsiTheme="minorHAnsi" w:cstheme="minorHAnsi"/>
        </w:rPr>
        <w:t xml:space="preserve"> makes a choice or </w:t>
      </w:r>
      <w:r w:rsidRPr="009F4360">
        <w:rPr>
          <w:rStyle w:val="StyleUnderline"/>
          <w:rFonts w:asciiTheme="minorHAnsi" w:hAnsiTheme="minorHAnsi" w:cstheme="minorHAnsi"/>
          <w:highlight w:val="cyan"/>
        </w:rPr>
        <w:t xml:space="preserve">undertakes an action, </w:t>
      </w:r>
      <w:r w:rsidRPr="005473FA">
        <w:rPr>
          <w:rStyle w:val="StyleUnderline"/>
          <w:rFonts w:asciiTheme="minorHAnsi" w:hAnsiTheme="minorHAnsi" w:cstheme="minorHAnsi"/>
        </w:rPr>
        <w:t xml:space="preserve">he or </w:t>
      </w:r>
      <w:r w:rsidRPr="009F4360">
        <w:rPr>
          <w:rStyle w:val="StyleUnderline"/>
          <w:rFonts w:asciiTheme="minorHAnsi" w:hAnsiTheme="minorHAnsi" w:cstheme="minorHAnsi"/>
          <w:highlight w:val="cyan"/>
        </w:rPr>
        <w:t>she supposes the object to be good</w:t>
      </w:r>
      <w:r w:rsidRPr="005473FA">
        <w:rPr>
          <w:rStyle w:val="StyleUnderline"/>
          <w:rFonts w:asciiTheme="minorHAnsi" w:hAnsiTheme="minorHAnsi" w:cstheme="minorHAnsi"/>
        </w:rPr>
        <w:t>, and its pursuit to be justified</w:t>
      </w:r>
      <w:r w:rsidRPr="005473FA">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473FA">
        <w:rPr>
          <w:rStyle w:val="StyleUnderline"/>
          <w:rFonts w:asciiTheme="minorHAnsi" w:hAnsiTheme="minorHAnsi" w:cstheme="minorHAnsi"/>
        </w:rPr>
        <w:t>In order for</w:t>
      </w:r>
      <w:proofErr w:type="gramEnd"/>
      <w:r w:rsidRPr="005473FA">
        <w:rPr>
          <w:rStyle w:val="StyleUnderline"/>
          <w:rFonts w:asciiTheme="minorHAnsi" w:hAnsiTheme="minorHAnsi" w:cstheme="minorHAnsi"/>
        </w:rPr>
        <w:t xml:space="preserve"> there to be any objectively good ends, however, </w:t>
      </w:r>
      <w:r w:rsidRPr="009F4360">
        <w:rPr>
          <w:rStyle w:val="StyleUnderline"/>
          <w:rFonts w:asciiTheme="minorHAnsi" w:hAnsiTheme="minorHAnsi" w:cstheme="minorHAnsi"/>
          <w:highlight w:val="cyan"/>
        </w:rPr>
        <w:t>there must be something that is unconditionally good and so can serve as a sufficient condition of their goodness</w:t>
      </w:r>
      <w:r w:rsidRPr="005473FA">
        <w:rPr>
          <w:rFonts w:asciiTheme="minorHAnsi" w:hAnsiTheme="minorHAnsi" w:cstheme="minorHAnsi"/>
          <w:sz w:val="14"/>
        </w:rPr>
        <w:t xml:space="preserve">. Kant considers what this might be: </w:t>
      </w:r>
      <w:r w:rsidRPr="009F4360">
        <w:rPr>
          <w:rStyle w:val="StyleUnderline"/>
          <w:rFonts w:asciiTheme="minorHAnsi" w:hAnsiTheme="minorHAnsi" w:cstheme="minorHAnsi"/>
          <w:highlight w:val="cyan"/>
        </w:rPr>
        <w:t>it cannot be an object of inclination</w:t>
      </w:r>
      <w:r w:rsidRPr="005473FA">
        <w:rPr>
          <w:rFonts w:asciiTheme="minorHAnsi" w:hAnsiTheme="minorHAnsi" w:cstheme="minorHAnsi"/>
          <w:sz w:val="14"/>
        </w:rPr>
        <w:t>, for those have only a conditional worth, "</w:t>
      </w:r>
      <w:r w:rsidRPr="009F4360">
        <w:rPr>
          <w:rStyle w:val="StyleUnderline"/>
          <w:rFonts w:asciiTheme="minorHAnsi" w:hAnsiTheme="minorHAnsi" w:cstheme="minorHAnsi"/>
          <w:highlight w:val="cyan"/>
        </w:rPr>
        <w:t>for if the inclinations and the needs founded on them did not exist, their object would be without worth</w:t>
      </w:r>
      <w:r w:rsidRPr="005473FA">
        <w:rPr>
          <w:rFonts w:asciiTheme="minorHAnsi" w:hAnsiTheme="minorHAnsi" w:cstheme="minorHAnsi"/>
          <w:sz w:val="14"/>
        </w:rPr>
        <w:t xml:space="preserve">" (G 46/428). It cannot be the inclinations themselves because a rational being would rather be free from them. Nor can it be </w:t>
      </w:r>
      <w:r w:rsidRPr="005473FA">
        <w:rPr>
          <w:rFonts w:asciiTheme="minorHAnsi" w:hAnsiTheme="minorHAnsi" w:cstheme="minorHAnsi"/>
          <w:sz w:val="14"/>
        </w:rPr>
        <w:lastRenderedPageBreak/>
        <w:t xml:space="preserve">external things, which serve only as means. So, Kant asserts, </w:t>
      </w:r>
      <w:r w:rsidRPr="009F4360">
        <w:rPr>
          <w:rStyle w:val="StyleUnderline"/>
          <w:rFonts w:asciiTheme="minorHAnsi" w:hAnsiTheme="minorHAnsi" w:cstheme="minorHAnsi"/>
          <w:highlight w:val="cyan"/>
        </w:rPr>
        <w:t>the unconditionally valuable thing must be "humanity"</w:t>
      </w:r>
      <w:r w:rsidRPr="005473FA">
        <w:rPr>
          <w:rFonts w:asciiTheme="minorHAnsi" w:hAnsiTheme="minorHAnsi" w:cstheme="minorHAnsi"/>
          <w:sz w:val="14"/>
        </w:rPr>
        <w:t xml:space="preserve"> or "rational nature," which he defines as "the power set to an end" (G 56/437 and DV 51/392). Kant explains that </w:t>
      </w:r>
      <w:r w:rsidRPr="009F4360">
        <w:rPr>
          <w:rStyle w:val="StyleUnderline"/>
          <w:rFonts w:asciiTheme="minorHAnsi" w:hAnsiTheme="minorHAnsi" w:cstheme="minorHAnsi"/>
          <w:highlight w:val="cyan"/>
        </w:rPr>
        <w:t xml:space="preserve">regarding your existence as a rational being as an end </w:t>
      </w:r>
      <w:proofErr w:type="gramStart"/>
      <w:r w:rsidRPr="009F4360">
        <w:rPr>
          <w:rStyle w:val="StyleUnderline"/>
          <w:rFonts w:asciiTheme="minorHAnsi" w:hAnsiTheme="minorHAnsi" w:cstheme="minorHAnsi"/>
          <w:highlight w:val="cyan"/>
        </w:rPr>
        <w:t>in itself is</w:t>
      </w:r>
      <w:proofErr w:type="gramEnd"/>
      <w:r w:rsidRPr="009F4360">
        <w:rPr>
          <w:rStyle w:val="StyleUnderline"/>
          <w:rFonts w:asciiTheme="minorHAnsi" w:hAnsiTheme="minorHAnsi" w:cstheme="minorHAnsi"/>
          <w:highlight w:val="cyan"/>
        </w:rPr>
        <w:t xml:space="preserve"> a "</w:t>
      </w:r>
      <w:r w:rsidRPr="009F4360">
        <w:rPr>
          <w:rStyle w:val="Emphasis"/>
          <w:rFonts w:asciiTheme="minorHAnsi" w:hAnsiTheme="minorHAnsi" w:cstheme="minorHAnsi"/>
          <w:highlight w:val="cyan"/>
        </w:rPr>
        <w:t>subjective principle of human action</w:t>
      </w:r>
      <w:r w:rsidRPr="005473FA">
        <w:rPr>
          <w:rStyle w:val="StyleUnderline"/>
          <w:rFonts w:asciiTheme="minorHAnsi" w:hAnsiTheme="minorHAnsi" w:cstheme="minorHAnsi"/>
        </w:rPr>
        <w:t>."</w:t>
      </w:r>
      <w:r w:rsidRPr="005473FA">
        <w:rPr>
          <w:rFonts w:asciiTheme="minorHAnsi" w:hAnsiTheme="minorHAnsi" w:cstheme="minorHAnsi"/>
          <w:sz w:val="14"/>
        </w:rPr>
        <w:t xml:space="preserve"> By this I understand him to mean that </w:t>
      </w:r>
      <w:r w:rsidRPr="009F4360">
        <w:rPr>
          <w:rStyle w:val="StyleUnderline"/>
          <w:rFonts w:asciiTheme="minorHAnsi" w:hAnsiTheme="minorHAnsi" w:cstheme="minorHAnsi"/>
          <w:highlight w:val="cyan"/>
        </w:rPr>
        <w:t>we must regard ourselves as capable of conferring value</w:t>
      </w:r>
      <w:r w:rsidRPr="005473FA">
        <w:rPr>
          <w:rStyle w:val="StyleUnderline"/>
          <w:rFonts w:asciiTheme="minorHAnsi" w:hAnsiTheme="minorHAnsi" w:cstheme="minorHAnsi"/>
        </w:rPr>
        <w:t xml:space="preserve"> upon the objects of our choice, the ends that we set, because we must regard our ends as good</w:t>
      </w:r>
      <w:r w:rsidRPr="005473FA">
        <w:rPr>
          <w:rFonts w:asciiTheme="minorHAnsi" w:hAnsiTheme="minorHAnsi" w:cstheme="minorHAnsi"/>
          <w:sz w:val="14"/>
        </w:rPr>
        <w:t xml:space="preserve">. But since "every other rational being thinks of his existence by the same rational ground which holds also for myself' (G 47/429), </w:t>
      </w:r>
      <w:r w:rsidRPr="009F4360">
        <w:rPr>
          <w:rStyle w:val="StyleUnderline"/>
          <w:rFonts w:asciiTheme="minorHAnsi" w:hAnsiTheme="minorHAnsi" w:cstheme="minorHAnsi"/>
          <w:highlight w:val="cyan"/>
        </w:rPr>
        <w:t>we must regard others</w:t>
      </w:r>
      <w:r w:rsidRPr="005473FA">
        <w:rPr>
          <w:rStyle w:val="StyleUnderline"/>
          <w:rFonts w:asciiTheme="minorHAnsi" w:hAnsiTheme="minorHAnsi" w:cstheme="minorHAnsi"/>
        </w:rPr>
        <w:t xml:space="preserve"> as capable of conferring value by reason of their rational choices and so </w:t>
      </w:r>
      <w:r w:rsidRPr="009F4360">
        <w:rPr>
          <w:rStyle w:val="StyleUnderline"/>
          <w:rFonts w:asciiTheme="minorHAnsi" w:hAnsiTheme="minorHAnsi" w:cstheme="minorHAnsi"/>
          <w:highlight w:val="cyan"/>
        </w:rPr>
        <w:t>also as ends in themselves</w:t>
      </w:r>
      <w:r w:rsidRPr="005473FA">
        <w:rPr>
          <w:rFonts w:asciiTheme="minorHAnsi" w:hAnsiTheme="minorHAnsi" w:cstheme="minorHAnsi"/>
          <w:sz w:val="14"/>
        </w:rPr>
        <w:t xml:space="preserve">. Treating another as an end </w:t>
      </w:r>
      <w:proofErr w:type="gramStart"/>
      <w:r w:rsidRPr="005473FA">
        <w:rPr>
          <w:rFonts w:asciiTheme="minorHAnsi" w:hAnsiTheme="minorHAnsi" w:cstheme="minorHAnsi"/>
          <w:sz w:val="14"/>
        </w:rPr>
        <w:t>in itself thus</w:t>
      </w:r>
      <w:proofErr w:type="gramEnd"/>
      <w:r w:rsidRPr="005473FA">
        <w:rPr>
          <w:rFonts w:asciiTheme="minorHAnsi" w:hAnsiTheme="minorHAnsi" w:cstheme="minorHAnsi"/>
          <w:sz w:val="14"/>
        </w:rPr>
        <w:t xml:space="preserve"> involves making that person's ends as far as possible your own (G 49/430). </w:t>
      </w:r>
      <w:r w:rsidRPr="005473FA">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5473FA">
        <w:rPr>
          <w:rFonts w:asciiTheme="minorHAnsi" w:hAnsiTheme="minorHAnsi" w:cstheme="minorHAnsi"/>
          <w:sz w:val="14"/>
        </w:rPr>
        <w:t xml:space="preserve"> in the sense that every rational being has a reason to promote or realize them. For this </w:t>
      </w:r>
      <w:proofErr w:type="gramStart"/>
      <w:r w:rsidRPr="005473FA">
        <w:rPr>
          <w:rFonts w:asciiTheme="minorHAnsi" w:hAnsiTheme="minorHAnsi" w:cstheme="minorHAnsi"/>
          <w:sz w:val="14"/>
        </w:rPr>
        <w:t>reason</w:t>
      </w:r>
      <w:proofErr w:type="gramEnd"/>
      <w:r w:rsidRPr="005473FA">
        <w:rPr>
          <w:rFonts w:asciiTheme="minorHAnsi" w:hAnsiTheme="minorHAnsi" w:cstheme="minorHAnsi"/>
          <w:sz w:val="14"/>
        </w:rPr>
        <w:t xml:space="preserve"> it is our duty to promote the happiness of others-the ends that they choose-and, in general, to make the highest good our end.</w:t>
      </w:r>
    </w:p>
    <w:p w14:paraId="6CD9C156" w14:textId="77777777" w:rsidR="00C10F3B" w:rsidRPr="005473FA" w:rsidRDefault="00C10F3B" w:rsidP="00C10F3B">
      <w:pPr>
        <w:rPr>
          <w:rFonts w:asciiTheme="minorHAnsi" w:hAnsiTheme="minorHAnsi" w:cstheme="minorHAnsi"/>
        </w:rPr>
      </w:pPr>
    </w:p>
    <w:p w14:paraId="78DAE937"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Impact calculus – </w:t>
      </w:r>
    </w:p>
    <w:p w14:paraId="0131CF42"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6EE8B638"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70A378BB"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This means if their theory doesn’t provide an account of how the state </w:t>
      </w:r>
      <w:proofErr w:type="gramStart"/>
      <w:r w:rsidRPr="005473FA">
        <w:rPr>
          <w:rFonts w:asciiTheme="minorHAnsi" w:hAnsiTheme="minorHAnsi" w:cstheme="minorHAnsi"/>
        </w:rPr>
        <w:t>functions</w:t>
      </w:r>
      <w:proofErr w:type="gramEnd"/>
      <w:r w:rsidRPr="005473FA">
        <w:rPr>
          <w:rFonts w:asciiTheme="minorHAnsi" w:hAnsiTheme="minorHAnsi" w:cstheme="minorHAnsi"/>
        </w:rPr>
        <w:t xml:space="preserve"> they have no offence on the framing debate.</w:t>
      </w:r>
    </w:p>
    <w:p w14:paraId="4A5B8303" w14:textId="77777777" w:rsidR="00C10F3B" w:rsidRPr="005473FA" w:rsidRDefault="00C10F3B" w:rsidP="00C10F3B">
      <w:pPr>
        <w:rPr>
          <w:rFonts w:asciiTheme="minorHAnsi" w:hAnsiTheme="minorHAnsi" w:cstheme="minorHAnsi"/>
        </w:rPr>
      </w:pPr>
    </w:p>
    <w:p w14:paraId="33BDE547" w14:textId="77777777" w:rsidR="00C10F3B" w:rsidRPr="005473FA" w:rsidRDefault="00C10F3B" w:rsidP="00C10F3B">
      <w:pPr>
        <w:rPr>
          <w:rFonts w:asciiTheme="minorHAnsi" w:hAnsiTheme="minorHAnsi" w:cstheme="minorHAnsi"/>
        </w:rPr>
      </w:pPr>
    </w:p>
    <w:p w14:paraId="1711B0CF"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Prefer additionally – </w:t>
      </w:r>
    </w:p>
    <w:p w14:paraId="1CB8AAC7" w14:textId="77777777" w:rsidR="00C10F3B" w:rsidRPr="005473FA" w:rsidRDefault="00C10F3B" w:rsidP="00C10F3B">
      <w:pPr>
        <w:pStyle w:val="Heading4"/>
        <w:rPr>
          <w:rFonts w:asciiTheme="minorHAnsi" w:hAnsiTheme="minorHAnsi" w:cstheme="minorHAnsi"/>
          <w:sz w:val="24"/>
          <w:szCs w:val="20"/>
        </w:rPr>
      </w:pPr>
      <w:r w:rsidRPr="005473FA">
        <w:rPr>
          <w:rFonts w:asciiTheme="minorHAnsi" w:hAnsiTheme="minorHAnsi" w:cstheme="minorHAnsi"/>
          <w:sz w:val="24"/>
          <w:szCs w:val="20"/>
        </w:rPr>
        <w:t>[1] Performativity - Truth claims can only be proven by argumentation which contains the axiomatic assumption that freedom is good.</w:t>
      </w:r>
    </w:p>
    <w:p w14:paraId="737C42E5" w14:textId="77777777" w:rsidR="00C10F3B" w:rsidRPr="005473FA" w:rsidRDefault="00C10F3B" w:rsidP="00C10F3B">
      <w:pPr>
        <w:rPr>
          <w:rFonts w:asciiTheme="minorHAnsi" w:hAnsiTheme="minorHAnsi" w:cstheme="minorHAnsi"/>
          <w:sz w:val="20"/>
          <w:szCs w:val="20"/>
        </w:rPr>
      </w:pPr>
      <w:r w:rsidRPr="005473FA">
        <w:rPr>
          <w:rStyle w:val="Style13ptBold"/>
          <w:rFonts w:asciiTheme="minorHAnsi" w:hAnsiTheme="minorHAnsi" w:cstheme="minorHAnsi"/>
          <w:sz w:val="24"/>
          <w:szCs w:val="20"/>
        </w:rPr>
        <w:t>Kinsella 11</w:t>
      </w:r>
      <w:r w:rsidRPr="005473FA">
        <w:rPr>
          <w:rFonts w:asciiTheme="minorHAnsi" w:hAnsiTheme="minorHAnsi" w:cstheme="minorHAnsi"/>
          <w:b/>
          <w:sz w:val="20"/>
          <w:szCs w:val="20"/>
        </w:rPr>
        <w:t xml:space="preserve"> </w:t>
      </w:r>
      <w:r w:rsidRPr="005473FA">
        <w:rPr>
          <w:rFonts w:asciiTheme="minorHAnsi" w:hAnsiTheme="minorHAnsi" w:cstheme="minorHAnsi"/>
          <w:sz w:val="20"/>
          <w:szCs w:val="20"/>
        </w:rPr>
        <w:t>[Stephan Kinsella, (Stephan Kinsella is an attorney in Houston, director of the Center for the Study of Innovative Freedom, and editor of Libertarian Papers.) "Argumentation Ethics and Liberty: A Concise Guide" Mises Institute, 5-27-2011, https://mises.org/library/argumentation-ethics-and-liberty-concise-guide, DOA:5-4-2020]</w:t>
      </w:r>
    </w:p>
    <w:p w14:paraId="011F4AA6" w14:textId="77777777" w:rsidR="00C10F3B" w:rsidRPr="005473FA" w:rsidRDefault="00C10F3B" w:rsidP="00C10F3B">
      <w:pPr>
        <w:rPr>
          <w:rFonts w:asciiTheme="minorHAnsi" w:hAnsiTheme="minorHAnsi" w:cstheme="minorHAnsi"/>
          <w:sz w:val="14"/>
          <w:szCs w:val="20"/>
        </w:rPr>
      </w:pPr>
      <w:r w:rsidRPr="005473FA">
        <w:rPr>
          <w:rFonts w:asciiTheme="minorHAnsi" w:hAnsiTheme="minorHAnsi" w:cstheme="minorHAnsi"/>
          <w:sz w:val="14"/>
          <w:szCs w:val="20"/>
        </w:rPr>
        <w:t xml:space="preserve">In setting the stage, Hoppe first observes that the standard natural-rights argument is lacking: It has been a common quarrel with the natural rights position, even on the part of sympathetic readers, that the concept of </w:t>
      </w:r>
      <w:r w:rsidRPr="005473FA">
        <w:rPr>
          <w:rStyle w:val="DebateUnderline"/>
          <w:rFonts w:asciiTheme="minorHAnsi" w:hAnsiTheme="minorHAnsi" w:cstheme="minorHAnsi"/>
          <w:szCs w:val="20"/>
        </w:rPr>
        <w:t>human nature is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far "</w:t>
      </w:r>
      <w:r w:rsidRPr="005473FA">
        <w:rPr>
          <w:rStyle w:val="DebateUnderline"/>
          <w:rFonts w:asciiTheme="minorHAnsi" w:hAnsiTheme="minorHAnsi" w:cstheme="minorHAnsi"/>
          <w:szCs w:val="20"/>
        </w:rPr>
        <w:t>too</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diffuse and</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varied to provide a determinate set of</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contents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natural law</w:t>
      </w:r>
      <w:r w:rsidRPr="005473FA">
        <w:rPr>
          <w:rFonts w:asciiTheme="minorHAnsi" w:hAnsiTheme="minorHAnsi" w:cstheme="minorHAnsi"/>
          <w:sz w:val="14"/>
          <w:szCs w:val="20"/>
        </w:rPr>
        <w:t>." Furthermore, its description of rationality is equally ambiguous in that it does not seem to distinguish between the role of reason in establishing empirical laws of nature on the one hand and normative laws of human conduct on the other. (</w:t>
      </w:r>
      <w:hyperlink r:id="rId8" w:history="1">
        <w:r w:rsidRPr="005473FA">
          <w:rPr>
            <w:rFonts w:asciiTheme="minorHAnsi" w:hAnsiTheme="minorHAnsi" w:cstheme="minorHAnsi"/>
            <w:sz w:val="14"/>
            <w:szCs w:val="20"/>
          </w:rPr>
          <w:t>The Economics and Ethics of Private Property</w:t>
        </w:r>
      </w:hyperlink>
      <w:r w:rsidRPr="005473FA">
        <w:rPr>
          <w:rFonts w:asciiTheme="minorHAnsi" w:hAnsiTheme="minorHAnsi" w:cstheme="minorHAnsi"/>
          <w:sz w:val="14"/>
          <w:szCs w:val="20"/>
        </w:rPr>
        <w:t> [EEPP], p. 313; also </w:t>
      </w:r>
      <w:hyperlink r:id="rId9" w:history="1">
        <w:r w:rsidRPr="005473FA">
          <w:rPr>
            <w:rFonts w:asciiTheme="minorHAnsi" w:hAnsiTheme="minorHAnsi" w:cstheme="minorHAnsi"/>
            <w:sz w:val="14"/>
            <w:szCs w:val="20"/>
          </w:rPr>
          <w:t>A Theory of Socialism and Capitalism</w:t>
        </w:r>
      </w:hyperlink>
      <w:r w:rsidRPr="005473FA">
        <w:rPr>
          <w:rFonts w:asciiTheme="minorHAnsi" w:hAnsiTheme="minorHAnsi" w:cstheme="minorHAnsi"/>
          <w:sz w:val="14"/>
          <w:szCs w:val="20"/>
        </w:rPr>
        <w:t> [TSC], p. 156n118) Hoppe's solution is to focus on the nature of argumentation instead of action in general: The praxeological approach solves this problem by recognizing that it is not the wider concept of human nature but the narrower one of</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propositional exchanges and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which</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must serve as the starting point in deriving an ethic</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w:t>
      </w:r>
      <w:hyperlink r:id="rId10"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p. 345) Here he draws on the work of his PhD advisor, the famous European philosopher </w:t>
      </w:r>
      <w:hyperlink r:id="rId11" w:tooltip="Jürgen Habermas" w:history="1">
        <w:r w:rsidRPr="005473FA">
          <w:rPr>
            <w:rFonts w:asciiTheme="minorHAnsi" w:hAnsiTheme="minorHAnsi" w:cstheme="minorHAnsi"/>
            <w:sz w:val="14"/>
            <w:szCs w:val="20"/>
          </w:rPr>
          <w:t>Jürgen Habermas</w:t>
        </w:r>
      </w:hyperlink>
      <w:r w:rsidRPr="005473FA">
        <w:rPr>
          <w:rFonts w:asciiTheme="minorHAnsi" w:hAnsiTheme="minorHAnsi" w:cstheme="minorHAnsi"/>
          <w:sz w:val="14"/>
          <w:szCs w:val="20"/>
        </w:rPr>
        <w:t>, and fellow German philosopher </w:t>
      </w:r>
      <w:hyperlink r:id="rId12" w:tooltip="Karl-Otto Apel" w:history="1">
        <w:r w:rsidRPr="005473FA">
          <w:rPr>
            <w:rFonts w:asciiTheme="minorHAnsi" w:hAnsiTheme="minorHAnsi" w:cstheme="minorHAnsi"/>
            <w:sz w:val="14"/>
            <w:szCs w:val="20"/>
          </w:rPr>
          <w:t>Karl-Otto Apel</w:t>
        </w:r>
      </w:hyperlink>
      <w:r w:rsidRPr="005473FA">
        <w:rPr>
          <w:rFonts w:asciiTheme="minorHAnsi" w:hAnsiTheme="minorHAnsi" w:cstheme="minorHAnsi"/>
          <w:sz w:val="14"/>
          <w:szCs w:val="20"/>
        </w:rPr>
        <w:t>, who had developed a theory of "discourse ethics" or "argumentation ethics." As Hoppe explains this basic approach,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any truth claim</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claim connected with any proposition that it is true, objective or valid (all terms used synonymously here), is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must be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raised and</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settled </w:t>
      </w:r>
      <w:proofErr w:type="gramStart"/>
      <w:r w:rsidRPr="009F4360">
        <w:rPr>
          <w:rStyle w:val="DebateUnderline"/>
          <w:rFonts w:asciiTheme="minorHAnsi" w:hAnsiTheme="minorHAnsi" w:cstheme="minorHAnsi"/>
          <w:szCs w:val="20"/>
          <w:highlight w:val="cyan"/>
        </w:rPr>
        <w:t>in the course of</w:t>
      </w:r>
      <w:proofErr w:type="gramEnd"/>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Since it cannot be disputed that this is so (one cannot communicate and argue that one cannot communicate and argue), and since it must be assumed that </w:t>
      </w:r>
      <w:r w:rsidRPr="005473FA">
        <w:rPr>
          <w:rStyle w:val="DebateUnderline"/>
          <w:rFonts w:asciiTheme="minorHAnsi" w:hAnsiTheme="minorHAnsi" w:cstheme="minorHAnsi"/>
          <w:szCs w:val="20"/>
        </w:rPr>
        <w:t>everyone knows what it means to claim something to be true (one cannot deny this statement without claiming its negation to be true</w:t>
      </w:r>
      <w:r w:rsidRPr="005473FA">
        <w:rPr>
          <w:rFonts w:asciiTheme="minorHAnsi" w:hAnsiTheme="minorHAnsi" w:cstheme="minorHAnsi"/>
          <w:sz w:val="14"/>
          <w:szCs w:val="20"/>
        </w:rPr>
        <w:t>), this very fact has been aptly called "the a priori of communication and argumentation." (</w:t>
      </w:r>
      <w:hyperlink r:id="rId13" w:history="1">
        <w:r w:rsidRPr="005473FA">
          <w:rPr>
            <w:rFonts w:asciiTheme="minorHAnsi" w:hAnsiTheme="minorHAnsi" w:cstheme="minorHAnsi"/>
            <w:sz w:val="14"/>
            <w:szCs w:val="20"/>
          </w:rPr>
          <w:t>EEPP</w:t>
        </w:r>
      </w:hyperlink>
      <w:r w:rsidRPr="005473FA">
        <w:rPr>
          <w:rFonts w:asciiTheme="minorHAnsi" w:hAnsiTheme="minorHAnsi" w:cstheme="minorHAnsi"/>
          <w:sz w:val="14"/>
          <w:szCs w:val="20"/>
        </w:rPr>
        <w:t xml:space="preserve">, p. 314) That is, </w:t>
      </w:r>
      <w:r w:rsidRPr="009F4360">
        <w:rPr>
          <w:rStyle w:val="DebateUnderline"/>
          <w:rFonts w:asciiTheme="minorHAnsi" w:hAnsiTheme="minorHAnsi" w:cstheme="minorHAnsi"/>
          <w:szCs w:val="20"/>
          <w:highlight w:val="cyan"/>
        </w:rPr>
        <w:t xml:space="preserve">there are certain norms presupposed by </w:t>
      </w:r>
      <w:r w:rsidRPr="005473FA">
        <w:rPr>
          <w:rStyle w:val="DebateUnderline"/>
          <w:rFonts w:asciiTheme="minorHAnsi" w:hAnsiTheme="minorHAnsi" w:cstheme="minorHAnsi"/>
          <w:szCs w:val="20"/>
        </w:rPr>
        <w:t xml:space="preserve">the very activity of </w:t>
      </w:r>
      <w:r w:rsidRPr="009F4360">
        <w:rPr>
          <w:rStyle w:val="DebateUnderline"/>
          <w:rFonts w:asciiTheme="minorHAnsi" w:hAnsiTheme="minorHAnsi" w:cstheme="minorHAnsi"/>
          <w:szCs w:val="20"/>
          <w:highlight w:val="cyan"/>
        </w:rPr>
        <w:t>arguing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Apel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Apel-Habermas approach and melded it with Misesian-Rothbardian insights to provide a praxeological-discourse-ethics twist on the standard natural-law defense of </w:t>
      </w:r>
      <w:proofErr w:type="gramStart"/>
      <w:r w:rsidRPr="005473FA">
        <w:rPr>
          <w:rFonts w:asciiTheme="minorHAnsi" w:hAnsiTheme="minorHAnsi" w:cstheme="minorHAnsi"/>
          <w:sz w:val="14"/>
          <w:szCs w:val="20"/>
        </w:rPr>
        <w:t>rights.In</w:t>
      </w:r>
      <w:proofErr w:type="gramEnd"/>
      <w:r w:rsidRPr="005473FA">
        <w:rPr>
          <w:rFonts w:asciiTheme="minorHAnsi" w:hAnsiTheme="minorHAnsi" w:cstheme="minorHAnsi"/>
          <w:sz w:val="14"/>
          <w:szCs w:val="20"/>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Argumentation is a conflict-free way of interacting</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Not in the sense that there is always agreement on the things said, but in the sense that </w:t>
      </w:r>
      <w:proofErr w:type="gramStart"/>
      <w:r w:rsidRPr="005473FA">
        <w:rPr>
          <w:rFonts w:asciiTheme="minorHAnsi" w:hAnsiTheme="minorHAnsi" w:cstheme="minorHAnsi"/>
          <w:sz w:val="14"/>
          <w:szCs w:val="20"/>
        </w:rPr>
        <w:t>as long as</w:t>
      </w:r>
      <w:proofErr w:type="gramEnd"/>
      <w:r w:rsidRPr="005473FA">
        <w:rPr>
          <w:rFonts w:asciiTheme="minorHAnsi" w:hAnsiTheme="minorHAnsi" w:cstheme="minorHAnsi"/>
          <w:sz w:val="14"/>
          <w:szCs w:val="20"/>
        </w:rPr>
        <w:t xml:space="preserve"> argumentation is in progress</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it is always possible to agree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at least</w:t>
      </w:r>
      <w:r w:rsidRPr="005473FA">
        <w:rPr>
          <w:rFonts w:asciiTheme="minorHAnsi" w:hAnsiTheme="minorHAnsi" w:cstheme="minorHAnsi"/>
          <w:sz w:val="20"/>
          <w:szCs w:val="20"/>
          <w:u w:val="single"/>
        </w:rPr>
        <w:t xml:space="preserve"> </w:t>
      </w:r>
      <w:r w:rsidRPr="005473FA">
        <w:rPr>
          <w:rStyle w:val="DebateUnderline"/>
          <w:rFonts w:asciiTheme="minorHAnsi" w:hAnsiTheme="minorHAnsi" w:cstheme="minorHAnsi"/>
          <w:szCs w:val="20"/>
        </w:rPr>
        <w:t>on the fact that there is disagreement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about the validity of what has been said. And this is to say nothing else than that a</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mutual recognition of each person's exclusive control over </w:t>
      </w:r>
      <w:r w:rsidRPr="005473FA">
        <w:rPr>
          <w:rStyle w:val="DebateUnderline"/>
          <w:rFonts w:asciiTheme="minorHAnsi" w:hAnsiTheme="minorHAnsi" w:cstheme="minorHAnsi"/>
          <w:szCs w:val="20"/>
        </w:rPr>
        <w:t xml:space="preserve">his </w:t>
      </w:r>
      <w:r w:rsidRPr="009F4360">
        <w:rPr>
          <w:rStyle w:val="DebateUnderline"/>
          <w:rFonts w:asciiTheme="minorHAnsi" w:hAnsiTheme="minorHAnsi" w:cstheme="minorHAnsi"/>
          <w:szCs w:val="20"/>
          <w:highlight w:val="cyan"/>
        </w:rPr>
        <w:t xml:space="preserve">[their] own body must be presupposed </w:t>
      </w:r>
      <w:proofErr w:type="gramStart"/>
      <w:r w:rsidRPr="005473FA">
        <w:rPr>
          <w:rStyle w:val="DebateUnderline"/>
          <w:rFonts w:asciiTheme="minorHAnsi" w:hAnsiTheme="minorHAnsi" w:cstheme="minorHAnsi"/>
          <w:szCs w:val="20"/>
        </w:rPr>
        <w:t>as long as</w:t>
      </w:r>
      <w:proofErr w:type="gramEnd"/>
      <w:r w:rsidRPr="005473FA">
        <w:rPr>
          <w:rStyle w:val="DebateUnderline"/>
          <w:rFonts w:asciiTheme="minorHAnsi" w:hAnsiTheme="minorHAnsi" w:cstheme="minorHAnsi"/>
          <w:szCs w:val="20"/>
        </w:rPr>
        <w:t xml:space="preserve"> there is 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(note again, that it is impossible to deny this and claim this denial to be true without implicitly having to admit its truth). (TSC, p. 158) Thus, self-ownership is presupposed by argumentation. Hoppe then shows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argumentation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also</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presupposes the right to own</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homesteaded scarce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resources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as well. The basic idea here is that the body is "the prototype of a scarce good for the use of which property rights, i.e., rights of exclusive ownership, somehow have to be established, in order to avoid clashes" (TSC, p. 19). As Hoppe explains, </w:t>
      </w:r>
      <w:proofErr w:type="gramStart"/>
      <w:r w:rsidRPr="005473FA">
        <w:rPr>
          <w:rFonts w:asciiTheme="minorHAnsi" w:hAnsiTheme="minorHAnsi" w:cstheme="minorHAnsi"/>
          <w:sz w:val="14"/>
          <w:szCs w:val="20"/>
        </w:rPr>
        <w:t>The</w:t>
      </w:r>
      <w:proofErr w:type="gramEnd"/>
      <w:r w:rsidRPr="005473FA">
        <w:rPr>
          <w:rFonts w:asciiTheme="minorHAnsi" w:hAnsiTheme="minorHAnsi" w:cstheme="minorHAnsi"/>
          <w:sz w:val="14"/>
          <w:szCs w:val="20"/>
        </w:rPr>
        <w:t xml:space="preserve"> compatibility of this principle with that of nonaggression can be demonstrated by means of an argumentum a contrario. First, it should be noted that</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if no one had 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and control</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 xml:space="preserve">anything except </w:t>
      </w:r>
      <w:r w:rsidRPr="005473FA">
        <w:rPr>
          <w:rStyle w:val="DebateUnderline"/>
          <w:rFonts w:asciiTheme="minorHAnsi" w:hAnsiTheme="minorHAnsi" w:cstheme="minorHAnsi"/>
          <w:szCs w:val="20"/>
        </w:rPr>
        <w:t>his</w:t>
      </w:r>
      <w:r w:rsidRPr="009F4360">
        <w:rPr>
          <w:rStyle w:val="DebateUnderline"/>
          <w:rFonts w:asciiTheme="minorHAnsi" w:hAnsiTheme="minorHAnsi" w:cstheme="minorHAnsi"/>
          <w:szCs w:val="20"/>
          <w:highlight w:val="cyan"/>
        </w:rPr>
        <w:t xml:space="preserve"> [their] own body, then we would all cease to exist and</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the problem of the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justification of normative statements</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simply</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would not exist</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 xml:space="preserve">The existence of this problem is only possible because we are alive, and our existence is </w:t>
      </w:r>
      <w:proofErr w:type="gramStart"/>
      <w:r w:rsidRPr="005473FA">
        <w:rPr>
          <w:rFonts w:asciiTheme="minorHAnsi" w:hAnsiTheme="minorHAnsi" w:cstheme="minorHAnsi"/>
          <w:sz w:val="14"/>
          <w:szCs w:val="20"/>
        </w:rPr>
        <w:t>due to the fact that</w:t>
      </w:r>
      <w:proofErr w:type="gramEnd"/>
      <w:r w:rsidRPr="005473FA">
        <w:rPr>
          <w:rFonts w:asciiTheme="minorHAnsi" w:hAnsiTheme="minorHAnsi" w:cstheme="minorHAnsi"/>
          <w:sz w:val="14"/>
          <w:szCs w:val="20"/>
        </w:rPr>
        <w:t xml:space="preserve"> we do not, indeed cannot, accept a norm outlawing property in other scarce goods next and in addition to that of one's physical body. Hence,</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the right to acquire</w:t>
      </w:r>
      <w:r w:rsidRPr="005473FA">
        <w:rPr>
          <w:rFonts w:asciiTheme="minorHAnsi" w:hAnsiTheme="minorHAnsi" w:cstheme="minorHAnsi"/>
          <w:sz w:val="20"/>
          <w:szCs w:val="20"/>
          <w:u w:val="single"/>
        </w:rPr>
        <w:t xml:space="preserve"> </w:t>
      </w:r>
      <w:r w:rsidRPr="005473FA">
        <w:rPr>
          <w:rFonts w:asciiTheme="minorHAnsi" w:hAnsiTheme="minorHAnsi" w:cstheme="minorHAnsi"/>
          <w:sz w:val="14"/>
          <w:szCs w:val="20"/>
        </w:rPr>
        <w:t>such</w:t>
      </w:r>
      <w:r w:rsidRPr="005473FA">
        <w:rPr>
          <w:rFonts w:asciiTheme="minorHAnsi" w:hAnsiTheme="minorHAnsi" w:cstheme="minorHAnsi"/>
          <w:sz w:val="20"/>
          <w:szCs w:val="20"/>
          <w:u w:val="single"/>
        </w:rPr>
        <w:t xml:space="preserve"> </w:t>
      </w:r>
      <w:r w:rsidRPr="009F4360">
        <w:rPr>
          <w:rStyle w:val="DebateUnderline"/>
          <w:rFonts w:asciiTheme="minorHAnsi" w:hAnsiTheme="minorHAnsi" w:cstheme="minorHAnsi"/>
          <w:szCs w:val="20"/>
          <w:highlight w:val="cyan"/>
        </w:rPr>
        <w:t>goods must be assumed to exist</w:t>
      </w:r>
      <w:r w:rsidRPr="005473FA">
        <w:rPr>
          <w:rFonts w:asciiTheme="minorHAnsi" w:hAnsiTheme="minorHAnsi" w:cstheme="minorHAnsi"/>
          <w:sz w:val="14"/>
          <w:szCs w:val="20"/>
        </w:rPr>
        <w:t>. (TSC, p. 161).</w:t>
      </w:r>
    </w:p>
    <w:p w14:paraId="287F74BC"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[2] Frameworks are an evaluative filter that determines what offence is legitimate and it’s a topicality interpretation of the word “ought” – thus all framing must be theoretically justified. Prefer mine – </w:t>
      </w:r>
    </w:p>
    <w:p w14:paraId="3CAE0D24" w14:textId="77777777" w:rsidR="00C10F3B" w:rsidRPr="005473FA" w:rsidRDefault="00C10F3B" w:rsidP="00C10F3B">
      <w:pPr>
        <w:pStyle w:val="Heading4"/>
        <w:spacing w:line="276" w:lineRule="auto"/>
        <w:rPr>
          <w:rFonts w:asciiTheme="minorHAnsi" w:hAnsiTheme="minorHAnsi" w:cstheme="minorHAnsi"/>
        </w:rPr>
      </w:pPr>
      <w:r w:rsidRPr="005473FA">
        <w:rPr>
          <w:rFonts w:asciiTheme="minorHAnsi" w:hAnsiTheme="minorHAnsi" w:cstheme="minorHAnsi"/>
        </w:rPr>
        <w:t xml:space="preserve">Ought </w:t>
      </w:r>
      <w:proofErr w:type="gramStart"/>
      <w:r w:rsidRPr="005473FA">
        <w:rPr>
          <w:rFonts w:asciiTheme="minorHAnsi" w:hAnsiTheme="minorHAnsi" w:cstheme="minorHAnsi"/>
        </w:rPr>
        <w:t>is</w:t>
      </w:r>
      <w:proofErr w:type="gramEnd"/>
      <w:r w:rsidRPr="005473FA">
        <w:rPr>
          <w:rFonts w:asciiTheme="minorHAnsi" w:hAnsiTheme="minorHAnsi" w:cstheme="minorHAnsi"/>
        </w:rPr>
        <w:t xml:space="preserve"> defined as consistency with the categorical imperative.</w:t>
      </w:r>
    </w:p>
    <w:p w14:paraId="7C3AEFEF" w14:textId="77777777" w:rsidR="00C10F3B" w:rsidRPr="005473FA" w:rsidRDefault="00C10F3B" w:rsidP="00C10F3B">
      <w:pPr>
        <w:spacing w:line="276" w:lineRule="auto"/>
        <w:rPr>
          <w:rFonts w:asciiTheme="minorHAnsi" w:hAnsiTheme="minorHAnsi" w:cstheme="minorHAnsi"/>
        </w:rPr>
      </w:pPr>
      <w:r w:rsidRPr="005473FA">
        <w:rPr>
          <w:rStyle w:val="Style13ptBold"/>
          <w:rFonts w:asciiTheme="minorHAnsi" w:hAnsiTheme="minorHAnsi" w:cstheme="minorHAnsi"/>
        </w:rPr>
        <w:t xml:space="preserve">Durand 01 </w:t>
      </w:r>
      <w:r w:rsidRPr="005473FA">
        <w:rPr>
          <w:rFonts w:asciiTheme="minorHAnsi" w:hAnsiTheme="minorHAnsi" w:cstheme="minorHAnsi"/>
        </w:rPr>
        <w:t xml:space="preserve">Kevin K. J. Durand, Assistant Professor of Philosophy at Henderson State University. </w:t>
      </w:r>
      <w:r w:rsidRPr="005473FA">
        <w:rPr>
          <w:rFonts w:asciiTheme="minorHAnsi" w:hAnsiTheme="minorHAnsi" w:cstheme="minorHAnsi"/>
          <w:i/>
        </w:rPr>
        <w:t>The Logic of Morality: Georg Henrik von Wright, Immanuel Kant, and the “Ought/Can” Inference.</w:t>
      </w:r>
      <w:r w:rsidRPr="005473FA">
        <w:rPr>
          <w:rFonts w:asciiTheme="minorHAnsi" w:hAnsiTheme="minorHAnsi" w:cstheme="minorHAnsi"/>
        </w:rPr>
        <w:t xml:space="preserve"> Academic Forum, 2000-2001,</w:t>
      </w:r>
      <w:r w:rsidRPr="005473FA">
        <w:rPr>
          <w:rFonts w:asciiTheme="minorHAnsi" w:hAnsiTheme="minorHAnsi" w:cstheme="minorHAnsi"/>
          <w:i/>
        </w:rPr>
        <w:t xml:space="preserve"> </w:t>
      </w:r>
      <w:r w:rsidRPr="005473FA">
        <w:rPr>
          <w:rFonts w:asciiTheme="minorHAnsi" w:hAnsiTheme="minorHAnsi" w:cstheme="minorHAnsi"/>
        </w:rPr>
        <w:t>http://www.hsu.edu/academicforum/2000-2001/2000-1AFThe%20Logic%20of%20Morality.pdf</w:t>
      </w:r>
    </w:p>
    <w:p w14:paraId="7C13A1DA" w14:textId="77777777" w:rsidR="00C10F3B" w:rsidRPr="005473FA" w:rsidRDefault="00C10F3B" w:rsidP="00C10F3B">
      <w:pPr>
        <w:spacing w:line="276" w:lineRule="auto"/>
        <w:rPr>
          <w:rFonts w:asciiTheme="minorHAnsi" w:hAnsiTheme="minorHAnsi" w:cstheme="minorHAnsi"/>
          <w:b/>
          <w:bCs/>
          <w:u w:val="single"/>
        </w:rPr>
      </w:pPr>
      <w:r w:rsidRPr="005473FA">
        <w:rPr>
          <w:rFonts w:asciiTheme="minorHAnsi" w:hAnsiTheme="minorHAnsi" w:cstheme="min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Schneewind, </w:t>
      </w:r>
      <w:r w:rsidRPr="005473FA">
        <w:rPr>
          <w:rFonts w:asciiTheme="minorHAnsi" w:hAnsiTheme="minorHAnsi" w:cstheme="minorHAnsi"/>
          <w:b/>
          <w:bCs/>
          <w:u w:val="single"/>
        </w:rPr>
        <w:t xml:space="preserve">Kant understands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to </w:t>
      </w:r>
      <w:r w:rsidRPr="009F4360">
        <w:rPr>
          <w:rFonts w:asciiTheme="minorHAnsi" w:hAnsiTheme="minorHAnsi" w:cstheme="minorHAnsi"/>
          <w:b/>
          <w:bCs/>
          <w:highlight w:val="cyan"/>
          <w:u w:val="single"/>
        </w:rPr>
        <w:t>express</w:t>
      </w:r>
      <w:r w:rsidRPr="005473FA">
        <w:rPr>
          <w:rFonts w:asciiTheme="minorHAnsi" w:hAnsiTheme="minorHAnsi" w:cstheme="minorHAnsi"/>
          <w:bCs/>
          <w:sz w:val="14"/>
        </w:rPr>
        <w:t xml:space="preserve"> the following relationship: “</w:t>
      </w:r>
      <w:r w:rsidRPr="009F4360">
        <w:rPr>
          <w:rFonts w:asciiTheme="minorHAnsi" w:hAnsiTheme="minorHAnsi" w:cstheme="minorHAnsi"/>
          <w:b/>
          <w:bCs/>
          <w:highlight w:val="cyan"/>
          <w:u w:val="single"/>
        </w:rPr>
        <w:t>whatever a</w:t>
      </w:r>
      <w:r w:rsidRPr="005473FA">
        <w:rPr>
          <w:rFonts w:asciiTheme="minorHAnsi" w:hAnsiTheme="minorHAnsi" w:cstheme="minorHAnsi"/>
          <w:b/>
          <w:bCs/>
          <w:u w:val="single"/>
        </w:rPr>
        <w:t xml:space="preserve"> perfectly </w:t>
      </w:r>
      <w:r w:rsidRPr="009F4360">
        <w:rPr>
          <w:rFonts w:asciiTheme="minorHAnsi" w:hAnsiTheme="minorHAnsi" w:cstheme="minorHAnsi"/>
          <w:b/>
          <w:bCs/>
          <w:highlight w:val="cyan"/>
          <w:u w:val="single"/>
        </w:rPr>
        <w:t xml:space="preserve">rational </w:t>
      </w:r>
      <w:proofErr w:type="gramStart"/>
      <w:r w:rsidRPr="009F4360">
        <w:rPr>
          <w:rFonts w:asciiTheme="minorHAnsi" w:hAnsiTheme="minorHAnsi" w:cstheme="minorHAnsi"/>
          <w:b/>
          <w:bCs/>
          <w:highlight w:val="cyan"/>
          <w:u w:val="single"/>
        </w:rPr>
        <w:t>will necessarily would</w:t>
      </w:r>
      <w:proofErr w:type="gramEnd"/>
      <w:r w:rsidRPr="009F4360">
        <w:rPr>
          <w:rFonts w:asciiTheme="minorHAnsi" w:hAnsiTheme="minorHAnsi" w:cstheme="minorHAnsi"/>
          <w:b/>
          <w:bCs/>
          <w:highlight w:val="cyan"/>
          <w:u w:val="single"/>
        </w:rPr>
        <w:t xml:space="preserve"> do</w:t>
      </w:r>
      <w:r w:rsidRPr="005473FA">
        <w:rPr>
          <w:rFonts w:asciiTheme="minorHAnsi" w:hAnsiTheme="minorHAnsi" w:cstheme="minorHAnsi"/>
          <w:b/>
          <w:bCs/>
          <w:u w:val="single"/>
        </w:rPr>
        <w:t xml:space="preserve"> is what we imperfectly rational agents ought to do.”</w:t>
      </w:r>
      <w:r w:rsidRPr="005473FA">
        <w:rPr>
          <w:rFonts w:asciiTheme="minorHAnsi" w:hAnsiTheme="minorHAnsi" w:cstheme="minorHAnsi"/>
          <w:bCs/>
          <w:sz w:val="14"/>
        </w:rPr>
        <w:t xml:space="preserve"> [18] Indeed, this is the very standard that K ant establishes as the benchmark in the </w:t>
      </w:r>
      <w:proofErr w:type="gramStart"/>
      <w:r w:rsidRPr="005473FA">
        <w:rPr>
          <w:rFonts w:asciiTheme="minorHAnsi" w:hAnsiTheme="minorHAnsi" w:cstheme="minorHAnsi"/>
          <w:bCs/>
          <w:sz w:val="14"/>
        </w:rPr>
        <w:t>Groundwork :</w:t>
      </w:r>
      <w:proofErr w:type="gramEnd"/>
      <w:r w:rsidRPr="005473FA">
        <w:rPr>
          <w:rFonts w:asciiTheme="minorHAnsi" w:hAnsiTheme="minorHAnsi" w:cstheme="minorHAnsi"/>
          <w:bCs/>
          <w:sz w:val="14"/>
        </w:rPr>
        <w:t xml:space="preserve"> “A will whose maxims necessarily accord with the laws of autonomy is a holy , or absolutely good, will. The dependence of a will not absolutely good on the principle of autonomy (that is, moral necessitat ion) is </w:t>
      </w:r>
      <w:proofErr w:type="gramStart"/>
      <w:r w:rsidRPr="005473FA">
        <w:rPr>
          <w:rFonts w:asciiTheme="minorHAnsi" w:hAnsiTheme="minorHAnsi" w:cstheme="minorHAnsi"/>
          <w:bCs/>
          <w:sz w:val="14"/>
        </w:rPr>
        <w:t>obligation .</w:t>
      </w:r>
      <w:proofErr w:type="gramEnd"/>
      <w:r w:rsidRPr="005473FA">
        <w:rPr>
          <w:rFonts w:asciiTheme="minorHAnsi" w:hAnsiTheme="minorHAnsi" w:cstheme="minorHAnsi"/>
          <w:bCs/>
          <w:sz w:val="14"/>
        </w:rPr>
        <w:t xml:space="preserve"> ... The objective necessity to act from obligation is called </w:t>
      </w:r>
      <w:proofErr w:type="gramStart"/>
      <w:r w:rsidRPr="005473FA">
        <w:rPr>
          <w:rFonts w:asciiTheme="minorHAnsi" w:hAnsiTheme="minorHAnsi" w:cstheme="minorHAnsi"/>
          <w:bCs/>
          <w:sz w:val="14"/>
        </w:rPr>
        <w:t>duty .</w:t>
      </w:r>
      <w:proofErr w:type="gramEnd"/>
      <w:r w:rsidRPr="005473FA">
        <w:rPr>
          <w:rFonts w:asciiTheme="minorHAnsi" w:hAnsiTheme="minorHAnsi" w:cstheme="minorHAnsi"/>
          <w:bCs/>
          <w:sz w:val="14"/>
        </w:rPr>
        <w:t xml:space="preserve">” [19] Thus, Kant is committed to the view that if an act a ought to be done it is bec ause the perfectly rational will necessarily would do </w:t>
      </w:r>
      <w:proofErr w:type="gramStart"/>
      <w:r w:rsidRPr="005473FA">
        <w:rPr>
          <w:rFonts w:asciiTheme="minorHAnsi" w:hAnsiTheme="minorHAnsi" w:cstheme="minorHAnsi"/>
          <w:bCs/>
          <w:sz w:val="14"/>
        </w:rPr>
        <w:t>a .</w:t>
      </w:r>
      <w:proofErr w:type="gramEnd"/>
      <w:r w:rsidRPr="005473FA">
        <w:rPr>
          <w:rFonts w:asciiTheme="minorHAnsi" w:hAnsiTheme="minorHAnsi" w:cstheme="minorHAnsi"/>
          <w:bCs/>
          <w:sz w:val="14"/>
        </w:rPr>
        <w:t xml:space="preserve"> Indeed, as Schneewind points out, “true moral necessity ... would make an act necessary regardless of what the agent wants.” [ 20] So, for Kant then, ought is connected directly to the alethic notion of necessity and that relationship can be formalized in the following way: (1) </w:t>
      </w:r>
      <w:proofErr w:type="gramStart"/>
      <w:r w:rsidRPr="005473FA">
        <w:rPr>
          <w:rFonts w:asciiTheme="minorHAnsi" w:hAnsiTheme="minorHAnsi" w:cstheme="minorHAnsi"/>
          <w:bCs/>
          <w:sz w:val="14"/>
        </w:rPr>
        <w:t>O( a</w:t>
      </w:r>
      <w:proofErr w:type="gramEnd"/>
      <w:r w:rsidRPr="005473FA">
        <w:rPr>
          <w:rFonts w:asciiTheme="minorHAnsi" w:hAnsiTheme="minorHAnsi" w:cstheme="minorHAnsi"/>
          <w:bCs/>
          <w:sz w:val="14"/>
        </w:rPr>
        <w:t xml:space="preserve"> ) ® A( a ) where O represents the obligation operator, and A represents the perfectly ra tional (or ideal) will. 4. </w:t>
      </w:r>
      <w:r w:rsidRPr="005473FA">
        <w:rPr>
          <w:rFonts w:asciiTheme="minorHAnsi" w:hAnsiTheme="minorHAnsi" w:cstheme="minorHAnsi"/>
          <w:b/>
          <w:bCs/>
          <w:u w:val="single"/>
        </w:rPr>
        <w:t xml:space="preserve">The definition of the </w:t>
      </w:r>
      <w:r w:rsidRPr="009F4360">
        <w:rPr>
          <w:rFonts w:asciiTheme="minorHAnsi" w:hAnsiTheme="minorHAnsi" w:cstheme="minorHAnsi"/>
          <w:b/>
          <w:bCs/>
          <w:highlight w:val="cyan"/>
          <w:u w:val="single"/>
        </w:rPr>
        <w:t>ought</w:t>
      </w:r>
      <w:r w:rsidRPr="005473FA">
        <w:rPr>
          <w:rFonts w:asciiTheme="minorHAnsi" w:hAnsiTheme="minorHAnsi" w:cstheme="minorHAnsi"/>
          <w:b/>
          <w:bCs/>
          <w:u w:val="single"/>
        </w:rPr>
        <w:t xml:space="preserve"> or obligation operator </w:t>
      </w:r>
      <w:r w:rsidRPr="009F4360">
        <w:rPr>
          <w:rFonts w:asciiTheme="minorHAnsi" w:hAnsiTheme="minorHAnsi" w:cstheme="minorHAnsi"/>
          <w:b/>
          <w:bCs/>
          <w:highlight w:val="cyan"/>
          <w:u w:val="single"/>
        </w:rPr>
        <w:t>is</w:t>
      </w:r>
      <w:r w:rsidRPr="005473FA">
        <w:rPr>
          <w:rFonts w:asciiTheme="minorHAnsi" w:hAnsiTheme="minorHAnsi" w:cstheme="minorHAnsi"/>
          <w:b/>
          <w:bCs/>
          <w:u w:val="single"/>
        </w:rPr>
        <w:t xml:space="preserve"> still </w:t>
      </w:r>
      <w:r w:rsidRPr="009F4360">
        <w:rPr>
          <w:rFonts w:asciiTheme="minorHAnsi" w:hAnsiTheme="minorHAnsi" w:cstheme="minorHAnsi"/>
          <w:b/>
          <w:bCs/>
          <w:highlight w:val="cyan"/>
          <w:u w:val="single"/>
        </w:rPr>
        <w:t>incomplete without a discussion of the Categorical Imperative.</w:t>
      </w:r>
      <w:r w:rsidRPr="005473FA">
        <w:rPr>
          <w:rFonts w:asciiTheme="minorHAnsi" w:hAnsiTheme="minorHAnsi" w:cstheme="minorHAnsi"/>
          <w:bCs/>
          <w:sz w:val="14"/>
        </w:rPr>
        <w:t xml:space="preserve"> Since we do not possess the perfectly rational will, the notion is that </w:t>
      </w:r>
      <w:r w:rsidRPr="009F4360">
        <w:rPr>
          <w:rFonts w:asciiTheme="minorHAnsi" w:hAnsiTheme="minorHAnsi" w:cstheme="minorHAnsi"/>
          <w:b/>
          <w:bCs/>
          <w:highlight w:val="cyan"/>
          <w:u w:val="single"/>
        </w:rPr>
        <w:t>one should “act only according to that maxim through which you can at the same time will that it should become universal law.”</w:t>
      </w:r>
      <w:r w:rsidRPr="005473FA">
        <w:rPr>
          <w:rFonts w:asciiTheme="minorHAnsi" w:hAnsiTheme="minorHAnsi" w:cstheme="min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earli er. </w:t>
      </w:r>
      <w:r w:rsidRPr="005473FA">
        <w:rPr>
          <w:rFonts w:asciiTheme="minorHAnsi" w:hAnsiTheme="minorHAnsi" w:cstheme="minorHAnsi"/>
          <w:b/>
          <w:bCs/>
          <w:u w:val="single"/>
        </w:rPr>
        <w:t>Contradictions at this foundational level then will guide the agent away from the action that forms the content of her maxim because that content contradicts the moral law</w:t>
      </w:r>
      <w:r w:rsidRPr="005473FA">
        <w:rPr>
          <w:rFonts w:asciiTheme="minorHAnsi" w:hAnsiTheme="minorHAnsi" w:cstheme="min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duty, since they go so far as to contradict it.” [22] </w:t>
      </w:r>
      <w:r w:rsidRPr="005473FA">
        <w:rPr>
          <w:rFonts w:asciiTheme="minorHAnsi" w:hAnsiTheme="minorHAnsi" w:cstheme="minorHAnsi"/>
          <w:b/>
          <w:bCs/>
          <w:u w:val="single"/>
        </w:rPr>
        <w:t>With this connection to necessity in mind, it follows for Kant that for someone to will that a maxim become universal law is to be able to will that the maxim be necessary for the perfectly rational will.</w:t>
      </w:r>
    </w:p>
    <w:p w14:paraId="1835161E" w14:textId="77777777" w:rsidR="00C10F3B" w:rsidRPr="005473FA" w:rsidRDefault="00C10F3B" w:rsidP="00C10F3B">
      <w:pPr>
        <w:pStyle w:val="Heading4"/>
        <w:spacing w:line="276" w:lineRule="auto"/>
        <w:rPr>
          <w:rFonts w:asciiTheme="minorHAnsi" w:hAnsiTheme="minorHAnsi" w:cstheme="minorHAnsi"/>
        </w:rPr>
      </w:pPr>
      <w:r w:rsidRPr="005473FA">
        <w:rPr>
          <w:rFonts w:asciiTheme="minorHAnsi" w:hAnsiTheme="minorHAnsi" w:cstheme="minorHAnsi"/>
        </w:rPr>
        <w:t>Prefer my interpretation:</w:t>
      </w:r>
    </w:p>
    <w:p w14:paraId="479E425B" w14:textId="77777777" w:rsidR="00C10F3B" w:rsidRPr="005473FA" w:rsidRDefault="00C10F3B" w:rsidP="00C10F3B">
      <w:pPr>
        <w:pStyle w:val="Heading4"/>
        <w:spacing w:line="276" w:lineRule="auto"/>
        <w:rPr>
          <w:rFonts w:asciiTheme="minorHAnsi" w:hAnsiTheme="minorHAnsi" w:cstheme="minorHAnsi"/>
        </w:rPr>
      </w:pPr>
      <w:r w:rsidRPr="005473FA">
        <w:rPr>
          <w:rFonts w:asciiTheme="minorHAnsi" w:hAnsiTheme="minorHAnsi" w:cstheme="minorHAnsi"/>
        </w:rPr>
        <w:t>[a] Research Burdens—questions of universalizability do not require evidence dumps or statistics to access offense because they don’t have to do with empirics—only analytics are necessary to access offense. That outweighs to accessibility—other frameworks are structurally inaccessible to small school debaters since they’ll never have as much evidence or big enough back files to win card wars.</w:t>
      </w:r>
    </w:p>
    <w:p w14:paraId="1D648583" w14:textId="77777777" w:rsidR="00C10F3B" w:rsidRPr="005473FA" w:rsidRDefault="00C10F3B" w:rsidP="00C10F3B">
      <w:pPr>
        <w:pStyle w:val="Heading4"/>
        <w:spacing w:line="276" w:lineRule="auto"/>
        <w:rPr>
          <w:rFonts w:asciiTheme="minorHAnsi" w:hAnsiTheme="minorHAnsi" w:cstheme="minorHAnsi"/>
        </w:rPr>
      </w:pPr>
      <w:r w:rsidRPr="005473FA">
        <w:rPr>
          <w:rFonts w:asciiTheme="minorHAnsi" w:hAnsiTheme="minorHAnsi" w:cstheme="minorHAnsi"/>
        </w:rPr>
        <w:t xml:space="preserve">[b] Strategic thinking—Kantian offense can be derived purely from reasoning, which allows more innovation from debaters and better in-round strategic thinking—debaters aren’t totally reliant on their coach’s prep. That outweighs since its </w:t>
      </w:r>
      <w:proofErr w:type="gramStart"/>
      <w:r w:rsidRPr="005473FA">
        <w:rPr>
          <w:rFonts w:asciiTheme="minorHAnsi" w:hAnsiTheme="minorHAnsi" w:cstheme="minorHAnsi"/>
        </w:rPr>
        <w:t>portable—thinking</w:t>
      </w:r>
      <w:proofErr w:type="gramEnd"/>
      <w:r w:rsidRPr="005473FA">
        <w:rPr>
          <w:rFonts w:asciiTheme="minorHAnsi" w:hAnsiTheme="minorHAnsi" w:cstheme="minorHAnsi"/>
        </w:rPr>
        <w:t xml:space="preserve"> on your feet is applicable in every profession. </w:t>
      </w:r>
    </w:p>
    <w:p w14:paraId="3462AE02" w14:textId="77777777" w:rsidR="00C10F3B" w:rsidRPr="005473FA" w:rsidRDefault="00C10F3B" w:rsidP="00C10F3B">
      <w:pPr>
        <w:pStyle w:val="Heading4"/>
        <w:spacing w:line="276" w:lineRule="auto"/>
        <w:rPr>
          <w:rFonts w:asciiTheme="minorHAnsi" w:hAnsiTheme="minorHAnsi" w:cstheme="minorHAnsi"/>
        </w:rPr>
      </w:pPr>
      <w:r w:rsidRPr="005473FA">
        <w:rPr>
          <w:rFonts w:asciiTheme="minorHAnsi" w:hAnsiTheme="minorHAnsi" w:cstheme="minorHAnsi"/>
        </w:rPr>
        <w:t xml:space="preserve">[c] Philosophical education—my interpretation allows contestation of the role of the state under the categorical imperative—people have argued that Kant justifies anything from libertarianism to socialism. </w:t>
      </w:r>
    </w:p>
    <w:p w14:paraId="48BA5E24" w14:textId="77777777" w:rsidR="00C10F3B" w:rsidRPr="005473FA" w:rsidRDefault="00C10F3B" w:rsidP="00C10F3B">
      <w:pPr>
        <w:rPr>
          <w:rFonts w:asciiTheme="minorHAnsi" w:hAnsiTheme="minorHAnsi" w:cstheme="minorHAnsi"/>
        </w:rPr>
      </w:pPr>
    </w:p>
    <w:p w14:paraId="30BA55A2" w14:textId="77777777" w:rsidR="00C10F3B" w:rsidRPr="005473FA" w:rsidRDefault="00C10F3B" w:rsidP="00C10F3B">
      <w:pPr>
        <w:pStyle w:val="Heading3"/>
        <w:rPr>
          <w:rFonts w:asciiTheme="minorHAnsi" w:hAnsiTheme="minorHAnsi" w:cstheme="minorHAnsi"/>
        </w:rPr>
      </w:pPr>
      <w:r w:rsidRPr="005473FA">
        <w:rPr>
          <w:rFonts w:asciiTheme="minorHAnsi" w:hAnsiTheme="minorHAnsi" w:cstheme="minorHAnsi"/>
        </w:rPr>
        <w:t>Advocacy</w:t>
      </w:r>
    </w:p>
    <w:p w14:paraId="7773F76C" w14:textId="77777777" w:rsidR="00C10F3B" w:rsidRPr="005473FA" w:rsidRDefault="00C10F3B" w:rsidP="00C10F3B">
      <w:pPr>
        <w:pStyle w:val="Heading4"/>
        <w:rPr>
          <w:rFonts w:asciiTheme="minorHAnsi" w:hAnsiTheme="minorHAnsi" w:cstheme="minorHAnsi"/>
        </w:rPr>
      </w:pP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 affirm resolved: The member nations of the World Trade Organization ought to reduce intellectual property protections for medicines. </w:t>
      </w:r>
    </w:p>
    <w:p w14:paraId="36E7E6B1" w14:textId="77777777" w:rsidR="00C10F3B" w:rsidRDefault="00C10F3B" w:rsidP="00C10F3B">
      <w:pPr>
        <w:pStyle w:val="Heading4"/>
        <w:rPr>
          <w:rFonts w:asciiTheme="minorHAnsi" w:hAnsiTheme="minorHAnsi" w:cstheme="minorHAnsi"/>
          <w:bCs/>
          <w:szCs w:val="26"/>
        </w:rPr>
      </w:pPr>
      <w:r w:rsidRPr="005473FA">
        <w:rPr>
          <w:rFonts w:asciiTheme="minorHAnsi" w:hAnsiTheme="minorHAnsi" w:cstheme="minorHAnsi"/>
        </w:rPr>
        <w:t>I’ll defend the resolution as a general principle</w:t>
      </w:r>
      <w:r>
        <w:rPr>
          <w:rFonts w:asciiTheme="minorHAnsi" w:hAnsiTheme="minorHAnsi" w:cstheme="minorHAnsi"/>
        </w:rPr>
        <w:t>, further specification in the doc</w:t>
      </w:r>
      <w:r w:rsidRPr="005473FA">
        <w:rPr>
          <w:rFonts w:asciiTheme="minorHAnsi" w:hAnsiTheme="minorHAnsi" w:cstheme="minorHAnsi"/>
        </w:rPr>
        <w:t xml:space="preserve">. This means potential negative implications of reducing protections for certain drugs doesn’t link as that’s merely a hypothetical instance of an object protected by IP medicine laws. Counterplans and PICs affirm because they do not disprove the general thesis of my advocacy. </w:t>
      </w:r>
    </w:p>
    <w:p w14:paraId="7989E2E6" w14:textId="77777777" w:rsidR="00C10F3B" w:rsidRPr="00DC7940" w:rsidRDefault="00C10F3B" w:rsidP="00C10F3B">
      <w:pPr>
        <w:rPr>
          <w:color w:val="70AD47" w:themeColor="accent6"/>
          <w:sz w:val="16"/>
          <w:szCs w:val="16"/>
        </w:rPr>
      </w:pPr>
      <w:r w:rsidRPr="00DC7940">
        <w:rPr>
          <w:color w:val="70AD47" w:themeColor="accent6"/>
          <w:sz w:val="16"/>
          <w:szCs w:val="16"/>
        </w:rPr>
        <w:t xml:space="preserve">All hyper linked </w:t>
      </w:r>
      <w:r>
        <w:rPr>
          <w:color w:val="70AD47" w:themeColor="accent6"/>
          <w:sz w:val="16"/>
          <w:szCs w:val="16"/>
        </w:rPr>
        <w:t xml:space="preserve">and from Merriam Webster unless otherwise noted </w:t>
      </w:r>
      <w:r w:rsidRPr="00DC7940">
        <w:rPr>
          <w:color w:val="70AD47" w:themeColor="accent6"/>
          <w:sz w:val="16"/>
          <w:szCs w:val="16"/>
        </w:rPr>
        <w:t xml:space="preserve">- </w:t>
      </w:r>
    </w:p>
    <w:p w14:paraId="39D28026" w14:textId="77777777" w:rsidR="00C10F3B" w:rsidRDefault="00C10F3B" w:rsidP="00C10F3B">
      <w:pPr>
        <w:rPr>
          <w:color w:val="70AD47" w:themeColor="accent6"/>
          <w:sz w:val="16"/>
          <w:szCs w:val="16"/>
        </w:rPr>
      </w:pPr>
      <w:r>
        <w:rPr>
          <w:color w:val="70AD47" w:themeColor="accent6"/>
          <w:sz w:val="16"/>
          <w:szCs w:val="16"/>
        </w:rPr>
        <w:t xml:space="preserve">“Member” is </w:t>
      </w:r>
      <w:r w:rsidRPr="00C1320F">
        <w:rPr>
          <w:color w:val="70AD47" w:themeColor="accent6"/>
          <w:sz w:val="16"/>
          <w:szCs w:val="16"/>
        </w:rPr>
        <w:t xml:space="preserve">defined as: </w:t>
      </w:r>
      <w:hyperlink r:id="rId14" w:history="1">
        <w:r w:rsidRPr="00C1320F">
          <w:rPr>
            <w:rStyle w:val="Hyperlink"/>
            <w:color w:val="70AD47" w:themeColor="accent6"/>
            <w:sz w:val="16"/>
            <w:szCs w:val="16"/>
          </w:rPr>
          <w:t>part of a whole</w:t>
        </w:r>
      </w:hyperlink>
    </w:p>
    <w:p w14:paraId="5B8B0F8A" w14:textId="77777777" w:rsidR="00C10F3B" w:rsidRDefault="00C10F3B" w:rsidP="00C10F3B">
      <w:pPr>
        <w:rPr>
          <w:color w:val="70AD47" w:themeColor="accent6"/>
          <w:sz w:val="16"/>
          <w:szCs w:val="16"/>
        </w:rPr>
      </w:pPr>
      <w:r>
        <w:rPr>
          <w:color w:val="70AD47" w:themeColor="accent6"/>
          <w:sz w:val="16"/>
          <w:szCs w:val="16"/>
        </w:rPr>
        <w:t>“Na</w:t>
      </w:r>
      <w:r w:rsidRPr="00A6480D">
        <w:rPr>
          <w:color w:val="70AD47" w:themeColor="accent6"/>
          <w:sz w:val="16"/>
          <w:szCs w:val="16"/>
        </w:rPr>
        <w:t xml:space="preserve">tions” </w:t>
      </w:r>
      <w:hyperlink r:id="rId15" w:history="1">
        <w:r w:rsidRPr="00A6480D">
          <w:rPr>
            <w:rStyle w:val="Hyperlink"/>
            <w:color w:val="70AD47" w:themeColor="accent6"/>
            <w:sz w:val="16"/>
            <w:szCs w:val="16"/>
          </w:rPr>
          <w:t xml:space="preserve">is defined as: a community of people composed of one or more nationalities and possessing a </w:t>
        </w:r>
        <w:proofErr w:type="gramStart"/>
        <w:r w:rsidRPr="00A6480D">
          <w:rPr>
            <w:rStyle w:val="Hyperlink"/>
            <w:color w:val="70AD47" w:themeColor="accent6"/>
            <w:sz w:val="16"/>
            <w:szCs w:val="16"/>
          </w:rPr>
          <w:t>more or less defined</w:t>
        </w:r>
        <w:proofErr w:type="gramEnd"/>
        <w:r w:rsidRPr="00A6480D">
          <w:rPr>
            <w:rStyle w:val="Hyperlink"/>
            <w:color w:val="70AD47" w:themeColor="accent6"/>
            <w:sz w:val="16"/>
            <w:szCs w:val="16"/>
          </w:rPr>
          <w:t xml:space="preserve"> territory and government</w:t>
        </w:r>
      </w:hyperlink>
    </w:p>
    <w:p w14:paraId="00E003E4" w14:textId="77777777" w:rsidR="00C10F3B" w:rsidRPr="00DC7940" w:rsidRDefault="00C10F3B" w:rsidP="00C10F3B">
      <w:pPr>
        <w:rPr>
          <w:rStyle w:val="untext"/>
          <w:color w:val="70AD47" w:themeColor="accent6"/>
          <w:sz w:val="16"/>
          <w:szCs w:val="16"/>
        </w:rPr>
      </w:pPr>
      <w:r w:rsidRPr="00DC7940">
        <w:rPr>
          <w:color w:val="70AD47" w:themeColor="accent6"/>
          <w:sz w:val="16"/>
          <w:szCs w:val="16"/>
        </w:rPr>
        <w:t xml:space="preserve">“Of” is defined as: </w:t>
      </w:r>
      <w:hyperlink r:id="rId16" w:history="1">
        <w:r w:rsidRPr="00DC7940">
          <w:rPr>
            <w:rStyle w:val="Hyperlink"/>
            <w:color w:val="70AD47" w:themeColor="accent6"/>
            <w:sz w:val="16"/>
            <w:szCs w:val="16"/>
          </w:rPr>
          <w:t>used as a function word to indicate origin or derivation</w:t>
        </w:r>
      </w:hyperlink>
    </w:p>
    <w:p w14:paraId="2D0204BE" w14:textId="77777777" w:rsidR="00C10F3B" w:rsidRDefault="00C10F3B" w:rsidP="00C10F3B">
      <w:pPr>
        <w:rPr>
          <w:rStyle w:val="untext"/>
          <w:color w:val="70AD47" w:themeColor="accent6"/>
          <w:sz w:val="16"/>
          <w:szCs w:val="16"/>
        </w:rPr>
      </w:pPr>
      <w:r w:rsidRPr="00DC7940">
        <w:rPr>
          <w:color w:val="70AD47" w:themeColor="accent6"/>
          <w:sz w:val="16"/>
          <w:szCs w:val="16"/>
        </w:rPr>
        <w:t xml:space="preserve">“The” is defined as: </w:t>
      </w:r>
      <w:hyperlink r:id="rId17" w:history="1">
        <w:r w:rsidRPr="00C1320F">
          <w:rPr>
            <w:rStyle w:val="Hyperlink"/>
            <w:color w:val="70AD47" w:themeColor="accent6"/>
            <w:sz w:val="16"/>
            <w:szCs w:val="16"/>
          </w:rPr>
          <w:t>used as a function word before a singular noun to indicate that the noun is to be understood generically</w:t>
        </w:r>
      </w:hyperlink>
    </w:p>
    <w:p w14:paraId="417CA85E" w14:textId="77777777" w:rsidR="00C10F3B" w:rsidRPr="00C1320F" w:rsidRDefault="00C10F3B" w:rsidP="00C10F3B">
      <w:pPr>
        <w:rPr>
          <w:rStyle w:val="untext"/>
          <w:color w:val="70AD47" w:themeColor="accent6"/>
          <w:sz w:val="16"/>
          <w:szCs w:val="16"/>
        </w:rPr>
      </w:pPr>
      <w:r>
        <w:rPr>
          <w:rStyle w:val="untext"/>
          <w:color w:val="70AD47" w:themeColor="accent6"/>
          <w:sz w:val="16"/>
          <w:szCs w:val="16"/>
        </w:rPr>
        <w:t xml:space="preserve">“World Trade </w:t>
      </w:r>
      <w:r w:rsidRPr="00C1320F">
        <w:rPr>
          <w:rStyle w:val="untext"/>
          <w:color w:val="70AD47" w:themeColor="accent6"/>
          <w:sz w:val="16"/>
          <w:szCs w:val="16"/>
        </w:rPr>
        <w:t>Organization</w:t>
      </w:r>
      <w:r>
        <w:rPr>
          <w:rStyle w:val="untext"/>
          <w:color w:val="70AD47" w:themeColor="accent6"/>
          <w:sz w:val="16"/>
          <w:szCs w:val="16"/>
        </w:rPr>
        <w:t>”</w:t>
      </w:r>
      <w:r w:rsidRPr="00C1320F">
        <w:rPr>
          <w:rStyle w:val="untext"/>
          <w:color w:val="70AD47" w:themeColor="accent6"/>
          <w:sz w:val="16"/>
          <w:szCs w:val="16"/>
        </w:rPr>
        <w:t xml:space="preserve"> is: </w:t>
      </w:r>
      <w:hyperlink r:id="rId18" w:history="1">
        <w:r w:rsidRPr="00C1320F">
          <w:rPr>
            <w:rStyle w:val="Hyperlink"/>
            <w:color w:val="70AD47" w:themeColor="accent6"/>
            <w:sz w:val="16"/>
            <w:szCs w:val="16"/>
          </w:rPr>
          <w:t>An international body founded in 1995 to promote international trade and economic development by reducing tariffs and other restrictions.</w:t>
        </w:r>
      </w:hyperlink>
      <w:r w:rsidRPr="00C1320F">
        <w:rPr>
          <w:rStyle w:val="untext"/>
          <w:color w:val="70AD47" w:themeColor="accent6"/>
          <w:sz w:val="16"/>
          <w:szCs w:val="16"/>
        </w:rPr>
        <w:t xml:space="preserve"> (Lexico, a dictionary provided by Oxford)</w:t>
      </w:r>
    </w:p>
    <w:p w14:paraId="6653FE18" w14:textId="77777777" w:rsidR="00C10F3B" w:rsidRPr="00C1320F" w:rsidRDefault="00C10F3B" w:rsidP="00C10F3B">
      <w:pPr>
        <w:rPr>
          <w:rStyle w:val="untext"/>
          <w:color w:val="70AD47" w:themeColor="accent6"/>
          <w:sz w:val="16"/>
          <w:szCs w:val="16"/>
        </w:rPr>
      </w:pPr>
      <w:r w:rsidRPr="00C1320F">
        <w:rPr>
          <w:rStyle w:val="untext"/>
          <w:color w:val="70AD47" w:themeColor="accent6"/>
          <w:sz w:val="16"/>
          <w:szCs w:val="16"/>
        </w:rPr>
        <w:t xml:space="preserve">“To” is defined as: </w:t>
      </w:r>
      <w:hyperlink r:id="rId19" w:history="1">
        <w:r w:rsidRPr="00C1320F">
          <w:rPr>
            <w:rStyle w:val="Hyperlink"/>
            <w:color w:val="70AD47" w:themeColor="accent6"/>
            <w:sz w:val="16"/>
            <w:szCs w:val="16"/>
          </w:rPr>
          <w:t>used to indicate that the following verb is in the infinitive form</w:t>
        </w:r>
      </w:hyperlink>
    </w:p>
    <w:p w14:paraId="3F47BC14" w14:textId="77777777" w:rsidR="00C10F3B" w:rsidRPr="00A6480D" w:rsidRDefault="00C10F3B" w:rsidP="00C10F3B">
      <w:pPr>
        <w:rPr>
          <w:rStyle w:val="dttext"/>
          <w:color w:val="70AD47" w:themeColor="accent6"/>
          <w:sz w:val="16"/>
          <w:szCs w:val="16"/>
        </w:rPr>
      </w:pPr>
      <w:r>
        <w:rPr>
          <w:rStyle w:val="untext"/>
          <w:color w:val="70AD47" w:themeColor="accent6"/>
          <w:sz w:val="16"/>
          <w:szCs w:val="16"/>
        </w:rPr>
        <w:t xml:space="preserve">“Reduce” is </w:t>
      </w:r>
      <w:r w:rsidRPr="00DC7940">
        <w:rPr>
          <w:rStyle w:val="untext"/>
          <w:color w:val="70AD47" w:themeColor="accent6"/>
          <w:sz w:val="16"/>
          <w:szCs w:val="16"/>
        </w:rPr>
        <w:t>defined as:</w:t>
      </w:r>
      <w:r w:rsidRPr="00DC7940">
        <w:rPr>
          <w:rStyle w:val="Heading1Char"/>
          <w:color w:val="70AD47" w:themeColor="accent6"/>
          <w:sz w:val="16"/>
          <w:szCs w:val="16"/>
        </w:rPr>
        <w:t xml:space="preserve"> </w:t>
      </w:r>
      <w:hyperlink r:id="rId20" w:history="1">
        <w:r w:rsidRPr="00A6480D">
          <w:rPr>
            <w:rStyle w:val="Hyperlink"/>
            <w:color w:val="70AD47" w:themeColor="accent6"/>
            <w:sz w:val="16"/>
            <w:szCs w:val="16"/>
          </w:rPr>
          <w:t>to diminish in size, amount, extent, or number</w:t>
        </w:r>
      </w:hyperlink>
    </w:p>
    <w:p w14:paraId="3E07318B" w14:textId="77777777" w:rsidR="00C10F3B" w:rsidRPr="00A6480D" w:rsidRDefault="00C10F3B" w:rsidP="00C10F3B">
      <w:pPr>
        <w:rPr>
          <w:rStyle w:val="untext"/>
          <w:color w:val="70AD47" w:themeColor="accent6"/>
          <w:sz w:val="16"/>
          <w:szCs w:val="16"/>
        </w:rPr>
      </w:pPr>
      <w:r w:rsidRPr="00A6480D">
        <w:rPr>
          <w:rStyle w:val="dttext"/>
          <w:color w:val="70AD47" w:themeColor="accent6"/>
          <w:sz w:val="16"/>
          <w:szCs w:val="16"/>
        </w:rPr>
        <w:t xml:space="preserve">“Intellectual Property” is defined as: </w:t>
      </w:r>
      <w:hyperlink r:id="rId21" w:history="1">
        <w:r w:rsidRPr="00A6480D">
          <w:rPr>
            <w:rStyle w:val="Hyperlink"/>
            <w:color w:val="70AD47" w:themeColor="accent6"/>
            <w:sz w:val="16"/>
            <w:szCs w:val="16"/>
          </w:rPr>
          <w:t>A work or invention that is the result of creativity, such as a manuscript or a design, to which one has rights and for which one may apply for a patent, copyright, trademark, etc.</w:t>
        </w:r>
      </w:hyperlink>
      <w:r w:rsidRPr="00A6480D">
        <w:rPr>
          <w:rStyle w:val="dttext"/>
          <w:color w:val="70AD47" w:themeColor="accent6"/>
          <w:sz w:val="16"/>
          <w:szCs w:val="16"/>
        </w:rPr>
        <w:t xml:space="preserve"> </w:t>
      </w:r>
      <w:r w:rsidRPr="00A6480D">
        <w:rPr>
          <w:rStyle w:val="untext"/>
          <w:color w:val="70AD47" w:themeColor="accent6"/>
          <w:sz w:val="16"/>
          <w:szCs w:val="16"/>
        </w:rPr>
        <w:t>(Lexico, a dictionary provided by Oxford)</w:t>
      </w:r>
    </w:p>
    <w:p w14:paraId="35047903" w14:textId="77777777" w:rsidR="00C10F3B" w:rsidRPr="00C1320F" w:rsidRDefault="00C10F3B" w:rsidP="00C10F3B">
      <w:pPr>
        <w:rPr>
          <w:rStyle w:val="dttext"/>
          <w:color w:val="70AD47" w:themeColor="accent6"/>
          <w:sz w:val="16"/>
          <w:szCs w:val="16"/>
        </w:rPr>
      </w:pPr>
      <w:r w:rsidRPr="00A6480D">
        <w:rPr>
          <w:rStyle w:val="untext"/>
          <w:color w:val="70AD47" w:themeColor="accent6"/>
          <w:sz w:val="16"/>
          <w:szCs w:val="16"/>
        </w:rPr>
        <w:t xml:space="preserve">“Protections” is defined as: </w:t>
      </w:r>
      <w:hyperlink r:id="rId22" w:anchor="legalDictionary" w:history="1">
        <w:r w:rsidRPr="00A6480D">
          <w:rPr>
            <w:rStyle w:val="Hyperlink"/>
            <w:color w:val="70AD47" w:themeColor="accent6"/>
            <w:sz w:val="16"/>
            <w:szCs w:val="16"/>
          </w:rPr>
          <w:t xml:space="preserve">The act of </w:t>
        </w:r>
        <w:proofErr w:type="gramStart"/>
        <w:r w:rsidRPr="00A6480D">
          <w:rPr>
            <w:rStyle w:val="Hyperlink"/>
            <w:color w:val="70AD47" w:themeColor="accent6"/>
            <w:sz w:val="16"/>
            <w:szCs w:val="16"/>
          </w:rPr>
          <w:t>protecting :</w:t>
        </w:r>
        <w:proofErr w:type="gramEnd"/>
        <w:r w:rsidRPr="00A6480D">
          <w:rPr>
            <w:rStyle w:val="Hyperlink"/>
            <w:color w:val="70AD47" w:themeColor="accent6"/>
            <w:sz w:val="16"/>
            <w:szCs w:val="16"/>
          </w:rPr>
          <w:t xml:space="preserve"> the state of being protected</w:t>
        </w:r>
      </w:hyperlink>
      <w:r w:rsidRPr="00A6480D">
        <w:rPr>
          <w:rStyle w:val="untext"/>
          <w:color w:val="70AD47" w:themeColor="accent6"/>
          <w:sz w:val="16"/>
          <w:szCs w:val="16"/>
        </w:rPr>
        <w:t xml:space="preserve"> (Merriam</w:t>
      </w:r>
      <w:r>
        <w:rPr>
          <w:rStyle w:val="untext"/>
          <w:color w:val="70AD47" w:themeColor="accent6"/>
          <w:sz w:val="16"/>
          <w:szCs w:val="16"/>
        </w:rPr>
        <w:t xml:space="preserve"> Webster Legal Dictionary)</w:t>
      </w:r>
    </w:p>
    <w:p w14:paraId="07A347ED" w14:textId="77777777" w:rsidR="00C10F3B" w:rsidRPr="00C1320F" w:rsidRDefault="00C10F3B" w:rsidP="00C10F3B">
      <w:pPr>
        <w:rPr>
          <w:rStyle w:val="dttext"/>
          <w:color w:val="70AD47" w:themeColor="accent6"/>
          <w:sz w:val="16"/>
          <w:szCs w:val="16"/>
        </w:rPr>
      </w:pPr>
      <w:r w:rsidRPr="00C1320F">
        <w:rPr>
          <w:rStyle w:val="dttext"/>
          <w:color w:val="70AD47" w:themeColor="accent6"/>
          <w:sz w:val="16"/>
          <w:szCs w:val="16"/>
        </w:rPr>
        <w:t xml:space="preserve">“For” is defined as: </w:t>
      </w:r>
      <w:hyperlink r:id="rId23" w:history="1">
        <w:r w:rsidRPr="00C1320F">
          <w:rPr>
            <w:rStyle w:val="Hyperlink"/>
            <w:color w:val="70AD47" w:themeColor="accent6"/>
            <w:sz w:val="16"/>
            <w:szCs w:val="16"/>
          </w:rPr>
          <w:t>used as a function word to indicate the object or recipient of a perception, desire, or activity</w:t>
        </w:r>
      </w:hyperlink>
    </w:p>
    <w:p w14:paraId="1E0B0ECA" w14:textId="77777777" w:rsidR="00C10F3B" w:rsidRPr="00DC7940" w:rsidRDefault="00C10F3B" w:rsidP="00C10F3B">
      <w:pPr>
        <w:rPr>
          <w:color w:val="70AD47" w:themeColor="accent6"/>
          <w:sz w:val="16"/>
          <w:szCs w:val="16"/>
        </w:rPr>
      </w:pPr>
      <w:r w:rsidRPr="00DC7940">
        <w:rPr>
          <w:rStyle w:val="dttext"/>
          <w:color w:val="70AD47" w:themeColor="accent6"/>
          <w:sz w:val="16"/>
          <w:szCs w:val="16"/>
        </w:rPr>
        <w:t xml:space="preserve">“Medicines” is defined as: </w:t>
      </w:r>
      <w:hyperlink r:id="rId24" w:history="1">
        <w:r w:rsidRPr="00DC7940">
          <w:rPr>
            <w:rStyle w:val="Hyperlink"/>
            <w:color w:val="70AD47" w:themeColor="accent6"/>
            <w:sz w:val="16"/>
            <w:szCs w:val="16"/>
          </w:rPr>
          <w:t>a substance or preparation used in treating disease</w:t>
        </w:r>
      </w:hyperlink>
    </w:p>
    <w:p w14:paraId="29431DFF" w14:textId="77777777" w:rsidR="00C10F3B" w:rsidRPr="005473FA" w:rsidRDefault="00C10F3B" w:rsidP="00C10F3B">
      <w:pPr>
        <w:rPr>
          <w:rFonts w:asciiTheme="minorHAnsi" w:hAnsiTheme="minorHAnsi" w:cstheme="minorHAnsi"/>
        </w:rPr>
      </w:pPr>
    </w:p>
    <w:p w14:paraId="0EE28579" w14:textId="77777777" w:rsidR="00C10F3B" w:rsidRPr="005473FA" w:rsidRDefault="00C10F3B" w:rsidP="00C10F3B">
      <w:pPr>
        <w:pStyle w:val="Heading3"/>
        <w:rPr>
          <w:rFonts w:asciiTheme="minorHAnsi" w:hAnsiTheme="minorHAnsi" w:cstheme="minorHAnsi"/>
        </w:rPr>
      </w:pPr>
      <w:r w:rsidRPr="005473FA">
        <w:rPr>
          <w:rFonts w:asciiTheme="minorHAnsi" w:hAnsiTheme="minorHAnsi" w:cstheme="minorHAnsi"/>
        </w:rPr>
        <w:t>Offence</w:t>
      </w:r>
    </w:p>
    <w:p w14:paraId="23273186"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There is a distinction between personal rights and property rights – property rights govern material objects that can be appropriated and stolen, however personal rights concern intangible concepts such as ideas and speeches. </w:t>
      </w:r>
      <w:proofErr w:type="gramStart"/>
      <w:r w:rsidRPr="005473FA">
        <w:rPr>
          <w:rFonts w:asciiTheme="minorHAnsi" w:hAnsiTheme="minorHAnsi" w:cstheme="minorHAnsi"/>
        </w:rPr>
        <w:t>Thus</w:t>
      </w:r>
      <w:proofErr w:type="gramEnd"/>
      <w:r w:rsidRPr="005473FA">
        <w:rPr>
          <w:rFonts w:asciiTheme="minorHAnsi" w:hAnsiTheme="minorHAnsi" w:cstheme="minorHAnsi"/>
        </w:rPr>
        <w:t xml:space="preserve"> it is a contradiction to attribute property rights to ideas as an idea can be accessible by all without resource constraints.  And even the most stringent property rights allow for copying and modification of a legitimate purchase as a function of the new owner’s property rights so it’s a freedom violation to restrict doing so. And intellectual property rights actively suppress the freedom of speech, which is necessary for agents to actualize their wills.</w:t>
      </w:r>
    </w:p>
    <w:p w14:paraId="31A3AEDB" w14:textId="77777777" w:rsidR="00C10F3B" w:rsidRPr="005473FA" w:rsidRDefault="00C10F3B" w:rsidP="00C10F3B">
      <w:pPr>
        <w:rPr>
          <w:rFonts w:asciiTheme="minorHAnsi" w:hAnsiTheme="minorHAnsi" w:cstheme="minorHAnsi"/>
        </w:rPr>
      </w:pPr>
      <w:r w:rsidRPr="005473FA">
        <w:rPr>
          <w:rStyle w:val="Style13ptBold"/>
          <w:rFonts w:asciiTheme="minorHAnsi" w:hAnsiTheme="minorHAnsi" w:cstheme="minorHAnsi"/>
        </w:rPr>
        <w:t>Pievatolo 10</w:t>
      </w:r>
      <w:r w:rsidRPr="005473FA">
        <w:rPr>
          <w:rFonts w:asciiTheme="minorHAnsi" w:hAnsiTheme="minorHAnsi" w:cstheme="minorHAnsi"/>
        </w:rPr>
        <w:t xml:space="preserve"> Pievatolo, Maria. “Freedom, Ownership and Copyright: Why Does Kant Reject the Concept of Intellectual Property?” </w:t>
      </w:r>
      <w:r w:rsidRPr="005473FA">
        <w:rPr>
          <w:rFonts w:asciiTheme="minorHAnsi" w:hAnsiTheme="minorHAnsi" w:cstheme="minorHAnsi"/>
          <w:i/>
          <w:iCs/>
        </w:rPr>
        <w:t xml:space="preserve">Freedom, Ownership and Copyright: Why Does Kant Reject the Concept of Intellectual </w:t>
      </w:r>
      <w:proofErr w:type="gramStart"/>
      <w:r w:rsidRPr="005473FA">
        <w:rPr>
          <w:rFonts w:asciiTheme="minorHAnsi" w:hAnsiTheme="minorHAnsi" w:cstheme="minorHAnsi"/>
          <w:i/>
          <w:iCs/>
        </w:rPr>
        <w:t>Property?</w:t>
      </w:r>
      <w:r w:rsidRPr="005473FA">
        <w:rPr>
          <w:rFonts w:asciiTheme="minorHAnsi" w:hAnsiTheme="minorHAnsi" w:cstheme="minorHAnsi"/>
        </w:rPr>
        <w:t>,</w:t>
      </w:r>
      <w:proofErr w:type="gramEnd"/>
      <w:r w:rsidRPr="005473FA">
        <w:rPr>
          <w:rFonts w:asciiTheme="minorHAnsi" w:hAnsiTheme="minorHAnsi" w:cstheme="minorHAnsi"/>
        </w:rPr>
        <w:t xml:space="preserve"> 7 Feb. 2010, bfp.sp.unipi.it/chiara/lm/kantpisa1.html. WWEY, altered for glang</w:t>
      </w:r>
    </w:p>
    <w:p w14:paraId="6F77E4D7" w14:textId="77777777" w:rsidR="00C10F3B" w:rsidRPr="005473FA" w:rsidRDefault="00C10F3B" w:rsidP="00C10F3B">
      <w:pPr>
        <w:rPr>
          <w:rFonts w:asciiTheme="minorHAnsi" w:hAnsiTheme="minorHAnsi" w:cstheme="minorHAnsi"/>
        </w:rPr>
      </w:pPr>
      <w:r w:rsidRPr="005473FA">
        <w:rPr>
          <w:rFonts w:asciiTheme="minorHAnsi" w:hAnsiTheme="minorHAnsi" w:cstheme="minorHAnsi"/>
          <w:sz w:val="12"/>
        </w:rPr>
        <w:t xml:space="preserve">In the Metaphysik der Sitten, </w:t>
      </w:r>
      <w:r w:rsidRPr="009F4360">
        <w:rPr>
          <w:rStyle w:val="StyleUnderline"/>
          <w:rFonts w:asciiTheme="minorHAnsi" w:hAnsiTheme="minorHAnsi" w:cstheme="minorHAnsi"/>
          <w:highlight w:val="cyan"/>
        </w:rPr>
        <w:t xml:space="preserve">we can find a </w:t>
      </w:r>
      <w:r w:rsidRPr="009F4360">
        <w:rPr>
          <w:rStyle w:val="Emphasis"/>
          <w:rFonts w:asciiTheme="minorHAnsi" w:hAnsiTheme="minorHAnsi" w:cstheme="minorHAnsi"/>
          <w:highlight w:val="cyan"/>
        </w:rPr>
        <w:t>clear distinction between ius reale and ius personale</w:t>
      </w:r>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The </w:t>
      </w:r>
      <w:r w:rsidRPr="009F4360">
        <w:rPr>
          <w:rStyle w:val="StyleUnderline"/>
          <w:rFonts w:asciiTheme="minorHAnsi" w:hAnsiTheme="minorHAnsi" w:cstheme="minorHAnsi"/>
          <w:highlight w:val="cyan"/>
        </w:rPr>
        <w:t>ius reale</w:t>
      </w:r>
      <w:r w:rsidRPr="005473FA">
        <w:rPr>
          <w:rStyle w:val="StyleUnderline"/>
          <w:rFonts w:asciiTheme="minorHAnsi" w:hAnsiTheme="minorHAnsi" w:cstheme="minorHAnsi"/>
        </w:rPr>
        <w:t xml:space="preserve"> or ius in re </w:t>
      </w:r>
      <w:r w:rsidRPr="009F4360">
        <w:rPr>
          <w:rStyle w:val="StyleUnderline"/>
          <w:rFonts w:asciiTheme="minorHAnsi" w:hAnsiTheme="minorHAnsi" w:cstheme="minorHAnsi"/>
          <w:highlight w:val="cyan"/>
        </w:rPr>
        <w:t xml:space="preserve">is a </w:t>
      </w:r>
      <w:r w:rsidRPr="009F4360">
        <w:rPr>
          <w:rStyle w:val="Emphasis"/>
          <w:rFonts w:asciiTheme="minorHAnsi" w:hAnsiTheme="minorHAnsi" w:cstheme="minorHAnsi"/>
          <w:highlight w:val="cyan"/>
        </w:rPr>
        <w:t>right on things</w:t>
      </w:r>
      <w:r w:rsidRPr="009F4360">
        <w:rPr>
          <w:rStyle w:val="StyleUnderline"/>
          <w:rFonts w:asciiTheme="minorHAnsi" w:hAnsiTheme="minorHAnsi" w:cstheme="minorHAnsi"/>
          <w:highlight w:val="cyan"/>
        </w:rPr>
        <w:t>.</w:t>
      </w:r>
      <w:r w:rsidRPr="005473FA">
        <w:rPr>
          <w:rStyle w:val="StyleUnderline"/>
          <w:rFonts w:asciiTheme="minorHAnsi" w:hAnsiTheme="minorHAnsi" w:cstheme="minorHAnsi"/>
        </w:rPr>
        <w:t xml:space="preserve"> 14 The </w:t>
      </w:r>
      <w:r w:rsidRPr="009F4360">
        <w:rPr>
          <w:rStyle w:val="StyleUnderline"/>
          <w:rFonts w:asciiTheme="minorHAnsi" w:hAnsiTheme="minorHAnsi" w:cstheme="minorHAnsi"/>
          <w:highlight w:val="cyan"/>
        </w:rPr>
        <w:t>ius personale is</w:t>
      </w:r>
      <w:r w:rsidRPr="005473FA">
        <w:rPr>
          <w:rStyle w:val="StyleUnderline"/>
          <w:rFonts w:asciiTheme="minorHAnsi" w:hAnsiTheme="minorHAnsi" w:cstheme="minorHAnsi"/>
        </w:rPr>
        <w:t xml:space="preserve"> defined as the «possession of another's choice [Willkür], in the sense of my capacity to determine it by my own choice to a certain deed». 15 In other words, it is a right entitling someone to obtain acts from other persons. As moral subjectivity involves freedom, </w:t>
      </w:r>
      <w:r w:rsidRPr="009F4360">
        <w:rPr>
          <w:rStyle w:val="Emphasis"/>
          <w:rFonts w:asciiTheme="minorHAnsi" w:hAnsiTheme="minorHAnsi" w:cstheme="minorHAnsi"/>
          <w:highlight w:val="cyan"/>
        </w:rPr>
        <w:t>personal rights</w:t>
      </w:r>
      <w:r w:rsidRPr="005473FA">
        <w:rPr>
          <w:rStyle w:val="StyleUnderline"/>
          <w:rFonts w:asciiTheme="minorHAnsi" w:hAnsiTheme="minorHAnsi" w:cstheme="minorHAnsi"/>
        </w:rPr>
        <w:t xml:space="preserve"> cannot be established without the concerned persons' consent. </w:t>
      </w:r>
      <w:r w:rsidRPr="005473FA">
        <w:rPr>
          <w:rFonts w:asciiTheme="minorHAnsi" w:hAnsiTheme="minorHAnsi" w:cstheme="minorHAnsi"/>
          <w:sz w:val="12"/>
        </w:rPr>
        <w:t xml:space="preserve">According to Kant, the </w:t>
      </w:r>
      <w:r w:rsidRPr="009F4360">
        <w:rPr>
          <w:rStyle w:val="StyleUnderline"/>
          <w:rFonts w:asciiTheme="minorHAnsi" w:hAnsiTheme="minorHAnsi" w:cstheme="minorHAnsi"/>
          <w:highlight w:val="cyan"/>
        </w:rPr>
        <w:t>ius reale cannot be applied to ideas,</w:t>
      </w:r>
      <w:r w:rsidRPr="005473FA">
        <w:rPr>
          <w:rStyle w:val="StyleUnderline"/>
          <w:rFonts w:asciiTheme="minorHAnsi" w:hAnsiTheme="minorHAnsi" w:cstheme="minorHAnsi"/>
        </w:rPr>
        <w:t xml:space="preserve"> or, better, to thoughts,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they can be conceived by everyone at the same time, without depriving their authors.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Surprising as it may seem, </w:t>
      </w:r>
      <w:r w:rsidRPr="009F4360">
        <w:rPr>
          <w:rStyle w:val="StyleUnderline"/>
          <w:rFonts w:asciiTheme="minorHAnsi" w:hAnsiTheme="minorHAnsi" w:cstheme="minorHAnsi"/>
          <w:highlight w:val="cyan"/>
        </w:rPr>
        <w:t>the ius reale protects the freedom to copy</w:t>
      </w:r>
      <w:r w:rsidRPr="005473FA">
        <w:rPr>
          <w:rFonts w:asciiTheme="minorHAnsi" w:hAnsiTheme="minorHAnsi" w:cstheme="minorHAnsi"/>
          <w:sz w:val="12"/>
        </w:rPr>
        <w:t>, if it is taken seriously</w:t>
      </w:r>
      <w:r w:rsidRPr="005473FA">
        <w:rPr>
          <w:rStyle w:val="StyleUnderline"/>
          <w:rFonts w:asciiTheme="minorHAnsi" w:hAnsiTheme="minorHAnsi" w:cstheme="minorHAnsi"/>
        </w:rPr>
        <w:t xml:space="preserve">. </w:t>
      </w:r>
      <w:r w:rsidRPr="009F4360">
        <w:rPr>
          <w:rStyle w:val="StyleUnderline"/>
          <w:rFonts w:asciiTheme="minorHAnsi" w:hAnsiTheme="minorHAnsi" w:cstheme="minorHAnsi"/>
          <w:highlight w:val="cyan"/>
        </w:rPr>
        <w:t xml:space="preserve">If a thing has been purchased in a legal transaction and the purchasers copy it by their own means, </w:t>
      </w:r>
      <w:r w:rsidRPr="009F4360">
        <w:rPr>
          <w:rStyle w:val="Emphasis"/>
          <w:rFonts w:asciiTheme="minorHAnsi" w:hAnsiTheme="minorHAnsi" w:cstheme="minorHAnsi"/>
          <w:highlight w:val="cyan"/>
        </w:rPr>
        <w:t>they are simply working on their legitimate private property.</w:t>
      </w:r>
      <w:r w:rsidRPr="009F4360">
        <w:rPr>
          <w:rStyle w:val="StyleUnderline"/>
          <w:rFonts w:asciiTheme="minorHAnsi" w:hAnsiTheme="minorHAnsi" w:cstheme="minorHAnsi"/>
          <w:highlight w:val="cyan"/>
        </w:rPr>
        <w:t xml:space="preserve"> For the very principle of private property, it is not fair to restrain the ways</w:t>
      </w:r>
      <w:r w:rsidRPr="005473FA">
        <w:rPr>
          <w:rStyle w:val="StyleUnderline"/>
          <w:rFonts w:asciiTheme="minorHAnsi" w:hAnsiTheme="minorHAnsi" w:cstheme="minorHAnsi"/>
        </w:rPr>
        <w:t xml:space="preserve"> in </w:t>
      </w:r>
      <w:r w:rsidRPr="009F4360">
        <w:rPr>
          <w:rStyle w:val="StyleUnderline"/>
          <w:rFonts w:asciiTheme="minorHAnsi" w:hAnsiTheme="minorHAnsi" w:cstheme="minorHAnsi"/>
          <w:highlight w:val="cyan"/>
        </w:rPr>
        <w:t>which its</w:t>
      </w:r>
      <w:r w:rsidRPr="005473FA">
        <w:rPr>
          <w:rStyle w:val="StyleUnderline"/>
          <w:rFonts w:asciiTheme="minorHAnsi" w:hAnsiTheme="minorHAnsi" w:cstheme="minorHAnsi"/>
        </w:rPr>
        <w:t xml:space="preserve"> legitimate </w:t>
      </w:r>
      <w:r w:rsidRPr="009F4360">
        <w:rPr>
          <w:rStyle w:val="StyleUnderline"/>
          <w:rFonts w:asciiTheme="minorHAnsi" w:hAnsiTheme="minorHAnsi" w:cstheme="minorHAnsi"/>
          <w:highlight w:val="cyan"/>
        </w:rPr>
        <w:t>purchaser may use it.</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For this reason, no ius reale can be opposed to the reprinter. If we see the book as a material thing, whoever buys it has the right to reproduce it: after all, it is his book. Furthermore, in Kant's opinion, </w:t>
      </w:r>
      <w:r w:rsidRPr="005473FA">
        <w:rPr>
          <w:rStyle w:val="StyleUnderline"/>
          <w:rFonts w:asciiTheme="minorHAnsi" w:hAnsiTheme="minorHAnsi" w:cstheme="minorHAnsi"/>
        </w:rPr>
        <w:t xml:space="preserve">we cannot derive any affirmative personal obligation from </w:t>
      </w:r>
      <w:proofErr w:type="gramStart"/>
      <w:r w:rsidRPr="005473FA">
        <w:rPr>
          <w:rStyle w:val="StyleUnderline"/>
          <w:rFonts w:asciiTheme="minorHAnsi" w:hAnsiTheme="minorHAnsi" w:cstheme="minorHAnsi"/>
        </w:rPr>
        <w:t>a</w:t>
      </w:r>
      <w:proofErr w:type="gramEnd"/>
      <w:r w:rsidRPr="005473FA">
        <w:rPr>
          <w:rStyle w:val="StyleUnderline"/>
          <w:rFonts w:asciiTheme="minorHAnsi" w:hAnsiTheme="minorHAnsi" w:cstheme="minorHAnsi"/>
        </w:rPr>
        <w:t xml:space="preserve"> ius reale: 16 a ius personale on someone cannot be claimed by simply purchasing some related things without obtaining his or her expressed consent. </w:t>
      </w:r>
      <w:r w:rsidRPr="005473FA">
        <w:rPr>
          <w:rFonts w:asciiTheme="minorHAnsi" w:hAnsiTheme="minorHAnsi" w:cstheme="minorHAnsi"/>
          <w:sz w:val="12"/>
        </w:rPr>
        <w:t xml:space="preserve">Kant, by conceiving the book as an action, adopts a strategy based on the ius personale only. By using such a strategy, he concludes that the unauthorized printer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compared to an unauthorized spokesperson rather than to a thief. Therefore, it is not necessary to go beyond the Roman law tradition, by inventing a new ius reale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w:t>
      </w:r>
      <w:proofErr w:type="gramStart"/>
      <w:r w:rsidRPr="005473FA">
        <w:rPr>
          <w:rFonts w:asciiTheme="minorHAnsi" w:hAnsiTheme="minorHAnsi" w:cstheme="minorHAnsi"/>
          <w:sz w:val="12"/>
        </w:rPr>
        <w:t>Thus</w:t>
      </w:r>
      <w:proofErr w:type="gramEnd"/>
      <w:r w:rsidRPr="005473FA">
        <w:rPr>
          <w:rFonts w:asciiTheme="minorHAnsi" w:hAnsiTheme="minorHAnsi" w:cstheme="minorHAnsi"/>
          <w:sz w:val="12"/>
        </w:rPr>
        <w:t xml:space="preserve"> publishers can be considered as spokespersons who speak in the name of the authors. But, as such, they need the authors' authorization. 17 Why?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th so-called derivative works, and it is justified only as far as it helps the public to get the texts. Freedom, ownership and copyright: why does Kant reject the concept of intellectual property? 3 Kant does not recognize works of art as speeches. He calls works of art Werke or opera,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things that are produced, while indicating books as Handlungen or operae, i.e. actions. As the works of art are simply physical objects, we can derive from Kant's assumption that every legitimate purchaser may reproduce them and may donate or sell the copies to others. 18 Every time an object can be treated only as a product, its legitimate owner may do what he wants with it, because of his ius reale, which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taken seriously on both sides. Moreover, as the injustice of reprinting books depends on their communication to the public, we can deduce that their reproduction for personal use is not to be forbidden. As regards as the derivative works, Kant states that, </w:t>
      </w:r>
      <w:r w:rsidRPr="009F4360">
        <w:rPr>
          <w:rStyle w:val="StyleUnderline"/>
          <w:rFonts w:asciiTheme="minorHAnsi" w:hAnsiTheme="minorHAnsi" w:cstheme="minorHAnsi"/>
          <w:highlight w:val="cyan"/>
        </w:rPr>
        <w:t>if one shortens, augments, retouches</w:t>
      </w:r>
      <w:r w:rsidRPr="005473FA">
        <w:rPr>
          <w:rStyle w:val="StyleUnderline"/>
          <w:rFonts w:asciiTheme="minorHAnsi" w:hAnsiTheme="minorHAnsi" w:cstheme="minorHAnsi"/>
        </w:rPr>
        <w:t xml:space="preserve"> or translates</w:t>
      </w:r>
      <w:r w:rsidRPr="005473FA">
        <w:rPr>
          <w:rFonts w:asciiTheme="minorHAnsi" w:hAnsiTheme="minorHAnsi" w:cstheme="minorHAnsi"/>
          <w:sz w:val="12"/>
        </w:rPr>
        <w:t xml:space="preserve"> the book of another, </w:t>
      </w:r>
      <w:r w:rsidRPr="009F4360">
        <w:rPr>
          <w:rStyle w:val="StyleUnderline"/>
          <w:rFonts w:asciiTheme="minorHAnsi" w:hAnsiTheme="minorHAnsi" w:cstheme="minorHAnsi"/>
          <w:highlight w:val="cyan"/>
        </w:rPr>
        <w:t>[they] produce</w:t>
      </w:r>
      <w:r w:rsidRPr="005473FA">
        <w:rPr>
          <w:rStyle w:val="StyleUnderline"/>
          <w:rFonts w:asciiTheme="minorHAnsi" w:hAnsiTheme="minorHAnsi" w:cstheme="minorHAnsi"/>
        </w:rPr>
        <w:t>s</w:t>
      </w:r>
      <w:r w:rsidRPr="009F4360">
        <w:rPr>
          <w:rStyle w:val="StyleUnderline"/>
          <w:rFonts w:asciiTheme="minorHAnsi" w:hAnsiTheme="minorHAnsi" w:cstheme="minorHAnsi"/>
          <w:highlight w:val="cyan"/>
        </w:rPr>
        <w:t xml:space="preserve"> a new speech</w:t>
      </w:r>
      <w:r w:rsidRPr="005473FA">
        <w:rPr>
          <w:rStyle w:val="StyleUnderline"/>
          <w:rFonts w:asciiTheme="minorHAnsi" w:hAnsiTheme="minorHAnsi" w:cstheme="minorHAnsi"/>
        </w:rPr>
        <w:t xml:space="preserve">, although the thoughts can be the same Therefore, </w:t>
      </w:r>
      <w:r w:rsidRPr="009F4360">
        <w:rPr>
          <w:rStyle w:val="StyleUnderline"/>
          <w:rFonts w:asciiTheme="minorHAnsi" w:hAnsiTheme="minorHAnsi" w:cstheme="minorHAnsi"/>
          <w:highlight w:val="cyan"/>
        </w:rPr>
        <w:t>such works</w:t>
      </w:r>
      <w:r w:rsidRPr="005473FA">
        <w:rPr>
          <w:rFonts w:asciiTheme="minorHAnsi" w:hAnsiTheme="minorHAnsi" w:cstheme="minorHAnsi"/>
          <w:sz w:val="12"/>
        </w:rPr>
        <w:t xml:space="preserve"> cannot be seen as Nachdruck and </w:t>
      </w:r>
      <w:r w:rsidRPr="009F4360">
        <w:rPr>
          <w:rStyle w:val="StyleUnderline"/>
          <w:rFonts w:asciiTheme="minorHAnsi" w:hAnsiTheme="minorHAnsi" w:cstheme="minorHAnsi"/>
          <w:highlight w:val="cyan"/>
        </w:rPr>
        <w:t xml:space="preserve">are </w:t>
      </w:r>
      <w:r w:rsidRPr="009F4360">
        <w:rPr>
          <w:rStyle w:val="Emphasis"/>
          <w:rFonts w:asciiTheme="minorHAnsi" w:hAnsiTheme="minorHAnsi" w:cstheme="minorHAnsi"/>
          <w:highlight w:val="cyan"/>
        </w:rPr>
        <w:t>perfectly lawful</w:t>
      </w:r>
      <w:r w:rsidRPr="005473FA">
        <w:rPr>
          <w:rFonts w:asciiTheme="minorHAnsi" w:hAnsiTheme="minorHAnsi" w:cstheme="minorHAnsi"/>
          <w:sz w:val="12"/>
        </w:rPr>
        <w:t xml:space="preserve">. </w:t>
      </w:r>
      <w:r w:rsidRPr="005473FA">
        <w:rPr>
          <w:rFonts w:asciiTheme="minorHAnsi" w:hAnsiTheme="minorHAnsi" w:cstheme="minorHAnsi"/>
          <w:sz w:val="6"/>
          <w:szCs w:val="16"/>
        </w:rPr>
        <w:t xml:space="preserve">19 In other </w:t>
      </w:r>
      <w:proofErr w:type="gramStart"/>
      <w:r w:rsidRPr="005473FA">
        <w:rPr>
          <w:rFonts w:asciiTheme="minorHAnsi" w:hAnsiTheme="minorHAnsi" w:cstheme="minorHAnsi"/>
          <w:sz w:val="6"/>
          <w:szCs w:val="16"/>
        </w:rPr>
        <w:t>words,in</w:t>
      </w:r>
      <w:proofErr w:type="gramEnd"/>
      <w:r w:rsidRPr="005473FA">
        <w:rPr>
          <w:rFonts w:asciiTheme="minorHAnsi" w:hAnsiTheme="minorHAnsi" w:cstheme="minorHAnsi"/>
          <w:sz w:val="6"/>
          <w:szCs w:val="16"/>
        </w:rPr>
        <w:t xml:space="preserve"> a Kantian environment, everyone may become a “wreader” - a reader and writer at the same time - without being hindered by copyright restrictions 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20 or spurious works, nor print only a limited impression that does not meet the demand. If the publisher does not comply, the public has the right to force him to publish. 21 In a Kantian environment the publisher's rights are justified only when they help authors to reach the public. Copyright should be neither censorship nor monopoly. In the 1785 essay Kant stated that the mandate of an author to a publisher should be exclusive 22 because the publisher becomes willing to publish a book only if he is certain to earn something from it; therefore, he is interested in avoiding competition. But later, in the Metaphysik der Sitten, Kant does not mention the exclusivity requirement at all, perhaps because he has realized that it was based on an empirical contamination, depending on the current state of technology. In Kant's world the press used to be the medium that provided for the widest distribution of ideas. Printing required both specific tools and skills, and specialized and centralized organizations. And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 publishers of printed texts provided the only medium to convey speeches to a wide public, Kant was inclined to bow to their interest. However, from a conceptual perspective, there is no reason to deny that an author should be entitled to authorize everyone to distribute his work to everyone else, just like a person may hire more than one spokesperson. Such a practice is now </w:t>
      </w:r>
      <w:proofErr w:type="gramStart"/>
      <w:r w:rsidRPr="005473FA">
        <w:rPr>
          <w:rFonts w:asciiTheme="minorHAnsi" w:hAnsiTheme="minorHAnsi" w:cstheme="minorHAnsi"/>
          <w:sz w:val="6"/>
          <w:szCs w:val="16"/>
        </w:rPr>
        <w:t>fairly usual</w:t>
      </w:r>
      <w:proofErr w:type="gramEnd"/>
      <w:r w:rsidRPr="005473FA">
        <w:rPr>
          <w:rFonts w:asciiTheme="minorHAnsi" w:hAnsiTheme="minorHAnsi" w:cstheme="minorHAnsi"/>
          <w:sz w:val="6"/>
          <w:szCs w:val="16"/>
        </w:rPr>
        <w:t xml:space="preserve"> on the Internet, when authors choose a Creative Commons License and grant the right to publish their works to everyone, because they are interested in the widest possible spreading of their ideas. In Kant's times such a strategy would hardly be paying because the major publication technology, the press, was not cheap and easy like the digital reproduction of texts, but difficult and expensive. Kant's thesis is based on the technical assumption that publishing requires an intermediation - just as it used to be in the age of print -, which is lawful only it has the author's consent. Where the intermediation is not necessary any longer, where no one is speaking in the name of another, copyright makes no sense. 23 3. A term of comparison: Fichte's theory of intellectual property </w:t>
      </w:r>
      <w:proofErr w:type="gramStart"/>
      <w:r w:rsidRPr="005473FA">
        <w:rPr>
          <w:rFonts w:asciiTheme="minorHAnsi" w:hAnsiTheme="minorHAnsi" w:cstheme="minorHAnsi"/>
          <w:sz w:val="6"/>
          <w:szCs w:val="16"/>
        </w:rPr>
        <w:t>In</w:t>
      </w:r>
      <w:proofErr w:type="gramEnd"/>
      <w:r w:rsidRPr="005473FA">
        <w:rPr>
          <w:rFonts w:asciiTheme="minorHAnsi" w:hAnsiTheme="minorHAnsi" w:cstheme="minorHAnsi"/>
          <w:sz w:val="6"/>
          <w:szCs w:val="16"/>
        </w:rPr>
        <w:t xml:space="preserve"> 1793 the Berlinische Monatschrift published a short essay, Proof of the Illegality of Reprinting: A Rationale and a Parable, 24 written by Fichte two years ago. The essay connects originality to intellectual property and advocates the enforcing of the latter by means of criminal sanctions. It is worth mentioning the Freedom, ownership and copyright: why does Kant reject the concept of intellectual property? 4 final </w:t>
      </w:r>
      <w:proofErr w:type="gramStart"/>
      <w:r w:rsidRPr="005473FA">
        <w:rPr>
          <w:rFonts w:asciiTheme="minorHAnsi" w:hAnsiTheme="minorHAnsi" w:cstheme="minorHAnsi"/>
          <w:sz w:val="6"/>
          <w:szCs w:val="16"/>
        </w:rPr>
        <w:t>parable</w:t>
      </w:r>
      <w:proofErr w:type="gramEnd"/>
      <w:r w:rsidRPr="005473FA">
        <w:rPr>
          <w:rFonts w:asciiTheme="minorHAnsi" w:hAnsiTheme="minorHAnsi" w:cstheme="minorHAnsi"/>
          <w:sz w:val="6"/>
          <w:szCs w:val="16"/>
        </w:rPr>
        <w:t xml:space="preserve"> by means of which Fichte illustrates his thesis, because it contains in itself all our commonplaces on intellectual property. In the time of the Caliph Harun al Rashid, an alchemist used to prepare a beneficial drug and to entrust the commercial side of the business to a merchant who was the sole distributor throughout the land and who earned a goodly profit by his monopoly. Another medicine merchant stole the drug from the monopolist and started to sell it at a cheaper price. The latter brought him before the Caliph. The former pleaded for his case by arguing that his selling the drug for a cheaper price was useful to the sick persons and to the society at large. What was the judgment of the Caliph? «He had the useful man hanged». 25 To be accurate, the medicine merchant of the parable had not copied the </w:t>
      </w:r>
      <w:proofErr w:type="gramStart"/>
      <w:r w:rsidRPr="005473FA">
        <w:rPr>
          <w:rFonts w:asciiTheme="minorHAnsi" w:hAnsiTheme="minorHAnsi" w:cstheme="minorHAnsi"/>
          <w:sz w:val="6"/>
          <w:szCs w:val="16"/>
        </w:rPr>
        <w:t>drug, but</w:t>
      </w:r>
      <w:proofErr w:type="gramEnd"/>
      <w:r w:rsidRPr="005473FA">
        <w:rPr>
          <w:rFonts w:asciiTheme="minorHAnsi" w:hAnsiTheme="minorHAnsi" w:cstheme="minorHAnsi"/>
          <w:sz w:val="6"/>
          <w:szCs w:val="16"/>
        </w:rPr>
        <w:t xml:space="preserve"> had materially stolen it. Fichte suggested that copying is like stealing. In the 18th century, however, Fichte had to demonstrate the commonplace of today. According to Fichte, we can distinguish two aspects of a book: 1. its physical aspect (das körperliche), </w:t>
      </w:r>
      <w:proofErr w:type="gramStart"/>
      <w:r w:rsidRPr="005473FA">
        <w:rPr>
          <w:rFonts w:asciiTheme="minorHAnsi" w:hAnsiTheme="minorHAnsi" w:cstheme="minorHAnsi"/>
          <w:sz w:val="6"/>
          <w:szCs w:val="16"/>
        </w:rPr>
        <w:t>i.e.</w:t>
      </w:r>
      <w:proofErr w:type="gramEnd"/>
      <w:r w:rsidRPr="005473FA">
        <w:rPr>
          <w:rFonts w:asciiTheme="minorHAnsi" w:hAnsiTheme="minorHAnsi" w:cstheme="minorHAnsi"/>
          <w:sz w:val="6"/>
          <w:szCs w:val="16"/>
        </w:rPr>
        <w:t xml:space="preserve"> the printed paper 2. its ideational aspect (das geistige) The ideational aspect of a book is in turn divisible </w:t>
      </w:r>
      <w:proofErr w:type="gramStart"/>
      <w:r w:rsidRPr="005473FA">
        <w:rPr>
          <w:rFonts w:asciiTheme="minorHAnsi" w:hAnsiTheme="minorHAnsi" w:cstheme="minorHAnsi"/>
          <w:sz w:val="6"/>
          <w:szCs w:val="16"/>
        </w:rPr>
        <w:t>into:</w:t>
      </w:r>
      <w:proofErr w:type="gramEnd"/>
      <w:r w:rsidRPr="005473FA">
        <w:rPr>
          <w:rFonts w:asciiTheme="minorHAnsi" w:hAnsiTheme="minorHAnsi" w:cstheme="minorHAnsi"/>
          <w:sz w:val="6"/>
          <w:szCs w:val="16"/>
        </w:rPr>
        <w:t xml:space="preserve"> a. a material aspect, i.e. the ideas the book presents; b. the form of these ideas, i. e. the way in which they are presented. All the aspects of a book, except one, can be appropriated by anybody: we can buy the printed paper and assimilate the ideas it conveys. We cannot, however, appropriate its form, because it is strictly personal. And, according to Fichte, it is self-evident that «we are the rightful owners of a thing, the appropriation of which by another is physically impossible». 26 As the form can be only mine, the author is the proprietor of his </w:t>
      </w:r>
      <w:proofErr w:type="gramStart"/>
      <w:r w:rsidRPr="005473FA">
        <w:rPr>
          <w:rFonts w:asciiTheme="minorHAnsi" w:hAnsiTheme="minorHAnsi" w:cstheme="minorHAnsi"/>
          <w:sz w:val="6"/>
          <w:szCs w:val="16"/>
        </w:rPr>
        <w:t>text</w:t>
      </w:r>
      <w:proofErr w:type="gramEnd"/>
      <w:r w:rsidRPr="005473FA">
        <w:rPr>
          <w:rFonts w:asciiTheme="minorHAnsi" w:hAnsiTheme="minorHAnsi" w:cstheme="minorHAnsi"/>
          <w:sz w:val="6"/>
          <w:szCs w:val="16"/>
        </w:rPr>
        <w:t xml:space="preserve"> and his authorized publisher is its usufructuary. However sophistical this shift from originality to property may seem, it is not the only seminal element of our commonplaces on copyright contained in Fichte's essay. It is also worth remarking that in the Harun al Rashid parable the alchemist - the author - transfer his rights and disappears from the scene; the most powerful interests are these of a monopolist - the publisher -; only the other medicine merchant - the pirate - pleads for the interests of the public, but his arguments are rejected as criminal; as regards as the Caliph - the government -, he bows to the monopolist's interests without saying a word; and, last but not least, the criminal sanction for piracy - capital punishment - is out of all proportion. The young Fichte believed that his ideas on authors' right were </w:t>
      </w:r>
      <w:proofErr w:type="gramStart"/>
      <w:r w:rsidRPr="005473FA">
        <w:rPr>
          <w:rFonts w:asciiTheme="minorHAnsi" w:hAnsiTheme="minorHAnsi" w:cstheme="minorHAnsi"/>
          <w:sz w:val="6"/>
          <w:szCs w:val="16"/>
        </w:rPr>
        <w:t>similar to</w:t>
      </w:r>
      <w:proofErr w:type="gramEnd"/>
      <w:r w:rsidRPr="005473FA">
        <w:rPr>
          <w:rFonts w:asciiTheme="minorHAnsi" w:hAnsiTheme="minorHAnsi" w:cstheme="minorHAnsi"/>
          <w:sz w:val="6"/>
          <w:szCs w:val="16"/>
        </w:rPr>
        <w:t xml:space="preserve"> the ones of Kant. 27 However, there are at least three outstanding differences between Kant and Fichte: Fichte bases copyright on the individual originality in the form of expression; 28 Kant does not mention originality at all; 1. Fichte equates copyright with private property; 29 Kant rejects the very possibility of founding the authors' right on </w:t>
      </w:r>
      <w:proofErr w:type="gramStart"/>
      <w:r w:rsidRPr="005473FA">
        <w:rPr>
          <w:rFonts w:asciiTheme="minorHAnsi" w:hAnsiTheme="minorHAnsi" w:cstheme="minorHAnsi"/>
          <w:sz w:val="6"/>
          <w:szCs w:val="16"/>
        </w:rPr>
        <w:t>a</w:t>
      </w:r>
      <w:proofErr w:type="gramEnd"/>
      <w:r w:rsidRPr="005473FA">
        <w:rPr>
          <w:rFonts w:asciiTheme="minorHAnsi" w:hAnsiTheme="minorHAnsi" w:cstheme="minorHAnsi"/>
          <w:sz w:val="6"/>
          <w:szCs w:val="16"/>
        </w:rPr>
        <w:t xml:space="preserve"> ius reale; 2. Fichte thinks that copyright violators deserve the same harsh punishment of thieves. 30 According to Kant, the unauthorized printer should simply compensate all the damages he caused to the author or to his authorized publisher. 31 3. While Fichte is an intellectual property endorser, Kant is an “enlightened” conservative who supports the Roman law tradition, against the propertization trend. He accepts the copyright principle, according to which Freedom, ownership and copyright: why does Kant reject the concept of intellectual property? 5 authors are entitled to decide how to publish their works. The rights of the publishers, however, are justified only </w:t>
      </w:r>
      <w:proofErr w:type="gramStart"/>
      <w:r w:rsidRPr="005473FA">
        <w:rPr>
          <w:rFonts w:asciiTheme="minorHAnsi" w:hAnsiTheme="minorHAnsi" w:cstheme="minorHAnsi"/>
          <w:sz w:val="6"/>
          <w:szCs w:val="16"/>
        </w:rPr>
        <w:t>as long as</w:t>
      </w:r>
      <w:proofErr w:type="gramEnd"/>
      <w:r w:rsidRPr="005473FA">
        <w:rPr>
          <w:rFonts w:asciiTheme="minorHAnsi" w:hAnsiTheme="minorHAnsi" w:cstheme="minorHAnsi"/>
          <w:sz w:val="6"/>
          <w:szCs w:val="16"/>
        </w:rPr>
        <w:t xml:space="preserve"> they help authors to reach the public, while the personal use of the texts and the so-called “wreading” should remain free. And, above all, </w:t>
      </w:r>
      <w:r w:rsidRPr="009F4360">
        <w:rPr>
          <w:rStyle w:val="StyleUnderline"/>
          <w:rFonts w:asciiTheme="minorHAnsi" w:hAnsiTheme="minorHAnsi" w:cstheme="minorHAnsi"/>
          <w:highlight w:val="cyan"/>
        </w:rPr>
        <w:t>all that can be viewed as a product</w:t>
      </w:r>
      <w:r w:rsidRPr="005473FA">
        <w:rPr>
          <w:rStyle w:val="StyleUnderline"/>
          <w:rFonts w:asciiTheme="minorHAnsi" w:hAnsiTheme="minorHAnsi" w:cstheme="minorHAnsi"/>
        </w:rPr>
        <w:t xml:space="preserve"> is</w:t>
      </w:r>
      <w:r w:rsidRPr="005473FA">
        <w:rPr>
          <w:rFonts w:asciiTheme="minorHAnsi" w:hAnsiTheme="minorHAnsi" w:cstheme="minorHAnsi"/>
          <w:sz w:val="12"/>
        </w:rPr>
        <w:t>, in his opinion</w:t>
      </w:r>
      <w:r w:rsidRPr="005473FA">
        <w:rPr>
          <w:rStyle w:val="StyleUnderline"/>
          <w:rFonts w:asciiTheme="minorHAnsi" w:hAnsiTheme="minorHAnsi" w:cstheme="minorHAnsi"/>
        </w:rPr>
        <w:t xml:space="preserve">, outside the scope of copyright and </w:t>
      </w:r>
      <w:r w:rsidRPr="009F4360">
        <w:rPr>
          <w:rStyle w:val="StyleUnderline"/>
          <w:rFonts w:asciiTheme="minorHAnsi" w:hAnsiTheme="minorHAnsi" w:cstheme="minorHAnsi"/>
          <w:highlight w:val="cyan"/>
        </w:rPr>
        <w:t xml:space="preserve">may be </w:t>
      </w:r>
      <w:r w:rsidRPr="009F4360">
        <w:rPr>
          <w:rStyle w:val="Emphasis"/>
          <w:rFonts w:asciiTheme="minorHAnsi" w:hAnsiTheme="minorHAnsi" w:cstheme="minorHAnsi"/>
          <w:highlight w:val="cyan"/>
        </w:rPr>
        <w:t>copied without restrictions</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What is, in any, the philosophical meaning of Kant's "conservatism"? To answer such a question, we need to link his ideas on authors' right to his general theory of property, as it is explained in the Metaphysics of Morals. 4. What is a thing? 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w:t>
      </w:r>
      <w:proofErr w:type="gramStart"/>
      <w:r w:rsidRPr="005473FA">
        <w:rPr>
          <w:rFonts w:asciiTheme="minorHAnsi" w:hAnsiTheme="minorHAnsi" w:cstheme="minorHAnsi"/>
          <w:sz w:val="12"/>
        </w:rPr>
        <w:t>corporalis)»</w:t>
      </w:r>
      <w:proofErr w:type="gramEnd"/>
      <w:r w:rsidRPr="005473FA">
        <w:rPr>
          <w:rFonts w:asciiTheme="minorHAnsi" w:hAnsiTheme="minorHAnsi" w:cstheme="minorHAnsi"/>
          <w:sz w:val="12"/>
        </w:rPr>
        <w:t xml:space="preserve">. 32 Theoretically, however, such a negative definition could have been appropriate to incorporeal things as well. According to Kant, </w:t>
      </w:r>
      <w:r w:rsidRPr="005473FA">
        <w:rPr>
          <w:rStyle w:val="StyleUnderline"/>
          <w:rFonts w:asciiTheme="minorHAnsi" w:hAnsiTheme="minorHAnsi" w:cstheme="minorHAnsi"/>
        </w:rPr>
        <w:t>the rightful possession of a thing should be distinguished from its sensible possession</w:t>
      </w:r>
      <w:r w:rsidRPr="005473FA">
        <w:rPr>
          <w:rFonts w:asciiTheme="minorHAnsi" w:hAnsiTheme="minorHAnsi" w:cstheme="minorHAnsi"/>
          <w:sz w:val="12"/>
        </w:rPr>
        <w:t xml:space="preserve">. </w:t>
      </w:r>
      <w:r w:rsidRPr="005473FA">
        <w:rPr>
          <w:rStyle w:val="StyleUnderline"/>
          <w:rFonts w:asciiTheme="minorHAnsi" w:hAnsiTheme="minorHAnsi" w:cstheme="minorHAnsi"/>
        </w:rPr>
        <w:t xml:space="preserve">Something external would be rightfully mine «only if I may assume that i could be wronged by another's use of a thing even though I am not in possession of it» </w:t>
      </w:r>
      <w:r w:rsidRPr="005473FA">
        <w:rPr>
          <w:rFonts w:asciiTheme="minorHAnsi" w:hAnsiTheme="minorHAnsi" w:cstheme="minorHAnsi"/>
          <w:sz w:val="12"/>
        </w:rPr>
        <w:t xml:space="preserve">(AA.06 245:13-16). </w:t>
      </w:r>
      <w:r w:rsidRPr="005473FA">
        <w:rPr>
          <w:rStyle w:val="StyleUnderline"/>
          <w:rFonts w:asciiTheme="minorHAnsi" w:hAnsiTheme="minorHAnsi" w:cstheme="minorHAnsi"/>
        </w:rPr>
        <w:t>The rightful possession is an intelligible, not sensible, relation.</w:t>
      </w:r>
      <w:r w:rsidRPr="005473FA">
        <w:rPr>
          <w:rFonts w:asciiTheme="minorHAnsi" w:hAnsiTheme="minorHAnsi" w:cstheme="minorHAnsi"/>
          <w:sz w:val="12"/>
        </w:rPr>
        <w:t xml:space="preserve">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5473FA">
        <w:rPr>
          <w:rFonts w:asciiTheme="minorHAnsi" w:hAnsiTheme="minorHAnsi" w:cstheme="minorHAnsi"/>
          <w:sz w:val="12"/>
        </w:rPr>
        <w:t>really so</w:t>
      </w:r>
      <w:proofErr w:type="gramEnd"/>
      <w:r w:rsidRPr="005473FA">
        <w:rPr>
          <w:rFonts w:asciiTheme="minorHAnsi" w:hAnsiTheme="minorHAnsi" w:cstheme="minorHAnsi"/>
          <w:sz w:val="12"/>
        </w:rPr>
        <w:t xml:space="preserve"> obvious that originality implies property? </w:t>
      </w:r>
      <w:r w:rsidRPr="005473FA">
        <w:rPr>
          <w:rStyle w:val="Emphasis"/>
          <w:rFonts w:asciiTheme="minorHAnsi" w:hAnsiTheme="minorHAnsi" w:cstheme="minorHAnsi"/>
        </w:rPr>
        <w:t xml:space="preserve">Property is a comfortable social convention that allows us to avoid </w:t>
      </w:r>
      <w:proofErr w:type="gramStart"/>
      <w:r w:rsidRPr="005473FA">
        <w:rPr>
          <w:rStyle w:val="Emphasis"/>
          <w:rFonts w:asciiTheme="minorHAnsi" w:hAnsiTheme="minorHAnsi" w:cstheme="minorHAnsi"/>
        </w:rPr>
        <w:t>to quarrel</w:t>
      </w:r>
      <w:proofErr w:type="gramEnd"/>
      <w:r w:rsidRPr="005473FA">
        <w:rPr>
          <w:rStyle w:val="Emphasis"/>
          <w:rFonts w:asciiTheme="minorHAnsi" w:hAnsiTheme="minorHAnsi" w:cstheme="minorHAnsi"/>
        </w:rPr>
        <w:t xml:space="preserve"> all the time over the use of material objects.</w:t>
      </w:r>
      <w:r w:rsidRPr="005473FA">
        <w:rPr>
          <w:rStyle w:val="StyleUnderline"/>
          <w:rFonts w:asciiTheme="minorHAnsi" w:hAnsiTheme="minorHAnsi" w:cstheme="minorHAnsi"/>
        </w:rPr>
        <w:t xml:space="preserve"> It is so comfortable just </w:t>
      </w:r>
      <w:r w:rsidRPr="009F4360">
        <w:rPr>
          <w:rStyle w:val="StyleUnderline"/>
          <w:rFonts w:asciiTheme="minorHAnsi" w:hAnsiTheme="minorHAnsi" w:cstheme="minorHAnsi"/>
          <w:highlight w:val="cyan"/>
        </w:rPr>
        <w:t xml:space="preserve">because </w:t>
      </w:r>
      <w:r w:rsidRPr="009F4360">
        <w:rPr>
          <w:rStyle w:val="Emphasis"/>
          <w:rFonts w:asciiTheme="minorHAnsi" w:hAnsiTheme="minorHAnsi" w:cstheme="minorHAnsi"/>
          <w:highlight w:val="cyan"/>
        </w:rPr>
        <w:t>it is physically possible to appropriate things; we do not need to invoke property when something cannot be separated from someone.</w:t>
      </w:r>
      <w:r w:rsidRPr="005473FA">
        <w:rPr>
          <w:rStyle w:val="StyleUnderline"/>
          <w:rFonts w:asciiTheme="minorHAnsi" w:hAnsiTheme="minorHAnsi" w:cstheme="minorHAnsi"/>
        </w:rPr>
        <w:t xml:space="preserv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5473FA">
        <w:rPr>
          <w:rStyle w:val="StyleUnderline"/>
          <w:rFonts w:asciiTheme="minorHAnsi" w:hAnsiTheme="minorHAnsi" w:cstheme="minorHAnsi"/>
        </w:rPr>
        <w:t>someone, and</w:t>
      </w:r>
      <w:proofErr w:type="gramEnd"/>
      <w:r w:rsidRPr="005473FA">
        <w:rPr>
          <w:rStyle w:val="StyleUnderline"/>
          <w:rFonts w:asciiTheme="minorHAnsi" w:hAnsiTheme="minorHAnsi" w:cstheme="minorHAnsi"/>
        </w:rPr>
        <w:t xml:space="preserve"> conveys the historical circumstance that something is related exclusively to someone; the latter points only to an accidental relation with an external thing, if we consider it from a physical point of view. </w:t>
      </w:r>
      <w:r w:rsidRPr="005473FA">
        <w:rPr>
          <w:rFonts w:asciiTheme="minorHAnsi" w:hAnsiTheme="minorHAnsi" w:cstheme="minorHAnsi"/>
          <w:sz w:val="12"/>
        </w:rPr>
        <w:t xml:space="preserve">It is possible to lie on a historical circumstance, by plagiarizing a text, </w:t>
      </w:r>
      <w:proofErr w:type="gramStart"/>
      <w:r w:rsidRPr="005473FA">
        <w:rPr>
          <w:rFonts w:asciiTheme="minorHAnsi" w:hAnsiTheme="minorHAnsi" w:cstheme="minorHAnsi"/>
          <w:sz w:val="12"/>
        </w:rPr>
        <w:t>i.e.</w:t>
      </w:r>
      <w:proofErr w:type="gramEnd"/>
      <w:r w:rsidRPr="005473FA">
        <w:rPr>
          <w:rFonts w:asciiTheme="minorHAnsi" w:hAnsiTheme="minorHAnsi" w:cstheme="minorHAnsi"/>
          <w:sz w:val="12"/>
        </w:rPr>
        <w:t xml:space="preserve"> by attributing it to a person who did not wrote it. 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33 if a rightful possession were not possible, every object would be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and nobody would be Freedom, ownership and copyright: why does Kant reject the concept of intellectual property? 6 entitled to use it. Kant implicitly denies that </w:t>
      </w:r>
      <w:proofErr w:type="gramStart"/>
      <w:r w:rsidRPr="005473FA">
        <w:rPr>
          <w:rFonts w:asciiTheme="minorHAnsi" w:hAnsiTheme="minorHAnsi" w:cstheme="minorHAnsi"/>
          <w:sz w:val="12"/>
        </w:rPr>
        <w:t>a res nullius</w:t>
      </w:r>
      <w:proofErr w:type="gramEnd"/>
      <w:r w:rsidRPr="005473FA">
        <w:rPr>
          <w:rFonts w:asciiTheme="minorHAnsi" w:hAnsiTheme="minorHAnsi" w:cstheme="minorHAnsi"/>
          <w:sz w:val="12"/>
        </w:rPr>
        <w:t xml:space="preserve">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249:5-7).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w:t>
      </w:r>
      <w:r w:rsidRPr="005473FA">
        <w:rPr>
          <w:rFonts w:asciiTheme="minorHAnsi" w:hAnsiTheme="minorHAnsi" w:cstheme="minorHAnsi"/>
        </w:rPr>
        <w:t>,</w:t>
      </w:r>
      <w:r w:rsidRPr="005473FA">
        <w:rPr>
          <w:rStyle w:val="Emphasis"/>
          <w:rFonts w:asciiTheme="minorHAnsi" w:hAnsiTheme="minorHAnsi" w:cstheme="minorHAnsi"/>
        </w:rPr>
        <w:t xml:space="preserve"> </w:t>
      </w:r>
      <w:r w:rsidRPr="009F4360">
        <w:rPr>
          <w:rStyle w:val="Emphasis"/>
          <w:rFonts w:asciiTheme="minorHAnsi" w:hAnsiTheme="minorHAnsi" w:cstheme="minorHAnsi"/>
          <w:highlight w:val="cyan"/>
        </w:rPr>
        <w:t>a speech is an action of a person: it belongs to the realm of personal rights.</w:t>
      </w:r>
      <w:r w:rsidRPr="005473FA">
        <w:rPr>
          <w:rStyle w:val="StyleUnderline"/>
          <w:rFonts w:asciiTheme="minorHAnsi" w:hAnsiTheme="minorHAnsi" w:cstheme="minorHAnsi"/>
        </w:rPr>
        <w:t xml:space="preserve"> A person who is speaking to the people is engaging a relationship with them; if someone else engages such a relationship in his name, he needs his authorization. The reprinter, as it were, does not play with property: he is only an agent without authority. Speeches</w:t>
      </w:r>
      <w:r w:rsidRPr="005473FA">
        <w:rPr>
          <w:rFonts w:asciiTheme="minorHAnsi" w:hAnsiTheme="minorHAnsi" w:cstheme="minorHAnsi"/>
          <w:sz w:val="12"/>
        </w:rPr>
        <w:t xml:space="preserve">, by Kant, </w:t>
      </w:r>
      <w:r w:rsidRPr="005473FA">
        <w:rPr>
          <w:rStyle w:val="StyleUnderline"/>
          <w:rFonts w:asciiTheme="minorHAnsi" w:hAnsiTheme="minorHAnsi" w:cstheme="minorHAnsi"/>
        </w:rPr>
        <w:t>cannot be separated from persons</w:t>
      </w:r>
      <w:r w:rsidRPr="005473FA">
        <w:rPr>
          <w:rFonts w:asciiTheme="minorHAnsi" w:hAnsiTheme="minorHAnsi" w:cstheme="minorHAnsi"/>
          <w:sz w:val="12"/>
        </w:rPr>
        <w:t xml:space="preserve">: he has seen the unholy promised land of intellectual property without entering it. According to Kant, before the acquired rights, everyone has a moral capacity for putting others under obligation that he calls innate right or internal meum vel tuum (AA.06, 237:24-25).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5473FA">
        <w:rPr>
          <w:rFonts w:asciiTheme="minorHAnsi" w:hAnsiTheme="minorHAnsi" w:cstheme="minorHAnsi"/>
          <w:sz w:val="12"/>
        </w:rPr>
        <w:t>has to</w:t>
      </w:r>
      <w:proofErr w:type="gramEnd"/>
      <w:r w:rsidRPr="005473FA">
        <w:rPr>
          <w:rFonts w:asciiTheme="minorHAnsi" w:hAnsiTheme="minorHAnsi" w:cstheme="minorHAnsi"/>
          <w:sz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Kant does not enter in the realm of intellectual property for a strong systematic reason. </w:t>
      </w:r>
      <w:r w:rsidRPr="009F4360">
        <w:rPr>
          <w:rStyle w:val="Emphasis"/>
          <w:rFonts w:asciiTheme="minorHAnsi" w:hAnsiTheme="minorHAnsi" w:cstheme="minorHAnsi"/>
          <w:highlight w:val="cyan"/>
        </w:rPr>
        <w:t>Liberty of speech is an</w:t>
      </w:r>
      <w:r w:rsidRPr="005473FA">
        <w:rPr>
          <w:rStyle w:val="Emphasis"/>
          <w:rFonts w:asciiTheme="minorHAnsi" w:hAnsiTheme="minorHAnsi" w:cstheme="minorHAnsi"/>
        </w:rPr>
        <w:t xml:space="preserve"> important part of the </w:t>
      </w:r>
      <w:r w:rsidRPr="009F4360">
        <w:rPr>
          <w:rStyle w:val="Emphasis"/>
          <w:rFonts w:asciiTheme="minorHAnsi" w:hAnsiTheme="minorHAnsi" w:cstheme="minorHAnsi"/>
          <w:highlight w:val="cyan"/>
        </w:rPr>
        <w:t>innate right of freedom</w:t>
      </w:r>
      <w:r w:rsidRPr="005473FA">
        <w:rPr>
          <w:rStyle w:val="StyleUnderline"/>
          <w:rFonts w:asciiTheme="minorHAnsi" w:hAnsiTheme="minorHAnsi" w:cstheme="minorHAnsi"/>
        </w:rPr>
        <w:t xml:space="preserve">. It cannot be suppressed without suppressing freedom itself. If the ius reale were applied to speeches, </w:t>
      </w:r>
      <w:r w:rsidRPr="005473FA">
        <w:rPr>
          <w:rStyle w:val="Emphasis"/>
          <w:rFonts w:asciiTheme="minorHAnsi" w:hAnsiTheme="minorHAnsi" w:cstheme="minorHAnsi"/>
        </w:rPr>
        <w:t>a basic element of freedom would be reduced to an alienable thing</w:t>
      </w:r>
      <w:r w:rsidRPr="005473FA">
        <w:rPr>
          <w:rStyle w:val="StyleUnderline"/>
          <w:rFonts w:asciiTheme="minorHAnsi" w:hAnsiTheme="minorHAnsi" w:cstheme="minorHAnsi"/>
        </w:rPr>
        <w:t xml:space="preserve">, making it easy to mix copyright protection and censorship. </w:t>
      </w:r>
      <w:r w:rsidRPr="005473FA">
        <w:rPr>
          <w:rFonts w:asciiTheme="minorHAnsi" w:hAnsiTheme="minorHAnsi" w:cstheme="minorHAnsi"/>
          <w:sz w:val="12"/>
        </w:rPr>
        <w:t xml:space="preserve">36 </w:t>
      </w:r>
      <w:r w:rsidRPr="009F4360">
        <w:rPr>
          <w:rStyle w:val="Emphasis"/>
          <w:rFonts w:asciiTheme="minorHAnsi" w:hAnsiTheme="minorHAnsi" w:cstheme="minorHAnsi"/>
          <w:highlight w:val="cyan"/>
        </w:rPr>
        <w:t xml:space="preserve">Property rights </w:t>
      </w:r>
      <w:proofErr w:type="gramStart"/>
      <w:r w:rsidRPr="009F4360">
        <w:rPr>
          <w:rStyle w:val="Emphasis"/>
          <w:rFonts w:asciiTheme="minorHAnsi" w:hAnsiTheme="minorHAnsi" w:cstheme="minorHAnsi"/>
          <w:highlight w:val="cyan"/>
        </w:rPr>
        <w:t>are based on the assumption</w:t>
      </w:r>
      <w:proofErr w:type="gramEnd"/>
      <w:r w:rsidRPr="009F4360">
        <w:rPr>
          <w:rStyle w:val="Emphasis"/>
          <w:rFonts w:asciiTheme="minorHAnsi" w:hAnsiTheme="minorHAnsi" w:cstheme="minorHAnsi"/>
          <w:highlight w:val="cyan"/>
        </w:rPr>
        <w:t xml:space="preserve"> that its objects </w:t>
      </w:r>
      <w:r w:rsidRPr="005473FA">
        <w:rPr>
          <w:rStyle w:val="Emphasis"/>
          <w:rFonts w:asciiTheme="minorHAnsi" w:hAnsiTheme="minorHAnsi" w:cstheme="minorHAnsi"/>
        </w:rPr>
        <w:t xml:space="preserve">are excludable and rivalrous and </w:t>
      </w:r>
      <w:r w:rsidRPr="009F4360">
        <w:rPr>
          <w:rStyle w:val="Emphasis"/>
          <w:rFonts w:asciiTheme="minorHAnsi" w:hAnsiTheme="minorHAnsi" w:cstheme="minorHAnsi"/>
          <w:highlight w:val="cyan"/>
        </w:rPr>
        <w:t>need to be appropriated</w:t>
      </w:r>
      <w:r w:rsidRPr="005473FA">
        <w:rPr>
          <w:rStyle w:val="Emphasis"/>
          <w:rFonts w:asciiTheme="minorHAnsi" w:hAnsiTheme="minorHAnsi" w:cstheme="minorHAnsi"/>
        </w:rPr>
        <w:t xml:space="preserve"> by someone to be used. We cannot, however, deal with speeches as they were excludable and rivalrous things that need to be appropriated to be of some use, because </w:t>
      </w:r>
      <w:r w:rsidRPr="009F4360">
        <w:rPr>
          <w:rStyle w:val="Emphasis"/>
          <w:rFonts w:asciiTheme="minorHAnsi" w:hAnsiTheme="minorHAnsi" w:cstheme="minorHAnsi"/>
          <w:highlight w:val="cyan"/>
        </w:rPr>
        <w:t>excluding people from speeches would be like excluding them from freedom.</w:t>
      </w:r>
      <w:r w:rsidRPr="005473FA">
        <w:rPr>
          <w:rStyle w:val="StyleUnderline"/>
          <w:rFonts w:asciiTheme="minorHAnsi" w:hAnsiTheme="minorHAnsi" w:cstheme="minorHAnsi"/>
        </w:rPr>
        <w:t xml:space="preserve"> </w:t>
      </w:r>
      <w:r w:rsidRPr="005473FA">
        <w:rPr>
          <w:rFonts w:asciiTheme="minorHAnsi" w:hAnsiTheme="minorHAnsi" w:cstheme="minorHAnsi"/>
          <w:sz w:val="12"/>
        </w:rPr>
        <w:t xml:space="preserve">Therefore, Kant binds speeches to the persons and their actions, and limits the scope of </w:t>
      </w:r>
      <w:r w:rsidRPr="005473FA">
        <w:rPr>
          <w:rStyle w:val="StyleUnderline"/>
          <w:rFonts w:asciiTheme="minorHAnsi" w:hAnsiTheme="minorHAnsi" w:cstheme="minorHAnsi"/>
        </w:rPr>
        <w:t>copy</w:t>
      </w:r>
      <w:r w:rsidRPr="005473FA">
        <w:rPr>
          <w:rFonts w:asciiTheme="minorHAnsi" w:hAnsiTheme="minorHAnsi" w:cstheme="minorHAnsi"/>
          <w:sz w:val="12"/>
        </w:rPr>
        <w:t xml:space="preserve">right to publishing, or, better, to the publishing of the age of print: the Nachdruck </w:t>
      </w:r>
      <w:r w:rsidRPr="005473FA">
        <w:rPr>
          <w:rStyle w:val="StyleUnderline"/>
          <w:rFonts w:asciiTheme="minorHAnsi" w:hAnsiTheme="minorHAnsi" w:cstheme="minorHAnsi"/>
        </w:rPr>
        <w:t>is unjust only when someone reproduces a text without the author's permission and distributes its copies to the public. If someone copies</w:t>
      </w:r>
      <w:r w:rsidRPr="005473FA">
        <w:rPr>
          <w:rFonts w:asciiTheme="minorHAnsi" w:hAnsiTheme="minorHAnsi" w:cstheme="minorHAnsi"/>
          <w:sz w:val="12"/>
        </w:rPr>
        <w:t xml:space="preserve"> a book </w:t>
      </w:r>
      <w:r w:rsidRPr="005473FA">
        <w:rPr>
          <w:rStyle w:val="StyleUnderline"/>
          <w:rFonts w:asciiTheme="minorHAnsi" w:hAnsiTheme="minorHAnsi" w:cstheme="minorHAnsi"/>
        </w:rPr>
        <w:t xml:space="preserve">for </w:t>
      </w:r>
      <w:r w:rsidRPr="005473FA">
        <w:rPr>
          <w:rFonts w:asciiTheme="minorHAnsi" w:hAnsiTheme="minorHAnsi" w:cstheme="minorHAnsi"/>
          <w:sz w:val="12"/>
        </w:rPr>
        <w:t xml:space="preserve">his </w:t>
      </w:r>
      <w:r w:rsidRPr="005473FA">
        <w:rPr>
          <w:rStyle w:val="StyleUnderline"/>
          <w:rFonts w:asciiTheme="minorHAnsi" w:hAnsiTheme="minorHAnsi" w:cstheme="minorHAnsi"/>
        </w:rPr>
        <w:t xml:space="preserve">personal use, or lets others do it, or </w:t>
      </w:r>
      <w:r w:rsidRPr="005473FA">
        <w:rPr>
          <w:rFonts w:asciiTheme="minorHAnsi" w:hAnsiTheme="minorHAnsi" w:cstheme="minorHAnsi"/>
          <w:sz w:val="12"/>
        </w:rPr>
        <w:t xml:space="preserve">translates and </w:t>
      </w:r>
      <w:r w:rsidRPr="005473FA">
        <w:rPr>
          <w:rStyle w:val="StyleUnderline"/>
          <w:rFonts w:asciiTheme="minorHAnsi" w:hAnsiTheme="minorHAnsi" w:cstheme="minorHAnsi"/>
        </w:rPr>
        <w:t xml:space="preserve">elaborates </w:t>
      </w:r>
      <w:r w:rsidRPr="005473FA">
        <w:rPr>
          <w:rFonts w:asciiTheme="minorHAnsi" w:hAnsiTheme="minorHAnsi" w:cstheme="minorHAnsi"/>
          <w:sz w:val="12"/>
        </w:rPr>
        <w:t xml:space="preserve">a text, </w:t>
      </w:r>
      <w:r w:rsidRPr="005473FA">
        <w:rPr>
          <w:rStyle w:val="StyleUnderline"/>
          <w:rFonts w:asciiTheme="minorHAnsi" w:hAnsiTheme="minorHAnsi" w:cstheme="minorHAnsi"/>
        </w:rPr>
        <w:t>there is no copyright violation,</w:t>
      </w:r>
      <w:r w:rsidRPr="005473FA">
        <w:rPr>
          <w:rFonts w:asciiTheme="minorHAnsi" w:hAnsiTheme="minorHAnsi" w:cstheme="minorHAnsi"/>
          <w:sz w:val="12"/>
        </w:rPr>
        <w:t xml:space="preserve"> just </w:t>
      </w:r>
      <w:r w:rsidRPr="005473FA">
        <w:rPr>
          <w:rStyle w:val="StyleUnderline"/>
          <w:rFonts w:asciiTheme="minorHAnsi" w:hAnsiTheme="minorHAnsi" w:cstheme="minorHAnsi"/>
        </w:rPr>
        <w:t xml:space="preserve">because it is not involved any intrinsic property right, but only the exercise of the innate right of freedom. </w:t>
      </w:r>
      <w:r w:rsidRPr="005473FA">
        <w:rPr>
          <w:rFonts w:asciiTheme="minorHAnsi" w:hAnsiTheme="minorHAnsi" w:cstheme="minorHAnsi"/>
          <w:sz w:val="12"/>
        </w:rPr>
        <w:t>The boundary of Kant's copyright is the public use of reason, as a key element of a basic right that should be recognized to everyone. Kant does not stick to the Roman Law tradition because of conservatism,</w:t>
      </w:r>
      <w:r w:rsidRPr="005473FA">
        <w:rPr>
          <w:rFonts w:asciiTheme="minorHAnsi" w:hAnsiTheme="minorHAnsi" w:cstheme="minorHAnsi"/>
          <w:sz w:val="2"/>
          <w:szCs w:val="10"/>
        </w:rPr>
        <w:t xml:space="preserve"> </w:t>
      </w:r>
      <w:r w:rsidRPr="005473FA">
        <w:rPr>
          <w:rFonts w:asciiTheme="minorHAnsi" w:hAnsiTheme="minorHAnsi" w:cstheme="minorHAnsi"/>
          <w:sz w:val="12"/>
          <w:szCs w:val="12"/>
        </w:rPr>
        <w:t>but because of Enlightenment.</w:t>
      </w:r>
    </w:p>
    <w:p w14:paraId="659311C7" w14:textId="77777777" w:rsidR="00C10F3B" w:rsidRPr="005473FA" w:rsidRDefault="00C10F3B" w:rsidP="00C10F3B">
      <w:pPr>
        <w:rPr>
          <w:rFonts w:asciiTheme="minorHAnsi" w:hAnsiTheme="minorHAnsi" w:cstheme="minorHAnsi"/>
        </w:rPr>
      </w:pPr>
    </w:p>
    <w:p w14:paraId="561DDAEE"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IPP is nonuniversalizable – universalizing the act of restricting the production of a certain medicine terminates in a contradiction because it entails that you restrict your own ability to produce the medicine</w:t>
      </w:r>
    </w:p>
    <w:p w14:paraId="5264BBEB" w14:textId="77777777" w:rsidR="00C10F3B" w:rsidRPr="005473FA" w:rsidRDefault="00C10F3B" w:rsidP="00C10F3B">
      <w:pPr>
        <w:rPr>
          <w:rFonts w:asciiTheme="minorHAnsi" w:hAnsiTheme="minorHAnsi" w:cstheme="minorHAnsi"/>
        </w:rPr>
      </w:pPr>
    </w:p>
    <w:p w14:paraId="7D8A0FF1" w14:textId="77777777" w:rsidR="00C10F3B" w:rsidRPr="005473FA" w:rsidRDefault="00C10F3B" w:rsidP="00C10F3B">
      <w:pPr>
        <w:pStyle w:val="Heading3"/>
        <w:rPr>
          <w:rFonts w:asciiTheme="minorHAnsi" w:hAnsiTheme="minorHAnsi" w:cstheme="minorHAnsi"/>
        </w:rPr>
      </w:pPr>
      <w:r>
        <w:rPr>
          <w:rFonts w:asciiTheme="minorHAnsi" w:hAnsiTheme="minorHAnsi" w:cstheme="minorHAnsi"/>
        </w:rPr>
        <w:t>Underview</w:t>
      </w:r>
    </w:p>
    <w:p w14:paraId="34928E22" w14:textId="77777777" w:rsidR="00C10F3B" w:rsidRPr="005473FA" w:rsidRDefault="00C10F3B" w:rsidP="00C10F3B">
      <w:pPr>
        <w:pStyle w:val="Heading4"/>
        <w:rPr>
          <w:rFonts w:asciiTheme="minorHAnsi" w:hAnsiTheme="minorHAnsi" w:cstheme="minorHAnsi"/>
          <w:color w:val="000000" w:themeColor="text1"/>
        </w:rPr>
      </w:pPr>
      <w:r w:rsidRPr="005473FA">
        <w:rPr>
          <w:rFonts w:asciiTheme="minorHAnsi" w:hAnsiTheme="minorHAnsi" w:cstheme="minorHAnsi"/>
          <w:color w:val="000000" w:themeColor="text1"/>
        </w:rPr>
        <w:t>[1] The role of the ballot is to vote for the debater who best proves the truth or falsity of the Resolution; the aff must prove it true and the neg must prove it false.</w:t>
      </w:r>
    </w:p>
    <w:p w14:paraId="7563724F" w14:textId="77777777" w:rsidR="00C10F3B" w:rsidRPr="005473FA" w:rsidRDefault="00C10F3B" w:rsidP="00C10F3B">
      <w:pPr>
        <w:rPr>
          <w:rFonts w:asciiTheme="minorHAnsi" w:eastAsiaTheme="majorEastAsia" w:hAnsiTheme="minorHAnsi" w:cstheme="minorHAnsi"/>
          <w:b/>
          <w:iCs/>
          <w:sz w:val="26"/>
          <w:szCs w:val="26"/>
        </w:rPr>
      </w:pPr>
      <w:r w:rsidRPr="005473FA">
        <w:rPr>
          <w:rFonts w:asciiTheme="minorHAnsi" w:hAnsiTheme="minorHAnsi" w:cstheme="minorHAnsi"/>
          <w:b/>
          <w:bCs/>
          <w:color w:val="000000" w:themeColor="text1"/>
          <w:sz w:val="26"/>
          <w:szCs w:val="26"/>
        </w:rPr>
        <w:t>Prefer: [A] Text: Five dictionaries</w:t>
      </w:r>
      <w:r w:rsidRPr="005473FA">
        <w:rPr>
          <w:rStyle w:val="FootnoteReference"/>
          <w:rFonts w:asciiTheme="minorHAnsi" w:hAnsiTheme="minorHAnsi" w:cstheme="minorHAnsi"/>
          <w:b/>
          <w:bCs/>
          <w:color w:val="000000" w:themeColor="text1"/>
          <w:sz w:val="26"/>
          <w:szCs w:val="26"/>
        </w:rPr>
        <w:footnoteReference w:id="1"/>
      </w:r>
      <w:r w:rsidRPr="005473FA">
        <w:rPr>
          <w:rFonts w:asciiTheme="minorHAnsi" w:hAnsiTheme="minorHAnsi" w:cstheme="minorHAnsi"/>
          <w:b/>
          <w:bCs/>
          <w:color w:val="000000" w:themeColor="text1"/>
          <w:sz w:val="26"/>
          <w:szCs w:val="26"/>
        </w:rPr>
        <w:t xml:space="preserve"> define to negate as to deny the truth of and affirm</w:t>
      </w:r>
      <w:r w:rsidRPr="005473FA">
        <w:rPr>
          <w:rStyle w:val="FootnoteReference"/>
          <w:rFonts w:asciiTheme="minorHAnsi" w:hAnsiTheme="minorHAnsi" w:cstheme="minorHAnsi"/>
          <w:b/>
          <w:bCs/>
          <w:color w:val="000000" w:themeColor="text1"/>
          <w:sz w:val="26"/>
          <w:szCs w:val="26"/>
        </w:rPr>
        <w:footnoteReference w:id="2"/>
      </w:r>
      <w:r w:rsidRPr="005473FA">
        <w:rPr>
          <w:rFonts w:asciiTheme="minorHAnsi" w:hAnsiTheme="minorHAnsi" w:cstheme="minorHAnsi"/>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5473FA">
        <w:rPr>
          <w:rFonts w:asciiTheme="minorHAnsi" w:hAnsiTheme="minorHAnsi" w:cstheme="minorHAnsi"/>
          <w:b/>
          <w:bCs/>
          <w:color w:val="000000" w:themeColor="text1"/>
          <w:sz w:val="26"/>
          <w:szCs w:val="26"/>
        </w:rPr>
        <w:t>i.e.</w:t>
      </w:r>
      <w:proofErr w:type="gramEnd"/>
      <w:r w:rsidRPr="005473FA">
        <w:rPr>
          <w:rFonts w:asciiTheme="minorHAnsi" w:hAnsiTheme="minorHAnsi" w:cstheme="minorHAnsi"/>
          <w:b/>
          <w:bCs/>
          <w:color w:val="000000" w:themeColor="text1"/>
          <w:sz w:val="26"/>
          <w:szCs w:val="26"/>
        </w:rPr>
        <w:t xml:space="preserve"> proving statements true or false through argumentation. Constitutivism outweighs because you don’t have the jurisdiction not to truth test –</w:t>
      </w:r>
      <w:r w:rsidRPr="005473FA">
        <w:rPr>
          <w:rFonts w:asciiTheme="minorHAnsi" w:hAnsiTheme="minorHAnsi" w:cstheme="minorHAnsi"/>
          <w:bCs/>
          <w:color w:val="000000" w:themeColor="text1"/>
          <w:szCs w:val="26"/>
        </w:rPr>
        <w:t xml:space="preserve"> </w:t>
      </w:r>
      <w:r w:rsidRPr="005473FA">
        <w:rPr>
          <w:rFonts w:asciiTheme="minorHAnsi" w:hAnsiTheme="minorHAnsi" w:cstheme="minorHAnsi"/>
          <w:b/>
          <w:bCs/>
          <w:color w:val="000000" w:themeColor="text1"/>
          <w:sz w:val="26"/>
          <w:szCs w:val="26"/>
        </w:rPr>
        <w:t xml:space="preserve">a practice only makes sense based on its intrinsic rules. Jurisdiction is also an independent voter and a meta constraint since every argument you make concedes the authority of the judge fulfilling their jurisdiction to vote aff if they affirm better and neg the contrary – otherwise they could just hack against or for you which means it also controls the internal link to fairness since that’s definitionally unfair. [B] Logic: Any counter role of the ballot collapses to truth testing because every property assumes truth of the property </w:t>
      </w:r>
      <w:proofErr w:type="gramStart"/>
      <w:r w:rsidRPr="005473FA">
        <w:rPr>
          <w:rFonts w:asciiTheme="minorHAnsi" w:hAnsiTheme="minorHAnsi" w:cstheme="minorHAnsi"/>
          <w:b/>
          <w:bCs/>
          <w:color w:val="000000" w:themeColor="text1"/>
          <w:sz w:val="26"/>
          <w:szCs w:val="26"/>
        </w:rPr>
        <w:t>i.e.</w:t>
      </w:r>
      <w:proofErr w:type="gramEnd"/>
      <w:r w:rsidRPr="005473FA">
        <w:rPr>
          <w:rFonts w:asciiTheme="minorHAnsi" w:hAnsiTheme="minorHAnsi" w:cstheme="minorHAnsi"/>
          <w:b/>
          <w:bCs/>
          <w:color w:val="000000" w:themeColor="text1"/>
          <w:sz w:val="26"/>
          <w:szCs w:val="26"/>
        </w:rPr>
        <w:t xml:space="preserve"> if I say, “I am awake” it is the same as “it is true that I am awake” which means they are also a question of truth claims because it’s inherent. It also means their ROB warrants aren’t mutually exclusive with mine. [C]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 o/w since it is a </w:t>
      </w:r>
      <w:r w:rsidRPr="005473FA">
        <w:rPr>
          <w:rFonts w:asciiTheme="minorHAnsi" w:eastAsiaTheme="majorEastAsia" w:hAnsiTheme="minorHAnsi" w:cstheme="minorHAnsi"/>
          <w:b/>
          <w:iCs/>
          <w:sz w:val="26"/>
          <w:szCs w:val="26"/>
        </w:rPr>
        <w:t xml:space="preserve">real-world implication in round rather than a thought experiment that doesn’t do anything [D] Isomorphism: ROBs that aren’t phrased as binaries maximize leeway for interpretation as to who is winning offense. Scalar framing mechanisms necessitate that the judge </w:t>
      </w:r>
      <w:proofErr w:type="gramStart"/>
      <w:r w:rsidRPr="005473FA">
        <w:rPr>
          <w:rFonts w:asciiTheme="minorHAnsi" w:eastAsiaTheme="majorEastAsia" w:hAnsiTheme="minorHAnsi" w:cstheme="minorHAnsi"/>
          <w:b/>
          <w:iCs/>
          <w:sz w:val="26"/>
          <w:szCs w:val="26"/>
        </w:rPr>
        <w:t>has to</w:t>
      </w:r>
      <w:proofErr w:type="gramEnd"/>
      <w:r w:rsidRPr="005473FA">
        <w:rPr>
          <w:rFonts w:asciiTheme="minorHAnsi" w:eastAsiaTheme="majorEastAsia" w:hAnsiTheme="minorHAnsi" w:cstheme="minorHAnsi"/>
          <w:b/>
          <w:iCs/>
          <w:sz w:val="26"/>
          <w:szCs w:val="26"/>
        </w:rPr>
        <w:t xml:space="preserve"> intervene to see who is closest at solving a problem. Truth testing solves since it’s solely a question of if something is true or false, there isn’t a closest estimate</w:t>
      </w:r>
    </w:p>
    <w:p w14:paraId="0325373D"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[2] The Haitian Revolution proves that enlightenment philosophy is liberatory – reclaiming humanism is the best way to ground radical action which justifies the perm.</w:t>
      </w:r>
    </w:p>
    <w:p w14:paraId="45C4E06C" w14:textId="77777777" w:rsidR="00C10F3B" w:rsidRPr="005473FA" w:rsidRDefault="00C10F3B" w:rsidP="00C10F3B">
      <w:pPr>
        <w:rPr>
          <w:rFonts w:asciiTheme="minorHAnsi" w:hAnsiTheme="minorHAnsi" w:cstheme="minorHAnsi"/>
        </w:rPr>
      </w:pPr>
      <w:r w:rsidRPr="005473FA">
        <w:rPr>
          <w:rStyle w:val="Style13ptBold"/>
          <w:rFonts w:asciiTheme="minorHAnsi" w:hAnsiTheme="minorHAnsi" w:cstheme="minorHAnsi"/>
        </w:rPr>
        <w:t xml:space="preserve">Buck-Morss 09 </w:t>
      </w:r>
      <w:r w:rsidRPr="005473FA">
        <w:rPr>
          <w:rFonts w:asciiTheme="minorHAnsi" w:hAnsiTheme="minorHAnsi" w:cstheme="minorHAnsi"/>
        </w:rPr>
        <w:t>[Susan Buck-Morss, (Susan Buck-Morss is professor of political philosophy and social the- ory in the department of government, Cornell University, and Visit- ing Distinguished Professor in the Public Intellectuals Program, Florida Atlantic University.) "Hegel, Haiti, and Universal History" 2009, www.jstor.org/stable/j.ctt7zwbgz, DOA:9-19-2020 // WWBW]</w:t>
      </w:r>
    </w:p>
    <w:p w14:paraId="2CE27118" w14:textId="77777777" w:rsidR="00C10F3B" w:rsidRPr="005473FA" w:rsidRDefault="00C10F3B" w:rsidP="00C10F3B">
      <w:pPr>
        <w:rPr>
          <w:rFonts w:asciiTheme="minorHAnsi" w:hAnsiTheme="minorHAnsi" w:cstheme="minorHAnsi"/>
          <w:sz w:val="16"/>
        </w:rPr>
      </w:pPr>
      <w:r w:rsidRPr="005473FA">
        <w:rPr>
          <w:rFonts w:asciiTheme="minorHAnsi" w:hAnsiTheme="minorHAnsi" w:cstheme="minorHAnsi"/>
          <w:sz w:val="16"/>
        </w:rPr>
        <w:t xml:space="preserve">If vèvès and altar arrangements in Haitian Vodou temples replicate in miniature the cosmograms paced out by Lemba members on African meadows, if the names of the Dahomean divinities reappears in the dominant Rada cult of Vodou loa, in short, if the words and the structure of cultural language remained, what was said in this language in response to historical events was totally new.127 This is nowhere more obvious than in </w:t>
      </w:r>
      <w:r w:rsidRPr="005473FA">
        <w:rPr>
          <w:rFonts w:asciiTheme="minorHAnsi" w:hAnsiTheme="minorHAnsi" w:cstheme="minorHAnsi"/>
          <w:b/>
          <w:u w:val="single"/>
        </w:rPr>
        <w:t>the case of the secret societies of warriors that are said to have played a part in the Haitian Revolution.</w:t>
      </w:r>
      <w:r w:rsidRPr="005473FA">
        <w:rPr>
          <w:rFonts w:asciiTheme="minorHAnsi" w:hAnsiTheme="minorHAnsi" w:cstheme="minorHAnsi"/>
          <w:sz w:val="16"/>
        </w:rPr>
        <w:t xml:space="preserve">128 Warrior societies existed in Kongo, in Dahomey, and elsewhere in Africa, but their purpose was never to initiate an event of slave insurrection. On the contrary: “The slave trade intensi0ed the Dahomean warrior way of life,” because prisoners of war were sold to the traders.129 </w:t>
      </w:r>
      <w:r w:rsidRPr="009F4360">
        <w:rPr>
          <w:rFonts w:asciiTheme="minorHAnsi" w:hAnsiTheme="minorHAnsi" w:cstheme="minorHAnsi"/>
          <w:b/>
          <w:highlight w:val="cyan"/>
          <w:u w:val="single"/>
        </w:rPr>
        <w:t>None of Vodou’s precedents in Africa</w:t>
      </w:r>
      <w:r w:rsidRPr="005473FA">
        <w:rPr>
          <w:rFonts w:asciiTheme="minorHAnsi" w:hAnsiTheme="minorHAnsi" w:cstheme="minorHAnsi"/>
          <w:b/>
          <w:u w:val="single"/>
        </w:rPr>
        <w:t xml:space="preserve"> ever </w:t>
      </w:r>
      <w:r w:rsidRPr="009F4360">
        <w:rPr>
          <w:rFonts w:asciiTheme="minorHAnsi" w:hAnsiTheme="minorHAnsi" w:cstheme="minorHAnsi"/>
          <w:b/>
          <w:highlight w:val="cyan"/>
          <w:u w:val="single"/>
        </w:rPr>
        <w:t>conceived of eliminating the institutional arrangement of master and slave</w:t>
      </w:r>
      <w:r w:rsidRPr="005473FA">
        <w:rPr>
          <w:rFonts w:asciiTheme="minorHAnsi" w:hAnsiTheme="minorHAnsi" w:cstheme="minorHAnsi"/>
          <w:b/>
          <w:u w:val="single"/>
        </w:rPr>
        <w:t xml:space="preserve"> altogether. No European nation did either. </w:t>
      </w:r>
      <w:r w:rsidRPr="009F4360">
        <w:rPr>
          <w:rFonts w:asciiTheme="minorHAnsi" w:hAnsiTheme="minorHAnsi" w:cstheme="minorHAnsi"/>
          <w:b/>
          <w:highlight w:val="cyan"/>
          <w:u w:val="single"/>
        </w:rPr>
        <w:t>The radical antislavery articulated in Saint-Domingue was politically unprecedented</w:t>
      </w:r>
      <w:r w:rsidRPr="005473FA">
        <w:rPr>
          <w:rFonts w:asciiTheme="minorHAnsi" w:hAnsiTheme="minorHAnsi" w:cstheme="minorHAnsi"/>
          <w:b/>
          <w:u w:val="single"/>
        </w:rPr>
        <w:t xml:space="preserve">. </w:t>
      </w:r>
      <w:r w:rsidRPr="005473FA">
        <w:rPr>
          <w:rFonts w:asciiTheme="minorHAnsi" w:hAnsiTheme="minorHAnsi" w:cstheme="minorHAnsi"/>
          <w:sz w:val="16"/>
        </w:rPr>
        <w:t xml:space="preserve">The de0nition of universal history that begins to emerge here is this: </w:t>
      </w:r>
      <w:r w:rsidRPr="005473FA">
        <w:rPr>
          <w:rFonts w:asciiTheme="minorHAnsi" w:hAnsiTheme="minorHAnsi" w:cstheme="minorHAnsi"/>
          <w:b/>
          <w:u w:val="single"/>
        </w:rPr>
        <w:t xml:space="preserve">rather than giving multiple, distinct cultures equal due, whereby people are recognized as part of humanity indirectly through the mediation of collective cultural identities, </w:t>
      </w:r>
      <w:r w:rsidRPr="009F4360">
        <w:rPr>
          <w:rFonts w:asciiTheme="minorHAnsi" w:hAnsiTheme="minorHAnsi" w:cstheme="minorHAnsi"/>
          <w:b/>
          <w:highlight w:val="cyan"/>
          <w:u w:val="single"/>
        </w:rPr>
        <w:t>human universality emerges</w:t>
      </w:r>
      <w:r w:rsidRPr="005473FA">
        <w:rPr>
          <w:rFonts w:asciiTheme="minorHAnsi" w:hAnsiTheme="minorHAnsi" w:cstheme="minorHAnsi"/>
          <w:b/>
          <w:u w:val="single"/>
        </w:rPr>
        <w:t xml:space="preserve"> in the historical event </w:t>
      </w:r>
      <w:r w:rsidRPr="009F4360">
        <w:rPr>
          <w:rFonts w:asciiTheme="minorHAnsi" w:hAnsiTheme="minorHAnsi" w:cstheme="minorHAnsi"/>
          <w:b/>
          <w:highlight w:val="cyan"/>
          <w:u w:val="single"/>
        </w:rPr>
        <w:t>at the point of rupture.</w:t>
      </w:r>
      <w:r w:rsidRPr="005473FA">
        <w:rPr>
          <w:rFonts w:asciiTheme="minorHAnsi" w:hAnsiTheme="minorHAnsi" w:cstheme="minorHAnsi"/>
          <w:b/>
          <w:u w:val="single"/>
        </w:rPr>
        <w:t xml:space="preserve"> It is in the discontinuities of history that people whose culture has been strained to the breaking point give expression to a humanity that goes beyond cultural limits.</w:t>
      </w:r>
      <w:r w:rsidRPr="005473FA">
        <w:rPr>
          <w:rFonts w:asciiTheme="minorHAnsi" w:hAnsiTheme="minorHAnsi" w:cstheme="minorHAnsi"/>
          <w:sz w:val="16"/>
        </w:rPr>
        <w:t xml:space="preserve"> And it is in our empathic identification with this raw, free, and vulnerable state, that we have a chance of understanding what they say. </w:t>
      </w:r>
      <w:r w:rsidRPr="009F4360">
        <w:rPr>
          <w:rFonts w:asciiTheme="minorHAnsi" w:hAnsiTheme="minorHAnsi" w:cstheme="minorHAnsi"/>
          <w:b/>
          <w:highlight w:val="cyan"/>
          <w:u w:val="single"/>
        </w:rPr>
        <w:t xml:space="preserve">Common humanity exists </w:t>
      </w:r>
      <w:proofErr w:type="gramStart"/>
      <w:r w:rsidRPr="009F4360">
        <w:rPr>
          <w:rFonts w:asciiTheme="minorHAnsi" w:hAnsiTheme="minorHAnsi" w:cstheme="minorHAnsi"/>
          <w:b/>
          <w:highlight w:val="cyan"/>
          <w:u w:val="single"/>
        </w:rPr>
        <w:t>in spite of</w:t>
      </w:r>
      <w:proofErr w:type="gramEnd"/>
      <w:r w:rsidRPr="009F4360">
        <w:rPr>
          <w:rFonts w:asciiTheme="minorHAnsi" w:hAnsiTheme="minorHAnsi" w:cstheme="minorHAnsi"/>
          <w:b/>
          <w:highlight w:val="cyan"/>
          <w:u w:val="single"/>
        </w:rPr>
        <w:t xml:space="preserve"> culture and its diferences. A person’s nonidentity with the collective allows for subterranean solidarities that have a chance of appealing to universal</w:t>
      </w:r>
      <w:r w:rsidRPr="005473FA">
        <w:rPr>
          <w:rFonts w:asciiTheme="minorHAnsi" w:hAnsiTheme="minorHAnsi" w:cstheme="minorHAnsi"/>
          <w:b/>
          <w:u w:val="single"/>
        </w:rPr>
        <w:t xml:space="preserve">, moral </w:t>
      </w:r>
      <w:r w:rsidRPr="009F4360">
        <w:rPr>
          <w:rFonts w:asciiTheme="minorHAnsi" w:hAnsiTheme="minorHAnsi" w:cstheme="minorHAnsi"/>
          <w:b/>
          <w:highlight w:val="cyan"/>
          <w:u w:val="single"/>
        </w:rPr>
        <w:t>sentiment,</w:t>
      </w:r>
      <w:r w:rsidRPr="005473FA">
        <w:rPr>
          <w:rFonts w:asciiTheme="minorHAnsi" w:hAnsiTheme="minorHAnsi" w:cstheme="minorHAnsi"/>
          <w:b/>
          <w:u w:val="single"/>
        </w:rPr>
        <w:t xml:space="preserve"> the source today of enthusiasm and hope.</w:t>
      </w:r>
      <w:r w:rsidRPr="005473FA">
        <w:rPr>
          <w:rFonts w:asciiTheme="minorHAnsi" w:hAnsiTheme="minorHAnsi" w:cstheme="minorHAnsi"/>
          <w:sz w:val="16"/>
        </w:rPr>
        <w:t xml:space="preserve"> It is not through culture, but through the threat of culture’s betrayal that consciousness of a common humanity comes to be. </w:t>
      </w:r>
      <w:r w:rsidRPr="005473FA">
        <w:rPr>
          <w:rFonts w:asciiTheme="minorHAnsi" w:hAnsiTheme="minorHAnsi" w:cstheme="minorHAnsi"/>
          <w:b/>
          <w:u w:val="single"/>
        </w:rPr>
        <w:t xml:space="preserve">The rightful source of Haitian religious practice is the experience of slavery, leading to the insurrection of 1791. </w:t>
      </w:r>
      <w:r w:rsidRPr="005473FA">
        <w:rPr>
          <w:rFonts w:asciiTheme="minorHAnsi" w:hAnsiTheme="minorHAnsi" w:cstheme="minorHAnsi"/>
          <w:sz w:val="16"/>
        </w:rPr>
        <w:t xml:space="preserve">The rightful source of universal history, however, is not in the specifically Haitian articulation of that event—even less in its absorption by narratives of the French Revolution. </w:t>
      </w:r>
      <w:r w:rsidRPr="009F4360">
        <w:rPr>
          <w:rFonts w:asciiTheme="minorHAnsi" w:hAnsiTheme="minorHAnsi" w:cstheme="minorHAnsi"/>
          <w:b/>
          <w:highlight w:val="cyan"/>
          <w:u w:val="single"/>
        </w:rPr>
        <w:t>Universality is in the moment of the slaves’ self-awareness that the situation was not humanly tolerable, that it marked the betrayal of civilization</w:t>
      </w:r>
      <w:r w:rsidRPr="005473FA">
        <w:rPr>
          <w:rFonts w:asciiTheme="minorHAnsi" w:hAnsiTheme="minorHAnsi" w:cstheme="minorHAnsi"/>
          <w:b/>
          <w:u w:val="single"/>
        </w:rPr>
        <w:t xml:space="preserve"> and the limits of cultural understanding, </w:t>
      </w:r>
      <w:r w:rsidRPr="009F4360">
        <w:rPr>
          <w:rFonts w:asciiTheme="minorHAnsi" w:hAnsiTheme="minorHAnsi" w:cstheme="minorHAnsi"/>
          <w:b/>
          <w:highlight w:val="cyan"/>
          <w:u w:val="single"/>
        </w:rPr>
        <w:t>the nonrational</w:t>
      </w:r>
      <w:r w:rsidRPr="005473FA">
        <w:rPr>
          <w:rFonts w:asciiTheme="minorHAnsi" w:hAnsiTheme="minorHAnsi" w:cstheme="minorHAnsi"/>
          <w:b/>
          <w:u w:val="single"/>
        </w:rPr>
        <w:t xml:space="preserve">, and nonrationalizable </w:t>
      </w:r>
      <w:r w:rsidRPr="009F4360">
        <w:rPr>
          <w:rFonts w:asciiTheme="minorHAnsi" w:hAnsiTheme="minorHAnsi" w:cstheme="minorHAnsi"/>
          <w:b/>
          <w:highlight w:val="cyan"/>
          <w:u w:val="single"/>
        </w:rPr>
        <w:t>course of human history that outstrips in its inhumanity anything that a cultural outlaw could devise.</w:t>
      </w:r>
      <w:r w:rsidRPr="005473FA">
        <w:rPr>
          <w:rFonts w:asciiTheme="minorHAnsi" w:hAnsiTheme="minorHAnsi" w:cstheme="minorHAnsi"/>
          <w:sz w:val="16"/>
        </w:rPr>
        <w:t xml:space="preserve">130 At the same time, we are pushed to the point where Hegel’s dialectic of master and slave falls silent. </w:t>
      </w:r>
      <w:r w:rsidRPr="005473FA">
        <w:rPr>
          <w:rFonts w:asciiTheme="minorHAnsi" w:hAnsiTheme="minorHAnsi" w:cstheme="minorHAnsi"/>
          <w:b/>
          <w:u w:val="single"/>
        </w:rPr>
        <w:t>Self-awareness must lead to action, and yet action endangers precisely what is at stake in the idea of universal humanity.</w:t>
      </w:r>
      <w:r w:rsidRPr="005473FA">
        <w:rPr>
          <w:rFonts w:asciiTheme="minorHAnsi" w:hAnsiTheme="minorHAnsi" w:cstheme="minorHAnsi"/>
          <w:sz w:val="16"/>
        </w:rPr>
        <w:t xml:space="preserve"> The dilemma of the insurgent, then as now, is that violent resistance, apparently justi0ed by moral sentiment, sets the stage for new brutalities that are repugnant to that sentiment, because against the enemy of humanity, every barbarism is allowed. What dialectical understanding, what political struggle will provide liberation from this contradiction?</w:t>
      </w:r>
    </w:p>
    <w:p w14:paraId="061978BE" w14:textId="77777777" w:rsidR="00C10F3B" w:rsidRPr="005473FA" w:rsidRDefault="00C10F3B" w:rsidP="00C10F3B">
      <w:pPr>
        <w:pStyle w:val="Heading4"/>
        <w:rPr>
          <w:rFonts w:asciiTheme="minorHAnsi" w:hAnsiTheme="minorHAnsi" w:cstheme="minorHAnsi"/>
          <w:color w:val="000000" w:themeColor="text1"/>
        </w:rPr>
      </w:pPr>
      <w:r w:rsidRPr="005473FA">
        <w:rPr>
          <w:rFonts w:asciiTheme="minorHAnsi" w:hAnsiTheme="minorHAnsi" w:cstheme="minorHAnsi"/>
          <w:bCs/>
          <w:iCs w:val="0"/>
        </w:rPr>
        <w:t xml:space="preserve">[3] </w:t>
      </w:r>
      <w:r w:rsidRPr="005473FA">
        <w:rPr>
          <w:rFonts w:asciiTheme="minorHAnsi" w:hAnsiTheme="minorHAnsi" w:cstheme="minorHAnsi"/>
          <w:bCs/>
        </w:rPr>
        <w:t>AFF theory</w:t>
      </w:r>
      <w:r w:rsidRPr="005473FA">
        <w:rPr>
          <w:rFonts w:asciiTheme="minorHAnsi" w:hAnsiTheme="minorHAnsi" w:cstheme="minorHAnsi"/>
        </w:rPr>
        <w:t xml:space="preserve"> is no RVI, Drop the debater, competing interps,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and this comes first because time skew. </w:t>
      </w:r>
      <w:proofErr w:type="gramStart"/>
      <w:r w:rsidRPr="005473FA">
        <w:rPr>
          <w:rFonts w:asciiTheme="minorHAnsi" w:hAnsiTheme="minorHAnsi" w:cstheme="minorHAnsi"/>
        </w:rPr>
        <w:t>And,</w:t>
      </w:r>
      <w:proofErr w:type="gramEnd"/>
      <w:r w:rsidRPr="005473FA">
        <w:rPr>
          <w:rFonts w:asciiTheme="minorHAnsi" w:hAnsiTheme="minorHAnsi" w:cstheme="minorHAnsi"/>
        </w:rPr>
        <w:t xml:space="preserve"> reject theory and Ks on spikes since it would be a contradiction since they indict each other, but prefer mine since they are lexically prior. AFF fairness issues come prior to NC arguments a) The 1ar can’t engage on multiple layers if there is a skew since the speech is already time-crunched b) Sets up an invincible 2n since there are a million of unfair things you can collapse to to win every round. Inclusion first is the fallacy of origin – don’t apply it.</w:t>
      </w:r>
      <w:r>
        <w:rPr>
          <w:rFonts w:asciiTheme="minorHAnsi" w:hAnsiTheme="minorHAnsi" w:cstheme="minorHAnsi"/>
        </w:rPr>
        <w:t xml:space="preserve"> </w:t>
      </w:r>
      <w:r>
        <w:t>Fairness is a voter debate is a competitive activity wins/losses prove that requires fairness for objective evaluation. Education – the only portable thing from debate and the goal of the activity.</w:t>
      </w:r>
    </w:p>
    <w:p w14:paraId="1A39CE64" w14:textId="77777777" w:rsidR="00C10F3B" w:rsidRPr="005473FA" w:rsidRDefault="00C10F3B" w:rsidP="00C10F3B">
      <w:pPr>
        <w:rPr>
          <w:rFonts w:asciiTheme="minorHAnsi" w:eastAsiaTheme="majorEastAsia" w:hAnsiTheme="minorHAnsi" w:cstheme="minorHAnsi"/>
          <w:b/>
          <w:iCs/>
          <w:sz w:val="26"/>
          <w:szCs w:val="26"/>
        </w:rPr>
      </w:pPr>
    </w:p>
    <w:p w14:paraId="36AFA31A"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[4] Affirming is harder, a time crunched 1ar makes it uniquely hard to respond to a 7 min dump but the neg has more time to develop their position and make responses – all theory arguments have an implicit aff flex standard because of huge side bias – outweighs neg fairness arguments unless they prove how it uniquely outweighs the disparity since it’s structural.</w:t>
      </w:r>
    </w:p>
    <w:p w14:paraId="0B10EEF2" w14:textId="77777777" w:rsidR="00C10F3B" w:rsidRPr="005473FA" w:rsidRDefault="00C10F3B" w:rsidP="00C10F3B">
      <w:pPr>
        <w:rPr>
          <w:rStyle w:val="Style13ptBold"/>
          <w:rFonts w:asciiTheme="minorHAnsi" w:hAnsiTheme="minorHAnsi" w:cstheme="minorHAnsi"/>
        </w:rPr>
      </w:pPr>
      <w:r w:rsidRPr="005473FA">
        <w:rPr>
          <w:rStyle w:val="Style13ptBold"/>
          <w:rFonts w:asciiTheme="minorHAnsi" w:hAnsiTheme="minorHAnsi" w:cstheme="minorHAnsi"/>
        </w:rPr>
        <w:t xml:space="preserve">Shah 19 </w:t>
      </w:r>
      <w:r w:rsidRPr="005473FA">
        <w:rPr>
          <w:rStyle w:val="Style13ptBold"/>
          <w:rFonts w:asciiTheme="minorHAnsi" w:hAnsiTheme="minorHAnsi" w:cstheme="minorHAnsi"/>
          <w:b w:val="0"/>
          <w:sz w:val="16"/>
          <w:szCs w:val="16"/>
        </w:rPr>
        <w:t xml:space="preserve">Sachin “A STATISTICAL ANALYSIS OF SIDE-BIAS ON THE 2019 JANUARY-FEBRUARY LINCOLN-DOUGLAS DEBATE TOPIC” NSD, 15 February 2019. </w:t>
      </w:r>
      <w:hyperlink r:id="rId25" w:history="1">
        <w:r w:rsidRPr="005473FA">
          <w:rPr>
            <w:rStyle w:val="Hyperlink"/>
            <w:rFonts w:asciiTheme="minorHAnsi" w:hAnsiTheme="minorHAnsi" w:cstheme="minorHAnsi"/>
            <w:sz w:val="16"/>
            <w:szCs w:val="16"/>
          </w:rPr>
          <w:t>http://nsdupdate.com/2019/a-statistical-analysis-of-side-bias-on-the-2019-january-february-lincoln-douglas-debate-topic/</w:t>
        </w:r>
      </w:hyperlink>
      <w:r w:rsidRPr="005473FA">
        <w:rPr>
          <w:rStyle w:val="Style13ptBold"/>
          <w:rFonts w:asciiTheme="minorHAnsi" w:hAnsiTheme="minorHAnsi" w:cstheme="minorHAnsi"/>
          <w:b w:val="0"/>
          <w:sz w:val="16"/>
          <w:szCs w:val="16"/>
        </w:rPr>
        <w:t xml:space="preserve"> SJCP//JG</w:t>
      </w:r>
    </w:p>
    <w:p w14:paraId="23AB6CDE" w14:textId="77777777" w:rsidR="00C10F3B" w:rsidRPr="005473FA" w:rsidRDefault="00C10F3B" w:rsidP="00C10F3B">
      <w:pPr>
        <w:rPr>
          <w:rFonts w:asciiTheme="minorHAnsi" w:hAnsiTheme="minorHAnsi" w:cstheme="minorHAnsi"/>
          <w:b/>
          <w:iCs/>
          <w:u w:val="single"/>
        </w:rPr>
      </w:pPr>
      <w:r w:rsidRPr="005473FA">
        <w:rPr>
          <w:rFonts w:asciiTheme="minorHAnsi" w:hAnsiTheme="minorHAnsi" w:cstheme="minorHAnsi"/>
          <w:sz w:val="14"/>
        </w:rPr>
        <w:t xml:space="preserve">To further quantify the side-bias, </w:t>
      </w:r>
      <w:r w:rsidRPr="005473FA">
        <w:rPr>
          <w:rStyle w:val="Emphasis"/>
          <w:rFonts w:asciiTheme="minorHAnsi" w:hAnsiTheme="minorHAnsi" w:cstheme="minorHAnsi"/>
        </w:rPr>
        <w:t xml:space="preserve">the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w:t>
      </w:r>
      <w:r w:rsidRPr="005473FA">
        <w:rPr>
          <w:rFonts w:asciiTheme="minorHAnsi" w:hAnsiTheme="minorHAnsi" w:cstheme="minorHAnsi"/>
          <w:sz w:val="14"/>
        </w:rPr>
        <w:t xml:space="preserve"> when the affirmative was favored (p1) can be compared with the proportion of affirmative wins when the negative is favored (p2). Ideally the difference between the proportions </w:t>
      </w:r>
      <w:r w:rsidRPr="005473FA">
        <w:rPr>
          <w:rStyle w:val="Emphasis"/>
          <w:rFonts w:asciiTheme="minorHAnsi" w:hAnsiTheme="minorHAnsi" w:cstheme="minorHAnsi"/>
        </w:rPr>
        <w:t xml:space="preserve">would be 0; however, p1 = 34.84% while p2 = 28.77, a staggering </w:t>
      </w:r>
      <w:r w:rsidRPr="009F4360">
        <w:rPr>
          <w:rStyle w:val="Emphasis"/>
          <w:rFonts w:asciiTheme="minorHAnsi" w:hAnsiTheme="minorHAnsi" w:cstheme="minorHAnsi"/>
          <w:highlight w:val="cyan"/>
        </w:rPr>
        <w:t>6</w:t>
      </w:r>
      <w:r w:rsidRPr="005473FA">
        <w:rPr>
          <w:rStyle w:val="Emphasis"/>
          <w:rFonts w:asciiTheme="minorHAnsi" w:hAnsiTheme="minorHAnsi" w:cstheme="minorHAnsi"/>
        </w:rPr>
        <w:t>.07</w:t>
      </w:r>
      <w:r w:rsidRPr="009F4360">
        <w:rPr>
          <w:rStyle w:val="Emphasis"/>
          <w:rFonts w:asciiTheme="minorHAnsi" w:hAnsiTheme="minorHAnsi" w:cstheme="minorHAnsi"/>
          <w:highlight w:val="cyan"/>
        </w:rPr>
        <w:t>% difference</w:t>
      </w:r>
      <w:r w:rsidRPr="005473FA">
        <w:rPr>
          <w:rFonts w:asciiTheme="minorHAnsi" w:hAnsiTheme="minorHAnsi" w:cstheme="minorHAnsi"/>
          <w:sz w:val="14"/>
        </w:rPr>
        <w:t xml:space="preserve">. Now the question is whether this difference is statistically significant. In order to determine the answer, a two-proportion z-test was used. The null hypothesis is p1 – p2 = </w:t>
      </w:r>
      <w:proofErr w:type="gramStart"/>
      <w:r w:rsidRPr="005473FA">
        <w:rPr>
          <w:rFonts w:asciiTheme="minorHAnsi" w:hAnsiTheme="minorHAnsi" w:cstheme="minorHAnsi"/>
          <w:sz w:val="14"/>
        </w:rPr>
        <w:t>0 ,</w:t>
      </w:r>
      <w:proofErr w:type="gramEnd"/>
      <w:r w:rsidRPr="005473FA">
        <w:rPr>
          <w:rFonts w:asciiTheme="minorHAnsi" w:hAnsiTheme="minorHAnsi" w:cstheme="minorHAnsi"/>
          <w:sz w:val="14"/>
        </w:rPr>
        <w:t xml:space="preserve"> because that means both sides are able to overcome the debating level skew equally. The alternative hypothesis is then p1 – p2 &gt; 0, meaning the negative </w:t>
      </w:r>
      <w:proofErr w:type="gramStart"/>
      <w:r w:rsidRPr="005473FA">
        <w:rPr>
          <w:rFonts w:asciiTheme="minorHAnsi" w:hAnsiTheme="minorHAnsi" w:cstheme="minorHAnsi"/>
          <w:sz w:val="14"/>
        </w:rPr>
        <w:t>is able to</w:t>
      </w:r>
      <w:proofErr w:type="gramEnd"/>
      <w:r w:rsidRPr="005473FA">
        <w:rPr>
          <w:rFonts w:asciiTheme="minorHAnsi" w:hAnsiTheme="minorHAnsi" w:cstheme="minorHAnsi"/>
          <w:sz w:val="14"/>
        </w:rPr>
        <w:t xml:space="preserve"> overcome the skew more than the affirmative is able, demonstrating a side-bias. This two-proportion z-test rejected the null hypothesis in favor of the alternative </w:t>
      </w:r>
      <w:r w:rsidRPr="005473FA">
        <w:rPr>
          <w:rStyle w:val="Emphasis"/>
          <w:rFonts w:asciiTheme="minorHAnsi" w:hAnsiTheme="minorHAnsi" w:cstheme="minorHAnsi"/>
        </w:rPr>
        <w:t>(</w:t>
      </w:r>
      <w:r w:rsidRPr="009F4360">
        <w:rPr>
          <w:rStyle w:val="Emphasis"/>
          <w:rFonts w:asciiTheme="minorHAnsi" w:hAnsiTheme="minorHAnsi" w:cstheme="minorHAnsi"/>
          <w:highlight w:val="cyan"/>
        </w:rPr>
        <w:t>p</w:t>
      </w:r>
      <w:r w:rsidRPr="005473FA">
        <w:rPr>
          <w:rStyle w:val="Emphasis"/>
          <w:rFonts w:asciiTheme="minorHAnsi" w:hAnsiTheme="minorHAnsi" w:cstheme="minorHAnsi"/>
        </w:rPr>
        <w:t xml:space="preserve">-value </w:t>
      </w:r>
      <w:r w:rsidRPr="009F4360">
        <w:rPr>
          <w:rStyle w:val="Emphasis"/>
          <w:rFonts w:asciiTheme="minorHAnsi" w:hAnsiTheme="minorHAnsi" w:cstheme="minorHAnsi"/>
          <w:highlight w:val="cyan"/>
        </w:rPr>
        <w:t>&lt; 0.0001</w:t>
      </w:r>
      <w:r w:rsidRPr="005473FA">
        <w:rPr>
          <w:rStyle w:val="Emphasis"/>
          <w:rFonts w:asciiTheme="minorHAnsi" w:hAnsiTheme="minorHAnsi" w:cstheme="minorHAnsi"/>
        </w:rPr>
        <w:t xml:space="preserve">). There is sufficient evidence that the negative </w:t>
      </w:r>
      <w:proofErr w:type="gramStart"/>
      <w:r w:rsidRPr="005473FA">
        <w:rPr>
          <w:rStyle w:val="Emphasis"/>
          <w:rFonts w:asciiTheme="minorHAnsi" w:hAnsiTheme="minorHAnsi" w:cstheme="minorHAnsi"/>
        </w:rPr>
        <w:t>is able to</w:t>
      </w:r>
      <w:proofErr w:type="gramEnd"/>
      <w:r w:rsidRPr="005473FA">
        <w:rPr>
          <w:rStyle w:val="Emphasis"/>
          <w:rFonts w:asciiTheme="minorHAnsi" w:hAnsiTheme="minorHAnsi" w:cstheme="minorHAnsi"/>
        </w:rPr>
        <w:t xml:space="preserve"> overcome the skew more often than the affirmative can</w:t>
      </w:r>
      <w:r w:rsidRPr="005473FA">
        <w:rPr>
          <w:rFonts w:asciiTheme="minorHAnsi" w:hAnsiTheme="minorHAnsi" w:cstheme="minorHAnsi"/>
          <w:sz w:val="14"/>
        </w:rPr>
        <w:t xml:space="preserve">. This implies </w:t>
      </w:r>
      <w:r w:rsidRPr="005473FA">
        <w:rPr>
          <w:rStyle w:val="Emphasis"/>
          <w:rFonts w:asciiTheme="minorHAnsi" w:hAnsiTheme="minorHAnsi" w:cstheme="minorHAnsi"/>
        </w:rPr>
        <w:t xml:space="preserve">there is a less than 0.01% chance that there is no </w:t>
      </w:r>
      <w:proofErr w:type="gramStart"/>
      <w:r w:rsidRPr="005473FA">
        <w:rPr>
          <w:rStyle w:val="Emphasis"/>
          <w:rFonts w:asciiTheme="minorHAnsi" w:hAnsiTheme="minorHAnsi" w:cstheme="minorHAnsi"/>
        </w:rPr>
        <w:t>side-bias</w:t>
      </w:r>
      <w:proofErr w:type="gramEnd"/>
      <w:r w:rsidRPr="005473FA">
        <w:rPr>
          <w:rStyle w:val="Emphasis"/>
          <w:rFonts w:asciiTheme="minorHAnsi" w:hAnsiTheme="minorHAnsi" w:cstheme="minorHAnsi"/>
        </w:rPr>
        <w:t xml:space="preserve"> because it demonstrates the higher proportion of </w:t>
      </w:r>
      <w:r w:rsidRPr="009F4360">
        <w:rPr>
          <w:rStyle w:val="Emphasis"/>
          <w:rFonts w:asciiTheme="minorHAnsi" w:hAnsiTheme="minorHAnsi" w:cstheme="minorHAnsi"/>
          <w:highlight w:val="cyan"/>
        </w:rPr>
        <w:t>neg</w:t>
      </w:r>
      <w:r w:rsidRPr="005473FA">
        <w:rPr>
          <w:rStyle w:val="Emphasis"/>
          <w:rFonts w:asciiTheme="minorHAnsi" w:hAnsiTheme="minorHAnsi" w:cstheme="minorHAnsi"/>
        </w:rPr>
        <w:t xml:space="preserve">ative </w:t>
      </w:r>
      <w:r w:rsidRPr="009F4360">
        <w:rPr>
          <w:rStyle w:val="Emphasis"/>
          <w:rFonts w:asciiTheme="minorHAnsi" w:hAnsiTheme="minorHAnsi" w:cstheme="minorHAnsi"/>
          <w:highlight w:val="cyan"/>
        </w:rPr>
        <w:t>wins when</w:t>
      </w:r>
      <w:r w:rsidRPr="005473FA">
        <w:rPr>
          <w:rStyle w:val="Emphasis"/>
          <w:rFonts w:asciiTheme="minorHAnsi" w:hAnsiTheme="minorHAnsi" w:cstheme="minorHAnsi"/>
        </w:rPr>
        <w:t xml:space="preserve"> the </w:t>
      </w:r>
      <w:r w:rsidRPr="009F4360">
        <w:rPr>
          <w:rStyle w:val="Emphasis"/>
          <w:rFonts w:asciiTheme="minorHAnsi" w:hAnsiTheme="minorHAnsi" w:cstheme="minorHAnsi"/>
          <w:highlight w:val="cyan"/>
        </w:rPr>
        <w:t>aff</w:t>
      </w:r>
      <w:r w:rsidRPr="005473FA">
        <w:rPr>
          <w:rStyle w:val="Emphasis"/>
          <w:rFonts w:asciiTheme="minorHAnsi" w:hAnsiTheme="minorHAnsi" w:cstheme="minorHAnsi"/>
        </w:rPr>
        <w:t xml:space="preserve">irmative is </w:t>
      </w:r>
      <w:r w:rsidRPr="009F4360">
        <w:rPr>
          <w:rStyle w:val="Emphasis"/>
          <w:rFonts w:asciiTheme="minorHAnsi" w:hAnsiTheme="minorHAnsi" w:cstheme="minorHAnsi"/>
          <w:highlight w:val="cyan"/>
        </w:rPr>
        <w:t>favored is significant</w:t>
      </w:r>
      <w:r w:rsidRPr="005473FA">
        <w:rPr>
          <w:rStyle w:val="Emphasis"/>
          <w:rFonts w:asciiTheme="minorHAnsi" w:hAnsiTheme="minorHAnsi" w:cstheme="minorHAnsi"/>
        </w:rPr>
        <w:t>. In short, the negative has a greater ability to win difficult rounds than the affirmative does, which indicates there exists a skew in the negative’s favor</w:t>
      </w:r>
      <w:r w:rsidRPr="005473FA">
        <w:rPr>
          <w:rFonts w:asciiTheme="minorHAnsi" w:hAnsiTheme="minorHAnsi" w:cstheme="minorHAnsi"/>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5473FA">
        <w:rPr>
          <w:rStyle w:val="Emphasis"/>
          <w:rFonts w:asciiTheme="minorHAnsi" w:hAnsiTheme="minorHAnsi" w:cstheme="minorHAnsi"/>
        </w:rPr>
        <w:t xml:space="preserve">This analysis </w:t>
      </w:r>
      <w:r w:rsidRPr="009F4360">
        <w:rPr>
          <w:rStyle w:val="Emphasis"/>
          <w:rFonts w:asciiTheme="minorHAnsi" w:hAnsiTheme="minorHAnsi" w:cstheme="minorHAnsi"/>
          <w:highlight w:val="cyan"/>
        </w:rPr>
        <w:t>accounts for disparities in</w:t>
      </w:r>
      <w:r w:rsidRPr="005473FA">
        <w:rPr>
          <w:rStyle w:val="Emphasis"/>
          <w:rFonts w:asciiTheme="minorHAnsi" w:hAnsiTheme="minorHAnsi" w:cstheme="minorHAnsi"/>
        </w:rPr>
        <w:t xml:space="preserve"> debating </w:t>
      </w:r>
      <w:r w:rsidRPr="009F4360">
        <w:rPr>
          <w:rStyle w:val="Emphasis"/>
          <w:rFonts w:asciiTheme="minorHAnsi" w:hAnsiTheme="minorHAnsi" w:cstheme="minorHAnsi"/>
          <w:highlight w:val="cyan"/>
        </w:rPr>
        <w:t>skill</w:t>
      </w:r>
      <w:r w:rsidRPr="005473FA">
        <w:rPr>
          <w:rStyle w:val="Emphasis"/>
          <w:rFonts w:asciiTheme="minorHAnsi" w:hAnsiTheme="minorHAnsi" w:cstheme="minorHAnsi"/>
        </w:rPr>
        <w:t xml:space="preserve"> level.</w:t>
      </w:r>
      <w:r w:rsidRPr="005473FA">
        <w:rPr>
          <w:rFonts w:asciiTheme="minorHAnsi" w:hAnsiTheme="minorHAnsi" w:cstheme="min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5473FA">
        <w:rPr>
          <w:rStyle w:val="Emphasis"/>
          <w:rFonts w:asciiTheme="minorHAnsi" w:hAnsiTheme="minorHAnsi" w:cstheme="minorHAnsi"/>
        </w:rPr>
        <w:t>This suggests the bias might be structural, and not topic specific, as this data spans six different topics. Therefore, this analysis confirms that affirming is in fact harder again on the 2019 January-February topic [3]. So don’t lose the flip!</w:t>
      </w:r>
    </w:p>
    <w:p w14:paraId="027C47E9" w14:textId="77777777" w:rsidR="00C10F3B" w:rsidRPr="005473FA" w:rsidRDefault="00C10F3B" w:rsidP="00C10F3B">
      <w:pPr>
        <w:rPr>
          <w:rFonts w:asciiTheme="minorHAnsi" w:hAnsiTheme="minorHAnsi" w:cstheme="minorHAnsi"/>
        </w:rPr>
      </w:pPr>
    </w:p>
    <w:p w14:paraId="74DF5F27"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 xml:space="preserve">[5] The Negative may not contest the Aff Framework </w:t>
      </w:r>
      <w:r>
        <w:rPr>
          <w:rFonts w:asciiTheme="minorHAnsi" w:hAnsiTheme="minorHAnsi" w:cstheme="minorHAnsi"/>
        </w:rPr>
        <w:t xml:space="preserve">if it’s Kant </w:t>
      </w:r>
      <w:r w:rsidRPr="005473FA">
        <w:rPr>
          <w:rFonts w:asciiTheme="minorHAnsi" w:hAnsiTheme="minorHAnsi" w:cstheme="minorHAnsi"/>
        </w:rPr>
        <w:t xml:space="preserve">– Concession is key to check neg time skew and ability to layer the debate by forcing the debate to one layer where I can weigh–else negs can spread out affs and collapse to the layer I undercover. This controls the internal link to all education args because no clash occurs when negs can just extend dropped layers to win. Concession is best for phil ed and topic lit if it’s Kant – cross apply the third point of the TJFs section. </w:t>
      </w:r>
      <w:proofErr w:type="gramStart"/>
      <w:r w:rsidRPr="005473FA">
        <w:rPr>
          <w:rFonts w:asciiTheme="minorHAnsi" w:hAnsiTheme="minorHAnsi" w:cstheme="minorHAnsi"/>
        </w:rPr>
        <w:t>And,</w:t>
      </w:r>
      <w:proofErr w:type="gramEnd"/>
      <w:r w:rsidRPr="005473FA">
        <w:rPr>
          <w:rFonts w:asciiTheme="minorHAnsi" w:hAnsiTheme="minorHAnsi" w:cstheme="minorHAnsi"/>
        </w:rPr>
        <w:t xml:space="preserve"> statistics</w:t>
      </w:r>
      <w:r w:rsidRPr="005473FA">
        <w:rPr>
          <w:rFonts w:asciiTheme="minorHAnsi" w:hAnsiTheme="minorHAnsi" w:cstheme="minorHAnsi"/>
          <w:vertAlign w:val="superscript"/>
        </w:rPr>
        <w:footnoteReference w:id="3"/>
      </w:r>
      <w:r w:rsidRPr="005473FA">
        <w:rPr>
          <w:rFonts w:asciiTheme="minorHAnsi" w:hAnsiTheme="minorHAnsi" w:cstheme="minorHAnsi"/>
        </w:rPr>
        <w:t xml:space="preserve"> prove that the neg is at significant advantage, meaning generic responses to timeskew aren’t responsive. Timeskew is the strongest link into fairness because it’s the only objective measure we have coming into the round. Any theoretical response to this shell is a defensive counter-interp at best because it merely justifies the neg can contest both layers. </w:t>
      </w:r>
    </w:p>
    <w:p w14:paraId="38524D23" w14:textId="77777777" w:rsidR="00C10F3B" w:rsidRPr="005473FA" w:rsidRDefault="00C10F3B" w:rsidP="00C10F3B">
      <w:pPr>
        <w:rPr>
          <w:rFonts w:asciiTheme="minorHAnsi" w:eastAsiaTheme="majorEastAsia" w:hAnsiTheme="minorHAnsi" w:cstheme="minorHAnsi"/>
          <w:b/>
          <w:iCs/>
          <w:sz w:val="26"/>
          <w:szCs w:val="26"/>
        </w:rPr>
      </w:pPr>
    </w:p>
    <w:p w14:paraId="48660CC2" w14:textId="77777777" w:rsidR="00C10F3B" w:rsidRPr="005473FA" w:rsidRDefault="00C10F3B" w:rsidP="00C10F3B">
      <w:pPr>
        <w:pStyle w:val="Heading4"/>
        <w:rPr>
          <w:rFonts w:asciiTheme="minorHAnsi" w:hAnsiTheme="minorHAnsi" w:cstheme="minorHAnsi"/>
          <w:szCs w:val="26"/>
        </w:rPr>
      </w:pPr>
      <w:r w:rsidRPr="005473FA">
        <w:rPr>
          <w:rFonts w:asciiTheme="minorHAnsi" w:hAnsiTheme="minorHAnsi" w:cstheme="minorHAnsi"/>
        </w:rPr>
        <w:t xml:space="preserve">[6] The neg may </w:t>
      </w:r>
      <w:r w:rsidRPr="005473FA">
        <w:rPr>
          <w:rFonts w:asciiTheme="minorHAnsi" w:hAnsiTheme="minorHAnsi" w:cstheme="minorHAnsi"/>
          <w:szCs w:val="26"/>
        </w:rPr>
        <w:t>not read utilitarianism or any consequentialist ethical theory as a standard – a) resolvability: 1] Induction fails—induction assumes that things will always happen the same way in the future as they have in the past. But this begs the question of how we know what happened in the past will happen in the future. Thus, induction is logically fallacious. 2] Moral cluelessness—consequences are wholly unknowable and any action can lead to a domino effect that has unpredictable bad consequences in the end which means it can’t guide action 3] Infinite consequences—any harm stretches on into the infinite future and makes it impossible to compare harms—results in calculative regress—you have you calculate how much time to spend calculating and so on—destroys decision-making 4] Aggregation fails—happiness is only happy for you, but not for me, so you can’t compare across people—also can’t compare 10 headaches to a migraine to the value of friendship b) psychological violence: util and other consequentialist theories justify atrocities such as slavery if it benefits a marginal majority or for hypothetical benefits that might not even materialize</w:t>
      </w:r>
    </w:p>
    <w:p w14:paraId="0E044E8A" w14:textId="77777777" w:rsidR="00C10F3B" w:rsidRPr="005473FA" w:rsidRDefault="00C10F3B" w:rsidP="00C10F3B">
      <w:pPr>
        <w:rPr>
          <w:rFonts w:asciiTheme="minorHAnsi" w:hAnsiTheme="minorHAnsi" w:cstheme="minorHAnsi"/>
        </w:rPr>
      </w:pPr>
    </w:p>
    <w:p w14:paraId="5645B25D" w14:textId="77777777" w:rsidR="00C10F3B" w:rsidRPr="005473FA" w:rsidRDefault="00C10F3B" w:rsidP="00C10F3B">
      <w:pPr>
        <w:pStyle w:val="Heading4"/>
        <w:rPr>
          <w:rFonts w:asciiTheme="minorHAnsi" w:hAnsiTheme="minorHAnsi" w:cstheme="minorHAnsi"/>
        </w:rPr>
      </w:pPr>
      <w:r w:rsidRPr="005473FA">
        <w:rPr>
          <w:rFonts w:asciiTheme="minorHAnsi" w:hAnsiTheme="minorHAnsi" w:cstheme="minorHAnsi"/>
        </w:rPr>
        <w:t>[7] The neg must only defend the converse of the resolution – The res is a stasis point for both sides so if you do anything other than defending the converse there is no way to plan the 1N strategy. That is supercharged in the context of today’s debate in which it is a very widespread practice for the aff to tell the negative debater what aff they are going to read while the aff goes into the round in the dark. Key to fairness because negative will be at an inherent advantage before the round begins.</w:t>
      </w:r>
    </w:p>
    <w:bookmarkEnd w:id="0"/>
    <w:bookmarkEnd w:id="1"/>
    <w:p w14:paraId="57F37687" w14:textId="70507B06" w:rsidR="00C10F3B" w:rsidRPr="00C10F3B" w:rsidRDefault="00C10F3B" w:rsidP="00C10F3B"/>
    <w:sectPr w:rsidR="00C10F3B" w:rsidRPr="00C10F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674FB" w14:textId="77777777" w:rsidR="00E54A93" w:rsidRDefault="00E54A93" w:rsidP="00C10F3B">
      <w:pPr>
        <w:spacing w:after="0" w:line="240" w:lineRule="auto"/>
      </w:pPr>
      <w:r>
        <w:separator/>
      </w:r>
    </w:p>
  </w:endnote>
  <w:endnote w:type="continuationSeparator" w:id="0">
    <w:p w14:paraId="7FCB4833" w14:textId="77777777" w:rsidR="00E54A93" w:rsidRDefault="00E54A93" w:rsidP="00C10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D7B3" w14:textId="77777777" w:rsidR="00E54A93" w:rsidRDefault="00E54A93" w:rsidP="00C10F3B">
      <w:pPr>
        <w:spacing w:after="0" w:line="240" w:lineRule="auto"/>
      </w:pPr>
      <w:r>
        <w:separator/>
      </w:r>
    </w:p>
  </w:footnote>
  <w:footnote w:type="continuationSeparator" w:id="0">
    <w:p w14:paraId="1C1E35D0" w14:textId="77777777" w:rsidR="00E54A93" w:rsidRDefault="00E54A93" w:rsidP="00C10F3B">
      <w:pPr>
        <w:spacing w:after="0" w:line="240" w:lineRule="auto"/>
      </w:pPr>
      <w:r>
        <w:continuationSeparator/>
      </w:r>
    </w:p>
  </w:footnote>
  <w:footnote w:id="1">
    <w:p w14:paraId="4AD87665" w14:textId="77777777" w:rsidR="00C10F3B" w:rsidRPr="00752E9C" w:rsidRDefault="00C10F3B" w:rsidP="00C10F3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D42EE02" w14:textId="77777777" w:rsidR="00C10F3B" w:rsidRPr="00855FDC" w:rsidRDefault="00C10F3B" w:rsidP="00C10F3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3BB1C374" w14:textId="77777777" w:rsidR="00C10F3B" w:rsidRDefault="00C10F3B" w:rsidP="00C10F3B">
      <w:pPr>
        <w:jc w:val="both"/>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Fantasy Debate. National Statistics. Fantasydebate.com/ld-national-statistics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A46813"/>
    <w:multiLevelType w:val="hybridMultilevel"/>
    <w:tmpl w:val="699ACE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1F233B"/>
    <w:multiLevelType w:val="hybridMultilevel"/>
    <w:tmpl w:val="575237B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3F1BDE"/>
    <w:multiLevelType w:val="hybridMultilevel"/>
    <w:tmpl w:val="9E26A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0F3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0F3B"/>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4A9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C79AF"/>
  <w15:chartTrackingRefBased/>
  <w15:docId w15:val="{5A5F75B0-407F-4640-87F8-D0129125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0F3B"/>
    <w:rPr>
      <w:rFonts w:ascii="Calibri" w:hAnsi="Calibri"/>
    </w:rPr>
  </w:style>
  <w:style w:type="paragraph" w:styleId="Heading1">
    <w:name w:val="heading 1"/>
    <w:aliases w:val="Pocket"/>
    <w:basedOn w:val="Normal"/>
    <w:next w:val="Normal"/>
    <w:link w:val="Heading1Char"/>
    <w:qFormat/>
    <w:rsid w:val="00C10F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0F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0F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C10F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10F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F3B"/>
  </w:style>
  <w:style w:type="character" w:customStyle="1" w:styleId="Heading1Char">
    <w:name w:val="Heading 1 Char"/>
    <w:aliases w:val="Pocket Char"/>
    <w:basedOn w:val="DefaultParagraphFont"/>
    <w:link w:val="Heading1"/>
    <w:rsid w:val="00C10F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0F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0F3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C10F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C10F3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0F3B"/>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1"/>
    <w:qFormat/>
    <w:rsid w:val="00C10F3B"/>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C10F3B"/>
    <w:rPr>
      <w:color w:val="auto"/>
      <w:u w:val="none"/>
    </w:rPr>
  </w:style>
  <w:style w:type="character" w:styleId="FollowedHyperlink">
    <w:name w:val="FollowedHyperlink"/>
    <w:basedOn w:val="DefaultParagraphFont"/>
    <w:uiPriority w:val="99"/>
    <w:semiHidden/>
    <w:unhideWhenUsed/>
    <w:rsid w:val="00C10F3B"/>
    <w:rPr>
      <w:color w:val="auto"/>
      <w:u w:val="none"/>
    </w:rPr>
  </w:style>
  <w:style w:type="paragraph" w:customStyle="1" w:styleId="textbold">
    <w:name w:val="text bold"/>
    <w:basedOn w:val="Normal"/>
    <w:link w:val="Emphasis"/>
    <w:uiPriority w:val="7"/>
    <w:qFormat/>
    <w:rsid w:val="00C10F3B"/>
    <w:pPr>
      <w:ind w:left="720"/>
      <w:jc w:val="both"/>
    </w:pPr>
    <w:rPr>
      <w:b/>
      <w:iCs/>
      <w:u w:val="single"/>
    </w:rPr>
  </w:style>
  <w:style w:type="character" w:customStyle="1" w:styleId="DebateUnderline">
    <w:name w:val="Debate Underline"/>
    <w:qFormat/>
    <w:rsid w:val="00C10F3B"/>
    <w:rPr>
      <w:rFonts w:ascii="Times New Roman" w:hAnsi="Times New Roman"/>
      <w:sz w:val="24"/>
      <w:u w:val="thick"/>
    </w:rPr>
  </w:style>
  <w:style w:type="character" w:customStyle="1" w:styleId="untext">
    <w:name w:val="untext"/>
    <w:basedOn w:val="DefaultParagraphFont"/>
    <w:rsid w:val="00C10F3B"/>
  </w:style>
  <w:style w:type="character" w:customStyle="1" w:styleId="dttext">
    <w:name w:val="dttext"/>
    <w:basedOn w:val="DefaultParagraphFont"/>
    <w:rsid w:val="00C10F3B"/>
  </w:style>
  <w:style w:type="character" w:styleId="FootnoteReference">
    <w:name w:val="footnote reference"/>
    <w:aliases w:val="FN Ref,footnote reference,fr,o,FR,(NECG) Footnote Reference"/>
    <w:basedOn w:val="DefaultParagraphFont"/>
    <w:unhideWhenUsed/>
    <w:qFormat/>
    <w:rsid w:val="00C10F3B"/>
    <w:rPr>
      <w:vertAlign w:val="superscript"/>
    </w:rPr>
  </w:style>
  <w:style w:type="character" w:customStyle="1" w:styleId="BoldUnderlineChar">
    <w:name w:val="Bold Underline Char"/>
    <w:locked/>
    <w:rsid w:val="00C10F3B"/>
    <w:rPr>
      <w:rFonts w:ascii="Times New Roman" w:eastAsia="Times New Roman" w:hAnsi="Times New Roman" w:cs="Times New Roman"/>
      <w:b/>
      <w:bCs/>
      <w:sz w:val="20"/>
      <w:u w:val="single"/>
    </w:rPr>
  </w:style>
  <w:style w:type="paragraph" w:styleId="ListParagraph">
    <w:name w:val="List Paragraph"/>
    <w:basedOn w:val="Normal"/>
    <w:uiPriority w:val="34"/>
    <w:qFormat/>
    <w:rsid w:val="00C10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860/The-Economics-and-Ethics-of-Private-Property-Studies-in-Political-Economy-and-Philosophy" TargetMode="External"/><Relationship Id="rId13" Type="http://schemas.openxmlformats.org/officeDocument/2006/relationships/hyperlink" Target="http://mises.org/resources/860/The-Economics-and-Ethics-of-Private-Property-Studies-in-Political-Economy-and-Philosophy" TargetMode="External"/><Relationship Id="rId18" Type="http://schemas.openxmlformats.org/officeDocument/2006/relationships/hyperlink" Target="https://www.lexico.com/en/definition/world_trade_organiz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xico.com/en/definition/intellectual_property" TargetMode="External"/><Relationship Id="rId7" Type="http://schemas.openxmlformats.org/officeDocument/2006/relationships/endnotes" Target="endnotes.xml"/><Relationship Id="rId12" Type="http://schemas.openxmlformats.org/officeDocument/2006/relationships/hyperlink" Target="http://en.wikipedia.org/wiki/Karl-Otto_Apel" TargetMode="External"/><Relationship Id="rId17" Type="http://schemas.openxmlformats.org/officeDocument/2006/relationships/hyperlink" Target="https://www.merriam-webster.com/dictionary/the" TargetMode="External"/><Relationship Id="rId25" Type="http://schemas.openxmlformats.org/officeDocument/2006/relationships/hyperlink" Target="http://nsdupdate.com/2019/a-statistical-analysis-of-side-bias-on-the-2019-january-february-lincoln-douglas-debate-topic/" TargetMode="External"/><Relationship Id="rId2" Type="http://schemas.openxmlformats.org/officeDocument/2006/relationships/numbering" Target="numbering.xml"/><Relationship Id="rId16" Type="http://schemas.openxmlformats.org/officeDocument/2006/relationships/hyperlink" Target="https://www.merriam-webster.com/dictionary/of" TargetMode="External"/><Relationship Id="rId20" Type="http://schemas.openxmlformats.org/officeDocument/2006/relationships/hyperlink" Target="https://www.merriam-webster.com/dictionary/redu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J%C3%BCrgen_Habermas" TargetMode="External"/><Relationship Id="rId24" Type="http://schemas.openxmlformats.org/officeDocument/2006/relationships/hyperlink" Target="https://www.merriam-webster.com/dictionary/medicines" TargetMode="External"/><Relationship Id="rId5" Type="http://schemas.openxmlformats.org/officeDocument/2006/relationships/webSettings" Target="webSettings.xml"/><Relationship Id="rId15" Type="http://schemas.openxmlformats.org/officeDocument/2006/relationships/hyperlink" Target="https://www.merriam-webster.com/dictionary/nations" TargetMode="External"/><Relationship Id="rId23" Type="http://schemas.openxmlformats.org/officeDocument/2006/relationships/hyperlink" Target="https://www.merriam-webster.com/dictionary/for" TargetMode="External"/><Relationship Id="rId10" Type="http://schemas.openxmlformats.org/officeDocument/2006/relationships/hyperlink" Target="http://mises.org/resources/860/The-Economics-and-Ethics-of-Private-Property-Studies-in-Political-Economy-and-Philosophy" TargetMode="External"/><Relationship Id="rId19" Type="http://schemas.openxmlformats.org/officeDocument/2006/relationships/hyperlink" Target="https://www.merriam-webster.com/dictionary/to" TargetMode="External"/><Relationship Id="rId4" Type="http://schemas.openxmlformats.org/officeDocument/2006/relationships/settings" Target="settings.xml"/><Relationship Id="rId9" Type="http://schemas.openxmlformats.org/officeDocument/2006/relationships/hyperlink" Target="http://mises.org/resources/431/A-Theory-of-Socialism-and-Capitalism" TargetMode="External"/><Relationship Id="rId14" Type="http://schemas.openxmlformats.org/officeDocument/2006/relationships/hyperlink" Target="https://www.merriam-webster.com/dictionary/member" TargetMode="External"/><Relationship Id="rId22" Type="http://schemas.openxmlformats.org/officeDocument/2006/relationships/hyperlink" Target="https://www.merriam-webster.com/dictionary/protection"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4</Pages>
  <Words>8274</Words>
  <Characters>47166</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2021-09-18T17:43:00Z</dcterms:created>
  <dcterms:modified xsi:type="dcterms:W3CDTF">2021-09-18T17:45:00Z</dcterms:modified>
</cp:coreProperties>
</file>