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B0BDE" w14:textId="77777777" w:rsidR="00DC5CC8" w:rsidRPr="005473FA" w:rsidRDefault="00DC5CC8" w:rsidP="00DC5CC8">
      <w:pPr>
        <w:pStyle w:val="Heading2"/>
        <w:rPr>
          <w:rFonts w:asciiTheme="minorHAnsi" w:hAnsiTheme="minorHAnsi" w:cstheme="minorHAnsi"/>
        </w:rPr>
      </w:pPr>
      <w:bookmarkStart w:id="0" w:name="_Hlk84609267"/>
      <w:r w:rsidRPr="005473FA">
        <w:rPr>
          <w:rFonts w:asciiTheme="minorHAnsi" w:hAnsiTheme="minorHAnsi" w:cstheme="minorHAnsi"/>
        </w:rPr>
        <w:t>AC</w:t>
      </w:r>
    </w:p>
    <w:p w14:paraId="6463340A" w14:textId="77777777" w:rsidR="00DC5CC8" w:rsidRPr="005473FA" w:rsidRDefault="00DC5CC8" w:rsidP="00DC5CC8">
      <w:pPr>
        <w:pStyle w:val="Heading3"/>
        <w:rPr>
          <w:rFonts w:asciiTheme="minorHAnsi" w:hAnsiTheme="minorHAnsi" w:cstheme="minorHAnsi"/>
        </w:rPr>
      </w:pPr>
      <w:r>
        <w:rPr>
          <w:rFonts w:asciiTheme="minorHAnsi" w:hAnsiTheme="minorHAnsi" w:cstheme="minorHAnsi"/>
        </w:rPr>
        <w:t>Overview</w:t>
      </w:r>
    </w:p>
    <w:p w14:paraId="4CD04F28" w14:textId="77777777" w:rsidR="00DC5CC8" w:rsidRPr="00851585" w:rsidRDefault="00DC5CC8" w:rsidP="00DC5CC8">
      <w:pPr>
        <w:pStyle w:val="Heading4"/>
        <w:rPr>
          <w:rFonts w:cs="Calibri"/>
        </w:rPr>
      </w:pPr>
      <w:r w:rsidRPr="005473FA">
        <w:rPr>
          <w:rFonts w:asciiTheme="minorHAnsi" w:hAnsiTheme="minorHAnsi" w:cstheme="minorHAnsi"/>
          <w:color w:val="000000" w:themeColor="text1"/>
        </w:rPr>
        <w:t xml:space="preserve">[1] </w:t>
      </w: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phil. Prefer it –</w:t>
      </w:r>
    </w:p>
    <w:p w14:paraId="6E797E1B" w14:textId="77777777" w:rsidR="00DC5CC8" w:rsidRDefault="00DC5CC8" w:rsidP="00DC5CC8">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45E7C413" w14:textId="77777777" w:rsidR="00DC5CC8" w:rsidRPr="00851585" w:rsidRDefault="00DC5CC8" w:rsidP="00DC5CC8">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6759E6E4" w14:textId="77777777" w:rsidR="00DC5CC8" w:rsidRPr="00851585" w:rsidRDefault="00DC5CC8" w:rsidP="00DC5CC8">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7EFB986F" w14:textId="77777777" w:rsidR="00DC5CC8" w:rsidRPr="00851585" w:rsidRDefault="00DC5CC8" w:rsidP="00DC5CC8">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1513D1D6" w14:textId="77777777" w:rsidR="00DC5CC8" w:rsidRDefault="00DC5CC8" w:rsidP="00DC5CC8">
      <w:pPr>
        <w:pStyle w:val="Heading4"/>
      </w:pPr>
      <w:r>
        <w:t>3] Collapses – A] any framing presupposes a motivation to vote one way or another which means all framings concede the validity of normativity B] Ethics comes prior to logical truth, Peirce 02:</w:t>
      </w:r>
    </w:p>
    <w:p w14:paraId="3465CDCB" w14:textId="77777777" w:rsidR="00DC5CC8" w:rsidRDefault="00DC5CC8" w:rsidP="00DC5CC8">
      <w:pPr>
        <w:rPr>
          <w:sz w:val="10"/>
          <w:szCs w:val="10"/>
        </w:rPr>
      </w:pPr>
      <w:r w:rsidRPr="009E0A1F">
        <w:rPr>
          <w:sz w:val="10"/>
          <w:szCs w:val="10"/>
        </w:rPr>
        <w:t>CS Peirce, “CP 2.198” 1902</w:t>
      </w:r>
      <w:r>
        <w:rPr>
          <w:sz w:val="10"/>
          <w:szCs w:val="10"/>
        </w:rPr>
        <w:t>,</w:t>
      </w:r>
      <w:r w:rsidRPr="009E0A1F">
        <w:rPr>
          <w:sz w:val="10"/>
          <w:szCs w:val="10"/>
        </w:rPr>
        <w:t xml:space="preserve"> </w:t>
      </w:r>
      <w:hyperlink r:id="rId6" w:history="1">
        <w:r w:rsidRPr="009E0A1F">
          <w:rPr>
            <w:rStyle w:val="Hyperlink"/>
            <w:sz w:val="10"/>
            <w:szCs w:val="10"/>
          </w:rPr>
          <w:t>https://colorysemiotica.files.wordpress.com/2014/08/peirce-collectedpapers.pdf</w:t>
        </w:r>
      </w:hyperlink>
      <w:r>
        <w:rPr>
          <w:sz w:val="10"/>
          <w:szCs w:val="10"/>
        </w:rPr>
        <w:t xml:space="preserve"> //LHP AV</w:t>
      </w:r>
    </w:p>
    <w:p w14:paraId="4094B06D" w14:textId="77777777" w:rsidR="00DC5CC8" w:rsidRPr="00F00221" w:rsidRDefault="00DC5CC8" w:rsidP="00DC5CC8">
      <w:pPr>
        <w:rPr>
          <w:sz w:val="10"/>
        </w:rPr>
      </w:pPr>
      <w:r w:rsidRPr="009E0A1F">
        <w:rPr>
          <w:sz w:val="10"/>
        </w:rPr>
        <w:t>Peirce: CP 2.198 Cross-</w:t>
      </w:r>
      <w:proofErr w:type="gramStart"/>
      <w:r w:rsidRPr="009E0A1F">
        <w:rPr>
          <w:sz w:val="10"/>
        </w:rPr>
        <w:t>Ref:†</w:t>
      </w:r>
      <w:proofErr w:type="gramEnd"/>
      <w:r w:rsidRPr="009E0A1F">
        <w:rPr>
          <w:sz w:val="10"/>
        </w:rPr>
        <w:t xml:space="preserve">† 198. </w:t>
      </w:r>
      <w:r w:rsidRPr="009E0A1F">
        <w:rPr>
          <w:b/>
          <w:bCs/>
          <w:u w:val="single"/>
        </w:rPr>
        <w:t>Ethics</w:t>
      </w:r>
      <w:r w:rsidRPr="009E0A1F">
        <w:rPr>
          <w:sz w:val="10"/>
        </w:rPr>
        <w:t xml:space="preserve"> †</w:t>
      </w:r>
      <w:proofErr w:type="gramStart"/>
      <w:r w:rsidRPr="009E0A1F">
        <w:rPr>
          <w:sz w:val="10"/>
        </w:rPr>
        <w:t>3:</w:t>
      </w:r>
      <w:proofErr w:type="gramEnd"/>
      <w:r w:rsidRPr="009E0A1F">
        <w:rPr>
          <w:sz w:val="10"/>
        </w:rPr>
        <w:t xml:space="preserve"> is another subject which for many years seemed to me to be completely foreign to logic. </w:t>
      </w:r>
      <w:proofErr w:type="gramStart"/>
      <w:r w:rsidRPr="009E0A1F">
        <w:rPr>
          <w:sz w:val="10"/>
        </w:rPr>
        <w:t>Indeed</w:t>
      </w:r>
      <w:proofErr w:type="gramEnd"/>
      <w:r w:rsidRPr="009E0A1F">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9E0A1F">
        <w:rPr>
          <w:b/>
          <w:bCs/>
          <w:u w:val="single"/>
        </w:rPr>
        <w:t>intimacy of its relation to logic has been revealed to me</w:t>
      </w:r>
      <w:r w:rsidRPr="009E0A1F">
        <w:rPr>
          <w:sz w:val="10"/>
        </w:rPr>
        <w:t xml:space="preserve">. It may very easily happen that the over-development of a man's moral conception should interfere with his progress in philosophy. The protoplasm of philosophy </w:t>
      </w:r>
      <w:proofErr w:type="gramStart"/>
      <w:r w:rsidRPr="009E0A1F">
        <w:rPr>
          <w:sz w:val="10"/>
        </w:rPr>
        <w:t>has to</w:t>
      </w:r>
      <w:proofErr w:type="gramEnd"/>
      <w:r w:rsidRPr="009E0A1F">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9E0A1F">
        <w:rPr>
          <w:sz w:val="10"/>
        </w:rPr>
        <w:t>This</w:t>
      </w:r>
      <w:proofErr w:type="gramEnd"/>
      <w:r w:rsidRPr="009E0A1F">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9E0A1F">
        <w:rPr>
          <w:sz w:val="10"/>
        </w:rPr>
        <w:t>all the more</w:t>
      </w:r>
      <w:proofErr w:type="gramEnd"/>
      <w:r w:rsidRPr="009E0A1F">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9E0A1F">
        <w:rPr>
          <w:sz w:val="10"/>
        </w:rPr>
        <w:t>for the reason that</w:t>
      </w:r>
      <w:proofErr w:type="gramEnd"/>
      <w:r w:rsidRPr="009E0A1F">
        <w:rPr>
          <w:sz w:val="10"/>
        </w:rPr>
        <w:t xml:space="preserve"> right and wrong are ethical conceptions which it is the business of that science to </w:t>
      </w:r>
      <w:proofErr w:type="spellStart"/>
      <w:r w:rsidRPr="009E0A1F">
        <w:rPr>
          <w:sz w:val="10"/>
        </w:rPr>
        <w:t>develope</w:t>
      </w:r>
      <w:proofErr w:type="spellEnd"/>
      <w:r w:rsidRPr="009E0A1F">
        <w:rPr>
          <w:sz w:val="10"/>
        </w:rPr>
        <w:t xml:space="preserve"> and to justify. A science cannot have for its fundamental problem to distribute objects among categories of its own creation; for underlying that problem must be the task of establishing those categories. </w:t>
      </w:r>
      <w:r w:rsidRPr="0054321F">
        <w:rPr>
          <w:b/>
          <w:bCs/>
          <w:highlight w:val="cyan"/>
          <w:u w:val="single"/>
        </w:rPr>
        <w:t>The fundamental problem of ethics is</w:t>
      </w:r>
      <w:r w:rsidRPr="0054321F">
        <w:rPr>
          <w:sz w:val="10"/>
          <w:highlight w:val="cyan"/>
        </w:rPr>
        <w:t xml:space="preserve"> </w:t>
      </w:r>
      <w:r w:rsidRPr="009E0A1F">
        <w:rPr>
          <w:sz w:val="10"/>
        </w:rPr>
        <w:t xml:space="preserve">not, therefore, </w:t>
      </w:r>
      <w:proofErr w:type="gramStart"/>
      <w:r w:rsidRPr="009E0A1F">
        <w:rPr>
          <w:sz w:val="10"/>
        </w:rPr>
        <w:t>What</w:t>
      </w:r>
      <w:proofErr w:type="gramEnd"/>
      <w:r w:rsidRPr="009E0A1F">
        <w:rPr>
          <w:sz w:val="10"/>
        </w:rPr>
        <w:t xml:space="preserve"> is right, but, </w:t>
      </w:r>
      <w:r w:rsidRPr="009E0A1F">
        <w:rPr>
          <w:b/>
          <w:bCs/>
          <w:u w:val="single"/>
        </w:rPr>
        <w:t xml:space="preserve">What am I prepared deliberately to accept as the statement of what I want to do, </w:t>
      </w:r>
      <w:r w:rsidRPr="0054321F">
        <w:rPr>
          <w:b/>
          <w:bCs/>
          <w:highlight w:val="cyan"/>
          <w:u w:val="single"/>
        </w:rPr>
        <w:t>what am I to aim at</w:t>
      </w:r>
      <w:r w:rsidRPr="009E0A1F">
        <w:rPr>
          <w:b/>
          <w:bCs/>
          <w:u w:val="single"/>
        </w:rPr>
        <w:t>, what am I after? To what is the force of my will to be directed</w:t>
      </w:r>
      <w:r w:rsidRPr="009E0A1F">
        <w:rPr>
          <w:sz w:val="10"/>
        </w:rPr>
        <w:t xml:space="preserve">? </w:t>
      </w:r>
      <w:r w:rsidRPr="009E0A1F">
        <w:rPr>
          <w:b/>
          <w:bCs/>
          <w:u w:val="single"/>
        </w:rPr>
        <w:t xml:space="preserve">Now </w:t>
      </w:r>
      <w:r w:rsidRPr="0054321F">
        <w:rPr>
          <w:b/>
          <w:bCs/>
          <w:highlight w:val="cyan"/>
          <w:u w:val="single"/>
        </w:rPr>
        <w:t>logic is a study of the means of attaining the end of thought</w:t>
      </w:r>
      <w:r w:rsidRPr="009E0A1F">
        <w:rPr>
          <w:sz w:val="10"/>
        </w:rPr>
        <w:t xml:space="preserve">. </w:t>
      </w:r>
      <w:r w:rsidRPr="0054321F">
        <w:rPr>
          <w:b/>
          <w:bCs/>
          <w:highlight w:val="cyan"/>
          <w:u w:val="single"/>
        </w:rPr>
        <w:t xml:space="preserve">It cannot solve that </w:t>
      </w:r>
      <w:r w:rsidRPr="009E0A1F">
        <w:rPr>
          <w:b/>
          <w:bCs/>
          <w:u w:val="single"/>
        </w:rPr>
        <w:t xml:space="preserve">problem </w:t>
      </w:r>
      <w:r w:rsidRPr="0054321F">
        <w:rPr>
          <w:b/>
          <w:bCs/>
          <w:highlight w:val="cyan"/>
          <w:u w:val="single"/>
        </w:rPr>
        <w:t>until it clearly knows what that end is</w:t>
      </w:r>
      <w:r w:rsidRPr="009E0A1F">
        <w:rPr>
          <w:sz w:val="10"/>
        </w:rPr>
        <w:t xml:space="preserve">. </w:t>
      </w:r>
      <w:r w:rsidRPr="009E0A1F">
        <w:rPr>
          <w:b/>
          <w:bCs/>
          <w:u w:val="single"/>
        </w:rPr>
        <w:t xml:space="preserve">Life can have but one end. </w:t>
      </w:r>
      <w:r w:rsidRPr="0054321F">
        <w:rPr>
          <w:b/>
          <w:bCs/>
          <w:highlight w:val="cyan"/>
          <w:u w:val="single"/>
        </w:rPr>
        <w:t>It is Ethics which defines that end</w:t>
      </w:r>
      <w:r w:rsidRPr="009E0A1F">
        <w:rPr>
          <w:b/>
          <w:bCs/>
          <w:u w:val="single"/>
        </w:rPr>
        <w:t xml:space="preserve">. </w:t>
      </w:r>
      <w:r w:rsidRPr="0054321F">
        <w:rPr>
          <w:b/>
          <w:bCs/>
          <w:highlight w:val="cyan"/>
          <w:u w:val="single"/>
        </w:rPr>
        <w:t>It is</w:t>
      </w:r>
      <w:r w:rsidRPr="009E0A1F">
        <w:rPr>
          <w:b/>
          <w:bCs/>
          <w:u w:val="single"/>
        </w:rPr>
        <w:t xml:space="preserve">, therefore, </w:t>
      </w:r>
      <w:r w:rsidRPr="0054321F">
        <w:rPr>
          <w:b/>
          <w:bCs/>
          <w:highlight w:val="cyan"/>
          <w:u w:val="single"/>
        </w:rPr>
        <w:t xml:space="preserve">impossible to be </w:t>
      </w:r>
      <w:r w:rsidRPr="009E0A1F">
        <w:rPr>
          <w:b/>
          <w:bCs/>
          <w:u w:val="single"/>
        </w:rPr>
        <w:t xml:space="preserve">thoroughly and rationally </w:t>
      </w:r>
      <w:r w:rsidRPr="0054321F">
        <w:rPr>
          <w:b/>
          <w:bCs/>
          <w:highlight w:val="cyan"/>
          <w:u w:val="single"/>
        </w:rPr>
        <w:t>logical except upon an ethical basis</w:t>
      </w:r>
      <w:r w:rsidRPr="009E0A1F">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9E0A1F">
        <w:rPr>
          <w:sz w:val="10"/>
        </w:rPr>
        <w:t>striæ</w:t>
      </w:r>
      <w:proofErr w:type="spellEnd"/>
      <w:r w:rsidRPr="009E0A1F">
        <w:rPr>
          <w:sz w:val="10"/>
        </w:rPr>
        <w:t xml:space="preserve">. Under the guidance of </w:t>
      </w:r>
      <w:proofErr w:type="gramStart"/>
      <w:r w:rsidRPr="009E0A1F">
        <w:rPr>
          <w:sz w:val="10"/>
        </w:rPr>
        <w:t>ethics</w:t>
      </w:r>
      <w:proofErr w:type="gramEnd"/>
      <w:r w:rsidRPr="009E0A1F">
        <w:rPr>
          <w:sz w:val="10"/>
        </w:rPr>
        <w:t xml:space="preserve"> I took it and melted it down, reduced it to a fluid condition. I filtered it till it was clear. I cast it in the true </w:t>
      </w:r>
      <w:proofErr w:type="spellStart"/>
      <w:r w:rsidRPr="009E0A1F">
        <w:rPr>
          <w:sz w:val="10"/>
        </w:rPr>
        <w:t>mould</w:t>
      </w:r>
      <w:proofErr w:type="spellEnd"/>
      <w:r w:rsidRPr="009E0A1F">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23410A9C" w14:textId="77777777" w:rsidR="00DC5CC8" w:rsidRDefault="00DC5CC8" w:rsidP="00DC5CC8"/>
    <w:p w14:paraId="1140C151" w14:textId="77777777" w:rsidR="00DC5CC8" w:rsidRDefault="00DC5CC8" w:rsidP="00DC5CC8">
      <w:pPr>
        <w:pStyle w:val="Heading4"/>
        <w:rPr>
          <w:rFonts w:asciiTheme="minorHAnsi" w:hAnsiTheme="minorHAnsi" w:cstheme="minorHAnsi"/>
        </w:rPr>
      </w:pPr>
      <w:r w:rsidRPr="005473FA">
        <w:rPr>
          <w:rFonts w:asciiTheme="minorHAnsi" w:hAnsiTheme="minorHAnsi" w:cstheme="minorHAnsi"/>
          <w:bCs/>
          <w:iCs w:val="0"/>
        </w:rPr>
        <w:t>[</w:t>
      </w:r>
      <w:r>
        <w:rPr>
          <w:rFonts w:asciiTheme="minorHAnsi" w:hAnsiTheme="minorHAnsi" w:cstheme="minorHAnsi"/>
          <w:bCs/>
          <w:iCs w:val="0"/>
        </w:rPr>
        <w:t>2</w:t>
      </w:r>
      <w:r w:rsidRPr="005473FA">
        <w:rPr>
          <w:rFonts w:asciiTheme="minorHAnsi" w:hAnsiTheme="minorHAnsi" w:cstheme="minorHAnsi"/>
          <w:bCs/>
          <w:iCs w:val="0"/>
        </w:rPr>
        <w:t xml:space="preserve">] </w:t>
      </w:r>
      <w:r>
        <w:rPr>
          <w:rFonts w:asciiTheme="minorHAnsi" w:hAnsiTheme="minorHAnsi" w:cstheme="minorHAnsi"/>
          <w:bCs/>
          <w:iCs w:val="0"/>
        </w:rPr>
        <w:t xml:space="preserve">1ar theory – if theory is coherent the </w:t>
      </w:r>
      <w:proofErr w:type="spellStart"/>
      <w:r>
        <w:rPr>
          <w:rFonts w:asciiTheme="minorHAnsi" w:hAnsiTheme="minorHAnsi" w:cstheme="minorHAnsi"/>
          <w:bCs/>
          <w:iCs w:val="0"/>
        </w:rPr>
        <w:t>aff</w:t>
      </w:r>
      <w:proofErr w:type="spellEnd"/>
      <w:r>
        <w:rPr>
          <w:rFonts w:asciiTheme="minorHAnsi" w:hAnsiTheme="minorHAnsi" w:cstheme="minorHAnsi"/>
          <w:bCs/>
          <w:iCs w:val="0"/>
        </w:rPr>
        <w:t xml:space="preserve"> gets it otherwise </w:t>
      </w:r>
      <w:r w:rsidRPr="005473FA">
        <w:rPr>
          <w:rFonts w:asciiTheme="minorHAnsi" w:hAnsiTheme="minorHAnsi" w:cstheme="minorHAnsi"/>
        </w:rPr>
        <w:t xml:space="preserve">infinite abuse </w:t>
      </w:r>
      <w:r>
        <w:rPr>
          <w:rFonts w:asciiTheme="minorHAnsi" w:hAnsiTheme="minorHAnsi" w:cstheme="minorHAnsi"/>
        </w:rPr>
        <w:t>as</w:t>
      </w:r>
      <w:r w:rsidRPr="005473FA">
        <w:rPr>
          <w:rFonts w:asciiTheme="minorHAnsi" w:hAnsiTheme="minorHAnsi" w:cstheme="minorHAnsi"/>
        </w:rPr>
        <w:t xml:space="preserve"> it would be impossible to check NC abuse</w:t>
      </w:r>
      <w:r>
        <w:rPr>
          <w:rFonts w:asciiTheme="minorHAnsi" w:hAnsiTheme="minorHAnsi" w:cstheme="minorHAnsi"/>
        </w:rPr>
        <w:t xml:space="preserve"> and it’s a reciprocity issue.</w:t>
      </w:r>
    </w:p>
    <w:p w14:paraId="7C44EE34" w14:textId="77777777" w:rsidR="00DC5CC8" w:rsidRPr="005F6E41" w:rsidRDefault="00DC5CC8" w:rsidP="00DC5CC8">
      <w:r w:rsidRPr="005F6E41">
        <w:t xml:space="preserve">Competing </w:t>
      </w:r>
      <w:proofErr w:type="spellStart"/>
      <w:r w:rsidRPr="005F6E41">
        <w:t>Interps</w:t>
      </w:r>
      <w:proofErr w:type="spellEnd"/>
      <w:r w:rsidRPr="005F6E41">
        <w:t xml:space="preserve">: Reasonability is arbitrary and invites judge intervention – collapses to CI because it becomes a debate about </w:t>
      </w:r>
      <w:proofErr w:type="spellStart"/>
      <w:r w:rsidRPr="005F6E41">
        <w:t>brightlines</w:t>
      </w:r>
      <w:proofErr w:type="spellEnd"/>
      <w:r w:rsidRPr="005F6E41">
        <w:t>.</w:t>
      </w:r>
      <w:r>
        <w:t xml:space="preserve"> Only applies to </w:t>
      </w:r>
      <w:proofErr w:type="spellStart"/>
      <w:r>
        <w:t>aff</w:t>
      </w:r>
      <w:proofErr w:type="spellEnd"/>
      <w:r>
        <w:t xml:space="preserve"> theory </w:t>
      </w:r>
      <w:proofErr w:type="spellStart"/>
      <w:r>
        <w:t>bc</w:t>
      </w:r>
      <w:proofErr w:type="spellEnd"/>
      <w:r>
        <w:t xml:space="preserve"> time skew.</w:t>
      </w:r>
    </w:p>
    <w:p w14:paraId="7B73406A" w14:textId="77777777" w:rsidR="00DC5CC8" w:rsidRPr="005F6E41" w:rsidRDefault="00DC5CC8" w:rsidP="00DC5CC8">
      <w:r w:rsidRPr="005F6E41">
        <w:t>Drop the Debater: Time crunched 1ar makes this uniquely key otherwise the neg can just outspread me and collapse to a different layer making this the only real way to check abuse.</w:t>
      </w:r>
    </w:p>
    <w:p w14:paraId="0F7B28B5" w14:textId="77777777" w:rsidR="00DC5CC8" w:rsidRPr="005F6E41" w:rsidRDefault="00DC5CC8" w:rsidP="00DC5CC8">
      <w:r w:rsidRPr="005F6E41">
        <w:t xml:space="preserve">No neg RVIs: Illogical shouldn’t win for meeting basic burdens, incentivizes a 2n dump which makes it impossible for me to win on theory. No time skew </w:t>
      </w:r>
      <w:proofErr w:type="spellStart"/>
      <w:r w:rsidRPr="005F6E41">
        <w:t>bc</w:t>
      </w:r>
      <w:proofErr w:type="spellEnd"/>
      <w:r w:rsidRPr="005F6E41">
        <w:t xml:space="preserve"> I had to initiate the shell in a time crunched 1ar.</w:t>
      </w:r>
    </w:p>
    <w:p w14:paraId="02D56786" w14:textId="77777777" w:rsidR="00DC5CC8" w:rsidRPr="005F6E41" w:rsidRDefault="00DC5CC8" w:rsidP="00DC5CC8">
      <w:r w:rsidRPr="005F6E41">
        <w:t xml:space="preserve">Reject theory and Ks on spikes since it would be a contradiction since they indict </w:t>
      </w:r>
      <w:proofErr w:type="gramStart"/>
      <w:r w:rsidRPr="005F6E41">
        <w:t>each other, but</w:t>
      </w:r>
      <w:proofErr w:type="gramEnd"/>
      <w:r w:rsidRPr="005F6E41">
        <w:t xml:space="preserve"> prefer mine since they are lexically prior. Inclusion first is the fallacy of origin – don’t apply it. </w:t>
      </w:r>
    </w:p>
    <w:p w14:paraId="4FF122E5" w14:textId="77777777" w:rsidR="00DC5CC8" w:rsidRPr="005473FA" w:rsidRDefault="00DC5CC8" w:rsidP="00DC5CC8">
      <w:pPr>
        <w:rPr>
          <w:rFonts w:asciiTheme="minorHAnsi" w:eastAsiaTheme="majorEastAsia" w:hAnsiTheme="minorHAnsi" w:cstheme="minorHAnsi"/>
          <w:b/>
          <w:iCs/>
          <w:sz w:val="26"/>
          <w:szCs w:val="26"/>
        </w:rPr>
      </w:pPr>
    </w:p>
    <w:p w14:paraId="70D49344" w14:textId="77777777" w:rsidR="00DC5CC8" w:rsidRDefault="00DC5CC8" w:rsidP="00DC5CC8">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3</w:t>
      </w:r>
      <w:r w:rsidRPr="005473FA">
        <w:rPr>
          <w:rFonts w:asciiTheme="minorHAnsi" w:hAnsiTheme="minorHAnsi" w:cstheme="minorHAnsi"/>
        </w:rPr>
        <w:t>] 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26229403" w14:textId="77777777" w:rsidR="00DC5CC8" w:rsidRPr="006B62E5" w:rsidRDefault="00DC5CC8" w:rsidP="00DC5CC8">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1794F7C1" w14:textId="77777777" w:rsidR="00DC5CC8" w:rsidRPr="006B62E5" w:rsidRDefault="00DC5CC8" w:rsidP="00DC5CC8">
      <w:pPr>
        <w:rPr>
          <w:sz w:val="14"/>
        </w:rPr>
      </w:pPr>
      <w:r w:rsidRPr="006B62E5">
        <w:rPr>
          <w:rFonts w:asciiTheme="minorHAnsi" w:hAnsiTheme="minorHAnsi" w:cstheme="minorHAnsi"/>
          <w:sz w:val="14"/>
        </w:rPr>
        <w:t xml:space="preserve">It is also interesting to look at the trend </w:t>
      </w:r>
      <w:r w:rsidRPr="0054321F">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54321F">
        <w:rPr>
          <w:rStyle w:val="Emphasis"/>
          <w:highlight w:val="cyan"/>
        </w:rPr>
        <w:t>neg</w:t>
      </w:r>
      <w:r w:rsidRPr="006B62E5">
        <w:rPr>
          <w:rStyle w:val="Emphasis"/>
        </w:rPr>
        <w:t xml:space="preserve">ative </w:t>
      </w:r>
      <w:r w:rsidRPr="0054321F">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54321F">
        <w:rPr>
          <w:rStyle w:val="Emphasis"/>
          <w:highlight w:val="cyan"/>
        </w:rPr>
        <w:t>9% of rounds</w:t>
      </w:r>
      <w:r w:rsidRPr="006B62E5">
        <w:rPr>
          <w:rStyle w:val="Emphasis"/>
        </w:rPr>
        <w:t xml:space="preserve"> for the negative </w:t>
      </w:r>
      <w:r w:rsidRPr="0054321F">
        <w:rPr>
          <w:rStyle w:val="Emphasis"/>
          <w:highlight w:val="cyan"/>
        </w:rPr>
        <w:t>where the</w:t>
      </w:r>
      <w:r w:rsidRPr="006B62E5">
        <w:rPr>
          <w:rStyle w:val="Emphasis"/>
        </w:rPr>
        <w:t xml:space="preserve"> debater predicted to </w:t>
      </w:r>
      <w:r w:rsidRPr="0054321F">
        <w:rPr>
          <w:rStyle w:val="Emphasis"/>
          <w:highlight w:val="cyan"/>
        </w:rPr>
        <w:t>win changed as a result of the bias</w:t>
      </w:r>
      <w:r w:rsidRPr="006B62E5">
        <w:rPr>
          <w:rStyle w:val="Emphasis"/>
        </w:rPr>
        <w:t xml:space="preserve">. This continues to suggest the </w:t>
      </w:r>
      <w:r w:rsidRPr="0054321F">
        <w:rPr>
          <w:rStyle w:val="Emphasis"/>
          <w:highlight w:val="cyan"/>
        </w:rPr>
        <w:t>neg</w:t>
      </w:r>
      <w:r w:rsidRPr="006B62E5">
        <w:rPr>
          <w:rStyle w:val="Emphasis"/>
        </w:rPr>
        <w:t xml:space="preserve">ative </w:t>
      </w:r>
      <w:r w:rsidRPr="0054321F">
        <w:rPr>
          <w:rStyle w:val="Emphasis"/>
          <w:highlight w:val="cyan"/>
        </w:rPr>
        <w:t>side bias might be structural and not topic specific</w:t>
      </w:r>
      <w:r w:rsidRPr="006B62E5">
        <w:rPr>
          <w:rStyle w:val="Emphasis"/>
        </w:rPr>
        <w:t xml:space="preserve"> as this </w:t>
      </w:r>
      <w:r w:rsidRPr="0054321F">
        <w:rPr>
          <w:rStyle w:val="Emphasis"/>
          <w:highlight w:val="cyan"/>
        </w:rPr>
        <w:t>analysis now includes 18 topics</w:t>
      </w:r>
      <w:r w:rsidRPr="006B62E5">
        <w:rPr>
          <w:rStyle w:val="Emphasis"/>
        </w:rPr>
        <w:t xml:space="preserve">. Although debaters commonly use </w:t>
      </w:r>
      <w:r w:rsidRPr="0054321F">
        <w:rPr>
          <w:rStyle w:val="Emphasis"/>
          <w:highlight w:val="cyan"/>
        </w:rPr>
        <w:t>theoretical arg</w:t>
      </w:r>
      <w:r w:rsidRPr="006B62E5">
        <w:rPr>
          <w:rStyle w:val="Emphasis"/>
        </w:rPr>
        <w:t>ument</w:t>
      </w:r>
      <w:r w:rsidRPr="0054321F">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54321F">
        <w:rPr>
          <w:rStyle w:val="Emphasis"/>
          <w:highlight w:val="cyan"/>
        </w:rPr>
        <w:t>are superseded by</w:t>
      </w:r>
      <w:r w:rsidRPr="006B62E5">
        <w:rPr>
          <w:rStyle w:val="Emphasis"/>
        </w:rPr>
        <w:t xml:space="preserve"> the </w:t>
      </w:r>
      <w:r w:rsidRPr="0054321F">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54321F">
        <w:rPr>
          <w:rStyle w:val="Emphasis"/>
          <w:highlight w:val="cyan"/>
        </w:rPr>
        <w:t>accounting for all advantages and disadvantages</w:t>
      </w:r>
      <w:r w:rsidRPr="006B62E5">
        <w:rPr>
          <w:rFonts w:asciiTheme="minorHAnsi" w:hAnsiTheme="minorHAnsi" w:cstheme="minorHAnsi"/>
          <w:sz w:val="14"/>
        </w:rPr>
        <w:t xml:space="preserve"> (for both sides), </w:t>
      </w:r>
      <w:r w:rsidRPr="0054321F">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54321F">
        <w:rPr>
          <w:rStyle w:val="Emphasis"/>
          <w:highlight w:val="cyan"/>
        </w:rPr>
        <w:t>the aff</w:t>
      </w:r>
      <w:r w:rsidRPr="006B62E5">
        <w:rPr>
          <w:rStyle w:val="Emphasis"/>
        </w:rPr>
        <w:t xml:space="preserve">irmative </w:t>
      </w:r>
      <w:r w:rsidRPr="0054321F">
        <w:rPr>
          <w:rStyle w:val="Emphasis"/>
          <w:highlight w:val="cyan"/>
        </w:rPr>
        <w:t>may be justified</w:t>
      </w:r>
      <w:r w:rsidRPr="006B62E5">
        <w:rPr>
          <w:rStyle w:val="Emphasis"/>
        </w:rPr>
        <w:t xml:space="preserve"> in being granted </w:t>
      </w:r>
      <w:r w:rsidRPr="0054321F">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48F17796" w14:textId="77777777" w:rsidR="00DC5CC8" w:rsidRPr="005473FA" w:rsidRDefault="00DC5CC8" w:rsidP="00DC5CC8">
      <w:pPr>
        <w:rPr>
          <w:rFonts w:asciiTheme="minorHAnsi" w:eastAsiaTheme="majorEastAsia" w:hAnsiTheme="minorHAnsi" w:cstheme="minorHAnsi"/>
          <w:b/>
          <w:iCs/>
          <w:sz w:val="26"/>
          <w:szCs w:val="26"/>
        </w:rPr>
      </w:pPr>
    </w:p>
    <w:p w14:paraId="7285927A" w14:textId="77777777" w:rsidR="00DC5CC8" w:rsidRPr="005473FA" w:rsidRDefault="00DC5CC8" w:rsidP="00DC5CC8">
      <w:pPr>
        <w:pStyle w:val="Heading4"/>
        <w:rPr>
          <w:rFonts w:asciiTheme="minorHAnsi" w:hAnsiTheme="minorHAnsi" w:cstheme="minorHAnsi"/>
          <w:szCs w:val="26"/>
        </w:rPr>
      </w:pPr>
      <w:r>
        <w:rPr>
          <w:rFonts w:asciiTheme="minorHAnsi" w:hAnsiTheme="minorHAnsi" w:cstheme="minorHAnsi"/>
        </w:rPr>
        <w:t>[4</w:t>
      </w:r>
      <w:r w:rsidRPr="005473FA">
        <w:rPr>
          <w:rFonts w:asciiTheme="minorHAnsi" w:hAnsiTheme="minorHAnsi" w:cstheme="minorHAnsi"/>
        </w:rPr>
        <w:t xml:space="preserve">] 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09513C1F" w14:textId="77777777" w:rsidR="00DC5CC8" w:rsidRDefault="00DC5CC8" w:rsidP="00DC5CC8">
      <w:pPr>
        <w:rPr>
          <w:rFonts w:asciiTheme="minorHAnsi" w:hAnsiTheme="minorHAnsi" w:cstheme="minorHAnsi"/>
        </w:rPr>
      </w:pPr>
    </w:p>
    <w:p w14:paraId="0C7C3706" w14:textId="77777777" w:rsidR="00DC5CC8" w:rsidRDefault="00DC5CC8" w:rsidP="00DC5CC8">
      <w:pPr>
        <w:pStyle w:val="Heading4"/>
      </w:pPr>
      <w:r>
        <w:t xml:space="preserve">[5]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p>
    <w:p w14:paraId="145798C8" w14:textId="77777777" w:rsidR="00DC5CC8" w:rsidRDefault="00DC5CC8" w:rsidP="00DC5CC8"/>
    <w:p w14:paraId="7F8CDB96" w14:textId="77777777" w:rsidR="00DC5CC8" w:rsidRPr="005473FA" w:rsidRDefault="00DC5CC8" w:rsidP="00DC5CC8">
      <w:pPr>
        <w:pStyle w:val="Heading4"/>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[6] </w:t>
      </w: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59D10CC4" w14:textId="77777777" w:rsidR="00DC5CC8" w:rsidRPr="00686FAD" w:rsidRDefault="00DC5CC8" w:rsidP="00DC5CC8">
      <w:pPr>
        <w:rPr>
          <w:sz w:val="26"/>
          <w:szCs w:val="26"/>
        </w:rPr>
      </w:pPr>
    </w:p>
    <w:p w14:paraId="43E39E09" w14:textId="77777777" w:rsidR="00DC5CC8" w:rsidRPr="00686FAD" w:rsidRDefault="00DC5CC8" w:rsidP="00DC5CC8">
      <w:pPr>
        <w:pStyle w:val="Heading4"/>
        <w:rPr>
          <w:szCs w:val="26"/>
        </w:rPr>
      </w:pPr>
      <w:r w:rsidRPr="00686FAD">
        <w:rPr>
          <w:szCs w:val="26"/>
        </w:rPr>
        <w:t xml:space="preserve">[7] No fairness voter </w:t>
      </w:r>
      <w:r>
        <w:rPr>
          <w:szCs w:val="26"/>
        </w:rPr>
        <w:t>A]</w:t>
      </w:r>
      <w:r w:rsidRPr="00686FAD">
        <w:rPr>
          <w:szCs w:val="26"/>
        </w:rPr>
        <w:t xml:space="preserve"> Fairness is relative and impossible to calculate or prove. </w:t>
      </w:r>
      <w:r>
        <w:rPr>
          <w:szCs w:val="26"/>
        </w:rPr>
        <w:t>B]</w:t>
      </w:r>
      <w:r w:rsidRPr="00686FAD">
        <w:rPr>
          <w:szCs w:val="26"/>
        </w:rPr>
        <w:t xml:space="preserve"> There is no </w:t>
      </w:r>
      <w:proofErr w:type="spellStart"/>
      <w:r w:rsidRPr="00686FAD">
        <w:rPr>
          <w:szCs w:val="26"/>
        </w:rPr>
        <w:t>brightline</w:t>
      </w:r>
      <w:proofErr w:type="spellEnd"/>
      <w:r w:rsidRPr="00686FAD">
        <w:rPr>
          <w:szCs w:val="26"/>
        </w:rPr>
        <w:t xml:space="preserve"> for how much fairness is enough, so judge intervention is necessary to determine when to pull the trigger. C</w:t>
      </w:r>
      <w:r>
        <w:rPr>
          <w:szCs w:val="26"/>
        </w:rPr>
        <w:t>]</w:t>
      </w:r>
      <w:r w:rsidRPr="00686FAD">
        <w:rPr>
          <w:szCs w:val="26"/>
        </w:rPr>
        <w:t xml:space="preserve"> Fairness is impossible. Complete fairness would give both sides the same number of speeches and minutes per speech. </w:t>
      </w:r>
      <w:proofErr w:type="gramStart"/>
      <w:r w:rsidRPr="00686FAD">
        <w:rPr>
          <w:szCs w:val="26"/>
        </w:rPr>
        <w:t>So</w:t>
      </w:r>
      <w:proofErr w:type="gramEnd"/>
      <w:r w:rsidRPr="00686FAD">
        <w:rPr>
          <w:szCs w:val="26"/>
        </w:rPr>
        <w:t xml:space="preserve"> fairness is impossible to achieve. D</w:t>
      </w:r>
      <w:r>
        <w:rPr>
          <w:szCs w:val="26"/>
        </w:rPr>
        <w:t>]</w:t>
      </w:r>
      <w:r w:rsidRPr="00686FAD">
        <w:rPr>
          <w:szCs w:val="26"/>
        </w:rPr>
        <w:t xml:space="preserve"> </w:t>
      </w:r>
      <w:proofErr w:type="gramStart"/>
      <w:r w:rsidRPr="00686FAD">
        <w:rPr>
          <w:szCs w:val="26"/>
        </w:rPr>
        <w:t>Even</w:t>
      </w:r>
      <w:proofErr w:type="gramEnd"/>
      <w:r w:rsidRPr="00686FAD">
        <w:rPr>
          <w:szCs w:val="26"/>
        </w:rPr>
        <w:t xml:space="preserve"> if possible, we never know when we have fairness. Fairness is not a tangible concept and cannot be calculated E</w:t>
      </w:r>
      <w:r>
        <w:rPr>
          <w:szCs w:val="26"/>
        </w:rPr>
        <w:t>]</w:t>
      </w:r>
      <w:r w:rsidRPr="00686FAD">
        <w:rPr>
          <w:szCs w:val="26"/>
        </w:rPr>
        <w:t xml:space="preserve"> Fairness is uncontrollable because it’s influenced by external factors like coaching staff or money for books, so there’s no point in discussing fairness because we don’t have a fair playing field to begin with.</w:t>
      </w:r>
    </w:p>
    <w:p w14:paraId="0E328927" w14:textId="77777777" w:rsidR="00DC5CC8" w:rsidRPr="00686FAD" w:rsidRDefault="00DC5CC8" w:rsidP="00DC5CC8">
      <w:pPr>
        <w:rPr>
          <w:sz w:val="26"/>
          <w:szCs w:val="26"/>
        </w:rPr>
      </w:pPr>
    </w:p>
    <w:p w14:paraId="43C45464" w14:textId="77777777" w:rsidR="00DC5CC8" w:rsidRPr="00686FAD" w:rsidRDefault="00DC5CC8" w:rsidP="00DC5CC8">
      <w:pPr>
        <w:pStyle w:val="Heading4"/>
        <w:rPr>
          <w:szCs w:val="26"/>
        </w:rPr>
      </w:pPr>
      <w:r w:rsidRPr="00686FAD">
        <w:rPr>
          <w:szCs w:val="26"/>
        </w:rPr>
        <w:t>[8] No education voter</w:t>
      </w:r>
      <w:r w:rsidRPr="00686FAD">
        <w:rPr>
          <w:rFonts w:eastAsiaTheme="minorHAnsi" w:cstheme="minorBidi"/>
          <w:szCs w:val="26"/>
        </w:rPr>
        <w:t xml:space="preserve"> A</w:t>
      </w:r>
      <w:r>
        <w:rPr>
          <w:rFonts w:eastAsiaTheme="minorHAnsi" w:cstheme="minorBidi"/>
          <w:szCs w:val="26"/>
        </w:rPr>
        <w:t>]</w:t>
      </w:r>
      <w:r w:rsidRPr="00686FAD">
        <w:rPr>
          <w:rFonts w:eastAsiaTheme="minorHAnsi" w:cstheme="minorBidi"/>
          <w:szCs w:val="26"/>
        </w:rPr>
        <w:t xml:space="preserve"> </w:t>
      </w:r>
      <w:r w:rsidRPr="00686FAD">
        <w:rPr>
          <w:szCs w:val="26"/>
        </w:rPr>
        <w:t xml:space="preserve">There’s no </w:t>
      </w:r>
      <w:proofErr w:type="spellStart"/>
      <w:r w:rsidRPr="00686FAD">
        <w:rPr>
          <w:szCs w:val="26"/>
        </w:rPr>
        <w:t>brightline</w:t>
      </w:r>
      <w:proofErr w:type="spellEnd"/>
      <w:r w:rsidRPr="00686FAD">
        <w:rPr>
          <w:szCs w:val="26"/>
        </w:rPr>
        <w:t xml:space="preserve"> for how much education is enough to vote on</w:t>
      </w:r>
      <w:r>
        <w:rPr>
          <w:szCs w:val="26"/>
        </w:rPr>
        <w:t xml:space="preserve"> B] </w:t>
      </w:r>
      <w:r w:rsidRPr="00686FAD">
        <w:rPr>
          <w:szCs w:val="26"/>
        </w:rPr>
        <w:t xml:space="preserve">Even with a </w:t>
      </w:r>
      <w:proofErr w:type="spellStart"/>
      <w:r w:rsidRPr="00686FAD">
        <w:rPr>
          <w:szCs w:val="26"/>
        </w:rPr>
        <w:t>brightline</w:t>
      </w:r>
      <w:proofErr w:type="spellEnd"/>
      <w:r w:rsidRPr="00686FAD">
        <w:rPr>
          <w:szCs w:val="26"/>
        </w:rPr>
        <w:t>, education is not quantifiable. It’s impossible to measure how educational I’ve been.</w:t>
      </w:r>
      <w:r>
        <w:rPr>
          <w:szCs w:val="26"/>
        </w:rPr>
        <w:t xml:space="preserve"> C] </w:t>
      </w:r>
      <w:r w:rsidRPr="00686FAD">
        <w:rPr>
          <w:szCs w:val="26"/>
        </w:rPr>
        <w:t xml:space="preserve">Running any position is </w:t>
      </w:r>
      <w:proofErr w:type="spellStart"/>
      <w:r w:rsidRPr="00686FAD">
        <w:rPr>
          <w:szCs w:val="26"/>
        </w:rPr>
        <w:t>uneducational</w:t>
      </w:r>
      <w:proofErr w:type="spellEnd"/>
      <w:r w:rsidRPr="00686FAD">
        <w:rPr>
          <w:szCs w:val="26"/>
        </w:rPr>
        <w:t xml:space="preserve"> because I could’ve run a position that was more educational. </w:t>
      </w:r>
      <w:proofErr w:type="gramStart"/>
      <w:r w:rsidRPr="00686FAD">
        <w:rPr>
          <w:szCs w:val="26"/>
        </w:rPr>
        <w:t>Thus</w:t>
      </w:r>
      <w:proofErr w:type="gramEnd"/>
      <w:r w:rsidRPr="00686FAD">
        <w:rPr>
          <w:szCs w:val="26"/>
        </w:rPr>
        <w:t xml:space="preserve"> everything hurts education, which makes it an unusable voter</w:t>
      </w:r>
      <w:r>
        <w:rPr>
          <w:szCs w:val="26"/>
        </w:rPr>
        <w:t>. D]</w:t>
      </w:r>
      <w:r w:rsidRPr="00686FAD">
        <w:rPr>
          <w:szCs w:val="26"/>
        </w:rPr>
        <w:t xml:space="preserve"> Education as a voter destroys any meaning in debate. I could stand up and read 6 minutes out of a history textbook, but that’s not a reason to vote me up.</w:t>
      </w:r>
    </w:p>
    <w:p w14:paraId="5DE65525" w14:textId="77777777" w:rsidR="00DC5CC8" w:rsidRPr="00686FAD" w:rsidRDefault="00DC5CC8" w:rsidP="00DC5CC8">
      <w:pPr>
        <w:rPr>
          <w:sz w:val="26"/>
          <w:szCs w:val="26"/>
        </w:rPr>
      </w:pPr>
    </w:p>
    <w:p w14:paraId="685D5DF5" w14:textId="77777777" w:rsidR="00DC5CC8" w:rsidRPr="00686FAD" w:rsidRDefault="00DC5CC8" w:rsidP="00DC5CC8">
      <w:pPr>
        <w:rPr>
          <w:sz w:val="26"/>
          <w:szCs w:val="26"/>
        </w:rPr>
      </w:pPr>
    </w:p>
    <w:p w14:paraId="60EA60F6" w14:textId="77777777" w:rsidR="00DC5CC8" w:rsidRPr="005473FA" w:rsidRDefault="00DC5CC8" w:rsidP="00DC5CC8">
      <w:pPr>
        <w:pStyle w:val="Heading3"/>
        <w:rPr>
          <w:rFonts w:asciiTheme="minorHAnsi" w:hAnsiTheme="minorHAnsi" w:cstheme="minorHAnsi"/>
        </w:rPr>
      </w:pPr>
      <w:r w:rsidRPr="005473FA">
        <w:rPr>
          <w:rFonts w:asciiTheme="minorHAnsi" w:hAnsiTheme="minorHAnsi" w:cstheme="minorHAnsi"/>
        </w:rPr>
        <w:t>Framing</w:t>
      </w:r>
    </w:p>
    <w:p w14:paraId="1A9698DB"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The meta-ethic is practical reason:</w:t>
      </w:r>
    </w:p>
    <w:p w14:paraId="1E72DB15"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374B8015"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667D7C18"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770E9615" w14:textId="77777777" w:rsidR="00DC5CC8" w:rsidRPr="005473FA" w:rsidRDefault="00DC5CC8" w:rsidP="00DC5CC8">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05A09D04" w14:textId="77777777" w:rsidR="00DC5CC8" w:rsidRPr="005473FA" w:rsidRDefault="00DC5CC8" w:rsidP="00DC5CC8">
      <w:pPr>
        <w:rPr>
          <w:rFonts w:asciiTheme="minorHAnsi" w:hAnsiTheme="minorHAnsi" w:cstheme="minorHAnsi"/>
        </w:rPr>
      </w:pPr>
    </w:p>
    <w:p w14:paraId="7DB45FD1" w14:textId="77777777" w:rsidR="00DC5CC8" w:rsidRPr="005473FA" w:rsidRDefault="00DC5CC8" w:rsidP="00DC5CC8">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0BCCCC11" w14:textId="77777777" w:rsidR="00DC5CC8" w:rsidRPr="005473FA" w:rsidRDefault="00DC5CC8" w:rsidP="00DC5CC8">
      <w:pPr>
        <w:rPr>
          <w:rFonts w:asciiTheme="minorHAnsi" w:hAnsiTheme="minorHAnsi" w:cstheme="minorHAnsi"/>
        </w:rPr>
      </w:pPr>
    </w:p>
    <w:p w14:paraId="4ABD5475"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5C5DF3C1" w14:textId="77777777" w:rsidR="00DC5CC8" w:rsidRPr="005473FA" w:rsidRDefault="00DC5CC8" w:rsidP="00DC5CC8">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1B5D187E" w14:textId="77777777" w:rsidR="00DC5CC8" w:rsidRPr="005473FA" w:rsidRDefault="00DC5CC8" w:rsidP="00DC5CC8">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54321F">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54321F">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54321F">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54321F">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54321F">
        <w:rPr>
          <w:rFonts w:asciiTheme="minorHAnsi" w:hAnsiTheme="minorHAnsi" w:cstheme="minorHAnsi"/>
          <w:b/>
          <w:highlight w:val="cyan"/>
          <w:u w:val="single"/>
        </w:rPr>
        <w:t>deem</w:t>
      </w:r>
      <w:r w:rsidRPr="005473FA">
        <w:rPr>
          <w:rFonts w:asciiTheme="minorHAnsi" w:hAnsiTheme="minorHAnsi" w:cstheme="minorHAnsi"/>
          <w:b/>
          <w:u w:val="single"/>
        </w:rPr>
        <w:t>s</w:t>
      </w:r>
      <w:r w:rsidRPr="0054321F">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54321F">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54321F">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54321F">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54321F">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54321F">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54321F">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54321F">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54321F">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5D816A65" w14:textId="77777777" w:rsidR="00DC5CC8" w:rsidRPr="005473FA" w:rsidRDefault="00DC5CC8" w:rsidP="00DC5CC8">
      <w:pPr>
        <w:rPr>
          <w:rFonts w:asciiTheme="minorHAnsi" w:hAnsiTheme="minorHAnsi" w:cstheme="minorHAnsi"/>
        </w:rPr>
      </w:pPr>
    </w:p>
    <w:p w14:paraId="48DB8F9D"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2A215B98" w14:textId="77777777" w:rsidR="00DC5CC8" w:rsidRPr="005473FA" w:rsidRDefault="00DC5CC8" w:rsidP="00DC5CC8">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5CC39CBA" w14:textId="77777777" w:rsidR="00DC5CC8" w:rsidRPr="005473FA" w:rsidRDefault="00DC5CC8" w:rsidP="00DC5CC8">
      <w:pPr>
        <w:rPr>
          <w:rFonts w:asciiTheme="minorHAnsi" w:hAnsiTheme="minorHAnsi" w:cstheme="minorHAnsi"/>
          <w:b/>
          <w:u w:val="single"/>
        </w:rPr>
      </w:pPr>
      <w:r w:rsidRPr="005473FA">
        <w:rPr>
          <w:rFonts w:asciiTheme="minorHAnsi" w:hAnsiTheme="minorHAnsi" w:cstheme="minorHAnsi"/>
          <w:sz w:val="16"/>
        </w:rPr>
        <w:t xml:space="preserve">Kant holds that </w:t>
      </w:r>
      <w:r w:rsidRPr="0054321F">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54321F">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54321F">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54321F">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54321F">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54321F">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54321F">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54321F">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54321F">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54321F">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5760627C" w14:textId="77777777" w:rsidR="00DC5CC8" w:rsidRPr="005473FA" w:rsidRDefault="00DC5CC8" w:rsidP="00DC5CC8">
      <w:pPr>
        <w:rPr>
          <w:rFonts w:asciiTheme="minorHAnsi" w:hAnsiTheme="minorHAnsi" w:cstheme="minorHAnsi"/>
        </w:rPr>
      </w:pPr>
    </w:p>
    <w:p w14:paraId="27AF23DD"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04FF8F95" w14:textId="77777777" w:rsidR="00DC5CC8" w:rsidRPr="005473FA" w:rsidRDefault="00DC5CC8" w:rsidP="00DC5CC8">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5B3406BE" w14:textId="77777777" w:rsidR="00DC5CC8" w:rsidRPr="005473FA" w:rsidRDefault="00DC5CC8" w:rsidP="00DC5CC8">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54321F">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54321F">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54321F">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54321F">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54321F">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54321F">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54321F">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54321F">
        <w:rPr>
          <w:rStyle w:val="StyleUnderline"/>
          <w:rFonts w:asciiTheme="minorHAnsi" w:hAnsiTheme="minorHAnsi" w:cstheme="minorHAnsi"/>
          <w:highlight w:val="cyan"/>
        </w:rPr>
        <w:t xml:space="preserve">regarding your existence as a rational being as an end </w:t>
      </w:r>
      <w:proofErr w:type="gramStart"/>
      <w:r w:rsidRPr="0054321F">
        <w:rPr>
          <w:rStyle w:val="StyleUnderline"/>
          <w:rFonts w:asciiTheme="minorHAnsi" w:hAnsiTheme="minorHAnsi" w:cstheme="minorHAnsi"/>
          <w:highlight w:val="cyan"/>
        </w:rPr>
        <w:t>in itself is</w:t>
      </w:r>
      <w:proofErr w:type="gramEnd"/>
      <w:r w:rsidRPr="0054321F">
        <w:rPr>
          <w:rStyle w:val="StyleUnderline"/>
          <w:rFonts w:asciiTheme="minorHAnsi" w:hAnsiTheme="minorHAnsi" w:cstheme="minorHAnsi"/>
          <w:highlight w:val="cyan"/>
        </w:rPr>
        <w:t xml:space="preserve"> a "</w:t>
      </w:r>
      <w:r w:rsidRPr="0054321F">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54321F">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54321F">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54321F">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75F38907" w14:textId="77777777" w:rsidR="00DC5CC8" w:rsidRPr="005473FA" w:rsidRDefault="00DC5CC8" w:rsidP="00DC5CC8">
      <w:pPr>
        <w:rPr>
          <w:rFonts w:asciiTheme="minorHAnsi" w:hAnsiTheme="minorHAnsi" w:cstheme="minorHAnsi"/>
        </w:rPr>
      </w:pPr>
    </w:p>
    <w:p w14:paraId="1ADCC1DD"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Impact calculus – </w:t>
      </w:r>
    </w:p>
    <w:p w14:paraId="2205F98D"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A436DE3"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67DB8B3C"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6C795A9B" w14:textId="77777777" w:rsidR="00DC5CC8" w:rsidRPr="005473FA" w:rsidRDefault="00DC5CC8" w:rsidP="00DC5CC8">
      <w:pPr>
        <w:rPr>
          <w:rFonts w:asciiTheme="minorHAnsi" w:hAnsiTheme="minorHAnsi" w:cstheme="minorHAnsi"/>
        </w:rPr>
      </w:pPr>
    </w:p>
    <w:p w14:paraId="0695D609" w14:textId="77777777" w:rsidR="00DC5CC8" w:rsidRPr="005473FA" w:rsidRDefault="00DC5CC8" w:rsidP="00DC5CC8">
      <w:pPr>
        <w:rPr>
          <w:rFonts w:asciiTheme="minorHAnsi" w:hAnsiTheme="minorHAnsi" w:cstheme="minorHAnsi"/>
        </w:rPr>
      </w:pPr>
    </w:p>
    <w:p w14:paraId="3D40D623"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Prefer additionally – </w:t>
      </w:r>
    </w:p>
    <w:p w14:paraId="7B63BF66" w14:textId="77777777" w:rsidR="00DC5CC8" w:rsidRPr="005473FA" w:rsidRDefault="00DC5CC8" w:rsidP="00DC5CC8">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3CB29F38" w14:textId="77777777" w:rsidR="00DC5CC8" w:rsidRPr="005473FA" w:rsidRDefault="00DC5CC8" w:rsidP="00DC5CC8">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2B93083A" w14:textId="77777777" w:rsidR="00DC5CC8" w:rsidRPr="005473FA" w:rsidRDefault="00DC5CC8" w:rsidP="00DC5CC8">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7"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8"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9"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0"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1"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 xml:space="preserve">settled </w:t>
      </w:r>
      <w:proofErr w:type="gramStart"/>
      <w:r w:rsidRPr="0054321F">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2"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54321F">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54321F">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proofErr w:type="gramStart"/>
      <w:r w:rsidRPr="005473FA">
        <w:rPr>
          <w:rFonts w:asciiTheme="minorHAnsi" w:hAnsiTheme="minorHAnsi" w:cstheme="minorHAnsi"/>
          <w:sz w:val="14"/>
          <w:szCs w:val="20"/>
        </w:rPr>
        <w:t>rights.In</w:t>
      </w:r>
      <w:proofErr w:type="spellEnd"/>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54321F">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54321F">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54321F">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42AF6D97"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5F0C0F7F"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6CBB6C93" w14:textId="77777777" w:rsidR="00DC5CC8" w:rsidRPr="005473FA" w:rsidRDefault="00DC5CC8" w:rsidP="00DC5CC8">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6D4143C1" w14:textId="77777777" w:rsidR="00DC5CC8" w:rsidRPr="005473FA" w:rsidRDefault="00DC5CC8" w:rsidP="00DC5CC8">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54321F">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54321F">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54321F">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54321F">
        <w:rPr>
          <w:rFonts w:asciiTheme="minorHAnsi" w:hAnsiTheme="minorHAnsi" w:cstheme="minorHAnsi"/>
          <w:b/>
          <w:bCs/>
          <w:highlight w:val="cyan"/>
          <w:u w:val="single"/>
        </w:rPr>
        <w:t xml:space="preserve">rational </w:t>
      </w:r>
      <w:proofErr w:type="gramStart"/>
      <w:r w:rsidRPr="0054321F">
        <w:rPr>
          <w:rFonts w:asciiTheme="minorHAnsi" w:hAnsiTheme="minorHAnsi" w:cstheme="minorHAnsi"/>
          <w:b/>
          <w:bCs/>
          <w:highlight w:val="cyan"/>
          <w:u w:val="single"/>
        </w:rPr>
        <w:t>will necessarily would</w:t>
      </w:r>
      <w:proofErr w:type="gramEnd"/>
      <w:r w:rsidRPr="0054321F">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54321F">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54321F">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54321F">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54321F">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7BD122CB"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2130C44D"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66E78FDE"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5C8725F1" w14:textId="77777777" w:rsidR="00DC5CC8" w:rsidRPr="005473FA" w:rsidRDefault="00DC5CC8" w:rsidP="00DC5CC8">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47C776C7" w14:textId="77777777" w:rsidR="00DC5CC8" w:rsidRPr="005473FA" w:rsidRDefault="00DC5CC8" w:rsidP="00DC5CC8">
      <w:pPr>
        <w:rPr>
          <w:rFonts w:asciiTheme="minorHAnsi" w:hAnsiTheme="minorHAnsi" w:cstheme="minorHAnsi"/>
        </w:rPr>
      </w:pPr>
    </w:p>
    <w:p w14:paraId="4A247D2B" w14:textId="77777777" w:rsidR="00DC5CC8" w:rsidRPr="005473FA" w:rsidRDefault="00DC5CC8" w:rsidP="00DC5CC8">
      <w:pPr>
        <w:pStyle w:val="Heading3"/>
        <w:rPr>
          <w:rFonts w:asciiTheme="minorHAnsi" w:hAnsiTheme="minorHAnsi" w:cstheme="minorHAnsi"/>
        </w:rPr>
      </w:pPr>
      <w:r w:rsidRPr="005473FA">
        <w:rPr>
          <w:rFonts w:asciiTheme="minorHAnsi" w:hAnsiTheme="minorHAnsi" w:cstheme="minorHAnsi"/>
        </w:rPr>
        <w:t>Advocacy</w:t>
      </w:r>
    </w:p>
    <w:p w14:paraId="74E2C265" w14:textId="77777777" w:rsidR="00DC5CC8" w:rsidRPr="005473FA" w:rsidRDefault="00DC5CC8" w:rsidP="00DC5CC8">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3A488C7C" w14:textId="77777777" w:rsidR="00DC5CC8" w:rsidRDefault="00DC5CC8" w:rsidP="00DC5CC8">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p>
    <w:p w14:paraId="0C424B30" w14:textId="77777777" w:rsidR="00DC5CC8" w:rsidRPr="00DC7940" w:rsidRDefault="00DC5CC8" w:rsidP="00DC5CC8">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664B379E" w14:textId="77777777" w:rsidR="00DC5CC8" w:rsidRDefault="00DC5CC8" w:rsidP="00DC5CC8">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3" w:history="1">
        <w:r w:rsidRPr="00C1320F">
          <w:rPr>
            <w:rStyle w:val="Hyperlink"/>
            <w:color w:val="70AD47" w:themeColor="accent6"/>
            <w:sz w:val="16"/>
            <w:szCs w:val="16"/>
          </w:rPr>
          <w:t>part of a whole</w:t>
        </w:r>
      </w:hyperlink>
    </w:p>
    <w:p w14:paraId="6EA197AA" w14:textId="77777777" w:rsidR="00DC5CC8" w:rsidRDefault="00DC5CC8" w:rsidP="00DC5CC8">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4"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48444AD8" w14:textId="77777777" w:rsidR="00DC5CC8" w:rsidRPr="00DC7940" w:rsidRDefault="00DC5CC8" w:rsidP="00DC5CC8">
      <w:pPr>
        <w:rPr>
          <w:rStyle w:val="untext"/>
          <w:color w:val="70AD47" w:themeColor="accent6"/>
          <w:sz w:val="16"/>
          <w:szCs w:val="16"/>
        </w:rPr>
      </w:pPr>
      <w:r w:rsidRPr="00DC7940">
        <w:rPr>
          <w:color w:val="70AD47" w:themeColor="accent6"/>
          <w:sz w:val="16"/>
          <w:szCs w:val="16"/>
        </w:rPr>
        <w:t xml:space="preserve">“Of” is defined as: </w:t>
      </w:r>
      <w:hyperlink r:id="rId15" w:history="1">
        <w:r w:rsidRPr="00DC7940">
          <w:rPr>
            <w:rStyle w:val="Hyperlink"/>
            <w:color w:val="70AD47" w:themeColor="accent6"/>
            <w:sz w:val="16"/>
            <w:szCs w:val="16"/>
          </w:rPr>
          <w:t>used as a function word to indicate origin or derivation</w:t>
        </w:r>
      </w:hyperlink>
    </w:p>
    <w:p w14:paraId="7EF8247F" w14:textId="77777777" w:rsidR="00DC5CC8" w:rsidRDefault="00DC5CC8" w:rsidP="00DC5CC8">
      <w:pPr>
        <w:rPr>
          <w:rStyle w:val="untext"/>
          <w:color w:val="70AD47" w:themeColor="accent6"/>
          <w:sz w:val="16"/>
          <w:szCs w:val="16"/>
        </w:rPr>
      </w:pPr>
      <w:r w:rsidRPr="00DC7940">
        <w:rPr>
          <w:color w:val="70AD47" w:themeColor="accent6"/>
          <w:sz w:val="16"/>
          <w:szCs w:val="16"/>
        </w:rPr>
        <w:t xml:space="preserve">“The” is defined as: </w:t>
      </w:r>
      <w:hyperlink r:id="rId16" w:history="1">
        <w:r w:rsidRPr="00C1320F">
          <w:rPr>
            <w:rStyle w:val="Hyperlink"/>
            <w:color w:val="70AD47" w:themeColor="accent6"/>
            <w:sz w:val="16"/>
            <w:szCs w:val="16"/>
          </w:rPr>
          <w:t>used as a function word before a singular noun to indicate that the noun is to be understood generically</w:t>
        </w:r>
      </w:hyperlink>
    </w:p>
    <w:p w14:paraId="109D08C9" w14:textId="77777777" w:rsidR="00DC5CC8" w:rsidRPr="00C1320F" w:rsidRDefault="00DC5CC8" w:rsidP="00DC5CC8">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7"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7366C92E" w14:textId="77777777" w:rsidR="00DC5CC8" w:rsidRPr="00C1320F" w:rsidRDefault="00DC5CC8" w:rsidP="00DC5CC8">
      <w:pPr>
        <w:rPr>
          <w:rStyle w:val="untext"/>
          <w:color w:val="70AD47" w:themeColor="accent6"/>
          <w:sz w:val="16"/>
          <w:szCs w:val="16"/>
        </w:rPr>
      </w:pPr>
      <w:r w:rsidRPr="00C1320F">
        <w:rPr>
          <w:rStyle w:val="untext"/>
          <w:color w:val="70AD47" w:themeColor="accent6"/>
          <w:sz w:val="16"/>
          <w:szCs w:val="16"/>
        </w:rPr>
        <w:t xml:space="preserve">“To” is defined as: </w:t>
      </w:r>
      <w:hyperlink r:id="rId18" w:history="1">
        <w:r w:rsidRPr="00C1320F">
          <w:rPr>
            <w:rStyle w:val="Hyperlink"/>
            <w:color w:val="70AD47" w:themeColor="accent6"/>
            <w:sz w:val="16"/>
            <w:szCs w:val="16"/>
          </w:rPr>
          <w:t>used to indicate that the following verb is in the infinitive form</w:t>
        </w:r>
      </w:hyperlink>
    </w:p>
    <w:p w14:paraId="4940D276" w14:textId="77777777" w:rsidR="00DC5CC8" w:rsidRPr="00A6480D" w:rsidRDefault="00DC5CC8" w:rsidP="00DC5CC8">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19" w:history="1">
        <w:r w:rsidRPr="00A6480D">
          <w:rPr>
            <w:rStyle w:val="Hyperlink"/>
            <w:color w:val="70AD47" w:themeColor="accent6"/>
            <w:sz w:val="16"/>
            <w:szCs w:val="16"/>
          </w:rPr>
          <w:t>to diminish in size, amount, extent, or number</w:t>
        </w:r>
      </w:hyperlink>
    </w:p>
    <w:p w14:paraId="56D6D04F" w14:textId="77777777" w:rsidR="00DC5CC8" w:rsidRPr="00A6480D" w:rsidRDefault="00DC5CC8" w:rsidP="00DC5CC8">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0"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0A023F91" w14:textId="77777777" w:rsidR="00DC5CC8" w:rsidRPr="00C1320F" w:rsidRDefault="00DC5CC8" w:rsidP="00DC5CC8">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1"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134D617D" w14:textId="77777777" w:rsidR="00DC5CC8" w:rsidRPr="00C1320F" w:rsidRDefault="00DC5CC8" w:rsidP="00DC5CC8">
      <w:pPr>
        <w:rPr>
          <w:rStyle w:val="dttext"/>
          <w:color w:val="70AD47" w:themeColor="accent6"/>
          <w:sz w:val="16"/>
          <w:szCs w:val="16"/>
        </w:rPr>
      </w:pPr>
      <w:r w:rsidRPr="00C1320F">
        <w:rPr>
          <w:rStyle w:val="dttext"/>
          <w:color w:val="70AD47" w:themeColor="accent6"/>
          <w:sz w:val="16"/>
          <w:szCs w:val="16"/>
        </w:rPr>
        <w:t xml:space="preserve">“For” is defined as: </w:t>
      </w:r>
      <w:hyperlink r:id="rId22" w:history="1">
        <w:r w:rsidRPr="00C1320F">
          <w:rPr>
            <w:rStyle w:val="Hyperlink"/>
            <w:color w:val="70AD47" w:themeColor="accent6"/>
            <w:sz w:val="16"/>
            <w:szCs w:val="16"/>
          </w:rPr>
          <w:t>used as a function word to indicate the object or recipient of a perception, desire, or activity</w:t>
        </w:r>
      </w:hyperlink>
    </w:p>
    <w:p w14:paraId="1AA1BAA6" w14:textId="77777777" w:rsidR="00DC5CC8" w:rsidRPr="00DC7940" w:rsidRDefault="00DC5CC8" w:rsidP="00DC5CC8">
      <w:pPr>
        <w:rPr>
          <w:color w:val="70AD47" w:themeColor="accent6"/>
          <w:sz w:val="16"/>
          <w:szCs w:val="16"/>
        </w:rPr>
      </w:pPr>
      <w:r w:rsidRPr="00DC7940">
        <w:rPr>
          <w:rStyle w:val="dttext"/>
          <w:color w:val="70AD47" w:themeColor="accent6"/>
          <w:sz w:val="16"/>
          <w:szCs w:val="16"/>
        </w:rPr>
        <w:t xml:space="preserve">“Medicines” is defined as: </w:t>
      </w:r>
      <w:hyperlink r:id="rId23" w:history="1">
        <w:r w:rsidRPr="00DC7940">
          <w:rPr>
            <w:rStyle w:val="Hyperlink"/>
            <w:color w:val="70AD47" w:themeColor="accent6"/>
            <w:sz w:val="16"/>
            <w:szCs w:val="16"/>
          </w:rPr>
          <w:t>a substance or preparation used in treating disease</w:t>
        </w:r>
      </w:hyperlink>
    </w:p>
    <w:p w14:paraId="49823BA9" w14:textId="77777777" w:rsidR="00DC5CC8" w:rsidRPr="005473FA" w:rsidRDefault="00DC5CC8" w:rsidP="00DC5CC8">
      <w:pPr>
        <w:rPr>
          <w:rFonts w:asciiTheme="minorHAnsi" w:hAnsiTheme="minorHAnsi" w:cstheme="minorHAnsi"/>
        </w:rPr>
      </w:pPr>
    </w:p>
    <w:p w14:paraId="24379591" w14:textId="77777777" w:rsidR="00DC5CC8" w:rsidRPr="005473FA" w:rsidRDefault="00DC5CC8" w:rsidP="00DC5CC8">
      <w:pPr>
        <w:pStyle w:val="Heading3"/>
        <w:rPr>
          <w:rFonts w:asciiTheme="minorHAnsi" w:hAnsiTheme="minorHAnsi" w:cstheme="minorHAnsi"/>
        </w:rPr>
      </w:pPr>
      <w:r w:rsidRPr="005473FA">
        <w:rPr>
          <w:rFonts w:asciiTheme="minorHAnsi" w:hAnsiTheme="minorHAnsi" w:cstheme="minorHAnsi"/>
        </w:rPr>
        <w:t>Offence</w:t>
      </w:r>
    </w:p>
    <w:p w14:paraId="0371A6FC"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3A1FB3B7" w14:textId="77777777" w:rsidR="00DC5CC8" w:rsidRPr="005473FA" w:rsidRDefault="00DC5CC8" w:rsidP="00DC5CC8">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6D3E46B9" w14:textId="77777777" w:rsidR="00DC5CC8" w:rsidRPr="005473FA" w:rsidRDefault="00DC5CC8" w:rsidP="00DC5CC8">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54321F">
        <w:rPr>
          <w:rStyle w:val="StyleUnderline"/>
          <w:rFonts w:asciiTheme="minorHAnsi" w:hAnsiTheme="minorHAnsi" w:cstheme="minorHAnsi"/>
          <w:highlight w:val="cyan"/>
        </w:rPr>
        <w:t xml:space="preserve">we can find a </w:t>
      </w:r>
      <w:r w:rsidRPr="0054321F">
        <w:rPr>
          <w:rStyle w:val="Emphasis"/>
          <w:rFonts w:asciiTheme="minorHAnsi" w:hAnsiTheme="minorHAnsi" w:cstheme="minorHAnsi"/>
          <w:highlight w:val="cyan"/>
        </w:rPr>
        <w:t xml:space="preserve">clear distinction between </w:t>
      </w:r>
      <w:proofErr w:type="spellStart"/>
      <w:r w:rsidRPr="0054321F">
        <w:rPr>
          <w:rStyle w:val="Emphasis"/>
          <w:rFonts w:asciiTheme="minorHAnsi" w:hAnsiTheme="minorHAnsi" w:cstheme="minorHAnsi"/>
          <w:highlight w:val="cyan"/>
        </w:rPr>
        <w:t>ius</w:t>
      </w:r>
      <w:proofErr w:type="spellEnd"/>
      <w:r w:rsidRPr="0054321F">
        <w:rPr>
          <w:rStyle w:val="Emphasis"/>
          <w:rFonts w:asciiTheme="minorHAnsi" w:hAnsiTheme="minorHAnsi" w:cstheme="minorHAnsi"/>
          <w:highlight w:val="cyan"/>
        </w:rPr>
        <w:t xml:space="preserve"> </w:t>
      </w:r>
      <w:proofErr w:type="spellStart"/>
      <w:r w:rsidRPr="0054321F">
        <w:rPr>
          <w:rStyle w:val="Emphasis"/>
          <w:rFonts w:asciiTheme="minorHAnsi" w:hAnsiTheme="minorHAnsi" w:cstheme="minorHAnsi"/>
          <w:highlight w:val="cyan"/>
        </w:rPr>
        <w:t>reale</w:t>
      </w:r>
      <w:proofErr w:type="spellEnd"/>
      <w:r w:rsidRPr="0054321F">
        <w:rPr>
          <w:rStyle w:val="Emphasis"/>
          <w:rFonts w:asciiTheme="minorHAnsi" w:hAnsiTheme="minorHAnsi" w:cstheme="minorHAnsi"/>
          <w:highlight w:val="cyan"/>
        </w:rPr>
        <w:t xml:space="preserve"> and </w:t>
      </w:r>
      <w:proofErr w:type="spellStart"/>
      <w:r w:rsidRPr="0054321F">
        <w:rPr>
          <w:rStyle w:val="Emphasis"/>
          <w:rFonts w:asciiTheme="minorHAnsi" w:hAnsiTheme="minorHAnsi" w:cstheme="minorHAnsi"/>
          <w:highlight w:val="cyan"/>
        </w:rPr>
        <w:t>ius</w:t>
      </w:r>
      <w:proofErr w:type="spellEnd"/>
      <w:r w:rsidRPr="0054321F">
        <w:rPr>
          <w:rStyle w:val="Emphasis"/>
          <w:rFonts w:asciiTheme="minorHAnsi" w:hAnsiTheme="minorHAnsi" w:cstheme="minorHAnsi"/>
          <w:highlight w:val="cyan"/>
        </w:rPr>
        <w:t xml:space="preserve"> </w:t>
      </w:r>
      <w:proofErr w:type="spellStart"/>
      <w:r w:rsidRPr="0054321F">
        <w:rPr>
          <w:rStyle w:val="Emphasis"/>
          <w:rFonts w:asciiTheme="minorHAnsi" w:hAnsiTheme="minorHAnsi" w:cstheme="minorHAnsi"/>
          <w:highlight w:val="cyan"/>
        </w:rPr>
        <w:t>personale</w:t>
      </w:r>
      <w:proofErr w:type="spellEnd"/>
      <w:r w:rsidRPr="0054321F">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54321F">
        <w:rPr>
          <w:rStyle w:val="StyleUnderline"/>
          <w:rFonts w:asciiTheme="minorHAnsi" w:hAnsiTheme="minorHAnsi" w:cstheme="minorHAnsi"/>
          <w:highlight w:val="cyan"/>
        </w:rPr>
        <w:t>ius</w:t>
      </w:r>
      <w:proofErr w:type="spellEnd"/>
      <w:r w:rsidRPr="0054321F">
        <w:rPr>
          <w:rStyle w:val="StyleUnderline"/>
          <w:rFonts w:asciiTheme="minorHAnsi" w:hAnsiTheme="minorHAnsi" w:cstheme="minorHAnsi"/>
          <w:highlight w:val="cyan"/>
        </w:rPr>
        <w:t xml:space="preserve"> </w:t>
      </w:r>
      <w:proofErr w:type="spellStart"/>
      <w:r w:rsidRPr="0054321F">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54321F">
        <w:rPr>
          <w:rStyle w:val="StyleUnderline"/>
          <w:rFonts w:asciiTheme="minorHAnsi" w:hAnsiTheme="minorHAnsi" w:cstheme="minorHAnsi"/>
          <w:highlight w:val="cyan"/>
        </w:rPr>
        <w:t xml:space="preserve">is a </w:t>
      </w:r>
      <w:r w:rsidRPr="0054321F">
        <w:rPr>
          <w:rStyle w:val="Emphasis"/>
          <w:rFonts w:asciiTheme="minorHAnsi" w:hAnsiTheme="minorHAnsi" w:cstheme="minorHAnsi"/>
          <w:highlight w:val="cyan"/>
        </w:rPr>
        <w:t>right on things</w:t>
      </w:r>
      <w:r w:rsidRPr="0054321F">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54321F">
        <w:rPr>
          <w:rStyle w:val="StyleUnderline"/>
          <w:rFonts w:asciiTheme="minorHAnsi" w:hAnsiTheme="minorHAnsi" w:cstheme="minorHAnsi"/>
          <w:highlight w:val="cyan"/>
        </w:rPr>
        <w:t>ius</w:t>
      </w:r>
      <w:proofErr w:type="spellEnd"/>
      <w:r w:rsidRPr="0054321F">
        <w:rPr>
          <w:rStyle w:val="StyleUnderline"/>
          <w:rFonts w:asciiTheme="minorHAnsi" w:hAnsiTheme="minorHAnsi" w:cstheme="minorHAnsi"/>
          <w:highlight w:val="cyan"/>
        </w:rPr>
        <w:t xml:space="preserve"> </w:t>
      </w:r>
      <w:proofErr w:type="spellStart"/>
      <w:r w:rsidRPr="0054321F">
        <w:rPr>
          <w:rStyle w:val="StyleUnderline"/>
          <w:rFonts w:asciiTheme="minorHAnsi" w:hAnsiTheme="minorHAnsi" w:cstheme="minorHAnsi"/>
          <w:highlight w:val="cyan"/>
        </w:rPr>
        <w:t>personale</w:t>
      </w:r>
      <w:proofErr w:type="spellEnd"/>
      <w:r w:rsidRPr="0054321F">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54321F">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54321F">
        <w:rPr>
          <w:rStyle w:val="StyleUnderline"/>
          <w:rFonts w:asciiTheme="minorHAnsi" w:hAnsiTheme="minorHAnsi" w:cstheme="minorHAnsi"/>
          <w:highlight w:val="cyan"/>
        </w:rPr>
        <w:t>ius</w:t>
      </w:r>
      <w:proofErr w:type="spellEnd"/>
      <w:r w:rsidRPr="0054321F">
        <w:rPr>
          <w:rStyle w:val="StyleUnderline"/>
          <w:rFonts w:asciiTheme="minorHAnsi" w:hAnsiTheme="minorHAnsi" w:cstheme="minorHAnsi"/>
          <w:highlight w:val="cyan"/>
        </w:rPr>
        <w:t xml:space="preserve"> </w:t>
      </w:r>
      <w:proofErr w:type="spellStart"/>
      <w:r w:rsidRPr="0054321F">
        <w:rPr>
          <w:rStyle w:val="StyleUnderline"/>
          <w:rFonts w:asciiTheme="minorHAnsi" w:hAnsiTheme="minorHAnsi" w:cstheme="minorHAnsi"/>
          <w:highlight w:val="cyan"/>
        </w:rPr>
        <w:t>reale</w:t>
      </w:r>
      <w:proofErr w:type="spellEnd"/>
      <w:r w:rsidRPr="0054321F">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54321F">
        <w:rPr>
          <w:rStyle w:val="StyleUnderline"/>
          <w:rFonts w:asciiTheme="minorHAnsi" w:hAnsiTheme="minorHAnsi" w:cstheme="minorHAnsi"/>
          <w:highlight w:val="cyan"/>
        </w:rPr>
        <w:t xml:space="preserve">because </w:t>
      </w:r>
      <w:r w:rsidRPr="0054321F">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54321F">
        <w:rPr>
          <w:rStyle w:val="StyleUnderline"/>
          <w:rFonts w:asciiTheme="minorHAnsi" w:hAnsiTheme="minorHAnsi" w:cstheme="minorHAnsi"/>
          <w:highlight w:val="cyan"/>
        </w:rPr>
        <w:t xml:space="preserve">the </w:t>
      </w:r>
      <w:proofErr w:type="spellStart"/>
      <w:r w:rsidRPr="0054321F">
        <w:rPr>
          <w:rStyle w:val="StyleUnderline"/>
          <w:rFonts w:asciiTheme="minorHAnsi" w:hAnsiTheme="minorHAnsi" w:cstheme="minorHAnsi"/>
          <w:highlight w:val="cyan"/>
        </w:rPr>
        <w:t>ius</w:t>
      </w:r>
      <w:proofErr w:type="spellEnd"/>
      <w:r w:rsidRPr="0054321F">
        <w:rPr>
          <w:rStyle w:val="StyleUnderline"/>
          <w:rFonts w:asciiTheme="minorHAnsi" w:hAnsiTheme="minorHAnsi" w:cstheme="minorHAnsi"/>
          <w:highlight w:val="cyan"/>
        </w:rPr>
        <w:t xml:space="preserve"> </w:t>
      </w:r>
      <w:proofErr w:type="spellStart"/>
      <w:r w:rsidRPr="0054321F">
        <w:rPr>
          <w:rStyle w:val="StyleUnderline"/>
          <w:rFonts w:asciiTheme="minorHAnsi" w:hAnsiTheme="minorHAnsi" w:cstheme="minorHAnsi"/>
          <w:highlight w:val="cyan"/>
        </w:rPr>
        <w:t>reale</w:t>
      </w:r>
      <w:proofErr w:type="spellEnd"/>
      <w:r w:rsidRPr="0054321F">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54321F">
        <w:rPr>
          <w:rStyle w:val="StyleUnderline"/>
          <w:rFonts w:asciiTheme="minorHAnsi" w:hAnsiTheme="minorHAnsi" w:cstheme="minorHAnsi"/>
          <w:highlight w:val="cyan"/>
        </w:rPr>
        <w:t xml:space="preserve">If a thing has been purchased in a legal transaction and the purchasers copy it by their own means, </w:t>
      </w:r>
      <w:r w:rsidRPr="0054321F">
        <w:rPr>
          <w:rStyle w:val="Emphasis"/>
          <w:rFonts w:asciiTheme="minorHAnsi" w:hAnsiTheme="minorHAnsi" w:cstheme="minorHAnsi"/>
          <w:highlight w:val="cyan"/>
        </w:rPr>
        <w:t>they are simply working on their legitimate private property.</w:t>
      </w:r>
      <w:r w:rsidRPr="0054321F">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54321F">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54321F">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54321F">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54321F">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54321F">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54321F">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54321F">
        <w:rPr>
          <w:rStyle w:val="StyleUnderline"/>
          <w:rFonts w:asciiTheme="minorHAnsi" w:hAnsiTheme="minorHAnsi" w:cstheme="minorHAnsi"/>
          <w:highlight w:val="cyan"/>
        </w:rPr>
        <w:t xml:space="preserve">are </w:t>
      </w:r>
      <w:r w:rsidRPr="0054321F">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proofErr w:type="gramStart"/>
      <w:r w:rsidRPr="005473FA">
        <w:rPr>
          <w:rFonts w:asciiTheme="minorHAnsi" w:hAnsiTheme="minorHAnsi" w:cstheme="minorHAnsi"/>
          <w:sz w:val="6"/>
          <w:szCs w:val="16"/>
        </w:rPr>
        <w:t>words,in</w:t>
      </w:r>
      <w:proofErr w:type="spellEnd"/>
      <w:proofErr w:type="gram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54321F">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54321F">
        <w:rPr>
          <w:rStyle w:val="StyleUnderline"/>
          <w:rFonts w:asciiTheme="minorHAnsi" w:hAnsiTheme="minorHAnsi" w:cstheme="minorHAnsi"/>
          <w:highlight w:val="cyan"/>
        </w:rPr>
        <w:t xml:space="preserve">may be </w:t>
      </w:r>
      <w:r w:rsidRPr="0054321F">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proofErr w:type="gramStart"/>
      <w:r w:rsidRPr="005473FA">
        <w:rPr>
          <w:rFonts w:asciiTheme="minorHAnsi" w:hAnsiTheme="minorHAnsi" w:cstheme="minorHAnsi"/>
          <w:sz w:val="12"/>
        </w:rPr>
        <w:t>corporalis</w:t>
      </w:r>
      <w:proofErr w:type="spellEnd"/>
      <w:r w:rsidRPr="005473FA">
        <w:rPr>
          <w:rFonts w:asciiTheme="minorHAnsi" w:hAnsiTheme="minorHAnsi" w:cstheme="minorHAnsi"/>
          <w:sz w:val="12"/>
        </w:rPr>
        <w:t>)»</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54321F">
        <w:rPr>
          <w:rStyle w:val="StyleUnderline"/>
          <w:rFonts w:asciiTheme="minorHAnsi" w:hAnsiTheme="minorHAnsi" w:cstheme="minorHAnsi"/>
          <w:highlight w:val="cyan"/>
        </w:rPr>
        <w:t xml:space="preserve">because </w:t>
      </w:r>
      <w:r w:rsidRPr="0054321F">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54321F">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54321F">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54321F">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54321F">
        <w:rPr>
          <w:rStyle w:val="Emphasis"/>
          <w:rFonts w:asciiTheme="minorHAnsi" w:hAnsiTheme="minorHAnsi" w:cstheme="minorHAnsi"/>
          <w:highlight w:val="cyan"/>
        </w:rPr>
        <w:t xml:space="preserve">Property rights </w:t>
      </w:r>
      <w:proofErr w:type="gramStart"/>
      <w:r w:rsidRPr="0054321F">
        <w:rPr>
          <w:rStyle w:val="Emphasis"/>
          <w:rFonts w:asciiTheme="minorHAnsi" w:hAnsiTheme="minorHAnsi" w:cstheme="minorHAnsi"/>
          <w:highlight w:val="cyan"/>
        </w:rPr>
        <w:t>are based on the assumption</w:t>
      </w:r>
      <w:proofErr w:type="gramEnd"/>
      <w:r w:rsidRPr="0054321F">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54321F">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54321F">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092C1FD8" w14:textId="77777777" w:rsidR="00DC5CC8" w:rsidRPr="005473FA" w:rsidRDefault="00DC5CC8" w:rsidP="00DC5CC8">
      <w:pPr>
        <w:rPr>
          <w:rFonts w:asciiTheme="minorHAnsi" w:hAnsiTheme="minorHAnsi" w:cstheme="minorHAnsi"/>
        </w:rPr>
      </w:pPr>
    </w:p>
    <w:p w14:paraId="7CCE6606" w14:textId="77777777" w:rsidR="00DC5CC8" w:rsidRPr="005473FA" w:rsidRDefault="00DC5CC8" w:rsidP="00DC5CC8">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152CFC1A" w14:textId="77777777" w:rsidR="00DC5CC8" w:rsidRDefault="00DC5CC8" w:rsidP="00DC5CC8">
      <w:pPr>
        <w:rPr>
          <w:rFonts w:asciiTheme="minorHAnsi" w:hAnsiTheme="minorHAnsi" w:cstheme="minorHAnsi"/>
        </w:rPr>
      </w:pPr>
    </w:p>
    <w:bookmarkEnd w:id="0"/>
    <w:p w14:paraId="49BC34AB" w14:textId="70F7F1A2" w:rsidR="00DC5CC8" w:rsidRPr="00DC5CC8" w:rsidRDefault="00DC5CC8" w:rsidP="00DC5CC8"/>
    <w:sectPr w:rsidR="00DC5CC8" w:rsidRPr="00DC5C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5C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CC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60488"/>
  <w15:chartTrackingRefBased/>
  <w15:docId w15:val="{0DD8E275-F618-4F90-BDCD-F37299B4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CC8"/>
    <w:rPr>
      <w:rFonts w:ascii="Calibri" w:hAnsi="Calibri"/>
    </w:rPr>
  </w:style>
  <w:style w:type="paragraph" w:styleId="Heading1">
    <w:name w:val="heading 1"/>
    <w:aliases w:val="Pocket"/>
    <w:basedOn w:val="Normal"/>
    <w:next w:val="Normal"/>
    <w:link w:val="Heading1Char"/>
    <w:qFormat/>
    <w:rsid w:val="00DC5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5C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5C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DC5C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C5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CC8"/>
  </w:style>
  <w:style w:type="character" w:customStyle="1" w:styleId="Heading1Char">
    <w:name w:val="Heading 1 Char"/>
    <w:aliases w:val="Pocket Char"/>
    <w:basedOn w:val="DefaultParagraphFont"/>
    <w:link w:val="Heading1"/>
    <w:rsid w:val="00DC5C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5C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5CC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DC5CC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DC5C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5CC8"/>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DC5CC8"/>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DC5CC8"/>
    <w:rPr>
      <w:color w:val="auto"/>
      <w:u w:val="none"/>
    </w:rPr>
  </w:style>
  <w:style w:type="character" w:styleId="FollowedHyperlink">
    <w:name w:val="FollowedHyperlink"/>
    <w:basedOn w:val="DefaultParagraphFont"/>
    <w:uiPriority w:val="99"/>
    <w:semiHidden/>
    <w:unhideWhenUsed/>
    <w:rsid w:val="00DC5CC8"/>
    <w:rPr>
      <w:color w:val="auto"/>
      <w:u w:val="none"/>
    </w:rPr>
  </w:style>
  <w:style w:type="paragraph" w:customStyle="1" w:styleId="textbold">
    <w:name w:val="text bold"/>
    <w:basedOn w:val="Normal"/>
    <w:link w:val="Emphasis"/>
    <w:uiPriority w:val="7"/>
    <w:qFormat/>
    <w:rsid w:val="00DC5CC8"/>
    <w:pPr>
      <w:ind w:left="720"/>
      <w:jc w:val="both"/>
    </w:pPr>
    <w:rPr>
      <w:b/>
      <w:iCs/>
      <w:u w:val="single"/>
    </w:rPr>
  </w:style>
  <w:style w:type="character" w:customStyle="1" w:styleId="DebateUnderline">
    <w:name w:val="Debate Underline"/>
    <w:qFormat/>
    <w:rsid w:val="00DC5CC8"/>
    <w:rPr>
      <w:rFonts w:ascii="Times New Roman" w:hAnsi="Times New Roman"/>
      <w:sz w:val="24"/>
      <w:u w:val="thick"/>
    </w:rPr>
  </w:style>
  <w:style w:type="character" w:customStyle="1" w:styleId="untext">
    <w:name w:val="untext"/>
    <w:basedOn w:val="DefaultParagraphFont"/>
    <w:rsid w:val="00DC5CC8"/>
  </w:style>
  <w:style w:type="character" w:customStyle="1" w:styleId="dttext">
    <w:name w:val="dttext"/>
    <w:basedOn w:val="DefaultParagraphFont"/>
    <w:rsid w:val="00DC5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431/A-Theory-of-Socialism-and-Capitalism" TargetMode="External"/><Relationship Id="rId13" Type="http://schemas.openxmlformats.org/officeDocument/2006/relationships/hyperlink" Target="https://www.merriam-webster.com/dictionary/member" TargetMode="External"/><Relationship Id="rId18" Type="http://schemas.openxmlformats.org/officeDocument/2006/relationships/hyperlink" Target="https://www.merriam-webster.com/dictionary/to" TargetMode="External"/><Relationship Id="rId3" Type="http://schemas.openxmlformats.org/officeDocument/2006/relationships/styles" Target="styles.xml"/><Relationship Id="rId21" Type="http://schemas.openxmlformats.org/officeDocument/2006/relationships/hyperlink" Target="https://www.merriam-webster.com/dictionary/protection" TargetMode="External"/><Relationship Id="rId7" Type="http://schemas.openxmlformats.org/officeDocument/2006/relationships/hyperlink" Target="http://mises.org/resources/860/The-Economics-and-Ethics-of-Private-Property-Studies-in-Political-Economy-and-Philosophy" TargetMode="External"/><Relationship Id="rId12" Type="http://schemas.openxmlformats.org/officeDocument/2006/relationships/hyperlink" Target="http://mises.org/resources/860/The-Economics-and-Ethics-of-Private-Property-Studies-in-Political-Economy-and-Philosophy" TargetMode="External"/><Relationship Id="rId17" Type="http://schemas.openxmlformats.org/officeDocument/2006/relationships/hyperlink" Target="https://www.lexico.com/en/definition/world_trade_organiz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rriam-webster.com/dictionary/the" TargetMode="External"/><Relationship Id="rId20" Type="http://schemas.openxmlformats.org/officeDocument/2006/relationships/hyperlink" Target="https://www.lexico.com/en/definition/intellectual_property" TargetMode="External"/><Relationship Id="rId1" Type="http://schemas.openxmlformats.org/officeDocument/2006/relationships/customXml" Target="../customXml/item1.xml"/><Relationship Id="rId6" Type="http://schemas.openxmlformats.org/officeDocument/2006/relationships/hyperlink" Target="https://colorysemiotica.files.wordpress.com/2014/08/peirce-collectedpapers.pdf" TargetMode="External"/><Relationship Id="rId11" Type="http://schemas.openxmlformats.org/officeDocument/2006/relationships/hyperlink" Target="http://en.wikipedia.org/wiki/Karl-Otto_Ape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of" TargetMode="External"/><Relationship Id="rId23" Type="http://schemas.openxmlformats.org/officeDocument/2006/relationships/hyperlink" Target="https://www.merriam-webster.com/dictionary/medicines" TargetMode="External"/><Relationship Id="rId10" Type="http://schemas.openxmlformats.org/officeDocument/2006/relationships/hyperlink" Target="http://en.wikipedia.org/wiki/J%C3%BCrgen_Habermas" TargetMode="External"/><Relationship Id="rId19" Type="http://schemas.openxmlformats.org/officeDocument/2006/relationships/hyperlink" Target="https://www.merriam-webster.com/dictionary/reduce" TargetMode="External"/><Relationship Id="rId4" Type="http://schemas.openxmlformats.org/officeDocument/2006/relationships/settings" Target="settings.xml"/><Relationship Id="rId9" Type="http://schemas.openxmlformats.org/officeDocument/2006/relationships/hyperlink" Target="http://mises.org/resources/860/The-Economics-and-Ethics-of-Private-Property-Studies-in-Political-Economy-and-Philosophy" TargetMode="External"/><Relationship Id="rId14" Type="http://schemas.openxmlformats.org/officeDocument/2006/relationships/hyperlink" Target="https://www.merriam-webster.com/dictionary/nations" TargetMode="External"/><Relationship Id="rId22" Type="http://schemas.openxmlformats.org/officeDocument/2006/relationships/hyperlink" Target="https://www.merriam-webster.com/dictionary/f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8264</Words>
  <Characters>47105</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2021-10-16T17:59:00Z</dcterms:created>
  <dcterms:modified xsi:type="dcterms:W3CDTF">2021-10-16T18:01:00Z</dcterms:modified>
</cp:coreProperties>
</file>