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213E4" w14:textId="0FE1DD82" w:rsidR="00F60577" w:rsidRDefault="00F60577" w:rsidP="00F60577">
      <w:pPr>
        <w:pStyle w:val="Heading3"/>
        <w:rPr>
          <w:rFonts w:eastAsiaTheme="minorHAnsi"/>
        </w:rPr>
      </w:pPr>
      <w:r>
        <w:rPr>
          <w:rFonts w:eastAsiaTheme="minorHAnsi"/>
        </w:rPr>
        <w:t>1</w:t>
      </w:r>
    </w:p>
    <w:p w14:paraId="5DB53CFF" w14:textId="1D3F7CC3" w:rsidR="00F60577" w:rsidRDefault="00F60577" w:rsidP="00F60577">
      <w:pPr>
        <w:pStyle w:val="Heading4"/>
        <w:rPr>
          <w:rFonts w:eastAsiaTheme="minorHAnsi"/>
        </w:rPr>
      </w:pPr>
      <w:proofErr w:type="spellStart"/>
      <w:r>
        <w:rPr>
          <w:rFonts w:eastAsiaTheme="minorHAnsi"/>
        </w:rPr>
        <w:t>interp</w:t>
      </w:r>
      <w:proofErr w:type="spellEnd"/>
      <w:r>
        <w:rPr>
          <w:rFonts w:eastAsiaTheme="minorHAnsi"/>
        </w:rPr>
        <w:t xml:space="preserve">: debaters when asked must disclose the affirmative open source 30 minutes before the debate AND when the debaters have disclosed the </w:t>
      </w:r>
      <w:proofErr w:type="spellStart"/>
      <w:r>
        <w:rPr>
          <w:rFonts w:eastAsiaTheme="minorHAnsi"/>
        </w:rPr>
        <w:t>aff</w:t>
      </w:r>
      <w:proofErr w:type="spellEnd"/>
      <w:r>
        <w:rPr>
          <w:rFonts w:eastAsiaTheme="minorHAnsi"/>
        </w:rPr>
        <w:t xml:space="preserve">, must not change it </w:t>
      </w:r>
    </w:p>
    <w:p w14:paraId="0CF1EE89" w14:textId="66FB893C" w:rsidR="00F60577" w:rsidRDefault="00F60577" w:rsidP="00F60577">
      <w:pPr>
        <w:pStyle w:val="Heading4"/>
        <w:rPr>
          <w:rFonts w:eastAsiaTheme="minorHAnsi"/>
        </w:rPr>
      </w:pPr>
      <w:proofErr w:type="spellStart"/>
      <w:r>
        <w:rPr>
          <w:rFonts w:eastAsiaTheme="minorHAnsi"/>
        </w:rPr>
        <w:t>Vio</w:t>
      </w:r>
      <w:proofErr w:type="spellEnd"/>
      <w:r>
        <w:rPr>
          <w:rFonts w:eastAsiaTheme="minorHAnsi"/>
        </w:rPr>
        <w:t xml:space="preserve">: (screenshot) </w:t>
      </w:r>
    </w:p>
    <w:p w14:paraId="5ACCA7CD" w14:textId="1DE8DE92" w:rsidR="00F60577" w:rsidRPr="00F60577" w:rsidRDefault="00F60577" w:rsidP="00F60577">
      <w:r>
        <w:rPr>
          <w:noProof/>
        </w:rPr>
        <w:lastRenderedPageBreak/>
        <w:drawing>
          <wp:inline distT="0" distB="0" distL="0" distR="0" wp14:anchorId="09AF509F" wp14:editId="1E3CF843">
            <wp:extent cx="5435600" cy="117602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435600" cy="11760200"/>
                    </a:xfrm>
                    <a:prstGeom prst="rect">
                      <a:avLst/>
                    </a:prstGeom>
                  </pic:spPr>
                </pic:pic>
              </a:graphicData>
            </a:graphic>
          </wp:inline>
        </w:drawing>
      </w:r>
    </w:p>
    <w:p w14:paraId="3858C6D3" w14:textId="77777777" w:rsidR="00F60577" w:rsidRDefault="00F60577" w:rsidP="00F60577">
      <w:pPr>
        <w:pStyle w:val="Heading4"/>
        <w:rPr>
          <w:rFonts w:eastAsiaTheme="minorHAnsi"/>
        </w:rPr>
      </w:pPr>
      <w:r>
        <w:rPr>
          <w:rFonts w:eastAsiaTheme="minorHAnsi"/>
        </w:rPr>
        <w:lastRenderedPageBreak/>
        <w:t xml:space="preserve">1] shiftiness - this practice allows debaters to shift from advocacies and KILLS pre-round prep - THEY LITERALLY WENT CAP K LARP AFF CAP K - I had to redo my NC 3 separate times </w:t>
      </w:r>
      <w:proofErr w:type="spellStart"/>
      <w:r>
        <w:rPr>
          <w:rFonts w:eastAsiaTheme="minorHAnsi"/>
        </w:rPr>
        <w:t>its</w:t>
      </w:r>
      <w:proofErr w:type="spellEnd"/>
      <w:r>
        <w:rPr>
          <w:rFonts w:eastAsiaTheme="minorHAnsi"/>
        </w:rPr>
        <w:t xml:space="preserve"> ridiculous - tech issues don’t matter because you ALWAYS had access to the UTIL </w:t>
      </w:r>
      <w:proofErr w:type="spellStart"/>
      <w:r>
        <w:rPr>
          <w:rFonts w:eastAsiaTheme="minorHAnsi"/>
        </w:rPr>
        <w:t>aff</w:t>
      </w:r>
      <w:proofErr w:type="spellEnd"/>
      <w:r>
        <w:rPr>
          <w:rFonts w:eastAsiaTheme="minorHAnsi"/>
        </w:rPr>
        <w:t xml:space="preserve"> which means you </w:t>
      </w:r>
      <w:proofErr w:type="spellStart"/>
      <w:r>
        <w:rPr>
          <w:rFonts w:eastAsiaTheme="minorHAnsi"/>
        </w:rPr>
        <w:t>couldv’e</w:t>
      </w:r>
      <w:proofErr w:type="spellEnd"/>
      <w:r>
        <w:rPr>
          <w:rFonts w:eastAsiaTheme="minorHAnsi"/>
        </w:rPr>
        <w:t xml:space="preserve"> read it and fixed tech issues outside of round </w:t>
      </w:r>
    </w:p>
    <w:p w14:paraId="40D06A50" w14:textId="77777777" w:rsidR="00F60577" w:rsidRDefault="00F60577" w:rsidP="00F60577">
      <w:pPr>
        <w:pStyle w:val="Heading4"/>
        <w:rPr>
          <w:rFonts w:eastAsiaTheme="minorHAnsi"/>
        </w:rPr>
      </w:pPr>
      <w:r>
        <w:rPr>
          <w:rFonts w:eastAsiaTheme="minorHAnsi"/>
        </w:rPr>
        <w:t xml:space="preserve">2] clash - giving me the </w:t>
      </w:r>
      <w:proofErr w:type="spellStart"/>
      <w:r>
        <w:rPr>
          <w:rFonts w:eastAsiaTheme="minorHAnsi"/>
        </w:rPr>
        <w:t>aff</w:t>
      </w:r>
      <w:proofErr w:type="spellEnd"/>
      <w:r>
        <w:rPr>
          <w:rFonts w:eastAsiaTheme="minorHAnsi"/>
        </w:rPr>
        <w:t xml:space="preserve"> 10 MINUTES BEFORE ROUND kills any in-round clash, pre round prep is key to engage in substantive issues in the debate which means you don’t get to weigh the </w:t>
      </w:r>
      <w:proofErr w:type="spellStart"/>
      <w:r>
        <w:rPr>
          <w:rFonts w:eastAsiaTheme="minorHAnsi"/>
        </w:rPr>
        <w:t>aff</w:t>
      </w:r>
      <w:proofErr w:type="spellEnd"/>
      <w:r>
        <w:rPr>
          <w:rFonts w:eastAsiaTheme="minorHAnsi"/>
        </w:rPr>
        <w:t xml:space="preserve"> vs this shell - </w:t>
      </w:r>
      <w:proofErr w:type="spellStart"/>
      <w:r>
        <w:rPr>
          <w:rFonts w:eastAsiaTheme="minorHAnsi"/>
        </w:rPr>
        <w:t>its</w:t>
      </w:r>
      <w:proofErr w:type="spellEnd"/>
      <w:r>
        <w:rPr>
          <w:rFonts w:eastAsiaTheme="minorHAnsi"/>
        </w:rPr>
        <w:t xml:space="preserve"> a procedural </w:t>
      </w:r>
    </w:p>
    <w:p w14:paraId="168B5ADA" w14:textId="77777777" w:rsidR="00F60577" w:rsidRDefault="00F60577" w:rsidP="00F60577">
      <w:pPr>
        <w:pStyle w:val="Heading4"/>
        <w:rPr>
          <w:rFonts w:ascii="AppleSystemUIFontBold" w:eastAsiaTheme="minorHAnsi" w:hAnsi="AppleSystemUIFontBold" w:cs="AppleSystemUIFontBold"/>
        </w:rPr>
      </w:pPr>
      <w:r>
        <w:rPr>
          <w:rFonts w:ascii="AppleSystemUIFontBold" w:eastAsiaTheme="minorHAnsi" w:hAnsi="AppleSystemUIFontBold" w:cs="AppleSystemUIFontBold"/>
        </w:rPr>
        <w:t>Fairness – debate is a competitive activity that requires fairness for objective evaluation. Education’s a voter – terminal impact of debate</w:t>
      </w:r>
    </w:p>
    <w:p w14:paraId="7B292439" w14:textId="77777777" w:rsidR="00F60577" w:rsidRDefault="00F60577" w:rsidP="00F60577">
      <w:pPr>
        <w:pStyle w:val="Heading4"/>
        <w:rPr>
          <w:rFonts w:eastAsiaTheme="minorHAnsi"/>
        </w:rPr>
      </w:pPr>
    </w:p>
    <w:p w14:paraId="745FA666" w14:textId="77777777" w:rsidR="00F60577" w:rsidRDefault="00F60577" w:rsidP="00F60577">
      <w:pPr>
        <w:pStyle w:val="Heading4"/>
        <w:rPr>
          <w:rFonts w:eastAsiaTheme="minorHAnsi"/>
        </w:rPr>
      </w:pPr>
    </w:p>
    <w:p w14:paraId="147F9576" w14:textId="77777777" w:rsidR="00F60577" w:rsidRDefault="00F60577" w:rsidP="00F60577">
      <w:pPr>
        <w:pStyle w:val="Heading4"/>
        <w:rPr>
          <w:rFonts w:ascii="AppleSystemUIFontBold" w:eastAsiaTheme="minorHAnsi" w:hAnsi="AppleSystemUIFontBold" w:cs="AppleSystemUIFontBold"/>
        </w:rPr>
      </w:pPr>
      <w:r>
        <w:rPr>
          <w:rFonts w:ascii="AppleSystemUIFontBold" w:eastAsiaTheme="minorHAnsi" w:hAnsi="AppleSystemUIFontBold" w:cs="AppleSystemUIFontBold"/>
        </w:rPr>
        <w:t>Drop the debater – a~ deter future abuse and b~ set better norms for debate.</w:t>
      </w:r>
    </w:p>
    <w:p w14:paraId="7D9593D3" w14:textId="77777777" w:rsidR="00F60577" w:rsidRDefault="00F60577" w:rsidP="00F60577">
      <w:pPr>
        <w:pStyle w:val="Heading4"/>
        <w:rPr>
          <w:rFonts w:eastAsiaTheme="minorHAnsi"/>
        </w:rPr>
      </w:pPr>
    </w:p>
    <w:p w14:paraId="6E54FC30" w14:textId="77777777" w:rsidR="00F60577" w:rsidRDefault="00F60577" w:rsidP="00F60577">
      <w:pPr>
        <w:pStyle w:val="Heading4"/>
        <w:rPr>
          <w:rFonts w:eastAsiaTheme="minorHAnsi"/>
        </w:rPr>
      </w:pPr>
    </w:p>
    <w:p w14:paraId="4D5BA510" w14:textId="77777777" w:rsidR="00F60577" w:rsidRDefault="00F60577" w:rsidP="00F60577">
      <w:pPr>
        <w:pStyle w:val="Heading4"/>
        <w:rPr>
          <w:rFonts w:ascii="AppleSystemUIFontBold" w:eastAsiaTheme="minorHAnsi" w:hAnsi="AppleSystemUIFontBold" w:cs="AppleSystemUIFontBold"/>
        </w:rPr>
      </w:pPr>
      <w:r>
        <w:rPr>
          <w:rFonts w:ascii="AppleSystemUIFontBold" w:eastAsiaTheme="minorHAnsi" w:hAnsi="AppleSystemUIFontBold" w:cs="AppleSystemUIFontBold"/>
        </w:rPr>
        <w:t xml:space="preserve">Competing </w:t>
      </w:r>
      <w:proofErr w:type="spellStart"/>
      <w:r>
        <w:rPr>
          <w:rFonts w:ascii="AppleSystemUIFontBold" w:eastAsiaTheme="minorHAnsi" w:hAnsi="AppleSystemUIFontBold" w:cs="AppleSystemUIFontBold"/>
        </w:rPr>
        <w:t>interps</w:t>
      </w:r>
      <w:proofErr w:type="spellEnd"/>
      <w:r>
        <w:rPr>
          <w:rFonts w:ascii="AppleSystemUIFontBold" w:eastAsiaTheme="minorHAnsi" w:hAnsi="AppleSystemUIFontBold" w:cs="AppleSystemUIFontBold"/>
        </w:rPr>
        <w:t xml:space="preserve"> – ~a~ reasonability is arbitrary and encourages judge intervention since there’s no clear norm, ~b~ it creates a race to the top where we create the best possible norms for debate.</w:t>
      </w:r>
    </w:p>
    <w:p w14:paraId="4FD838BE" w14:textId="77777777" w:rsidR="00F60577" w:rsidRDefault="00F60577" w:rsidP="00F60577">
      <w:pPr>
        <w:pStyle w:val="Heading4"/>
        <w:rPr>
          <w:rFonts w:eastAsiaTheme="minorHAnsi"/>
        </w:rPr>
      </w:pPr>
    </w:p>
    <w:p w14:paraId="3505BA60" w14:textId="77777777" w:rsidR="00F60577" w:rsidRDefault="00F60577" w:rsidP="00F60577">
      <w:pPr>
        <w:pStyle w:val="Heading4"/>
        <w:rPr>
          <w:rFonts w:eastAsiaTheme="minorHAnsi"/>
        </w:rPr>
      </w:pPr>
    </w:p>
    <w:p w14:paraId="0F24E597" w14:textId="240CEBFF" w:rsidR="00F60577" w:rsidRDefault="00F60577" w:rsidP="00F60577">
      <w:pPr>
        <w:pStyle w:val="Heading4"/>
        <w:rPr>
          <w:rFonts w:ascii="AppleSystemUIFontBold" w:eastAsiaTheme="minorHAnsi" w:hAnsi="AppleSystemUIFontBold" w:cs="AppleSystemUIFontBold"/>
        </w:rPr>
      </w:pPr>
      <w:r>
        <w:rPr>
          <w:rFonts w:ascii="AppleSystemUIFontBold" w:eastAsiaTheme="minorHAnsi" w:hAnsi="AppleSystemUIFontBold" w:cs="AppleSystemUIFontBold"/>
        </w:rP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1EC65E52" w14:textId="1C9B7DFF" w:rsidR="00F60577" w:rsidRDefault="00F60577" w:rsidP="00F60577">
      <w:pPr>
        <w:pStyle w:val="Heading3"/>
      </w:pPr>
      <w:r>
        <w:lastRenderedPageBreak/>
        <w:t xml:space="preserve">2  </w:t>
      </w:r>
    </w:p>
    <w:p w14:paraId="4C5A84EC" w14:textId="77777777" w:rsidR="00F60577" w:rsidRPr="00725693" w:rsidRDefault="00F60577" w:rsidP="00F60577">
      <w:pPr>
        <w:pStyle w:val="Heading4"/>
        <w:rPr>
          <w:rFonts w:cs="Calibri"/>
          <w:bCs w:val="0"/>
        </w:rPr>
      </w:pPr>
      <w:r w:rsidRPr="00725693">
        <w:t xml:space="preserve">The standard is maximizing expected well-being – to clarify, </w:t>
      </w:r>
      <w:r w:rsidRPr="00725693">
        <w:rPr>
          <w:u w:val="single"/>
        </w:rPr>
        <w:t>saving lives.</w:t>
      </w:r>
      <w:r w:rsidRPr="00725693">
        <w:rPr>
          <w:rFonts w:cs="Calibri"/>
          <w:u w:val="single"/>
        </w:rPr>
        <w:t xml:space="preserve"> Calc indicts don’t link</w:t>
      </w:r>
      <w:r w:rsidRPr="00725693">
        <w:rPr>
          <w:rFonts w:cs="Calibri"/>
        </w:rPr>
        <w:t xml:space="preserve">—my framework </w:t>
      </w:r>
      <w:r w:rsidRPr="00725693">
        <w:rPr>
          <w:rFonts w:cs="Calibri"/>
          <w:u w:val="single"/>
        </w:rPr>
        <w:t>evaluates offense</w:t>
      </w:r>
      <w:r w:rsidRPr="00725693">
        <w:rPr>
          <w:rFonts w:cs="Calibri"/>
        </w:rPr>
        <w:t xml:space="preserve">—pandemics is bad because </w:t>
      </w:r>
      <w:r w:rsidRPr="00725693">
        <w:rPr>
          <w:rFonts w:cs="Calibri"/>
          <w:u w:val="single"/>
        </w:rPr>
        <w:t>as far as we know</w:t>
      </w:r>
      <w:r w:rsidRPr="00725693">
        <w:rPr>
          <w:rFonts w:cs="Calibri"/>
        </w:rPr>
        <w:t>, it would cause suffering.</w:t>
      </w:r>
    </w:p>
    <w:p w14:paraId="47AA1DDD" w14:textId="77777777" w:rsidR="00F60577" w:rsidRPr="00725693" w:rsidRDefault="00F60577" w:rsidP="00F60577">
      <w:pPr>
        <w:pStyle w:val="Heading4"/>
        <w:rPr>
          <w:rFonts w:cs="Calibri"/>
          <w:bCs w:val="0"/>
        </w:rPr>
      </w:pPr>
      <w:r w:rsidRPr="00725693">
        <w:t xml:space="preserve">1] </w:t>
      </w:r>
      <w:r w:rsidRPr="00725693">
        <w:rPr>
          <w:rFonts w:cs="Calibri"/>
        </w:rPr>
        <w:t>Death outweighs— A] Agents can’t act if they fear for their bodily security—my framework constrains every NC and K and B] It’s the worst form of evil:</w:t>
      </w:r>
    </w:p>
    <w:p w14:paraId="64486FBD" w14:textId="77777777" w:rsidR="00F60577" w:rsidRDefault="00F60577" w:rsidP="00F60577">
      <w:pPr>
        <w:rPr>
          <w:color w:val="000000" w:themeColor="text1"/>
        </w:rPr>
      </w:pPr>
      <w:r>
        <w:rPr>
          <w:rStyle w:val="Style13ptBold"/>
          <w:color w:val="000000" w:themeColor="text1"/>
        </w:rPr>
        <w:t>Paterson 3</w:t>
      </w:r>
      <w:r>
        <w:rPr>
          <w:color w:val="000000" w:themeColor="text1"/>
        </w:rPr>
        <w:t xml:space="preserve"> – Department of Philosophy, Providence College, Rhode Island (Craig, “A Life Not Worth Living?”, Studies in Christian Ethics.</w:t>
      </w:r>
    </w:p>
    <w:p w14:paraId="49F3984D" w14:textId="77777777" w:rsidR="00F60577" w:rsidRDefault="00F60577" w:rsidP="00F60577">
      <w:pPr>
        <w:rPr>
          <w:b/>
          <w:iCs/>
          <w:sz w:val="26"/>
          <w:u w:val="single"/>
        </w:rPr>
      </w:pPr>
      <w:r>
        <w:t>Contrary to those accounts, 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t>actually suffers</w:t>
      </w:r>
      <w:proofErr w:type="gramEnd"/>
      <w:r>
        <w:t xml:space="preserve"> from the sub-sequent non-participation. Rather, death </w:t>
      </w:r>
      <w:proofErr w:type="gramStart"/>
      <w:r>
        <w:t>in itself is</w:t>
      </w:r>
      <w:proofErr w:type="gramEnd"/>
      <w:r>
        <w:t xml:space="preserve"> an evil to us because it </w:t>
      </w:r>
      <w:r>
        <w:rPr>
          <w:rStyle w:val="Emphasis"/>
          <w:color w:val="000000" w:themeColor="text1"/>
        </w:rPr>
        <w:t xml:space="preserve">ontologically destroys the current existent subject </w:t>
      </w:r>
      <w:r>
        <w:t xml:space="preserve">— it is the ultimate in metaphysical </w:t>
      </w:r>
      <w:proofErr w:type="spellStart"/>
      <w:r>
        <w:t>lightening</w:t>
      </w:r>
      <w:proofErr w:type="spellEnd"/>
      <w:r>
        <w:t xml:space="preserve"> strikes.80 The evil of death is truly an ontological evil borne by the person who already exists,</w:t>
      </w:r>
      <w:r>
        <w:rPr>
          <w:rStyle w:val="Emphasis"/>
          <w:color w:val="000000" w:themeColor="text1"/>
        </w:rPr>
        <w:t xml:space="preserve"> independently of calculations about better or worse </w:t>
      </w:r>
      <w:r>
        <w:t>possible lives</w:t>
      </w:r>
      <w:r>
        <w:rPr>
          <w:rStyle w:val="Emphasis"/>
          <w:color w:val="000000" w:themeColor="text1"/>
        </w:rPr>
        <w:t xml:space="preserve">. Such an evil </w:t>
      </w:r>
      <w:r>
        <w:rPr>
          <w:rStyle w:val="Emphasis"/>
          <w:color w:val="000000" w:themeColor="text1"/>
          <w:highlight w:val="green"/>
        </w:rPr>
        <w:t xml:space="preserve">need not be </w:t>
      </w:r>
      <w:r>
        <w:rPr>
          <w:rStyle w:val="Emphasis"/>
          <w:color w:val="000000" w:themeColor="text1"/>
        </w:rPr>
        <w:t xml:space="preserve">consciously </w:t>
      </w:r>
      <w:r>
        <w:rPr>
          <w:rStyle w:val="Emphasis"/>
          <w:color w:val="000000" w:themeColor="text1"/>
          <w:highlight w:val="green"/>
        </w:rPr>
        <w:t>experienced</w:t>
      </w:r>
      <w:r>
        <w:rPr>
          <w:rStyle w:val="Emphasis"/>
          <w:color w:val="000000" w:themeColor="text1"/>
        </w:rPr>
        <w:t xml:space="preserve"> </w:t>
      </w:r>
      <w:proofErr w:type="gramStart"/>
      <w:r>
        <w:t>in order to</w:t>
      </w:r>
      <w:proofErr w:type="gramEnd"/>
      <w:r>
        <w:t xml:space="preserve"> be an evil for the kind of being a human person is. Death is an evil because of the change in kind it brings about, a change that is destructive of the type of entity that we essentially are.</w:t>
      </w:r>
      <w:r>
        <w:rPr>
          <w:rStyle w:val="Emphasis"/>
          <w:color w:val="000000" w:themeColor="text1"/>
        </w:rPr>
        <w:t xml:space="preserve"> </w:t>
      </w:r>
      <w:r>
        <w:rPr>
          <w:rStyle w:val="Emphasis"/>
          <w:color w:val="000000" w:themeColor="text1"/>
          <w:highlight w:val="green"/>
        </w:rPr>
        <w:t>Anything</w:t>
      </w:r>
      <w: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w:t>
      </w:r>
      <w:r>
        <w:rPr>
          <w:rStyle w:val="Emphasis"/>
          <w:color w:val="000000" w:themeColor="text1"/>
        </w:rPr>
        <w:t xml:space="preserve">the process of </w:t>
      </w:r>
      <w:r>
        <w:rPr>
          <w:rStyle w:val="Emphasis"/>
          <w:color w:val="000000" w:themeColor="text1"/>
          <w:highlight w:val="green"/>
        </w:rPr>
        <w:t>maintaining the person</w:t>
      </w:r>
      <w:r>
        <w:rPr>
          <w:rStyle w:val="Emphasis"/>
          <w:color w:val="000000" w:themeColor="text1"/>
        </w:rPr>
        <w:t xml:space="preserve"> in existence </w:t>
      </w:r>
      <w:r>
        <w:rPr>
          <w:rStyle w:val="Emphasis"/>
          <w:color w:val="000000" w:themeColor="text1"/>
          <w:highlight w:val="green"/>
        </w:rPr>
        <w:t xml:space="preserve">is </w:t>
      </w:r>
      <w:r>
        <w:rPr>
          <w:rStyle w:val="Emphasis"/>
          <w:color w:val="000000" w:themeColor="text1"/>
        </w:rPr>
        <w:t xml:space="preserve">an objective </w:t>
      </w:r>
      <w:r>
        <w:rPr>
          <w:rStyle w:val="Emphasis"/>
          <w:color w:val="000000" w:themeColor="text1"/>
          <w:highlight w:val="green"/>
        </w:rPr>
        <w:t xml:space="preserve">evil </w:t>
      </w:r>
      <w:r>
        <w:t xml:space="preserve">for the person. What is crucially at stake </w:t>
      </w:r>
      <w:proofErr w:type="gramStart"/>
      <w:r>
        <w:t>here, and</w:t>
      </w:r>
      <w:proofErr w:type="gramEnd"/>
      <w:r>
        <w:t xml:space="preserve"> is dialectically supportive of the self-</w:t>
      </w:r>
      <w:proofErr w:type="spellStart"/>
      <w:r>
        <w:t>evidency</w:t>
      </w:r>
      <w:proofErr w:type="spellEnd"/>
      <w: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t>81  In conclusion, concerning willed human actions, it is justifiable to state that</w:t>
      </w:r>
      <w:r>
        <w:rPr>
          <w:rStyle w:val="Emphasis"/>
          <w:color w:val="000000" w:themeColor="text1"/>
        </w:rPr>
        <w:t xml:space="preserve"> any intentional rejection of human life itself cannot therefore be warranted since it is an </w:t>
      </w:r>
      <w:r>
        <w:rPr>
          <w:rStyle w:val="Emphasis"/>
          <w:color w:val="000000" w:themeColor="text1"/>
          <w:highlight w:val="green"/>
        </w:rPr>
        <w:t xml:space="preserve">expression of </w:t>
      </w:r>
      <w:r>
        <w:rPr>
          <w:rStyle w:val="Emphasis"/>
          <w:color w:val="000000" w:themeColor="text1"/>
        </w:rPr>
        <w:t xml:space="preserve">an </w:t>
      </w:r>
      <w:r>
        <w:rPr>
          <w:rStyle w:val="Emphasis"/>
          <w:color w:val="000000" w:themeColor="text1"/>
          <w:highlight w:val="green"/>
        </w:rPr>
        <w:t>ultimate disvalue</w:t>
      </w:r>
      <w:r>
        <w:rPr>
          <w:rStyle w:val="Emphasis"/>
          <w:color w:val="000000" w:themeColor="text1"/>
        </w:rPr>
        <w:t xml:space="preserve"> </w:t>
      </w:r>
      <w: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2126985E" w14:textId="77777777" w:rsidR="00F60577" w:rsidRPr="00725693" w:rsidRDefault="00F60577" w:rsidP="00F60577">
      <w:pPr>
        <w:pStyle w:val="Heading4"/>
        <w:rPr>
          <w:rFonts w:cs="Calibri"/>
          <w:bCs w:val="0"/>
        </w:rPr>
      </w:pPr>
      <w:r w:rsidRPr="00725693">
        <w:t xml:space="preserve">2] </w:t>
      </w:r>
      <w:r w:rsidRPr="00725693">
        <w:rPr>
          <w:rFonts w:cs="Calibri"/>
        </w:rPr>
        <w:t xml:space="preserve">Actor spec—governments must use util because they </w:t>
      </w:r>
      <w:r w:rsidRPr="00725693">
        <w:rPr>
          <w:rFonts w:cs="Calibri"/>
          <w:u w:val="single"/>
        </w:rPr>
        <w:t>don’t have intentions</w:t>
      </w:r>
      <w:r w:rsidRPr="00725693">
        <w:rPr>
          <w:rFonts w:cs="Calibri"/>
        </w:rPr>
        <w:t xml:space="preserve"> and are </w:t>
      </w:r>
      <w:r w:rsidRPr="00725693">
        <w:rPr>
          <w:rFonts w:cs="Calibri"/>
          <w:u w:val="single"/>
        </w:rPr>
        <w:t>constantly</w:t>
      </w:r>
      <w:r w:rsidRPr="00725693">
        <w:rPr>
          <w:rFonts w:cs="Calibri"/>
        </w:rPr>
        <w:t xml:space="preserve"> dealing with tradeoffs—outweighs since different agents have different obligations—takes out calc indicts since they are empirically denied. </w:t>
      </w:r>
    </w:p>
    <w:p w14:paraId="60B0122F" w14:textId="77777777" w:rsidR="00F60577" w:rsidRPr="00725693" w:rsidRDefault="00F60577" w:rsidP="00F60577">
      <w:pPr>
        <w:pStyle w:val="Heading4"/>
        <w:rPr>
          <w:bCs w:val="0"/>
        </w:rPr>
      </w:pPr>
      <w:r w:rsidRPr="00725693">
        <w:t xml:space="preserve">3] No </w:t>
      </w:r>
      <w:r w:rsidRPr="00725693">
        <w:rPr>
          <w:u w:val="single"/>
        </w:rPr>
        <w:t>intent-foresight</w:t>
      </w:r>
      <w:r w:rsidRPr="00725693">
        <w:t xml:space="preserve"> distinction for states.</w:t>
      </w:r>
    </w:p>
    <w:p w14:paraId="5DB66C37" w14:textId="77777777" w:rsidR="00F60577" w:rsidRDefault="00F60577" w:rsidP="00F60577">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3A625D56" w14:textId="77777777" w:rsidR="00F60577" w:rsidRDefault="00F60577" w:rsidP="00F60577">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w:t>
      </w:r>
      <w:r>
        <w:rPr>
          <w:rStyle w:val="StyleUnderline"/>
        </w:rPr>
        <w:lastRenderedPageBreak/>
        <w:t xml:space="preserve">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w:t>
      </w:r>
      <w:proofErr w:type="gramStart"/>
      <w:r>
        <w:t>picture</w:t>
      </w:r>
      <w:proofErr w:type="gramEnd"/>
      <w:r>
        <w:t xml:space="preserv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w:t>
      </w:r>
      <w:proofErr w:type="gramStart"/>
      <w:r>
        <w:rPr>
          <w:rStyle w:val="StyleUnderline"/>
        </w:rPr>
        <w:t>making a policy-decision</w:t>
      </w:r>
      <w:proofErr w:type="gramEnd"/>
      <w:r>
        <w:rPr>
          <w:rStyle w:val="StyleUnderline"/>
        </w:rPr>
        <w:t xml:space="preserve">,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w:t>
      </w:r>
      <w:proofErr w:type="gramStart"/>
      <w:r>
        <w:rPr>
          <w:rStyle w:val="StyleUnderline"/>
        </w:rPr>
        <w:t>individuals</w:t>
      </w:r>
      <w:proofErr w:type="gramEnd"/>
      <w:r>
        <w:rPr>
          <w:rStyle w:val="StyleUnderline"/>
        </w:rPr>
        <w:t xml:space="preserve"> persons. </w:t>
      </w:r>
      <w:proofErr w:type="gramStart"/>
      <w:r>
        <w:rPr>
          <w:rStyle w:val="StyleUnderline"/>
        </w:rPr>
        <w:t>So</w:t>
      </w:r>
      <w:proofErr w:type="gramEnd"/>
      <w:r>
        <w:rPr>
          <w:rStyle w:val="StyleUnderline"/>
        </w:rPr>
        <w:t xml:space="preserve">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w:t>
      </w:r>
      <w:proofErr w:type="gramStart"/>
      <w:r>
        <w:rPr>
          <w:rStyle w:val="StyleUnderline"/>
        </w:rPr>
        <w:t>So</w:t>
      </w:r>
      <w:proofErr w:type="gramEnd"/>
      <w:r>
        <w:rPr>
          <w:rStyle w:val="StyleUnderline"/>
        </w:rPr>
        <w:t xml:space="preserve"> the evading-responsibility worry has much more force against the intending-foreseeing distinction when applied to state action than elsewhere.</w:t>
      </w:r>
    </w:p>
    <w:p w14:paraId="6AA38089" w14:textId="77777777" w:rsidR="00F60577" w:rsidRPr="00725693" w:rsidRDefault="00F60577" w:rsidP="00F60577">
      <w:pPr>
        <w:pStyle w:val="Heading4"/>
        <w:rPr>
          <w:rFonts w:cs="Calibri"/>
          <w:bCs w:val="0"/>
          <w:color w:val="000000" w:themeColor="text1"/>
        </w:rPr>
      </w:pPr>
      <w:r>
        <w:rPr>
          <w:rFonts w:cs="Calibri"/>
          <w:color w:val="000000" w:themeColor="text1"/>
        </w:rPr>
        <w:lastRenderedPageBreak/>
        <w:t>4</w:t>
      </w:r>
      <w:r w:rsidRPr="00725693">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1D86EEE0" w14:textId="77777777" w:rsidR="00F60577" w:rsidRPr="00725693" w:rsidRDefault="00F60577" w:rsidP="00F60577">
      <w:pPr>
        <w:pStyle w:val="Heading4"/>
        <w:rPr>
          <w:rFonts w:cs="Calibri"/>
          <w:bCs w:val="0"/>
        </w:rPr>
      </w:pPr>
      <w:r w:rsidRPr="00725693">
        <w:t xml:space="preserve">Outweighs- A] </w:t>
      </w:r>
      <w:r w:rsidRPr="00725693">
        <w:rPr>
          <w:u w:val="single"/>
        </w:rPr>
        <w:t>Parsimony</w:t>
      </w:r>
      <w:r w:rsidRPr="00725693">
        <w:t xml:space="preserve">- metaphysics relies on long chains of questionable claims that make conclusions less likely. B] </w:t>
      </w:r>
      <w:r w:rsidRPr="00725693">
        <w:rPr>
          <w:u w:val="single"/>
        </w:rPr>
        <w:t>Hijacks</w:t>
      </w:r>
      <w:r w:rsidRPr="00725693">
        <w:t xml:space="preserve">- intuitions are inevitable since even every framework must take some unjustified assumption as a starting point. </w:t>
      </w:r>
    </w:p>
    <w:p w14:paraId="5C86B874" w14:textId="77777777" w:rsidR="00F60577" w:rsidRPr="00725693" w:rsidRDefault="00F60577" w:rsidP="00F60577">
      <w:pPr>
        <w:rPr>
          <w:b/>
          <w:bCs/>
        </w:rPr>
      </w:pPr>
    </w:p>
    <w:p w14:paraId="375F1302" w14:textId="77777777" w:rsidR="00F60577" w:rsidRPr="00725693" w:rsidRDefault="00F60577" w:rsidP="00F60577">
      <w:pPr>
        <w:pStyle w:val="Heading4"/>
        <w:rPr>
          <w:bCs w:val="0"/>
        </w:rPr>
      </w:pPr>
      <w:r w:rsidRPr="00725693">
        <w:t xml:space="preserve">Impact calc – </w:t>
      </w:r>
    </w:p>
    <w:p w14:paraId="5568F789" w14:textId="77777777" w:rsidR="00F60577" w:rsidRPr="00725693" w:rsidRDefault="00F60577" w:rsidP="00F60577">
      <w:pPr>
        <w:pStyle w:val="Heading4"/>
        <w:rPr>
          <w:bCs w:val="0"/>
        </w:rPr>
      </w:pPr>
      <w:r w:rsidRPr="00725693">
        <w:t xml:space="preserve">1] Extinction </w:t>
      </w:r>
      <w:r w:rsidRPr="00725693">
        <w:rPr>
          <w:u w:val="single"/>
        </w:rPr>
        <w:t>outweighs</w:t>
      </w:r>
      <w:r w:rsidRPr="00725693">
        <w:t xml:space="preserve">: A] </w:t>
      </w:r>
      <w:r w:rsidRPr="00725693">
        <w:rPr>
          <w:u w:val="single"/>
        </w:rPr>
        <w:t>Reversibility</w:t>
      </w:r>
      <w:r w:rsidRPr="00725693">
        <w:t xml:space="preserve">- it forecloses the alternative because we can’t improve society if we are all dead B] </w:t>
      </w:r>
      <w:r w:rsidRPr="00725693">
        <w:rPr>
          <w:u w:val="single"/>
        </w:rPr>
        <w:t>Structural violence</w:t>
      </w:r>
      <w:r w:rsidRPr="00725693">
        <w:t xml:space="preserve">- death causes suffering because people can’t get access to resources and basic necessities C] </w:t>
      </w:r>
      <w:r w:rsidRPr="00725693">
        <w:rPr>
          <w:u w:val="single"/>
        </w:rPr>
        <w:t>Objectivity</w:t>
      </w:r>
      <w:r w:rsidRPr="00725693">
        <w:t xml:space="preserve">- body count is the most objective way to calculate impacts because comparing suffering is unethical D] </w:t>
      </w:r>
      <w:r w:rsidRPr="00725693">
        <w:rPr>
          <w:u w:val="single"/>
        </w:rPr>
        <w:t>Uncertainty</w:t>
      </w:r>
      <w:r w:rsidRPr="00725693">
        <w:t>- if we’re unsure about which interpretation of the world is true, we should preserve the world to keep debating about it</w:t>
      </w:r>
    </w:p>
    <w:p w14:paraId="36ED2B5F" w14:textId="77777777" w:rsidR="00F60577" w:rsidRPr="00725693" w:rsidRDefault="00F60577" w:rsidP="00F60577">
      <w:pPr>
        <w:pStyle w:val="Heading4"/>
        <w:rPr>
          <w:bCs w:val="0"/>
        </w:rPr>
      </w:pPr>
      <w:r w:rsidRPr="00725693">
        <w:t xml:space="preserve">2] Calc indicts </w:t>
      </w:r>
      <w:r w:rsidRPr="00725693">
        <w:rPr>
          <w:u w:val="single"/>
        </w:rPr>
        <w:t>fail</w:t>
      </w:r>
      <w:r w:rsidRPr="00725693">
        <w:t xml:space="preserve">: A] </w:t>
      </w:r>
      <w:r w:rsidRPr="00725693">
        <w:rPr>
          <w:u w:val="single"/>
        </w:rPr>
        <w:t>Ethics</w:t>
      </w:r>
      <w:r w:rsidRPr="00725693">
        <w:t xml:space="preserve">- it would indict everything since they use events to understand how their ethics have worked B] </w:t>
      </w:r>
      <w:r w:rsidRPr="00725693">
        <w:rPr>
          <w:u w:val="single"/>
        </w:rPr>
        <w:t>Reciprocity</w:t>
      </w:r>
      <w:r w:rsidRPr="00725693">
        <w:t xml:space="preserve">- they are NIBs that create a 2:1 skew where I have to answer them to access offense while they only have to win one C] </w:t>
      </w:r>
      <w:r w:rsidRPr="00725693">
        <w:rPr>
          <w:u w:val="single"/>
        </w:rPr>
        <w:t>Internalism</w:t>
      </w:r>
      <w:r w:rsidRPr="00725693">
        <w:t xml:space="preserve">- asking why we value pain and pleasure is nonsensical </w:t>
      </w:r>
      <w:proofErr w:type="spellStart"/>
      <w:r w:rsidRPr="00725693">
        <w:t>cuz</w:t>
      </w:r>
      <w:proofErr w:type="spellEnd"/>
      <w:r w:rsidRPr="00725693">
        <w:t xml:space="preserve"> the answer is intrinsic since we just do, which means we still prefer hedonism despite shortcomings.</w:t>
      </w:r>
    </w:p>
    <w:p w14:paraId="1E5078A8" w14:textId="77777777" w:rsidR="00F60577" w:rsidRPr="00F60577" w:rsidRDefault="00F60577" w:rsidP="00F60577"/>
    <w:p w14:paraId="1D00038B" w14:textId="77777777" w:rsidR="00F55855" w:rsidRPr="00F55855" w:rsidRDefault="00F55855" w:rsidP="00F55855"/>
    <w:sectPr w:rsidR="00F55855" w:rsidRPr="00F558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CF7F89"/>
    <w:multiLevelType w:val="hybridMultilevel"/>
    <w:tmpl w:val="FC32AE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2C2E31"/>
    <w:multiLevelType w:val="hybridMultilevel"/>
    <w:tmpl w:val="785A9286"/>
    <w:lvl w:ilvl="0" w:tplc="86ACE44E">
      <w:start w:val="1"/>
      <w:numFmt w:val="decimal"/>
      <w:lvlText w:val="%1."/>
      <w:lvlJc w:val="left"/>
      <w:pPr>
        <w:ind w:left="720" w:hanging="360"/>
      </w:pPr>
      <w:rPr>
        <w:rFonts w:ascii="Calibri" w:eastAsia="Times New Roman" w:hAnsi="Calibri"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3FC07536"/>
    <w:multiLevelType w:val="hybridMultilevel"/>
    <w:tmpl w:val="DDFCB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127EA3"/>
    <w:multiLevelType w:val="hybridMultilevel"/>
    <w:tmpl w:val="DEA4E3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322843"/>
    <w:multiLevelType w:val="hybridMultilevel"/>
    <w:tmpl w:val="C2A6F0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1631A0"/>
    <w:multiLevelType w:val="hybridMultilevel"/>
    <w:tmpl w:val="EA265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6"/>
  </w:num>
  <w:num w:numId="13">
    <w:abstractNumId w:val="15"/>
  </w:num>
  <w:num w:numId="14">
    <w:abstractNumId w:val="14"/>
  </w:num>
  <w:num w:numId="15">
    <w:abstractNumId w:val="11"/>
  </w:num>
  <w:num w:numId="16">
    <w:abstractNumId w:val="17"/>
  </w:num>
  <w:num w:numId="17">
    <w:abstractNumId w:val="1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BF0"/>
    <w:rsid w:val="003D6C1E"/>
    <w:rsid w:val="004C5005"/>
    <w:rsid w:val="005B2142"/>
    <w:rsid w:val="00765E3F"/>
    <w:rsid w:val="00794327"/>
    <w:rsid w:val="00866AFA"/>
    <w:rsid w:val="008E2BF0"/>
    <w:rsid w:val="00A93E68"/>
    <w:rsid w:val="00CD7057"/>
    <w:rsid w:val="00D54AE3"/>
    <w:rsid w:val="00EF4D57"/>
    <w:rsid w:val="00F55855"/>
    <w:rsid w:val="00F60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9E476"/>
  <w15:chartTrackingRefBased/>
  <w15:docId w15:val="{8572AACC-B08F-4C29-AE4F-F9ED74A95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0577"/>
    <w:rPr>
      <w:rFonts w:ascii="Calibri" w:eastAsiaTheme="minorEastAsia" w:hAnsi="Calibri"/>
      <w:szCs w:val="24"/>
    </w:rPr>
  </w:style>
  <w:style w:type="paragraph" w:styleId="Heading1">
    <w:name w:val="heading 1"/>
    <w:aliases w:val="Pocket"/>
    <w:basedOn w:val="Normal"/>
    <w:next w:val="Normal"/>
    <w:link w:val="Heading1Char"/>
    <w:uiPriority w:val="9"/>
    <w:qFormat/>
    <w:rsid w:val="00F605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05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 Char Char"/>
    <w:basedOn w:val="Normal"/>
    <w:next w:val="Normal"/>
    <w:link w:val="Heading3Char"/>
    <w:uiPriority w:val="9"/>
    <w:unhideWhenUsed/>
    <w:qFormat/>
    <w:rsid w:val="00F605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F605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05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0577"/>
  </w:style>
  <w:style w:type="character" w:customStyle="1" w:styleId="Heading1Char">
    <w:name w:val="Heading 1 Char"/>
    <w:aliases w:val="Pocket Char"/>
    <w:basedOn w:val="DefaultParagraphFont"/>
    <w:link w:val="Heading1"/>
    <w:uiPriority w:val="9"/>
    <w:rsid w:val="00F6057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057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F60577"/>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F60577"/>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20"/>
    <w:qFormat/>
    <w:rsid w:val="00F6057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0577"/>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F60577"/>
    <w:rPr>
      <w:b w:val="0"/>
      <w:sz w:val="22"/>
      <w:u w:val="singl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T"/>
    <w:basedOn w:val="DefaultParagraphFont"/>
    <w:link w:val="Card"/>
    <w:uiPriority w:val="99"/>
    <w:unhideWhenUsed/>
    <w:rsid w:val="00F60577"/>
    <w:rPr>
      <w:color w:val="auto"/>
      <w:u w:val="none"/>
    </w:rPr>
  </w:style>
  <w:style w:type="character" w:styleId="FollowedHyperlink">
    <w:name w:val="FollowedHyperlink"/>
    <w:basedOn w:val="DefaultParagraphFont"/>
    <w:uiPriority w:val="99"/>
    <w:semiHidden/>
    <w:unhideWhenUsed/>
    <w:rsid w:val="00F60577"/>
    <w:rPr>
      <w:color w:val="auto"/>
      <w:u w:val="none"/>
    </w:rPr>
  </w:style>
  <w:style w:type="paragraph" w:customStyle="1" w:styleId="Analytics">
    <w:name w:val="Analytics"/>
    <w:basedOn w:val="Heading4"/>
    <w:next w:val="Normal"/>
    <w:link w:val="AnalyticsChar"/>
    <w:uiPriority w:val="4"/>
    <w:qFormat/>
    <w:rsid w:val="00F55855"/>
  </w:style>
  <w:style w:type="paragraph" w:customStyle="1" w:styleId="textbold">
    <w:name w:val="text bold"/>
    <w:basedOn w:val="Normal"/>
    <w:link w:val="Emphasis"/>
    <w:uiPriority w:val="20"/>
    <w:qFormat/>
    <w:rsid w:val="00F55855"/>
    <w:pPr>
      <w:ind w:left="720"/>
      <w:jc w:val="both"/>
    </w:pPr>
    <w:rPr>
      <w:rFonts w:eastAsiaTheme="minorHAnsi"/>
      <w:b/>
      <w:iCs/>
      <w:szCs w:val="22"/>
      <w:u w:val="single"/>
    </w:rPr>
  </w:style>
  <w:style w:type="character" w:customStyle="1" w:styleId="AnalyticsChar">
    <w:name w:val="Analytics Char"/>
    <w:basedOn w:val="DefaultParagraphFont"/>
    <w:link w:val="Analytics"/>
    <w:uiPriority w:val="4"/>
    <w:rsid w:val="00F55855"/>
    <w:rPr>
      <w:rFonts w:ascii="Calibri" w:eastAsiaTheme="majorEastAsia" w:hAnsi="Calibri" w:cstheme="majorBidi"/>
      <w:b/>
      <w:iCs/>
      <w:sz w:val="26"/>
    </w:rPr>
  </w:style>
  <w:style w:type="paragraph" w:customStyle="1" w:styleId="Card">
    <w:name w:val="Card"/>
    <w:aliases w:val="card,No Spacing22,No Spacing3,Medium Grid 21,Tags,No Spacing31,No Spacing41,No Spacing111112,Tag and Cite,nonunderlined,Dont use,Very Small Text,No Spacing1111,tags,No Spacing111111,tag,Small Text,No Spacing2"/>
    <w:basedOn w:val="Heading1"/>
    <w:link w:val="Hyperlink"/>
    <w:autoRedefine/>
    <w:uiPriority w:val="99"/>
    <w:qFormat/>
    <w:rsid w:val="00F5585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paragraph" w:styleId="ListParagraph">
    <w:name w:val="List Paragraph"/>
    <w:aliases w:val="6 font"/>
    <w:basedOn w:val="Normal"/>
    <w:uiPriority w:val="99"/>
    <w:qFormat/>
    <w:rsid w:val="00F55855"/>
    <w:pPr>
      <w:ind w:left="720"/>
      <w:contextualSpacing/>
    </w:pPr>
  </w:style>
  <w:style w:type="character" w:styleId="IntenseEmphasis">
    <w:name w:val="Intense Emphasis"/>
    <w:aliases w:val="Title Char,title Char,UNDERLINE Char,Cites and Cards Char,Bold Underlined Char,Block Heading Char,Read This Char,Non Read Text Char,Debate Normal Char,Warrants Char"/>
    <w:basedOn w:val="DefaultParagraphFont"/>
    <w:link w:val="Title"/>
    <w:uiPriority w:val="6"/>
    <w:qFormat/>
    <w:rsid w:val="00F55855"/>
    <w:rPr>
      <w:rFonts w:cs="Times New Roman"/>
      <w:u w:val="single"/>
    </w:rPr>
  </w:style>
  <w:style w:type="paragraph" w:styleId="Title">
    <w:name w:val="Title"/>
    <w:aliases w:val="title,UNDERLINE,Cites and Cards,Bold Underlined,Block Heading,Read This,Non Read Text,Debate Normal,Warrants"/>
    <w:basedOn w:val="Normal"/>
    <w:next w:val="BodyText"/>
    <w:link w:val="IntenseEmphasis"/>
    <w:uiPriority w:val="6"/>
    <w:qFormat/>
    <w:rsid w:val="00F55855"/>
    <w:pPr>
      <w:keepNext/>
      <w:keepLines/>
      <w:spacing w:after="240"/>
      <w:jc w:val="center"/>
      <w:outlineLvl w:val="0"/>
    </w:pPr>
    <w:rPr>
      <w:rFonts w:asciiTheme="minorHAnsi" w:hAnsiTheme="minorHAnsi" w:cs="Times New Roman"/>
      <w:u w:val="single"/>
    </w:rPr>
  </w:style>
  <w:style w:type="character" w:customStyle="1" w:styleId="TitleChar1">
    <w:name w:val="Title Char1"/>
    <w:basedOn w:val="DefaultParagraphFont"/>
    <w:uiPriority w:val="10"/>
    <w:rsid w:val="00F55855"/>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semiHidden/>
    <w:unhideWhenUsed/>
    <w:rsid w:val="00F55855"/>
    <w:pPr>
      <w:spacing w:after="120"/>
    </w:pPr>
  </w:style>
  <w:style w:type="character" w:customStyle="1" w:styleId="BodyTextChar">
    <w:name w:val="Body Text Char"/>
    <w:basedOn w:val="DefaultParagraphFont"/>
    <w:link w:val="BodyText"/>
    <w:uiPriority w:val="99"/>
    <w:semiHidden/>
    <w:rsid w:val="00F55855"/>
    <w:rPr>
      <w:rFonts w:ascii="Calibri" w:hAnsi="Calibri"/>
    </w:rPr>
  </w:style>
  <w:style w:type="paragraph" w:styleId="DocumentMap">
    <w:name w:val="Document Map"/>
    <w:basedOn w:val="Normal"/>
    <w:link w:val="DocumentMapChar"/>
    <w:uiPriority w:val="99"/>
    <w:semiHidden/>
    <w:unhideWhenUsed/>
    <w:rsid w:val="00F605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0577"/>
    <w:rPr>
      <w:rFonts w:ascii="Lucida Grande" w:eastAsiaTheme="minorEastAsia" w:hAnsi="Lucida Grande" w:cs="Lucida Grande"/>
      <w:sz w:val="24"/>
      <w:szCs w:val="24"/>
    </w:rPr>
  </w:style>
  <w:style w:type="paragraph" w:customStyle="1" w:styleId="Emphasis1">
    <w:name w:val="Emphasis1"/>
    <w:basedOn w:val="Normal"/>
    <w:autoRedefine/>
    <w:uiPriority w:val="20"/>
    <w:qFormat/>
    <w:rsid w:val="00F60577"/>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6</Pages>
  <Words>1527</Words>
  <Characters>8706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Larson</dc:creator>
  <cp:keywords/>
  <dc:description/>
  <cp:lastModifiedBy>M. B.</cp:lastModifiedBy>
  <cp:revision>2</cp:revision>
  <dcterms:created xsi:type="dcterms:W3CDTF">2022-01-08T15:01:00Z</dcterms:created>
  <dcterms:modified xsi:type="dcterms:W3CDTF">2022-01-08T15:01:00Z</dcterms:modified>
</cp:coreProperties>
</file>