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A075A" w14:textId="3D855E02" w:rsidR="006907A7" w:rsidRDefault="006907A7" w:rsidP="006907A7">
      <w:pPr>
        <w:pStyle w:val="Heading3"/>
      </w:pPr>
      <w:r>
        <w:t xml:space="preserve">1nc – Shell </w:t>
      </w:r>
    </w:p>
    <w:p w14:paraId="7118CD14" w14:textId="77777777" w:rsidR="006907A7" w:rsidRDefault="006907A7" w:rsidP="006907A7">
      <w:pPr>
        <w:pStyle w:val="Heading4"/>
      </w:pPr>
      <w:r>
        <w:t>Settler colonialism is a structure of technologies, not an event, a patterning of social relations that renders indigenous land and life infinitely fungible.</w:t>
      </w:r>
    </w:p>
    <w:p w14:paraId="5F8059BF" w14:textId="77777777" w:rsidR="006907A7" w:rsidRPr="0097541D" w:rsidRDefault="006907A7" w:rsidP="006907A7">
      <w:r>
        <w:rPr>
          <w:b/>
          <w:sz w:val="26"/>
        </w:rPr>
        <w:t>paperson 17</w:t>
      </w:r>
      <w:r>
        <w:t xml:space="preserve"> [La, </w:t>
      </w:r>
      <w:r w:rsidRPr="005666C0">
        <w:t>also K. Wayne Yang, an associate professor of ethnic studies at the University of California, San Diego.</w:t>
      </w:r>
      <w:r>
        <w:t xml:space="preserve"> “A Third University Is Possible” June 2017]</w:t>
      </w:r>
    </w:p>
    <w:p w14:paraId="59FFDA5D" w14:textId="77777777" w:rsidR="006907A7" w:rsidRDefault="006907A7" w:rsidP="006907A7">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Wa Thiong’o’s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Guatarri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476903CB" w14:textId="71E74DF3" w:rsidR="006907A7" w:rsidRDefault="006907A7" w:rsidP="006907A7">
      <w:pPr>
        <w:pStyle w:val="Heading4"/>
      </w:pPr>
      <w:r>
        <w:t xml:space="preserve">The destruction of relationships to land constitutes ontological violence – only a theoretical frame that can theorize land can understand the intricacies of the settler colonial situation. </w:t>
      </w:r>
    </w:p>
    <w:p w14:paraId="22C34CB4" w14:textId="77777777" w:rsidR="006907A7" w:rsidRDefault="006907A7" w:rsidP="006907A7">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39625395" w14:textId="77777777" w:rsidR="006907A7" w:rsidRDefault="006907A7" w:rsidP="006907A7">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sam</w:t>
      </w:r>
    </w:p>
    <w:p w14:paraId="0C2D4BD5" w14:textId="77777777" w:rsidR="006907A7" w:rsidRDefault="006907A7" w:rsidP="006907A7">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40C2CF8B" w14:textId="188F6B1F" w:rsidR="006907A7" w:rsidRPr="00683BB6" w:rsidRDefault="006907A7" w:rsidP="006907A7">
      <w:pPr>
        <w:pStyle w:val="Heading4"/>
      </w:pPr>
      <w:r>
        <w:t xml:space="preserve">The 1ac is a form of </w:t>
      </w:r>
      <w:r>
        <w:rPr>
          <w:u w:val="single"/>
        </w:rPr>
        <w:t xml:space="preserve">settler colonial emplacement </w:t>
      </w:r>
      <w:r>
        <w:t xml:space="preserve">that renders outer space a lifeless void upon which the settler can infinitely project colonial fantasies of the final frontier via a “more ethical” </w:t>
      </w:r>
      <w:r w:rsidR="00631DE2">
        <w:t>communist</w:t>
      </w:r>
      <w:r>
        <w:t xml:space="preserve"> space exploration </w:t>
      </w:r>
      <w:r w:rsidR="00683BB6">
        <w:t>– the question of this debate is not “private space good, private space bad” but rather how we should understand space</w:t>
      </w:r>
      <w:r w:rsidR="00631DE2">
        <w:t xml:space="preserve"> - j</w:t>
      </w:r>
      <w:r w:rsidR="00683BB6">
        <w:t xml:space="preserve">ust because the 1ac says the word colonialism doesn’t make them anti-colonial – their understanding of space is </w:t>
      </w:r>
      <w:r w:rsidR="00683BB6">
        <w:rPr>
          <w:u w:val="single"/>
        </w:rPr>
        <w:t>still bad</w:t>
      </w:r>
      <w:r w:rsidR="00683BB6">
        <w:t xml:space="preserve">. </w:t>
      </w:r>
    </w:p>
    <w:p w14:paraId="0CA0E4EF" w14:textId="77777777" w:rsidR="006907A7" w:rsidRPr="0027674A" w:rsidRDefault="006907A7" w:rsidP="006907A7">
      <w:bookmarkStart w:id="0" w:name="_Hlk92183112"/>
      <w:r w:rsidRPr="0027674A">
        <w:rPr>
          <w:b/>
          <w:bCs/>
          <w:sz w:val="26"/>
          <w:szCs w:val="26"/>
        </w:rPr>
        <w:t>Mitchell et al 20</w:t>
      </w:r>
      <w:r w:rsidRPr="0027674A">
        <w:t xml:space="preserve"> </w:t>
      </w:r>
      <w:r>
        <w:t>–</w:t>
      </w:r>
      <w:r w:rsidRPr="0027674A">
        <w:t xml:space="preserve"> Bawaka Country including A. Mitchell S. Wright S. Suchet-Pearson K. Lloyd L. Burarrwanga R. Ganambarr M. Ganambarr-Stubbs B. Ganambarr D. Maymuru R. Maymuru (this is a lot of authors; you can find qualifications on your own lol)</w:t>
      </w:r>
    </w:p>
    <w:p w14:paraId="137B6BB6" w14:textId="77777777" w:rsidR="006907A7" w:rsidRPr="0027674A" w:rsidRDefault="006907A7" w:rsidP="006907A7">
      <w:r w:rsidRPr="0027674A">
        <w:t>Mitchell, Audra et. Al. “Dukarr lakarama: Listening to Guwak, talking back to space colonization” Political Geography, Volume 81, August 2020 // sam</w:t>
      </w:r>
    </w:p>
    <w:p w14:paraId="00DFD227" w14:textId="77777777" w:rsidR="006907A7" w:rsidRDefault="006907A7" w:rsidP="006907A7">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Kokatha and Pitjantjatjara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‘NewSpace’, have been competing to be the first to exploit outer space for resources. Although the NewSpace community embraces diverse perspectives and subjectivities (Oman-Reagan, 2015), its dominant figures share an understanding of the unbounded resources of the universe and the right of humans to dominate it (Valentine, 2012). The dominant actors in NewSpace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fuelled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violences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programme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(Reinstein, 1999:79). During the Cold War, fears that a rush to grab control of space for commercial or military purposes would result in inter-state conflict prompted its designation as a res communes: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Igoe, 2006). Indeed, some scholars of international space law have proposed a ‘planetary park’ model, in which whole planets would be designated as wilderness reserves (Bruhns &amp; Haqq-Misra,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(Bruhns &amp; Haqq-Misra, 2016; Olson, 2012), these arguments appear to have had little impact on major NewSpace entrepreneurs, whose plans hinge on the ability to export the damage of extraction to the weakly regulated realm of space. Indeed, </w:t>
      </w:r>
      <w:r w:rsidRPr="0027674A">
        <w:rPr>
          <w:highlight w:val="green"/>
          <w:u w:val="single"/>
        </w:rPr>
        <w:t>some</w:t>
      </w:r>
      <w:r w:rsidRPr="0027674A">
        <w:rPr>
          <w:u w:val="single"/>
        </w:rPr>
        <w:t xml:space="preserve"> Newspace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and agencies of the beings and becomings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co-terminous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(Helmreich, 2011). Throughout these transformations, the globe has been framed as an enclosed structure whose function is to shelter humans from a cold, dead, and threatening external universe (Sloterdijk,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Guwak teaches otherwise. We now turn to her to learn about order and negotiation, the agency of Sky Country, how earth, sea and sky co-become, and the ethical relationships and responsibilities these entail.</w:t>
      </w:r>
    </w:p>
    <w:p w14:paraId="151A3E8F" w14:textId="31CFB72B" w:rsidR="00631DE2" w:rsidRDefault="00631DE2" w:rsidP="00631DE2">
      <w:pPr>
        <w:pStyle w:val="Heading4"/>
      </w:pPr>
      <w:bookmarkStart w:id="1" w:name="_Hlk92183573"/>
      <w:bookmarkEnd w:id="0"/>
      <w:r>
        <w:t>This is the best card in the debate – Marxism is not a radical anticolonial ideology but rather one rooted in a denial of our responsibilities to land – please read it at the end of the debate because it solos the aff and also talks about space travel.</w:t>
      </w:r>
    </w:p>
    <w:p w14:paraId="2ADEB9EF" w14:textId="77777777" w:rsidR="00631DE2" w:rsidRDefault="00631DE2" w:rsidP="00631DE2">
      <w:pPr>
        <w:pStyle w:val="NormalWeb"/>
        <w:spacing w:before="15" w:beforeAutospacing="0" w:after="180" w:afterAutospacing="0"/>
      </w:pPr>
      <w:r>
        <w:rPr>
          <w:rFonts w:ascii="Calibri" w:hAnsi="Calibri" w:cs="Calibri"/>
          <w:b/>
          <w:bCs/>
          <w:sz w:val="26"/>
          <w:szCs w:val="26"/>
        </w:rPr>
        <w:t>Means 80</w:t>
      </w:r>
      <w:r>
        <w:rPr>
          <w:rFonts w:ascii="Calibri" w:hAnsi="Calibri" w:cs="Calibri"/>
          <w:sz w:val="22"/>
          <w:szCs w:val="22"/>
        </w:rPr>
        <w:t> – Russell Charles Means was an Oglala Lakota activist for the rights of Native Americans, libertarian political activist, actor, musician, and writer.</w:t>
      </w:r>
    </w:p>
    <w:p w14:paraId="3D8FD254" w14:textId="77777777" w:rsidR="00631DE2" w:rsidRDefault="00631DE2" w:rsidP="00631DE2">
      <w:pPr>
        <w:pStyle w:val="NormalWeb"/>
        <w:spacing w:before="15" w:beforeAutospacing="0" w:after="180" w:afterAutospacing="0"/>
      </w:pPr>
      <w:r>
        <w:rPr>
          <w:rFonts w:ascii="Calibri" w:hAnsi="Calibri" w:cs="Calibri"/>
          <w:sz w:val="22"/>
          <w:szCs w:val="22"/>
        </w:rPr>
        <w:t>Russell Means, "For America To Live Europe Must Die" The Anarchist Library, July 1980, https://theanarchistlibrary.org/library/russell-means-for-america-to-live-europe-must-die // sam</w:t>
      </w:r>
    </w:p>
    <w:p w14:paraId="5184A573" w14:textId="77777777" w:rsidR="00631DE2" w:rsidRPr="00D53AD8" w:rsidRDefault="00631DE2" w:rsidP="00631DE2">
      <w:pPr>
        <w:pStyle w:val="cardbody"/>
        <w:spacing w:before="15" w:beforeAutospacing="0" w:after="180" w:afterAutospacing="0" w:line="276" w:lineRule="auto"/>
        <w:rPr>
          <w:rFonts w:ascii="Calibri" w:hAnsi="Calibri" w:cs="Calibri"/>
          <w:sz w:val="8"/>
          <w:szCs w:val="22"/>
        </w:rPr>
      </w:pPr>
      <w:r w:rsidRPr="00D53AD8">
        <w:rPr>
          <w:rFonts w:ascii="Calibri" w:hAnsi="Calibri" w:cs="Calibri"/>
          <w:sz w:val="8"/>
          <w:szCs w:val="22"/>
        </w:rPr>
        <w:t xml:space="preserve">The only possible opening for a statement of this kind is that I detest writing. The process itself epitomizes the European concept of “legitimate” thinking; what is written has an importance that is denied the spoken. My culture, the Lakota culture, has an oral tradition, so I ordinarily reject writing. It is one of the white world’s ways of destroying the cultures of non-European peoples, the imposing of an abstraction over the spoken relationship of a people. So what you read here is not what I have written. It is what I have said and someone else has written down. I will allow this because it seems that the only way to communicate with the white world is through the dead, dry leaves of a book. I don’t really care whether my words reach whites or not. They have already demonstrated through their history that they cannot hear, cannot see; they can only read (of course, there are exceptions, but the exceptions only prove the rule). I’m more concerned with the American Indian people, students and others, who have begun to be absorbed into the white world through universities and other institutions. But even then it’s a marginal sort of concern. It’s very possible to grow into a red face with a white mind; and if that’s a person’s individual choice, so be it, but I have no use for them. This is part of the process of cultural genocide being waged by Europeans against American Indian peoples’ today. My concern is with those American Indians who choose to resist this genocide, but may be confused as to how to proceed. (You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 — which is true. But all the above terms are European in origin; the only non-European way is to speak of Lakota — or, more precisely, of Oglala, Brule, et. — and of the Dineh, the Miccousukee, and all the rest of the several hundred correct tribal names. (There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dio, meaning “in God.”) 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the traditional ways. It can only make you into a mental European, an outsider. I should be clear about something here, because there seems to be some confusion about it. When I speak of Europeans or mental Europeans, I’m not allowing for false distinctions. I’m not saying that on the one hand there are the by-products of a few thousand years of genocidal, reactionary European intellectual development which is bad; and on the other hand there is some new revolutionary intellectual development which is good. </w:t>
      </w:r>
      <w:r w:rsidRPr="00AF5656">
        <w:rPr>
          <w:rFonts w:ascii="Calibri" w:hAnsi="Calibri" w:cs="Calibri"/>
          <w:sz w:val="22"/>
          <w:szCs w:val="22"/>
          <w:u w:val="single"/>
        </w:rPr>
        <w:t xml:space="preserve">I’m referring here to the so-called theories of </w:t>
      </w:r>
      <w:r w:rsidRPr="00D53AD8">
        <w:rPr>
          <w:rFonts w:ascii="Calibri" w:hAnsi="Calibri" w:cs="Calibri"/>
          <w:sz w:val="22"/>
          <w:szCs w:val="22"/>
          <w:highlight w:val="green"/>
          <w:u w:val="single"/>
        </w:rPr>
        <w:t>Marxism</w:t>
      </w:r>
      <w:r w:rsidRPr="00AF5656">
        <w:rPr>
          <w:rFonts w:ascii="Calibri" w:hAnsi="Calibri" w:cs="Calibri"/>
          <w:sz w:val="22"/>
          <w:szCs w:val="22"/>
          <w:u w:val="single"/>
        </w:rPr>
        <w:t xml:space="preserve"> and anarchism and “leftism” in general. I don’t believe these theories can be separated from the rest of the European intellectual tradition. </w:t>
      </w:r>
      <w:r w:rsidRPr="00D53AD8">
        <w:rPr>
          <w:rFonts w:ascii="Calibri" w:hAnsi="Calibri" w:cs="Calibri"/>
          <w:sz w:val="22"/>
          <w:szCs w:val="22"/>
          <w:highlight w:val="green"/>
          <w:u w:val="single"/>
        </w:rPr>
        <w:t>It’s really just the same old song</w:t>
      </w:r>
      <w:r w:rsidRPr="00AF5656">
        <w:rPr>
          <w:rFonts w:ascii="Calibri" w:hAnsi="Calibri" w:cs="Calibri"/>
          <w:sz w:val="22"/>
          <w:szCs w:val="22"/>
          <w:u w:val="single"/>
        </w:rPr>
        <w:t xml:space="preserve">. The process began much earlier. </w:t>
      </w:r>
      <w:r w:rsidRPr="00D53AD8">
        <w:rPr>
          <w:rFonts w:ascii="Calibri" w:hAnsi="Calibri" w:cs="Calibri"/>
          <w:sz w:val="22"/>
          <w:szCs w:val="22"/>
          <w:highlight w:val="green"/>
          <w:u w:val="single"/>
        </w:rPr>
        <w:t>Newton</w:t>
      </w:r>
      <w:r w:rsidRPr="00AF5656">
        <w:rPr>
          <w:rFonts w:ascii="Calibri" w:hAnsi="Calibri" w:cs="Calibri"/>
          <w:sz w:val="22"/>
          <w:szCs w:val="22"/>
          <w:u w:val="single"/>
        </w:rPr>
        <w:t xml:space="preserve">, for example, “revolutionized” physics and the so-called natural science by reducing the physical universe to a linear mathematical equation. </w:t>
      </w:r>
      <w:r w:rsidRPr="00D53AD8">
        <w:rPr>
          <w:rFonts w:ascii="Calibri" w:hAnsi="Calibri" w:cs="Calibri"/>
          <w:sz w:val="22"/>
          <w:szCs w:val="22"/>
          <w:highlight w:val="green"/>
          <w:u w:val="single"/>
        </w:rPr>
        <w:t>Descartes</w:t>
      </w:r>
      <w:r w:rsidRPr="00AF5656">
        <w:rPr>
          <w:rFonts w:ascii="Calibri" w:hAnsi="Calibri" w:cs="Calibri"/>
          <w:sz w:val="22"/>
          <w:szCs w:val="22"/>
          <w:u w:val="single"/>
        </w:rPr>
        <w:t xml:space="preserve"> did the same thing with culture. John Locke did it with politics, and </w:t>
      </w:r>
      <w:r w:rsidRPr="00D53AD8">
        <w:rPr>
          <w:rFonts w:ascii="Calibri" w:hAnsi="Calibri" w:cs="Calibri"/>
          <w:sz w:val="22"/>
          <w:szCs w:val="22"/>
          <w:highlight w:val="green"/>
          <w:u w:val="single"/>
        </w:rPr>
        <w:t>Adam Smith</w:t>
      </w:r>
      <w:r w:rsidRPr="00AF5656">
        <w:rPr>
          <w:rFonts w:ascii="Calibri" w:hAnsi="Calibri" w:cs="Calibri"/>
          <w:sz w:val="22"/>
          <w:szCs w:val="22"/>
          <w:u w:val="single"/>
        </w:rPr>
        <w:t xml:space="preserve"> did it with economics. Each one of these “thinkers” took a piece of the spirituality of human existence and converted it into a code, an abstraction. They picked up where Christianity ended: they “secularized” Christian religion, as the “scholars” like to say — and in doing so they made Europe more able and ready to act as an expansionist culture. Each of these intellectual revolutions </w:t>
      </w:r>
      <w:r w:rsidRPr="00D53AD8">
        <w:rPr>
          <w:rFonts w:ascii="Calibri" w:hAnsi="Calibri" w:cs="Calibri"/>
          <w:sz w:val="22"/>
          <w:szCs w:val="22"/>
          <w:highlight w:val="green"/>
          <w:u w:val="single"/>
        </w:rPr>
        <w:t>served to</w:t>
      </w:r>
      <w:r w:rsidRPr="00AF5656">
        <w:rPr>
          <w:rFonts w:ascii="Calibri" w:hAnsi="Calibri" w:cs="Calibri"/>
          <w:sz w:val="22"/>
          <w:szCs w:val="22"/>
          <w:u w:val="single"/>
        </w:rPr>
        <w:t xml:space="preserve"> abstract the European mentality even further, to </w:t>
      </w:r>
      <w:r w:rsidRPr="00D53AD8">
        <w:rPr>
          <w:rFonts w:ascii="Calibri" w:hAnsi="Calibri" w:cs="Calibri"/>
          <w:sz w:val="22"/>
          <w:szCs w:val="22"/>
          <w:highlight w:val="green"/>
          <w:u w:val="single"/>
        </w:rPr>
        <w:t>remove the wonderful complexity and spirituality from the universe and replace it with a logical sequence</w:t>
      </w:r>
      <w:r w:rsidRPr="00AF5656">
        <w:rPr>
          <w:rFonts w:ascii="Calibri" w:hAnsi="Calibri" w:cs="Calibri"/>
          <w:sz w:val="22"/>
          <w:szCs w:val="22"/>
          <w:u w:val="single"/>
        </w:rPr>
        <w:t>: one, two, three. Answer!</w:t>
      </w:r>
      <w:r w:rsidRPr="00D53AD8">
        <w:rPr>
          <w:rFonts w:ascii="Calibri" w:hAnsi="Calibri" w:cs="Calibri"/>
          <w:sz w:val="8"/>
          <w:szCs w:val="22"/>
        </w:rPr>
        <w:t xml:space="preserve">. This is what has come to be termed “efficiency” in the European mind. Whatever is mechanical is perfect; whatever seems to work at the moment — that is, proves the mechanical model to be the right one — 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 Hegel and Marx were heirs to the thinking of Newton, Descartes, Locke and Smith. Hegel finished the process of secularizing theology — and that is put in his own terms — he secularized the religious thinking through which Europe understood the universe. Then Marx put Hegel’s philosophy in terms of “materialism,” which is to say that Marx despiritualized Hegel’s work altogether. Again, this is in Marx’ own terms. And this is now seen as the future revolutionary potential of Europe. </w:t>
      </w:r>
      <w:r w:rsidRPr="00D53AD8">
        <w:rPr>
          <w:rFonts w:ascii="Calibri" w:hAnsi="Calibri" w:cs="Calibri"/>
          <w:sz w:val="22"/>
          <w:szCs w:val="22"/>
          <w:highlight w:val="green"/>
          <w:u w:val="single"/>
        </w:rPr>
        <w:t>Europeans may see this as revolutionary, But American Indians see it</w:t>
      </w:r>
      <w:r w:rsidRPr="00AF5656">
        <w:rPr>
          <w:rFonts w:ascii="Calibri" w:hAnsi="Calibri" w:cs="Calibri"/>
          <w:sz w:val="22"/>
          <w:szCs w:val="22"/>
          <w:u w:val="single"/>
        </w:rPr>
        <w:t xml:space="preserve"> simply </w:t>
      </w:r>
      <w:r w:rsidRPr="00D53AD8">
        <w:rPr>
          <w:rFonts w:ascii="Calibri" w:hAnsi="Calibri" w:cs="Calibri"/>
          <w:sz w:val="22"/>
          <w:szCs w:val="22"/>
          <w:highlight w:val="green"/>
          <w:u w:val="single"/>
        </w:rPr>
        <w:t>as still more of that same</w:t>
      </w:r>
      <w:r w:rsidRPr="00AF5656">
        <w:rPr>
          <w:rFonts w:ascii="Calibri" w:hAnsi="Calibri" w:cs="Calibri"/>
          <w:sz w:val="22"/>
          <w:szCs w:val="22"/>
          <w:u w:val="single"/>
        </w:rPr>
        <w:t xml:space="preserve"> old </w:t>
      </w:r>
      <w:r w:rsidRPr="00D53AD8">
        <w:rPr>
          <w:rFonts w:ascii="Calibri" w:hAnsi="Calibri" w:cs="Calibri"/>
          <w:sz w:val="22"/>
          <w:szCs w:val="22"/>
          <w:highlight w:val="green"/>
          <w:u w:val="single"/>
        </w:rPr>
        <w:t xml:space="preserve">European conflict between being and gaining. </w:t>
      </w:r>
      <w:r w:rsidRPr="00D53AD8">
        <w:rPr>
          <w:rFonts w:ascii="Calibri" w:hAnsi="Calibri" w:cs="Calibri"/>
          <w:sz w:val="22"/>
          <w:szCs w:val="22"/>
          <w:u w:val="single"/>
        </w:rPr>
        <w:t xml:space="preserve">The intellectual roots of </w:t>
      </w:r>
      <w:r w:rsidRPr="00D53AD8">
        <w:rPr>
          <w:rFonts w:ascii="Calibri" w:hAnsi="Calibri" w:cs="Calibri"/>
          <w:sz w:val="22"/>
          <w:szCs w:val="22"/>
          <w:highlight w:val="green"/>
          <w:u w:val="single"/>
        </w:rPr>
        <w:t>a new Marxist</w:t>
      </w:r>
      <w:r w:rsidRPr="00D53AD8">
        <w:rPr>
          <w:rFonts w:ascii="Calibri" w:hAnsi="Calibri" w:cs="Calibri"/>
          <w:sz w:val="22"/>
          <w:szCs w:val="22"/>
          <w:u w:val="single"/>
        </w:rPr>
        <w:t xml:space="preserve"> form of European </w:t>
      </w:r>
      <w:r w:rsidRPr="00D53AD8">
        <w:rPr>
          <w:rFonts w:ascii="Calibri" w:hAnsi="Calibri" w:cs="Calibri"/>
          <w:sz w:val="22"/>
          <w:szCs w:val="22"/>
          <w:highlight w:val="green"/>
          <w:u w:val="single"/>
        </w:rPr>
        <w:t>imperialism</w:t>
      </w:r>
      <w:r w:rsidRPr="00D53AD8">
        <w:rPr>
          <w:rFonts w:ascii="Calibri" w:hAnsi="Calibri" w:cs="Calibri"/>
          <w:sz w:val="22"/>
          <w:szCs w:val="22"/>
          <w:u w:val="single"/>
        </w:rPr>
        <w:t xml:space="preserve"> lie in Marx’ —</w:t>
      </w:r>
      <w:r w:rsidRPr="00AF5656">
        <w:rPr>
          <w:rFonts w:ascii="Calibri" w:hAnsi="Calibri" w:cs="Calibri"/>
          <w:sz w:val="22"/>
          <w:szCs w:val="22"/>
          <w:u w:val="single"/>
        </w:rPr>
        <w:t xml:space="preserve"> and his followers’ — links to the tradition of Newton, Hegel, and the others. </w:t>
      </w:r>
      <w:r w:rsidRPr="00D53AD8">
        <w:rPr>
          <w:rFonts w:ascii="Calibri" w:hAnsi="Calibri" w:cs="Calibri"/>
          <w:sz w:val="22"/>
          <w:szCs w:val="22"/>
          <w:highlight w:val="green"/>
          <w:u w:val="single"/>
        </w:rPr>
        <w:t>Being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spiritual</w:t>
      </w:r>
      <w:r w:rsidRPr="00AF5656">
        <w:rPr>
          <w:rFonts w:ascii="Calibri" w:hAnsi="Calibri" w:cs="Calibri"/>
          <w:sz w:val="22"/>
          <w:szCs w:val="22"/>
          <w:u w:val="single"/>
        </w:rPr>
        <w:t xml:space="preserve"> proposition. </w:t>
      </w:r>
      <w:r w:rsidRPr="00D53AD8">
        <w:rPr>
          <w:rFonts w:ascii="Calibri" w:hAnsi="Calibri" w:cs="Calibri"/>
          <w:sz w:val="22"/>
          <w:szCs w:val="22"/>
          <w:highlight w:val="green"/>
          <w:u w:val="single"/>
        </w:rPr>
        <w:t>Gaining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material</w:t>
      </w:r>
      <w:r w:rsidRPr="00AF5656">
        <w:rPr>
          <w:rFonts w:ascii="Calibri" w:hAnsi="Calibri" w:cs="Calibri"/>
          <w:sz w:val="22"/>
          <w:szCs w:val="22"/>
          <w:u w:val="single"/>
        </w:rPr>
        <w:t xml:space="preserve"> act. Traditionally, American Indians have always attempted to be the best people they could.</w:t>
      </w:r>
      <w:r w:rsidRPr="00D53AD8">
        <w:rPr>
          <w:rFonts w:ascii="Calibri" w:hAnsi="Calibri" w:cs="Calibri"/>
          <w:sz w:val="8"/>
          <w:szCs w:val="22"/>
        </w:rPr>
        <w:t xml:space="preserve"> Part of that spiritual process was and is to give away wealth, to discard wealth in order not to gain. Material gain is an indicator of false status among traditional people, while it is “proof that the system works” to Europeans</w:t>
      </w:r>
      <w:r w:rsidRPr="00AF5656">
        <w:rPr>
          <w:rFonts w:ascii="Calibri" w:hAnsi="Calibri" w:cs="Calibri"/>
          <w:sz w:val="22"/>
          <w:szCs w:val="22"/>
          <w:u w:val="single"/>
        </w:rPr>
        <w:t xml:space="preserve">. Clearly, </w:t>
      </w:r>
      <w:r w:rsidRPr="00D53AD8">
        <w:rPr>
          <w:rFonts w:ascii="Calibri" w:hAnsi="Calibri" w:cs="Calibri"/>
          <w:sz w:val="22"/>
          <w:szCs w:val="22"/>
          <w:highlight w:val="green"/>
          <w:u w:val="single"/>
        </w:rPr>
        <w:t>there are two</w:t>
      </w:r>
      <w:r w:rsidRPr="00AF5656">
        <w:rPr>
          <w:rFonts w:ascii="Calibri" w:hAnsi="Calibri" w:cs="Calibri"/>
          <w:sz w:val="22"/>
          <w:szCs w:val="22"/>
          <w:u w:val="single"/>
        </w:rPr>
        <w:t xml:space="preserve"> completely </w:t>
      </w:r>
      <w:r w:rsidRPr="00D53AD8">
        <w:rPr>
          <w:rFonts w:ascii="Calibri" w:hAnsi="Calibri" w:cs="Calibri"/>
          <w:sz w:val="22"/>
          <w:szCs w:val="22"/>
          <w:highlight w:val="green"/>
          <w:u w:val="single"/>
        </w:rPr>
        <w:t>opposing views</w:t>
      </w:r>
      <w:r w:rsidRPr="00AF5656">
        <w:rPr>
          <w:rFonts w:ascii="Calibri" w:hAnsi="Calibri" w:cs="Calibri"/>
          <w:sz w:val="22"/>
          <w:szCs w:val="22"/>
          <w:u w:val="single"/>
        </w:rPr>
        <w:t xml:space="preserve"> at issue here, and </w:t>
      </w:r>
      <w:r w:rsidRPr="00D53AD8">
        <w:rPr>
          <w:rFonts w:ascii="Calibri" w:hAnsi="Calibri" w:cs="Calibri"/>
          <w:sz w:val="22"/>
          <w:szCs w:val="22"/>
          <w:highlight w:val="green"/>
          <w:u w:val="single"/>
        </w:rPr>
        <w:t>Marxism is</w:t>
      </w:r>
      <w:r w:rsidRPr="00AF5656">
        <w:rPr>
          <w:rFonts w:ascii="Calibri" w:hAnsi="Calibri" w:cs="Calibri"/>
          <w:sz w:val="22"/>
          <w:szCs w:val="22"/>
          <w:u w:val="single"/>
        </w:rPr>
        <w:t xml:space="preserve"> very far </w:t>
      </w:r>
      <w:r w:rsidRPr="00D53AD8">
        <w:rPr>
          <w:rFonts w:ascii="Calibri" w:hAnsi="Calibri" w:cs="Calibri"/>
          <w:sz w:val="22"/>
          <w:szCs w:val="22"/>
          <w:highlight w:val="green"/>
          <w:u w:val="single"/>
        </w:rPr>
        <w:t>over to the other side</w:t>
      </w:r>
      <w:r w:rsidRPr="00AF5656">
        <w:rPr>
          <w:rFonts w:ascii="Calibri" w:hAnsi="Calibri" w:cs="Calibri"/>
          <w:sz w:val="22"/>
          <w:szCs w:val="22"/>
          <w:u w:val="single"/>
        </w:rPr>
        <w:t xml:space="preserve"> from the American Indian view.</w:t>
      </w:r>
      <w:r w:rsidRPr="00D53AD8">
        <w:rPr>
          <w:rFonts w:ascii="Calibri" w:hAnsi="Calibri" w:cs="Calibri"/>
          <w:sz w:val="8"/>
          <w:szCs w:val="22"/>
        </w:rPr>
        <w:t xml:space="preserve"> But lets look at a major implication of this; it is not merely an intellectual debate. </w:t>
      </w:r>
      <w:r w:rsidRPr="00D53AD8">
        <w:rPr>
          <w:rFonts w:ascii="Calibri" w:hAnsi="Calibri" w:cs="Calibri"/>
          <w:sz w:val="22"/>
          <w:szCs w:val="22"/>
          <w:highlight w:val="green"/>
          <w:u w:val="single"/>
        </w:rPr>
        <w:t>The</w:t>
      </w:r>
      <w:r w:rsidRPr="00AF5656">
        <w:rPr>
          <w:rFonts w:ascii="Calibri" w:hAnsi="Calibri" w:cs="Calibri"/>
          <w:sz w:val="22"/>
          <w:szCs w:val="22"/>
          <w:u w:val="single"/>
        </w:rPr>
        <w:t xml:space="preserve"> European </w:t>
      </w:r>
      <w:r w:rsidRPr="00D53AD8">
        <w:rPr>
          <w:rFonts w:ascii="Calibri" w:hAnsi="Calibri" w:cs="Calibri"/>
          <w:sz w:val="22"/>
          <w:szCs w:val="22"/>
          <w:highlight w:val="green"/>
          <w:u w:val="single"/>
        </w:rPr>
        <w:t>materialist tradition of despiritualizing the universe</w:t>
      </w:r>
      <w:r w:rsidRPr="00AF5656">
        <w:rPr>
          <w:rFonts w:ascii="Calibri" w:hAnsi="Calibri" w:cs="Calibri"/>
          <w:sz w:val="22"/>
          <w:szCs w:val="22"/>
          <w:u w:val="single"/>
        </w:rPr>
        <w:t xml:space="preserve"> is very similar to the mental process which </w:t>
      </w:r>
      <w:r w:rsidRPr="00D53AD8">
        <w:rPr>
          <w:rFonts w:ascii="Calibri" w:hAnsi="Calibri" w:cs="Calibri"/>
          <w:sz w:val="22"/>
          <w:szCs w:val="22"/>
          <w:highlight w:val="green"/>
          <w:u w:val="single"/>
        </w:rPr>
        <w:t>goes into dehumanizing another person.</w:t>
      </w:r>
      <w:r w:rsidRPr="00AF5656">
        <w:rPr>
          <w:rFonts w:ascii="Calibri" w:hAnsi="Calibri" w:cs="Calibri"/>
          <w:sz w:val="22"/>
          <w:szCs w:val="22"/>
          <w:u w:val="single"/>
        </w:rPr>
        <w:t xml:space="preserve"> And who seems most expert at dehumanizing other people? </w:t>
      </w:r>
      <w:r w:rsidRPr="00D53AD8">
        <w:rPr>
          <w:rFonts w:ascii="Calibri" w:hAnsi="Calibri" w:cs="Calibri"/>
          <w:sz w:val="8"/>
          <w:szCs w:val="22"/>
        </w:rPr>
        <w:t xml:space="preserve">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 Then you can proclaim violation of your own commandment as a virtue. In terms of the despiritualization of the universe, the mental process works so that it become virtuous to destroy the planet. </w:t>
      </w:r>
      <w:r w:rsidRPr="00AF5656">
        <w:rPr>
          <w:rFonts w:ascii="Calibri" w:hAnsi="Calibri" w:cs="Calibri"/>
          <w:sz w:val="22"/>
          <w:szCs w:val="22"/>
          <w:u w:val="single"/>
        </w:rPr>
        <w:t xml:space="preserve">Terms like </w:t>
      </w:r>
      <w:r w:rsidRPr="00D53AD8">
        <w:rPr>
          <w:rFonts w:ascii="Calibri" w:hAnsi="Calibri" w:cs="Calibri"/>
          <w:sz w:val="22"/>
          <w:szCs w:val="22"/>
          <w:highlight w:val="green"/>
          <w:u w:val="single"/>
        </w:rPr>
        <w:t>progress and development are</w:t>
      </w:r>
      <w:r w:rsidRPr="00AF5656">
        <w:rPr>
          <w:rFonts w:ascii="Calibri" w:hAnsi="Calibri" w:cs="Calibri"/>
          <w:sz w:val="22"/>
          <w:szCs w:val="22"/>
          <w:u w:val="single"/>
        </w:rPr>
        <w:t xml:space="preserve"> used as </w:t>
      </w:r>
      <w:r w:rsidRPr="00D53AD8">
        <w:rPr>
          <w:rFonts w:ascii="Calibri" w:hAnsi="Calibri" w:cs="Calibri"/>
          <w:sz w:val="22"/>
          <w:szCs w:val="22"/>
          <w:highlight w:val="green"/>
          <w:u w:val="single"/>
        </w:rPr>
        <w:t>cover words</w:t>
      </w:r>
      <w:r w:rsidRPr="00AF5656">
        <w:rPr>
          <w:rFonts w:ascii="Calibri" w:hAnsi="Calibri" w:cs="Calibri"/>
          <w:sz w:val="22"/>
          <w:szCs w:val="22"/>
          <w:u w:val="single"/>
        </w:rPr>
        <w:t xml:space="preserve"> here, the way </w:t>
      </w:r>
      <w:r w:rsidRPr="00D53AD8">
        <w:rPr>
          <w:rFonts w:ascii="Calibri" w:hAnsi="Calibri" w:cs="Calibri"/>
          <w:sz w:val="22"/>
          <w:szCs w:val="22"/>
          <w:highlight w:val="green"/>
          <w:u w:val="single"/>
        </w:rPr>
        <w:t>victory and freedom are used to justify butchery</w:t>
      </w:r>
      <w:r w:rsidRPr="00AF5656">
        <w:rPr>
          <w:rFonts w:ascii="Calibri" w:hAnsi="Calibri" w:cs="Calibri"/>
          <w:sz w:val="22"/>
          <w:szCs w:val="22"/>
          <w:u w:val="single"/>
        </w:rPr>
        <w:t xml:space="preserve"> in the dehumanization process</w:t>
      </w:r>
      <w:r w:rsidRPr="00D53AD8">
        <w:rPr>
          <w:rFonts w:ascii="Calibri" w:hAnsi="Calibri" w:cs="Calibri"/>
          <w:sz w:val="8"/>
          <w:szCs w:val="22"/>
        </w:rPr>
        <w:t xml:space="preserve">. 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w:t>
      </w:r>
      <w:r w:rsidRPr="00AF5656">
        <w:rPr>
          <w:rFonts w:ascii="Calibri" w:hAnsi="Calibri" w:cs="Calibri"/>
          <w:sz w:val="22"/>
          <w:szCs w:val="22"/>
          <w:u w:val="single"/>
        </w:rPr>
        <w:t xml:space="preserve">Ultimately, the whole universe is open — in the European view — to this sort of insanity. </w:t>
      </w:r>
      <w:r w:rsidRPr="00D53AD8">
        <w:rPr>
          <w:rFonts w:ascii="Calibri" w:hAnsi="Calibri" w:cs="Calibri"/>
          <w:sz w:val="8"/>
          <w:szCs w:val="22"/>
        </w:rPr>
        <w:t xml:space="preserve">Most important here, perhaps, is the fact that Europeans feel no sense of loss in this. After all, their philosophers have despiritualized reality, so there is no satisfaction (for them) to be gained in simply observing the wonder of a mountain or a lake or a people in being. No, satisfaction is measured in terms of gaining material. So the mountain becomes gravel, and the lake becomes coolant for a factory, and the people are rounded up for processing through the indoctrination mills Europeans like to call schools. But each new piece of that “progress” ups the ante out in the real world. Take fuel for the industrial machine as an example. Little more than two centuries ago, nearly everyone used wood — a replenishable, natural item — 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 </w:t>
      </w:r>
      <w:r w:rsidRPr="00D53AD8">
        <w:rPr>
          <w:rFonts w:ascii="Calibri" w:hAnsi="Calibri" w:cs="Calibri"/>
          <w:sz w:val="22"/>
          <w:szCs w:val="22"/>
          <w:highlight w:val="green"/>
          <w:u w:val="single"/>
        </w:rPr>
        <w:t>Capitalists</w:t>
      </w:r>
      <w:r w:rsidRPr="00E26DBB">
        <w:rPr>
          <w:rFonts w:ascii="Calibri" w:hAnsi="Calibri" w:cs="Calibri"/>
          <w:sz w:val="22"/>
          <w:szCs w:val="22"/>
          <w:u w:val="single"/>
        </w:rPr>
        <w:t xml:space="preserve">, at least,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as fuel only </w:t>
      </w:r>
      <w:r w:rsidRPr="00D53AD8">
        <w:rPr>
          <w:rFonts w:ascii="Calibri" w:hAnsi="Calibri" w:cs="Calibri"/>
          <w:sz w:val="22"/>
          <w:szCs w:val="22"/>
          <w:highlight w:val="green"/>
          <w:u w:val="single"/>
        </w:rPr>
        <w:t>at the rate at which they can show a</w:t>
      </w:r>
      <w:r w:rsidRPr="00E26DBB">
        <w:rPr>
          <w:rFonts w:ascii="Calibri" w:hAnsi="Calibri" w:cs="Calibri"/>
          <w:sz w:val="22"/>
          <w:szCs w:val="22"/>
          <w:u w:val="single"/>
        </w:rPr>
        <w:t xml:space="preserve"> good </w:t>
      </w:r>
      <w:r w:rsidRPr="00D53AD8">
        <w:rPr>
          <w:rFonts w:ascii="Calibri" w:hAnsi="Calibri" w:cs="Calibri"/>
          <w:sz w:val="22"/>
          <w:szCs w:val="22"/>
          <w:highlight w:val="green"/>
          <w:u w:val="single"/>
        </w:rPr>
        <w:t>profit</w:t>
      </w:r>
      <w:r w:rsidRPr="00E26DBB">
        <w:rPr>
          <w:rFonts w:ascii="Calibri" w:hAnsi="Calibri" w:cs="Calibri"/>
          <w:sz w:val="22"/>
          <w:szCs w:val="22"/>
          <w:u w:val="single"/>
        </w:rPr>
        <w:t xml:space="preserve">. That’s their ethic, and maybe that will buy some time. </w:t>
      </w:r>
      <w:r w:rsidRPr="00D53AD8">
        <w:rPr>
          <w:rFonts w:ascii="Calibri" w:hAnsi="Calibri" w:cs="Calibri"/>
          <w:sz w:val="22"/>
          <w:szCs w:val="22"/>
          <w:highlight w:val="green"/>
          <w:u w:val="single"/>
        </w:rPr>
        <w:t>Marxists</w:t>
      </w:r>
      <w:r w:rsidRPr="00E26DBB">
        <w:rPr>
          <w:rFonts w:ascii="Calibri" w:hAnsi="Calibri" w:cs="Calibri"/>
          <w:sz w:val="22"/>
          <w:szCs w:val="22"/>
          <w:u w:val="single"/>
        </w:rPr>
        <w:t xml:space="preserve">, on the other hand,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fuel </w:t>
      </w:r>
      <w:r w:rsidRPr="00D53AD8">
        <w:rPr>
          <w:rFonts w:ascii="Calibri" w:hAnsi="Calibri" w:cs="Calibri"/>
          <w:sz w:val="22"/>
          <w:szCs w:val="22"/>
          <w:highlight w:val="green"/>
          <w:u w:val="single"/>
        </w:rPr>
        <w:t>as rapidly as possible</w:t>
      </w:r>
      <w:r w:rsidRPr="00E26DBB">
        <w:rPr>
          <w:rFonts w:ascii="Calibri" w:hAnsi="Calibri" w:cs="Calibri"/>
          <w:sz w:val="22"/>
          <w:szCs w:val="22"/>
          <w:u w:val="single"/>
        </w:rPr>
        <w:t xml:space="preserve"> simply </w:t>
      </w:r>
      <w:r w:rsidRPr="00D53AD8">
        <w:rPr>
          <w:rFonts w:ascii="Calibri" w:hAnsi="Calibri" w:cs="Calibri"/>
          <w:sz w:val="22"/>
          <w:szCs w:val="22"/>
          <w:highlight w:val="green"/>
          <w:u w:val="single"/>
        </w:rPr>
        <w:t>because it’s the most “efficient”</w:t>
      </w:r>
      <w:r w:rsidRPr="00E26DBB">
        <w:rPr>
          <w:rFonts w:ascii="Calibri" w:hAnsi="Calibri" w:cs="Calibri"/>
          <w:sz w:val="22"/>
          <w:szCs w:val="22"/>
          <w:u w:val="single"/>
        </w:rPr>
        <w:t xml:space="preserve"> production fuel available. That’s their ethic, and </w:t>
      </w:r>
      <w:r w:rsidRPr="00D53AD8">
        <w:rPr>
          <w:rFonts w:ascii="Calibri" w:hAnsi="Calibri" w:cs="Calibri"/>
          <w:sz w:val="22"/>
          <w:szCs w:val="22"/>
          <w:highlight w:val="green"/>
          <w:u w:val="single"/>
        </w:rPr>
        <w:t>I fail to see where it’s preferable</w:t>
      </w:r>
      <w:r w:rsidRPr="00E26DBB">
        <w:rPr>
          <w:rFonts w:ascii="Calibri" w:hAnsi="Calibri" w:cs="Calibri"/>
          <w:sz w:val="22"/>
          <w:szCs w:val="22"/>
          <w:u w:val="single"/>
        </w:rPr>
        <w:t>. Like I said, Marxism is right smack in the middle of the European tradition. It’s the same old song.</w:t>
      </w:r>
      <w:r w:rsidRPr="00D53AD8">
        <w:rPr>
          <w:rFonts w:ascii="Calibri" w:hAnsi="Calibri" w:cs="Calibri"/>
          <w:sz w:val="8"/>
          <w:szCs w:val="22"/>
        </w:rPr>
        <w:t xml:space="preserve"> There’s a rule of thumb that can be applied here. You cannot judge the real nature of a revolutionary doctrine on the basis of the changes it proposed to make within the European power structure and society. You can only judge it by the effect it will have on non-European peoples. </w:t>
      </w:r>
      <w:r w:rsidRPr="00E26DBB">
        <w:rPr>
          <w:rFonts w:ascii="Calibri" w:hAnsi="Calibri" w:cs="Calibri"/>
          <w:sz w:val="22"/>
          <w:szCs w:val="22"/>
          <w:u w:val="single"/>
        </w:rPr>
        <w:t xml:space="preserve">This is because </w:t>
      </w:r>
      <w:r w:rsidRPr="00D53AD8">
        <w:rPr>
          <w:rFonts w:ascii="Calibri" w:hAnsi="Calibri" w:cs="Calibri"/>
          <w:sz w:val="22"/>
          <w:szCs w:val="22"/>
          <w:highlight w:val="green"/>
          <w:u w:val="single"/>
        </w:rPr>
        <w:t>every revolution in European history</w:t>
      </w:r>
      <w:r w:rsidRPr="00E26DBB">
        <w:rPr>
          <w:rFonts w:ascii="Calibri" w:hAnsi="Calibri" w:cs="Calibri"/>
          <w:sz w:val="22"/>
          <w:szCs w:val="22"/>
          <w:u w:val="single"/>
        </w:rPr>
        <w:t xml:space="preserve"> has served to </w:t>
      </w:r>
      <w:r w:rsidRPr="00D53AD8">
        <w:rPr>
          <w:rFonts w:ascii="Calibri" w:hAnsi="Calibri" w:cs="Calibri"/>
          <w:sz w:val="22"/>
          <w:szCs w:val="22"/>
          <w:highlight w:val="green"/>
          <w:u w:val="single"/>
        </w:rPr>
        <w:t>reinforce Europe’s tendencies</w:t>
      </w:r>
      <w:r w:rsidRPr="00E26DBB">
        <w:rPr>
          <w:rFonts w:ascii="Calibri" w:hAnsi="Calibri" w:cs="Calibri"/>
          <w:sz w:val="22"/>
          <w:szCs w:val="22"/>
          <w:u w:val="single"/>
        </w:rPr>
        <w:t xml:space="preserve"> and abilities </w:t>
      </w:r>
      <w:r w:rsidRPr="00D53AD8">
        <w:rPr>
          <w:rFonts w:ascii="Calibri" w:hAnsi="Calibri" w:cs="Calibri"/>
          <w:sz w:val="22"/>
          <w:szCs w:val="22"/>
          <w:highlight w:val="green"/>
          <w:u w:val="single"/>
        </w:rPr>
        <w:t>to export destruction to other peoples,</w:t>
      </w:r>
      <w:r w:rsidRPr="00E26DBB">
        <w:rPr>
          <w:rFonts w:ascii="Calibri" w:hAnsi="Calibri" w:cs="Calibri"/>
          <w:sz w:val="22"/>
          <w:szCs w:val="22"/>
          <w:u w:val="single"/>
        </w:rPr>
        <w:t xml:space="preserve"> other cultures </w:t>
      </w:r>
      <w:r w:rsidRPr="00D53AD8">
        <w:rPr>
          <w:rFonts w:ascii="Calibri" w:hAnsi="Calibri" w:cs="Calibri"/>
          <w:sz w:val="22"/>
          <w:szCs w:val="22"/>
          <w:highlight w:val="green"/>
          <w:u w:val="single"/>
        </w:rPr>
        <w:t>and the environment itself</w:t>
      </w:r>
      <w:r w:rsidRPr="00E26DBB">
        <w:rPr>
          <w:rFonts w:ascii="Calibri" w:hAnsi="Calibri" w:cs="Calibri"/>
          <w:sz w:val="22"/>
          <w:szCs w:val="22"/>
          <w:u w:val="single"/>
        </w:rPr>
        <w:t>.</w:t>
      </w:r>
      <w:r w:rsidRPr="00D53AD8">
        <w:rPr>
          <w:rFonts w:ascii="Calibri" w:hAnsi="Calibri" w:cs="Calibri"/>
          <w:sz w:val="8"/>
          <w:szCs w:val="22"/>
        </w:rPr>
        <w:t xml:space="preserve"> I defy anyone to point out an example where this is not true</w:t>
      </w:r>
      <w:r w:rsidRPr="00E26DBB">
        <w:rPr>
          <w:rFonts w:ascii="Calibri" w:hAnsi="Calibri" w:cs="Calibri"/>
          <w:sz w:val="22"/>
          <w:szCs w:val="22"/>
          <w:u w:val="single"/>
        </w:rPr>
        <w:t xml:space="preserve">. So now </w:t>
      </w:r>
      <w:r w:rsidRPr="00F65D64">
        <w:rPr>
          <w:rFonts w:ascii="Calibri" w:hAnsi="Calibri" w:cs="Calibri"/>
          <w:sz w:val="22"/>
          <w:szCs w:val="22"/>
          <w:u w:val="single"/>
        </w:rPr>
        <w:t>we, as American Indian people, are asked to believe that a “new” European revolutionary doctrine</w:t>
      </w:r>
      <w:r w:rsidRPr="00E26DBB">
        <w:rPr>
          <w:rFonts w:ascii="Calibri" w:hAnsi="Calibri" w:cs="Calibri"/>
          <w:sz w:val="22"/>
          <w:szCs w:val="22"/>
          <w:u w:val="single"/>
        </w:rPr>
        <w:t xml:space="preserve"> such as Marxism will reverse the negative effect of European history on us. </w:t>
      </w:r>
      <w:r w:rsidRPr="00D53AD8">
        <w:rPr>
          <w:rFonts w:ascii="Calibri" w:hAnsi="Calibri" w:cs="Calibri"/>
          <w:sz w:val="8"/>
          <w:szCs w:val="22"/>
        </w:rPr>
        <w:t>European power relations are to be adjusted once again, and that’s supposed to make things better for all of us. But what does this really mean?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draw the water table — no more, no less. Now let’s suppose that in our resistance to extermination we begin to seek allies (we have</w:t>
      </w:r>
      <w:r w:rsidRPr="00F65D64">
        <w:rPr>
          <w:rFonts w:ascii="Calibri" w:hAnsi="Calibri" w:cs="Calibri"/>
          <w:sz w:val="22"/>
          <w:szCs w:val="22"/>
          <w:u w:val="single"/>
        </w:rPr>
        <w:t>).</w:t>
      </w:r>
      <w:r w:rsidRPr="00F65D64">
        <w:rPr>
          <w:rFonts w:ascii="Calibri" w:hAnsi="Calibri" w:cs="Calibri"/>
          <w:sz w:val="22"/>
          <w:szCs w:val="22"/>
          <w:highlight w:val="green"/>
          <w:u w:val="single"/>
        </w:rPr>
        <w:t xml:space="preserve"> Let’s</w:t>
      </w:r>
      <w:r w:rsidRPr="00E26DBB">
        <w:rPr>
          <w:rFonts w:ascii="Calibri" w:hAnsi="Calibri" w:cs="Calibri"/>
          <w:sz w:val="22"/>
          <w:szCs w:val="22"/>
          <w:u w:val="single"/>
        </w:rPr>
        <w:t xml:space="preserve"> suppose further that </w:t>
      </w:r>
      <w:r w:rsidRPr="00F65D64">
        <w:rPr>
          <w:rFonts w:ascii="Calibri" w:hAnsi="Calibri" w:cs="Calibri"/>
          <w:sz w:val="22"/>
          <w:szCs w:val="22"/>
          <w:highlight w:val="green"/>
          <w:u w:val="single"/>
        </w:rPr>
        <w:t>we</w:t>
      </w:r>
      <w:r w:rsidRPr="00E26DBB">
        <w:rPr>
          <w:rFonts w:ascii="Calibri" w:hAnsi="Calibri" w:cs="Calibri"/>
          <w:sz w:val="22"/>
          <w:szCs w:val="22"/>
          <w:u w:val="single"/>
        </w:rPr>
        <w:t xml:space="preserve"> were to </w:t>
      </w:r>
      <w:r w:rsidRPr="00F65D64">
        <w:rPr>
          <w:rFonts w:ascii="Calibri" w:hAnsi="Calibri" w:cs="Calibri"/>
          <w:sz w:val="22"/>
          <w:szCs w:val="22"/>
          <w:highlight w:val="green"/>
          <w:u w:val="single"/>
        </w:rPr>
        <w:t>take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at its word</w:t>
      </w:r>
      <w:r w:rsidRPr="00E26DBB">
        <w:rPr>
          <w:rFonts w:ascii="Calibri" w:hAnsi="Calibri" w:cs="Calibri"/>
          <w:sz w:val="22"/>
          <w:szCs w:val="22"/>
          <w:u w:val="single"/>
        </w:rPr>
        <w:t xml:space="preserve">: that it intends nothing less than the complete overthrow of the European capitalist order which has presented this threat to our very existence. </w:t>
      </w:r>
      <w:r w:rsidRPr="00F65D64">
        <w:rPr>
          <w:rFonts w:ascii="Calibri" w:hAnsi="Calibri" w:cs="Calibri"/>
          <w:sz w:val="22"/>
          <w:szCs w:val="22"/>
          <w:highlight w:val="green"/>
          <w:u w:val="single"/>
        </w:rPr>
        <w:t>This would seem to be a natural alliance</w:t>
      </w:r>
      <w:r w:rsidRPr="00E26DBB">
        <w:rPr>
          <w:rFonts w:ascii="Calibri" w:hAnsi="Calibri" w:cs="Calibri"/>
          <w:sz w:val="22"/>
          <w:szCs w:val="22"/>
          <w:u w:val="single"/>
        </w:rPr>
        <w:t xml:space="preserve"> for American Indian people to enter into.</w:t>
      </w:r>
      <w:r w:rsidRPr="00D53AD8">
        <w:rPr>
          <w:rFonts w:ascii="Calibri" w:hAnsi="Calibri" w:cs="Calibri"/>
          <w:sz w:val="8"/>
          <w:szCs w:val="22"/>
        </w:rPr>
        <w:t xml:space="preserve"> After all, as the Marxists say, it is the capitalists who set us up to be a national sacrifice. This is true as far as it goes. </w:t>
      </w:r>
      <w:r w:rsidRPr="00F65D64">
        <w:rPr>
          <w:rFonts w:ascii="Calibri" w:hAnsi="Calibri" w:cs="Calibri"/>
          <w:sz w:val="22"/>
          <w:szCs w:val="22"/>
          <w:highlight w:val="green"/>
          <w:u w:val="single"/>
        </w:rPr>
        <w:t>But</w:t>
      </w:r>
      <w:r w:rsidRPr="00E26DBB">
        <w:rPr>
          <w:rFonts w:ascii="Calibri" w:hAnsi="Calibri" w:cs="Calibri"/>
          <w:sz w:val="22"/>
          <w:szCs w:val="22"/>
          <w:u w:val="single"/>
        </w:rPr>
        <w:t xml:space="preserve">, as I’ve tried to point out, </w:t>
      </w:r>
      <w:r w:rsidRPr="00F65D64">
        <w:rPr>
          <w:rFonts w:ascii="Calibri" w:hAnsi="Calibri" w:cs="Calibri"/>
          <w:sz w:val="22"/>
          <w:szCs w:val="22"/>
          <w:highlight w:val="green"/>
          <w:u w:val="single"/>
        </w:rPr>
        <w:t>this</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“truth” is deceptive.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is committed to</w:t>
      </w:r>
      <w:r w:rsidRPr="00E26DBB">
        <w:rPr>
          <w:rFonts w:ascii="Calibri" w:hAnsi="Calibri" w:cs="Calibri"/>
          <w:sz w:val="22"/>
          <w:szCs w:val="22"/>
          <w:u w:val="single"/>
        </w:rPr>
        <w:t xml:space="preserve"> even further </w:t>
      </w:r>
      <w:r w:rsidRPr="00F65D64">
        <w:rPr>
          <w:rFonts w:ascii="Calibri" w:hAnsi="Calibri" w:cs="Calibri"/>
          <w:sz w:val="22"/>
          <w:szCs w:val="22"/>
          <w:highlight w:val="green"/>
          <w:u w:val="single"/>
        </w:rPr>
        <w:t>perpetuation and perfection of the</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industrial process which is destroying us all. It offers only to “redistribute” the results</w:t>
      </w:r>
      <w:r w:rsidRPr="00E26DBB">
        <w:rPr>
          <w:rFonts w:ascii="Calibri" w:hAnsi="Calibri" w:cs="Calibri"/>
          <w:sz w:val="22"/>
          <w:szCs w:val="22"/>
          <w:u w:val="single"/>
        </w:rPr>
        <w:t xml:space="preserve"> — the money, maybe — </w:t>
      </w:r>
      <w:r w:rsidRPr="00F65D64">
        <w:rPr>
          <w:rFonts w:ascii="Calibri" w:hAnsi="Calibri" w:cs="Calibri"/>
          <w:sz w:val="22"/>
          <w:szCs w:val="22"/>
          <w:highlight w:val="green"/>
          <w:u w:val="single"/>
        </w:rPr>
        <w:t>of this industrialization</w:t>
      </w:r>
      <w:r w:rsidRPr="00E26DBB">
        <w:rPr>
          <w:rFonts w:ascii="Calibri" w:hAnsi="Calibri" w:cs="Calibri"/>
          <w:sz w:val="22"/>
          <w:szCs w:val="22"/>
          <w:u w:val="single"/>
        </w:rPr>
        <w:t xml:space="preserve"> to a wider section of the population. It offers to take wealth from the capitalists and pass it around; </w:t>
      </w:r>
      <w:r w:rsidRPr="00F65D64">
        <w:rPr>
          <w:rFonts w:ascii="Calibri" w:hAnsi="Calibri" w:cs="Calibri"/>
          <w:sz w:val="22"/>
          <w:szCs w:val="22"/>
          <w:highlight w:val="green"/>
          <w:u w:val="single"/>
        </w:rPr>
        <w:t>but in order to do so, Marxism must maintain the industrial system.</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power relations with European society will</w:t>
      </w:r>
      <w:r w:rsidRPr="00E26DBB">
        <w:rPr>
          <w:rFonts w:ascii="Calibri" w:hAnsi="Calibri" w:cs="Calibri"/>
          <w:sz w:val="22"/>
          <w:szCs w:val="22"/>
          <w:u w:val="single"/>
        </w:rPr>
        <w:t xml:space="preserve"> have to </w:t>
      </w:r>
      <w:r w:rsidRPr="00F65D64">
        <w:rPr>
          <w:rFonts w:ascii="Calibri" w:hAnsi="Calibri" w:cs="Calibri"/>
          <w:sz w:val="22"/>
          <w:szCs w:val="22"/>
          <w:highlight w:val="green"/>
          <w:u w:val="single"/>
        </w:rPr>
        <w:t>be altered, but</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effects</w:t>
      </w:r>
      <w:r w:rsidRPr="00E26DBB">
        <w:rPr>
          <w:rFonts w:ascii="Calibri" w:hAnsi="Calibri" w:cs="Calibri"/>
          <w:sz w:val="22"/>
          <w:szCs w:val="22"/>
          <w:u w:val="single"/>
        </w:rPr>
        <w:t xml:space="preserve"> up</w:t>
      </w:r>
      <w:r w:rsidRPr="00F65D64">
        <w:rPr>
          <w:rFonts w:ascii="Calibri" w:hAnsi="Calibri" w:cs="Calibri"/>
          <w:sz w:val="22"/>
          <w:szCs w:val="22"/>
          <w:highlight w:val="green"/>
          <w:u w:val="single"/>
        </w:rPr>
        <w:t>on American Indian people</w:t>
      </w:r>
      <w:r w:rsidRPr="00E26DBB">
        <w:rPr>
          <w:rFonts w:ascii="Calibri" w:hAnsi="Calibri" w:cs="Calibri"/>
          <w:sz w:val="22"/>
          <w:szCs w:val="22"/>
          <w:u w:val="single"/>
        </w:rPr>
        <w:t xml:space="preserve">s here and non-Europeans elsewhere </w:t>
      </w:r>
      <w:r w:rsidRPr="00F65D64">
        <w:rPr>
          <w:rFonts w:ascii="Calibri" w:hAnsi="Calibri" w:cs="Calibri"/>
          <w:sz w:val="22"/>
          <w:szCs w:val="22"/>
          <w:highlight w:val="green"/>
          <w:u w:val="single"/>
        </w:rPr>
        <w:t>will remain the same</w:t>
      </w:r>
      <w:r w:rsidRPr="00E26DBB">
        <w:rPr>
          <w:rFonts w:ascii="Calibri" w:hAnsi="Calibri" w:cs="Calibri"/>
          <w:sz w:val="22"/>
          <w:szCs w:val="22"/>
          <w:u w:val="single"/>
        </w:rPr>
        <w:t>.</w:t>
      </w:r>
      <w:r w:rsidRPr="00D53AD8">
        <w:rPr>
          <w:rFonts w:ascii="Calibri" w:hAnsi="Calibri" w:cs="Calibri"/>
          <w:sz w:val="8"/>
          <w:szCs w:val="22"/>
        </w:rPr>
        <w:t xml:space="preserve"> This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w:t>
      </w:r>
      <w:r w:rsidRPr="00F65D64">
        <w:rPr>
          <w:rFonts w:ascii="Calibri" w:hAnsi="Calibri" w:cs="Calibri"/>
          <w:sz w:val="8"/>
          <w:szCs w:val="22"/>
        </w:rPr>
        <w:t xml:space="preserve">. </w:t>
      </w:r>
      <w:r w:rsidRPr="00F65D64">
        <w:rPr>
          <w:rFonts w:ascii="Calibri" w:hAnsi="Calibri" w:cs="Calibri"/>
          <w:sz w:val="22"/>
          <w:szCs w:val="22"/>
          <w:u w:val="single"/>
        </w:rPr>
        <w:t xml:space="preserve">Revolutionary </w:t>
      </w:r>
      <w:r w:rsidRPr="00F65D64">
        <w:rPr>
          <w:rFonts w:ascii="Calibri" w:hAnsi="Calibri" w:cs="Calibri"/>
          <w:sz w:val="22"/>
          <w:szCs w:val="22"/>
          <w:highlight w:val="green"/>
          <w:u w:val="single"/>
        </w:rPr>
        <w:t>Marxism</w:t>
      </w:r>
      <w:r w:rsidRPr="00E26DBB">
        <w:rPr>
          <w:rFonts w:ascii="Calibri" w:hAnsi="Calibri" w:cs="Calibri"/>
          <w:sz w:val="22"/>
          <w:szCs w:val="22"/>
          <w:u w:val="single"/>
        </w:rPr>
        <w:t>, like industrial society in other forms</w:t>
      </w:r>
      <w:r w:rsidRPr="00F65D64">
        <w:rPr>
          <w:rFonts w:ascii="Calibri" w:hAnsi="Calibri" w:cs="Calibri"/>
          <w:sz w:val="22"/>
          <w:szCs w:val="22"/>
          <w:highlight w:val="green"/>
          <w:u w:val="single"/>
        </w:rPr>
        <w:t>, seeks to “rationalize” all people in relation to industry</w:t>
      </w:r>
      <w:r w:rsidRPr="00E26DBB">
        <w:rPr>
          <w:rFonts w:ascii="Calibri" w:hAnsi="Calibri" w:cs="Calibri"/>
          <w:sz w:val="22"/>
          <w:szCs w:val="22"/>
          <w:u w:val="single"/>
        </w:rPr>
        <w:t xml:space="preserve"> — maximum industry, maximum production</w:t>
      </w:r>
      <w:r w:rsidRPr="00F65D64">
        <w:rPr>
          <w:rFonts w:ascii="Calibri" w:hAnsi="Calibri" w:cs="Calibri"/>
          <w:sz w:val="22"/>
          <w:szCs w:val="22"/>
          <w:highlight w:val="green"/>
          <w:u w:val="single"/>
        </w:rPr>
        <w:t>. It is a materialist doctrine that despises the American Indian spiritual tradition</w:t>
      </w:r>
      <w:r w:rsidRPr="00E26DBB">
        <w:rPr>
          <w:rFonts w:ascii="Calibri" w:hAnsi="Calibri" w:cs="Calibri"/>
          <w:sz w:val="22"/>
          <w:szCs w:val="22"/>
          <w:u w:val="single"/>
        </w:rPr>
        <w:t xml:space="preserve">, out cultures, our lifeways. </w:t>
      </w:r>
      <w:r w:rsidRPr="00F65D64">
        <w:rPr>
          <w:rFonts w:ascii="Calibri" w:hAnsi="Calibri" w:cs="Calibri"/>
          <w:sz w:val="22"/>
          <w:szCs w:val="22"/>
          <w:highlight w:val="green"/>
          <w:u w:val="single"/>
        </w:rPr>
        <w:t>Marx</w:t>
      </w:r>
      <w:r w:rsidRPr="00E26DBB">
        <w:rPr>
          <w:rFonts w:ascii="Calibri" w:hAnsi="Calibri" w:cs="Calibri"/>
          <w:sz w:val="22"/>
          <w:szCs w:val="22"/>
          <w:u w:val="single"/>
        </w:rPr>
        <w:t xml:space="preserve"> himself </w:t>
      </w:r>
      <w:r w:rsidRPr="00F65D64">
        <w:rPr>
          <w:rFonts w:ascii="Calibri" w:hAnsi="Calibri" w:cs="Calibri"/>
          <w:sz w:val="22"/>
          <w:szCs w:val="22"/>
          <w:highlight w:val="green"/>
          <w:u w:val="single"/>
        </w:rPr>
        <w:t>called us</w:t>
      </w:r>
      <w:r w:rsidRPr="00E26DBB">
        <w:rPr>
          <w:rFonts w:ascii="Calibri" w:hAnsi="Calibri" w:cs="Calibri"/>
          <w:sz w:val="22"/>
          <w:szCs w:val="22"/>
          <w:u w:val="single"/>
        </w:rPr>
        <w:t xml:space="preserve"> “precapitalists” and </w:t>
      </w:r>
      <w:r w:rsidRPr="00F65D64">
        <w:rPr>
          <w:rFonts w:ascii="Calibri" w:hAnsi="Calibri" w:cs="Calibri"/>
          <w:sz w:val="22"/>
          <w:szCs w:val="22"/>
          <w:highlight w:val="green"/>
          <w:u w:val="single"/>
        </w:rPr>
        <w:t>“primitive.”</w:t>
      </w:r>
      <w:r w:rsidRPr="00D53AD8">
        <w:rPr>
          <w:rFonts w:ascii="Calibri" w:hAnsi="Calibri" w:cs="Calibri"/>
          <w:sz w:val="8"/>
          <w:szCs w:val="22"/>
        </w:rPr>
        <w:t xml:space="preserve"> Precapitalist simply means that, in his view, we would eventually discover capitalism and become capitalists; we have always been economically retarded in Marxist terms. </w:t>
      </w:r>
      <w:r w:rsidRPr="00F65D64">
        <w:rPr>
          <w:rFonts w:ascii="Calibri" w:hAnsi="Calibri" w:cs="Calibri"/>
          <w:sz w:val="22"/>
          <w:szCs w:val="22"/>
          <w:highlight w:val="green"/>
          <w:u w:val="single"/>
        </w:rPr>
        <w:t>The only manner in which American Indian people could participate in a Marxist revolution would be to</w:t>
      </w:r>
      <w:r w:rsidRPr="00E26DBB">
        <w:rPr>
          <w:rFonts w:ascii="Calibri" w:hAnsi="Calibri" w:cs="Calibri"/>
          <w:sz w:val="22"/>
          <w:szCs w:val="22"/>
          <w:u w:val="single"/>
        </w:rPr>
        <w:t xml:space="preserve"> join the industrial system, to </w:t>
      </w:r>
      <w:r w:rsidRPr="00F65D64">
        <w:rPr>
          <w:rFonts w:ascii="Calibri" w:hAnsi="Calibri" w:cs="Calibri"/>
          <w:sz w:val="22"/>
          <w:szCs w:val="22"/>
          <w:highlight w:val="green"/>
          <w:u w:val="single"/>
        </w:rPr>
        <w:t>become</w:t>
      </w:r>
      <w:r w:rsidRPr="00E26DBB">
        <w:rPr>
          <w:rFonts w:ascii="Calibri" w:hAnsi="Calibri" w:cs="Calibri"/>
          <w:sz w:val="22"/>
          <w:szCs w:val="22"/>
          <w:u w:val="single"/>
        </w:rPr>
        <w:t xml:space="preserve"> factory workers, or </w:t>
      </w:r>
      <w:r w:rsidRPr="00F65D64">
        <w:rPr>
          <w:rFonts w:ascii="Calibri" w:hAnsi="Calibri" w:cs="Calibri"/>
          <w:sz w:val="22"/>
          <w:szCs w:val="22"/>
          <w:highlight w:val="green"/>
          <w:u w:val="single"/>
        </w:rPr>
        <w:t>“proletarians,”</w:t>
      </w:r>
      <w:r w:rsidRPr="00E26DBB">
        <w:rPr>
          <w:rFonts w:ascii="Calibri" w:hAnsi="Calibri" w:cs="Calibri"/>
          <w:sz w:val="22"/>
          <w:szCs w:val="22"/>
          <w:u w:val="single"/>
        </w:rPr>
        <w:t xml:space="preserve"> as Marx called them.</w:t>
      </w:r>
      <w:r w:rsidRPr="00D53AD8">
        <w:rPr>
          <w:rFonts w:ascii="Calibri" w:hAnsi="Calibri" w:cs="Calibri"/>
          <w:sz w:val="8"/>
          <w:szCs w:val="22"/>
        </w:rPr>
        <w:t xml:space="preserve"> The man was very clear about the fact that his revolution could occur only through the struggle of the proletariat, that the existence of a massive industrial system is a precondition of a successful Marxist society. I think there is a problem with language here. Christians, capitalists, Marxists. All of them have been revolutionary in their own minds, but none of them really means revolution. What they really mean is a continuation. They do what they do in order that European culture can continue to exist and develop according to its needs. </w:t>
      </w:r>
      <w:r w:rsidRPr="00E26DBB">
        <w:rPr>
          <w:rFonts w:ascii="Calibri" w:hAnsi="Calibri" w:cs="Calibri"/>
          <w:sz w:val="22"/>
          <w:szCs w:val="22"/>
          <w:u w:val="single"/>
        </w:rPr>
        <w:t xml:space="preserve">So, </w:t>
      </w:r>
      <w:r w:rsidRPr="00F65D64">
        <w:rPr>
          <w:rFonts w:ascii="Calibri" w:hAnsi="Calibri" w:cs="Calibri"/>
          <w:sz w:val="22"/>
          <w:szCs w:val="22"/>
          <w:highlight w:val="green"/>
          <w:u w:val="single"/>
        </w:rPr>
        <w:t>in order</w:t>
      </w:r>
      <w:r w:rsidRPr="00E26DBB">
        <w:rPr>
          <w:rFonts w:ascii="Calibri" w:hAnsi="Calibri" w:cs="Calibri"/>
          <w:sz w:val="22"/>
          <w:szCs w:val="22"/>
          <w:u w:val="single"/>
        </w:rPr>
        <w:t xml:space="preserve"> for us </w:t>
      </w:r>
      <w:r w:rsidRPr="00F65D64">
        <w:rPr>
          <w:rFonts w:ascii="Calibri" w:hAnsi="Calibri" w:cs="Calibri"/>
          <w:sz w:val="22"/>
          <w:szCs w:val="22"/>
          <w:highlight w:val="green"/>
          <w:u w:val="single"/>
        </w:rPr>
        <w:t>to</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join forces with Marxism,</w:t>
      </w:r>
      <w:r w:rsidRPr="00F65D64">
        <w:rPr>
          <w:rFonts w:ascii="Calibri" w:hAnsi="Calibri" w:cs="Calibri"/>
          <w:sz w:val="22"/>
          <w:szCs w:val="22"/>
          <w:u w:val="single"/>
        </w:rPr>
        <w:t xml:space="preserve"> we</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American Indians would have to accept the</w:t>
      </w:r>
      <w:r w:rsidRPr="00E26DBB">
        <w:rPr>
          <w:rFonts w:ascii="Calibri" w:hAnsi="Calibri" w:cs="Calibri"/>
          <w:sz w:val="22"/>
          <w:szCs w:val="22"/>
          <w:u w:val="single"/>
        </w:rPr>
        <w:t xml:space="preserve"> national </w:t>
      </w:r>
      <w:r w:rsidRPr="00F65D64">
        <w:rPr>
          <w:rFonts w:ascii="Calibri" w:hAnsi="Calibri" w:cs="Calibri"/>
          <w:sz w:val="22"/>
          <w:szCs w:val="22"/>
          <w:highlight w:val="green"/>
          <w:u w:val="single"/>
        </w:rPr>
        <w:t>sacrifice of our homeland</w:t>
      </w:r>
      <w:r w:rsidRPr="00E26DBB">
        <w:rPr>
          <w:rFonts w:ascii="Calibri" w:hAnsi="Calibri" w:cs="Calibri"/>
          <w:sz w:val="22"/>
          <w:szCs w:val="22"/>
          <w:u w:val="single"/>
        </w:rPr>
        <w:t>; we would have to commit cultural suicide and become industrialized and Europeanized.</w:t>
      </w:r>
      <w:r w:rsidRPr="00D53AD8">
        <w:rPr>
          <w:rFonts w:ascii="Calibri" w:hAnsi="Calibri" w:cs="Calibri"/>
          <w:sz w:val="8"/>
          <w:szCs w:val="22"/>
        </w:rPr>
        <w:t xml:space="preserve"> At this point, I’ve got to stop and ask myself whether I’m being too harsh. Marxism has something of a history. Does this history bear out my observations? I look to the process of industrialization in the Soviet Union since 1920 and I see that these Marxists have done what it took the English Industrial Revolution 300 years to do; and the Marxists did it in 60 years. </w:t>
      </w:r>
      <w:r w:rsidRPr="00E26DBB">
        <w:rPr>
          <w:rFonts w:ascii="Calibri" w:hAnsi="Calibri" w:cs="Calibri"/>
          <w:sz w:val="22"/>
          <w:szCs w:val="22"/>
          <w:u w:val="single"/>
        </w:rPr>
        <w:t xml:space="preserve">I see that </w:t>
      </w:r>
      <w:r w:rsidRPr="00F65D64">
        <w:rPr>
          <w:rFonts w:ascii="Calibri" w:hAnsi="Calibri" w:cs="Calibri"/>
          <w:sz w:val="22"/>
          <w:szCs w:val="22"/>
          <w:highlight w:val="green"/>
          <w:u w:val="single"/>
        </w:rPr>
        <w:t>the</w:t>
      </w:r>
      <w:r w:rsidRPr="00E26DBB">
        <w:rPr>
          <w:rFonts w:ascii="Calibri" w:hAnsi="Calibri" w:cs="Calibri"/>
          <w:sz w:val="22"/>
          <w:szCs w:val="22"/>
          <w:u w:val="single"/>
        </w:rPr>
        <w:t xml:space="preserve"> territory of the </w:t>
      </w:r>
      <w:r w:rsidRPr="00F65D64">
        <w:rPr>
          <w:rFonts w:ascii="Calibri" w:hAnsi="Calibri" w:cs="Calibri"/>
          <w:sz w:val="22"/>
          <w:szCs w:val="22"/>
          <w:highlight w:val="green"/>
          <w:u w:val="single"/>
        </w:rPr>
        <w:t>USSR used to contain a number of tribal peoples</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they have been crushed to make way for</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factories. The Soviets refer to this as “the National Question,”</w:t>
      </w:r>
      <w:r w:rsidRPr="00E26DBB">
        <w:rPr>
          <w:rFonts w:ascii="Calibri" w:hAnsi="Calibri" w:cs="Calibri"/>
          <w:sz w:val="22"/>
          <w:szCs w:val="22"/>
          <w:u w:val="single"/>
        </w:rPr>
        <w:t xml:space="preserve"> the question of whether the tribal peoples had a right to exist as people; and </w:t>
      </w:r>
      <w:r w:rsidRPr="00F65D64">
        <w:rPr>
          <w:rFonts w:ascii="Calibri" w:hAnsi="Calibri" w:cs="Calibri"/>
          <w:sz w:val="22"/>
          <w:szCs w:val="22"/>
          <w:highlight w:val="green"/>
          <w:u w:val="single"/>
        </w:rPr>
        <w:t>they decided</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tribal 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were an acceptable sacrifice</w:t>
      </w:r>
      <w:r w:rsidRPr="00E26DBB">
        <w:rPr>
          <w:rFonts w:ascii="Calibri" w:hAnsi="Calibri" w:cs="Calibri"/>
          <w:sz w:val="22"/>
          <w:szCs w:val="22"/>
          <w:u w:val="single"/>
        </w:rPr>
        <w:t xml:space="preserve"> to industrial needs. </w:t>
      </w:r>
      <w:r w:rsidRPr="00F65D64">
        <w:rPr>
          <w:rFonts w:ascii="Calibri" w:hAnsi="Calibri" w:cs="Calibri"/>
          <w:sz w:val="22"/>
          <w:szCs w:val="22"/>
          <w:highlight w:val="green"/>
          <w:u w:val="single"/>
        </w:rPr>
        <w:t>I look to China and</w:t>
      </w:r>
      <w:r w:rsidRPr="00E26DBB">
        <w:rPr>
          <w:rFonts w:ascii="Calibri" w:hAnsi="Calibri" w:cs="Calibri"/>
          <w:sz w:val="22"/>
          <w:szCs w:val="22"/>
          <w:u w:val="single"/>
        </w:rPr>
        <w:t xml:space="preserve"> I </w:t>
      </w:r>
      <w:r w:rsidRPr="00F65D64">
        <w:rPr>
          <w:rFonts w:ascii="Calibri" w:hAnsi="Calibri" w:cs="Calibri"/>
          <w:sz w:val="22"/>
          <w:szCs w:val="22"/>
          <w:highlight w:val="green"/>
          <w:u w:val="single"/>
        </w:rPr>
        <w:t>see the same thing. I look to Vietnam and I see Marxists</w:t>
      </w:r>
      <w:r w:rsidRPr="00E26DBB">
        <w:rPr>
          <w:rFonts w:ascii="Calibri" w:hAnsi="Calibri" w:cs="Calibri"/>
          <w:sz w:val="22"/>
          <w:szCs w:val="22"/>
          <w:u w:val="single"/>
        </w:rPr>
        <w:t xml:space="preserve"> imposing an industrial order and </w:t>
      </w:r>
      <w:r w:rsidRPr="00F65D64">
        <w:rPr>
          <w:rFonts w:ascii="Calibri" w:hAnsi="Calibri" w:cs="Calibri"/>
          <w:sz w:val="22"/>
          <w:szCs w:val="22"/>
          <w:highlight w:val="green"/>
          <w:u w:val="single"/>
        </w:rPr>
        <w:t>rooting out</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indigenous tribal mountain people</w:t>
      </w:r>
      <w:r w:rsidRPr="00D53AD8">
        <w:rPr>
          <w:rFonts w:ascii="Calibri" w:hAnsi="Calibri" w:cs="Calibri"/>
          <w:sz w:val="8"/>
          <w:szCs w:val="22"/>
        </w:rPr>
        <w:t>. I hear a leading Soviet scientist saying that when the uranium is exhausted, then alternatives will be found. I see the Vietnamese taking over a nuclear power plant abandoned by the U.S. military. Have they dismantled and destroyed it? No, they are using it</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I see China exploding nuclear bombs</w:t>
      </w:r>
      <w:r w:rsidRPr="00E26DBB">
        <w:rPr>
          <w:rFonts w:ascii="Calibri" w:hAnsi="Calibri" w:cs="Calibri"/>
          <w:sz w:val="22"/>
          <w:szCs w:val="22"/>
          <w:u w:val="single"/>
        </w:rPr>
        <w:t xml:space="preserve">, developing nuclear reactors, </w:t>
      </w:r>
      <w:r w:rsidRPr="00F65D64">
        <w:rPr>
          <w:rFonts w:ascii="Calibri" w:hAnsi="Calibri" w:cs="Calibri"/>
          <w:sz w:val="22"/>
          <w:szCs w:val="22"/>
          <w:highlight w:val="green"/>
          <w:u w:val="single"/>
        </w:rPr>
        <w:t>and preparing a space program</w:t>
      </w:r>
      <w:r w:rsidRPr="00E26DBB">
        <w:rPr>
          <w:rFonts w:ascii="Calibri" w:hAnsi="Calibri" w:cs="Calibri"/>
          <w:sz w:val="22"/>
          <w:szCs w:val="22"/>
          <w:u w:val="single"/>
        </w:rPr>
        <w:t xml:space="preserve"> in order </w:t>
      </w:r>
      <w:r w:rsidRPr="00F65D64">
        <w:rPr>
          <w:rFonts w:ascii="Calibri" w:hAnsi="Calibri" w:cs="Calibri"/>
          <w:sz w:val="22"/>
          <w:szCs w:val="22"/>
          <w:highlight w:val="green"/>
          <w:u w:val="single"/>
        </w:rPr>
        <w:t>to colonize and exploit the planets the same as the Europeans colonized and exploited this hemisphere</w:t>
      </w:r>
      <w:r w:rsidRPr="00D53AD8">
        <w:rPr>
          <w:rFonts w:ascii="Calibri" w:hAnsi="Calibri" w:cs="Calibri"/>
          <w:sz w:val="8"/>
          <w:szCs w:val="22"/>
        </w:rPr>
        <w:t>. It’s the same old song, but maybe with a faster tempo this time. The statement of the Soviet scientist’s is very interesting. Does he know what this alternative energy source will be? No, he simply has faith. Science will find a way. I hear revolutionary Marxists saying that the destruction of the environment, pollution, and radiation will be controlled. And I see them act 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experience altogether. We will all be industrialized science addicts in a Marxist society</w:t>
      </w:r>
      <w:r w:rsidRPr="00F65D64">
        <w:rPr>
          <w:rFonts w:ascii="Calibri" w:hAnsi="Calibri" w:cs="Calibri"/>
          <w:sz w:val="8"/>
          <w:szCs w:val="22"/>
          <w:highlight w:val="green"/>
        </w:rPr>
        <w:t xml:space="preserve">. </w:t>
      </w:r>
      <w:r w:rsidRPr="00F65D64">
        <w:rPr>
          <w:rFonts w:ascii="Calibri" w:hAnsi="Calibri" w:cs="Calibri"/>
          <w:sz w:val="22"/>
          <w:szCs w:val="22"/>
          <w:highlight w:val="green"/>
          <w:u w:val="single"/>
        </w:rPr>
        <w:t>I do not believe</w:t>
      </w:r>
      <w:r w:rsidRPr="00E26DBB">
        <w:rPr>
          <w:rFonts w:ascii="Calibri" w:hAnsi="Calibri" w:cs="Calibri"/>
          <w:sz w:val="22"/>
          <w:szCs w:val="22"/>
          <w:u w:val="single"/>
        </w:rPr>
        <w:t xml:space="preserve"> that </w:t>
      </w:r>
      <w:r w:rsidRPr="00F65D64">
        <w:rPr>
          <w:rFonts w:ascii="Calibri" w:hAnsi="Calibri" w:cs="Calibri"/>
          <w:sz w:val="22"/>
          <w:szCs w:val="22"/>
          <w:highlight w:val="green"/>
          <w:u w:val="single"/>
        </w:rPr>
        <w:t>capitalism</w:t>
      </w:r>
      <w:r w:rsidRPr="00E26DBB">
        <w:rPr>
          <w:rFonts w:ascii="Calibri" w:hAnsi="Calibri" w:cs="Calibri"/>
          <w:sz w:val="22"/>
          <w:szCs w:val="22"/>
          <w:u w:val="single"/>
        </w:rPr>
        <w:t xml:space="preserve"> itself </w:t>
      </w:r>
      <w:r w:rsidRPr="00F65D64">
        <w:rPr>
          <w:rFonts w:ascii="Calibri" w:hAnsi="Calibri" w:cs="Calibri"/>
          <w:sz w:val="22"/>
          <w:szCs w:val="22"/>
          <w:highlight w:val="green"/>
          <w:u w:val="single"/>
        </w:rPr>
        <w:t>is</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responsible</w:t>
      </w:r>
      <w:r w:rsidRPr="00E26DBB">
        <w:rPr>
          <w:rFonts w:ascii="Calibri" w:hAnsi="Calibri" w:cs="Calibri"/>
          <w:sz w:val="22"/>
          <w:szCs w:val="22"/>
          <w:u w:val="single"/>
        </w:rPr>
        <w:t xml:space="preserve"> for the situation in which American Indians have been declared a national sacrifice. No, </w:t>
      </w:r>
      <w:r w:rsidRPr="00F65D64">
        <w:rPr>
          <w:rFonts w:ascii="Calibri" w:hAnsi="Calibri" w:cs="Calibri"/>
          <w:sz w:val="22"/>
          <w:szCs w:val="22"/>
          <w:highlight w:val="green"/>
          <w:u w:val="single"/>
        </w:rPr>
        <w:t>it is</w:t>
      </w:r>
      <w:r w:rsidRPr="00E26DBB">
        <w:rPr>
          <w:rFonts w:ascii="Calibri" w:hAnsi="Calibri" w:cs="Calibri"/>
          <w:sz w:val="22"/>
          <w:szCs w:val="22"/>
          <w:u w:val="single"/>
        </w:rPr>
        <w:t xml:space="preserve"> the European tradition;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itself is responsible.</w:t>
      </w:r>
      <w:r w:rsidRPr="00D53AD8">
        <w:rPr>
          <w:rFonts w:ascii="Calibri" w:hAnsi="Calibri" w:cs="Calibri"/>
          <w:sz w:val="8"/>
          <w:szCs w:val="22"/>
        </w:rPr>
        <w:t xml:space="preserve"> Marxism is just the latest continuation of this tradition, not a solution to it. To ally with Marxism is to ally with the very same forces that declare us an acceptable cost. </w:t>
      </w:r>
      <w:r w:rsidRPr="00F65D64">
        <w:rPr>
          <w:rFonts w:ascii="Calibri" w:hAnsi="Calibri" w:cs="Calibri"/>
          <w:sz w:val="22"/>
          <w:szCs w:val="22"/>
          <w:highlight w:val="green"/>
          <w:u w:val="single"/>
        </w:rPr>
        <w:t>There is another way.</w:t>
      </w:r>
      <w:r w:rsidRPr="00E26DBB">
        <w:rPr>
          <w:rFonts w:ascii="Calibri" w:hAnsi="Calibri" w:cs="Calibri"/>
          <w:sz w:val="22"/>
          <w:szCs w:val="22"/>
          <w:u w:val="single"/>
        </w:rPr>
        <w:t xml:space="preserve"> There is the traditional Lakota way and the ways of the other American Indian peoples. </w:t>
      </w:r>
      <w:r w:rsidRPr="00F65D64">
        <w:rPr>
          <w:rFonts w:ascii="Calibri" w:hAnsi="Calibri" w:cs="Calibri"/>
          <w:sz w:val="22"/>
          <w:szCs w:val="22"/>
          <w:highlight w:val="green"/>
          <w:u w:val="single"/>
        </w:rPr>
        <w:t>It is the way that knows that humans do not have the right to degrade Mother Earth</w:t>
      </w:r>
      <w:r w:rsidRPr="00E26DBB">
        <w:rPr>
          <w:rFonts w:ascii="Calibri" w:hAnsi="Calibri" w:cs="Calibri"/>
          <w:sz w:val="22"/>
          <w:szCs w:val="22"/>
          <w:u w:val="single"/>
        </w:rPr>
        <w:t xml:space="preserve">, that there are forces beyond anything the European mind has conceived, </w:t>
      </w:r>
      <w:r w:rsidRPr="00F65D64">
        <w:rPr>
          <w:rFonts w:ascii="Calibri" w:hAnsi="Calibri" w:cs="Calibri"/>
          <w:sz w:val="22"/>
          <w:szCs w:val="22"/>
          <w:highlight w:val="green"/>
          <w:u w:val="single"/>
        </w:rPr>
        <w:t>that humans must be in harmony with all relations or the relations will eventually eliminate the disharmony</w:t>
      </w:r>
      <w:r w:rsidRPr="00E26DBB">
        <w:rPr>
          <w:rFonts w:ascii="Calibri" w:hAnsi="Calibri" w:cs="Calibri"/>
          <w:sz w:val="22"/>
          <w:szCs w:val="22"/>
          <w:u w:val="single"/>
        </w:rPr>
        <w:t>.</w:t>
      </w:r>
      <w:r w:rsidRPr="00D53AD8">
        <w:rPr>
          <w:rFonts w:ascii="Calibri" w:hAnsi="Calibri" w:cs="Calibri"/>
          <w:sz w:val="8"/>
          <w:szCs w:val="22"/>
        </w:rPr>
        <w:t xml:space="preserve"> A lopsided emphasis on humans by humans — the European’s arrogance of acting as though they were beyond the nature of all related things — 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it’s basic terms, European faith — including the new faith in science — equals a belief that man is God. Europe has always sought a Messiah, whether that be the man Jesus Christ or the man Karl Marx or the man Albert Einstein. American Indians know this to be truly absurd. Humans are the weakest of all creatures, so weak that other creatures are willing to give up their flesh that we may live. Humans are able to survive only though the exercise of rationality since they lack the abilities of other creatures to gain food through the use of fang and claw. But rationality is a curse since it can cause human beings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 All European tradition, Marxism included, has conspired to defy the natural order of things. Mother Earth has been abused, the powers have been abused, and this cannot go on forever. No theory can alter that simple fact. Mother Earth will retaliate, the whole environment will retaliate, and the abusers will be eliminated. Things will come full circle, back to where they started. That’s revolution. And that’s a prophecy of my people, of the Hopi people and of other correct peoples. American Indians have been trying to explain this to Europeans for centuries. But, as I said earlier, Europeans have proven themselves unable to hear. The natural order will win out, and the offenders will die out, the way deer die when they offend the harmony by over-populating a given region. It’s only a matter of time until what Europeans call “a major catastrophe of global proportions” will occur. It is the role of American Indian peoples, the role of all natural beings, to survive. </w:t>
      </w:r>
      <w:r w:rsidRPr="00E26DBB">
        <w:rPr>
          <w:rFonts w:ascii="Calibri" w:hAnsi="Calibri" w:cs="Calibri"/>
          <w:sz w:val="22"/>
          <w:szCs w:val="22"/>
          <w:u w:val="single"/>
        </w:rPr>
        <w:t xml:space="preserve">A part of our survival is to resist. </w:t>
      </w:r>
      <w:r w:rsidRPr="00F65D64">
        <w:rPr>
          <w:rFonts w:ascii="Calibri" w:hAnsi="Calibri" w:cs="Calibri"/>
          <w:sz w:val="22"/>
          <w:szCs w:val="22"/>
          <w:highlight w:val="green"/>
          <w:u w:val="single"/>
        </w:rPr>
        <w:t>We resist not to</w:t>
      </w:r>
      <w:r w:rsidRPr="00E26DBB">
        <w:rPr>
          <w:rFonts w:ascii="Calibri" w:hAnsi="Calibri" w:cs="Calibri"/>
          <w:sz w:val="22"/>
          <w:szCs w:val="22"/>
          <w:u w:val="single"/>
        </w:rPr>
        <w:t xml:space="preserve"> overthrow a government or </w:t>
      </w:r>
      <w:r w:rsidRPr="00F65D64">
        <w:rPr>
          <w:rFonts w:ascii="Calibri" w:hAnsi="Calibri" w:cs="Calibri"/>
          <w:sz w:val="22"/>
          <w:szCs w:val="22"/>
          <w:highlight w:val="green"/>
          <w:u w:val="single"/>
        </w:rPr>
        <w:t>to take political power, but because it is natural to resist extermination</w:t>
      </w:r>
      <w:r w:rsidRPr="00E26DBB">
        <w:rPr>
          <w:rFonts w:ascii="Calibri" w:hAnsi="Calibri" w:cs="Calibri"/>
          <w:sz w:val="22"/>
          <w:szCs w:val="22"/>
          <w:u w:val="single"/>
        </w:rPr>
        <w:t xml:space="preserve">, to survive. </w:t>
      </w:r>
      <w:r w:rsidRPr="00F65D64">
        <w:rPr>
          <w:rFonts w:ascii="Calibri" w:hAnsi="Calibri" w:cs="Calibri"/>
          <w:sz w:val="22"/>
          <w:szCs w:val="22"/>
          <w:highlight w:val="green"/>
          <w:u w:val="single"/>
        </w:rPr>
        <w:t>We don’t want power over white institutions; we want white institutions to disappear. That’s revolution</w:t>
      </w:r>
      <w:r w:rsidRPr="00E26DBB">
        <w:rPr>
          <w:rFonts w:ascii="Calibri" w:hAnsi="Calibri" w:cs="Calibri"/>
          <w:sz w:val="22"/>
          <w:szCs w:val="22"/>
          <w:u w:val="single"/>
        </w:rPr>
        <w:t xml:space="preserve">. </w:t>
      </w:r>
      <w:r w:rsidRPr="00D53AD8">
        <w:rPr>
          <w:rFonts w:ascii="Calibri" w:hAnsi="Calibri" w:cs="Calibri"/>
          <w:sz w:val="8"/>
          <w:szCs w:val="22"/>
        </w:rPr>
        <w:t xml:space="preserve">American Indians are still in touch with these realities — the prophecies, the traditions of our ancestors. We learn from the elders, from nature, from the powers. And when the catastrophe is over, we American Indian people will survive; harmony will be reestablished. That’s revolution. At this point, perhaps I should be very clear about another matter, one which should already be clear as a result of what I’ve said. But confusion breeds easily these days, so I want to hammer home this point. </w:t>
      </w:r>
      <w:r w:rsidRPr="00E26DBB">
        <w:rPr>
          <w:rFonts w:ascii="Calibri" w:hAnsi="Calibri" w:cs="Calibri"/>
          <w:sz w:val="22"/>
          <w:szCs w:val="22"/>
          <w:u w:val="single"/>
        </w:rPr>
        <w:t xml:space="preserve">When I use the term European, I’m not referring to a skin color or a particular genetic structure. </w:t>
      </w:r>
      <w:r w:rsidRPr="00F65D64">
        <w:rPr>
          <w:rFonts w:ascii="Calibri" w:hAnsi="Calibri" w:cs="Calibri"/>
          <w:sz w:val="22"/>
          <w:szCs w:val="22"/>
          <w:highlight w:val="green"/>
          <w:u w:val="single"/>
        </w:rPr>
        <w:t>What I’m referring to is a mind-set</w:t>
      </w:r>
      <w:r w:rsidRPr="00E26DBB">
        <w:rPr>
          <w:rFonts w:ascii="Calibri" w:hAnsi="Calibri" w:cs="Calibri"/>
          <w:sz w:val="22"/>
          <w:szCs w:val="22"/>
          <w:u w:val="single"/>
        </w:rPr>
        <w:t xml:space="preserve">, a worldview that is a product of the development of European culture. </w:t>
      </w:r>
      <w:r w:rsidRPr="00F65D64">
        <w:rPr>
          <w:rFonts w:ascii="Calibri" w:hAnsi="Calibri" w:cs="Calibri"/>
          <w:sz w:val="22"/>
          <w:szCs w:val="22"/>
          <w:highlight w:val="green"/>
          <w:u w:val="single"/>
        </w:rPr>
        <w:t>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are not genetically encoded to hold this outlook, they are acculturated</w:t>
      </w:r>
      <w:r w:rsidRPr="00E26DBB">
        <w:rPr>
          <w:rFonts w:ascii="Calibri" w:hAnsi="Calibri" w:cs="Calibri"/>
          <w:sz w:val="22"/>
          <w:szCs w:val="22"/>
          <w:u w:val="single"/>
        </w:rPr>
        <w:t xml:space="preserve"> to hold it.</w:t>
      </w:r>
      <w:r w:rsidRPr="00D53AD8">
        <w:rPr>
          <w:rFonts w:ascii="Calibri" w:hAnsi="Calibri" w:cs="Calibri"/>
          <w:sz w:val="8"/>
          <w:szCs w:val="22"/>
        </w:rPr>
        <w:t xml:space="preserve"> The same is true for American Indians or for the members of any other culture. It is possible for an American Indian to share European values, A European worldview. We have a term for these people; we call them “apples” — red on the outside (genetics) and white on the inside (their values). Other groups have similar terms: Black have their “oreos;” Hispanos have “coconuts” and so on. And, as I said before, there are exceptions to the white norm: people who are white on the outside, but not white inside. I’m not sure what term should be applied to them other than “human beings.” </w:t>
      </w:r>
      <w:r w:rsidRPr="00E26DBB">
        <w:rPr>
          <w:rFonts w:ascii="Calibri" w:hAnsi="Calibri" w:cs="Calibri"/>
          <w:sz w:val="22"/>
          <w:szCs w:val="22"/>
          <w:u w:val="single"/>
        </w:rPr>
        <w:t xml:space="preserve">What I’m putting out here is not a racial proposition but a cultural proposition. </w:t>
      </w:r>
      <w:r w:rsidRPr="00F65D64">
        <w:rPr>
          <w:rFonts w:ascii="Calibri" w:hAnsi="Calibri" w:cs="Calibri"/>
          <w:sz w:val="22"/>
          <w:szCs w:val="22"/>
          <w:highlight w:val="green"/>
          <w:u w:val="single"/>
        </w:rPr>
        <w:t>Those who</w:t>
      </w:r>
      <w:r w:rsidRPr="00E26DBB">
        <w:rPr>
          <w:rFonts w:ascii="Calibri" w:hAnsi="Calibri" w:cs="Calibri"/>
          <w:sz w:val="22"/>
          <w:szCs w:val="22"/>
          <w:u w:val="single"/>
        </w:rPr>
        <w:t xml:space="preserve"> ultimately </w:t>
      </w:r>
      <w:r w:rsidRPr="00F65D64">
        <w:rPr>
          <w:rFonts w:ascii="Calibri" w:hAnsi="Calibri" w:cs="Calibri"/>
          <w:sz w:val="22"/>
          <w:szCs w:val="22"/>
          <w:highlight w:val="green"/>
          <w:u w:val="single"/>
        </w:rPr>
        <w:t>advocate and</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defend</w:t>
      </w:r>
      <w:r w:rsidRPr="00E26DBB">
        <w:rPr>
          <w:rFonts w:ascii="Calibri" w:hAnsi="Calibri" w:cs="Calibri"/>
          <w:sz w:val="22"/>
          <w:szCs w:val="22"/>
          <w:u w:val="single"/>
        </w:rPr>
        <w:t xml:space="preserve"> the realities of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and its industrialism </w:t>
      </w:r>
      <w:r w:rsidRPr="00F65D64">
        <w:rPr>
          <w:rFonts w:ascii="Calibri" w:hAnsi="Calibri" w:cs="Calibri"/>
          <w:sz w:val="22"/>
          <w:szCs w:val="22"/>
          <w:highlight w:val="green"/>
          <w:u w:val="single"/>
        </w:rPr>
        <w:t>are my enemies. Those who resist it</w:t>
      </w:r>
      <w:r w:rsidRPr="00E26DBB">
        <w:rPr>
          <w:rFonts w:ascii="Calibri" w:hAnsi="Calibri" w:cs="Calibri"/>
          <w:sz w:val="22"/>
          <w:szCs w:val="22"/>
          <w:u w:val="single"/>
        </w:rPr>
        <w:t xml:space="preserve">, who struggle against it, </w:t>
      </w:r>
      <w:r w:rsidRPr="00F65D64">
        <w:rPr>
          <w:rFonts w:ascii="Calibri" w:hAnsi="Calibri" w:cs="Calibri"/>
          <w:sz w:val="22"/>
          <w:szCs w:val="22"/>
          <w:highlight w:val="green"/>
          <w:u w:val="single"/>
        </w:rPr>
        <w:t>are</w:t>
      </w:r>
      <w:r w:rsidRPr="00E26DBB">
        <w:rPr>
          <w:rFonts w:ascii="Calibri" w:hAnsi="Calibri" w:cs="Calibri"/>
          <w:sz w:val="22"/>
          <w:szCs w:val="22"/>
          <w:u w:val="single"/>
        </w:rPr>
        <w:t xml:space="preserve"> my allies, </w:t>
      </w:r>
      <w:r w:rsidRPr="00F65D64">
        <w:rPr>
          <w:rFonts w:ascii="Calibri" w:hAnsi="Calibri" w:cs="Calibri"/>
          <w:sz w:val="22"/>
          <w:szCs w:val="22"/>
          <w:highlight w:val="green"/>
          <w:u w:val="single"/>
        </w:rPr>
        <w:t>the allies of American Indian people.</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I don’t give a damn what their skin color happens to be</w:t>
      </w:r>
      <w:r w:rsidRPr="00E26DBB">
        <w:rPr>
          <w:rFonts w:ascii="Calibri" w:hAnsi="Calibri" w:cs="Calibri"/>
          <w:sz w:val="22"/>
          <w:szCs w:val="22"/>
          <w:u w:val="single"/>
        </w:rPr>
        <w:t>.</w:t>
      </w:r>
      <w:r w:rsidRPr="00D53AD8">
        <w:rPr>
          <w:rFonts w:ascii="Calibri" w:hAnsi="Calibri" w:cs="Calibri"/>
          <w:sz w:val="8"/>
          <w:szCs w:val="22"/>
        </w:rPr>
        <w:t xml:space="preserve"> Caucasian is the white term for the white race: European is an outlook I oppose. The Vietnamese Communists are not exactly what you might consider genetic Caucasians, but they are now functioning as mental Europeans. The same holds true for the Chinese Communists, for Japanese capitalists or Bantu Catholics or Peter “MacDollar” down at the Navajo reservation or Dickie Wilson up here at Pine Ridge. There is no racism involved in this, just an acknowledgment of the mind and spirit that make up culture. In Marxist terms I suppose I’m a “cultural nationalist.” I work first with my people, the traditional Lakota people, because we hold a common worldview and share an immediate struggle. Beyond this, I work with other traditional American Indian peoples, again because of a certain commonality in worldview and form of struggle. Beyond that, I work with anyone who has experience the colonial oppression of Europe and who resists its cultural and industrial totality. Obviously, this includes genetic Caucasians who struggle to resist the dominant norms of European culture. The Irish and the Basques come immediately to mind, but there are many others. I work primarily with my own people, with my own community. Other people who hold non-European perspectives should do the same. I believe in the slogan, “Trust your brother’s vision,” although I’d like to add sisters in the bargain. I trust the community and the culturally based vision of all the races that naturally resist industrialization and human extinction. Clearly, individual whites can share in this, given only that they have reached the awareness that continuation of the industrial imperatives of Europe is not a vision, but species suicide. White is one of the sacred colors of the Lakota people — red, yellow, white and black. The four directions. The four seasons. The four period of life and aging. The four races of humanity. Mix red, yellow, white and black together and you get brown, the color of the fifth race. This is the natural order of things. It therefore seems natural to me to work with all races, each with it’s own special meaning, identity and message. But there is a peculiar behavior among most Caucasians. As soon as I become critical of Europe and its impact on other cultures, they become defensive. They begin to defend themselves. But I am not attacking them personally; I’m attacking Europe. In personalizing my observations on Europe they are personalizing European culture, identifying themselves with it. By defending themselves in this context, they are ultimately defending the death culture. This is a confusion which must be overcome, and it must be overcome in a hurry. None of us has energy to waste in such false struggles. Caucasians have a more positive vision to offer humanity than European culture. I believe this. But in order to attain this vision it is necessary for Caucasians to step outside European culture — alongside the rest of humanity — to see Europe for what it is and what it does. To cling to capitalism and Marxism and all the other “isms” is simply to remain within European culture. There is no avoiding this basic fact. As a fact, this constitutes a choice. Understand that the choice is based on culture, not race. Understand that to choose European culture and industrialism is to choose to be my enemy. And understand that the choice is yours, not mine. This leads me back to address those American Indians who are drifting through the universities, the city slums, and other European institutions. If you are there to learn to resist the oppressor in accordance with your traditional ways, so be it. I don’t know how you manage to combine the two, but perhaps you will succeed. But retain your sense of reality. Beware of coming to believe the white world now offers solutions to the problems it confronts us with. Beware, too, of allowing the words of native people to be twisted to the advantage of our enemies. Europe invented the practice of turning words around on themselves. You need only look to the treaties between American Indian peoples and various European governments to know that this is true. Draw your strength from who you are. A culture which regularly confuses revolution with continuation, which confuses science and religion, which confuses revolt with resistance, has nothing helpful to teach you and nothing to offer you as a way of life. Europeans have long since lost all touch with reality, if they ever were in touch with it. Feel sorry for them if you need to, but be comfortable with who you are as American Indians. So, I suppose to conclude this, I would state clearly that leading anyone toward Marxism is the last thing on my mind. Marxism is as alien to my culture as capitalism and Christianity are. In fact, I can say I don’t think I’m trying to lead anyone toward anything. To some extent I tried to be a “leader,” in the sense that white media like to use that term, when the American Indian Movement was a young organization. This was a result of a confusion that I no longer have. You cannot be everything to everyone. I do not propose to be used in such a fashion by my enemies. I am not a leader. I am an Oglala Lakota patriot. This is all I want and all I need to be. And I am very comfortable with who I am. </w:t>
      </w:r>
    </w:p>
    <w:p w14:paraId="258DDC04" w14:textId="63546C25" w:rsidR="006907A7" w:rsidRDefault="006907A7" w:rsidP="006907A7">
      <w:pPr>
        <w:pStyle w:val="Heading4"/>
      </w:pPr>
      <w:r>
        <w:t>“In the future, we would be singing about the moon that existed before”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4E3E419F" w14:textId="77777777" w:rsidR="006907A7" w:rsidRPr="0027674A" w:rsidRDefault="006907A7" w:rsidP="006907A7">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456850A2" w14:textId="77777777" w:rsidR="006907A7" w:rsidRPr="0027674A" w:rsidRDefault="006907A7" w:rsidP="006907A7">
      <w:r w:rsidRPr="0027674A">
        <w:t>Mitchell, Audra et. Al. “Dukarr lakarama: Listening to Guwak, talking back to space colonization” Political Geography, Volume 81, August 2020 // sam</w:t>
      </w:r>
    </w:p>
    <w:p w14:paraId="4DEA2D2B" w14:textId="77777777" w:rsidR="006907A7" w:rsidRPr="0027674A" w:rsidRDefault="006907A7" w:rsidP="006907A7">
      <w:pPr>
        <w:rPr>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bookmarkEnd w:id="1"/>
    <w:p w14:paraId="2BD3AE0D" w14:textId="77777777" w:rsidR="006907A7" w:rsidRDefault="006907A7" w:rsidP="006907A7">
      <w:pPr>
        <w:pStyle w:val="Heading4"/>
      </w:pPr>
      <w:r>
        <w:t>Refusal is not just a no but rather a generative process that intervenes into bad research projects and generates alternative politics that allow us to live more ethically in the world.</w:t>
      </w:r>
    </w:p>
    <w:p w14:paraId="72C903FC" w14:textId="77777777" w:rsidR="006907A7" w:rsidRDefault="006907A7" w:rsidP="006907A7">
      <w:r w:rsidRPr="00C156FC">
        <w:rPr>
          <w:b/>
          <w:bCs/>
          <w:sz w:val="26"/>
          <w:szCs w:val="26"/>
        </w:rPr>
        <w:t>Tuck and Yang 14</w:t>
      </w:r>
      <w:r>
        <w:t xml:space="preserve"> – </w:t>
      </w:r>
      <w:r w:rsidRPr="00D009C2">
        <w:t>associate professor of critical race and indigenous studies at the Ontario Institute for Studies in Education at the University of Toront</w:t>
      </w:r>
      <w:r>
        <w:t>o and director of ethnic studies at UC San Diego</w:t>
      </w:r>
    </w:p>
    <w:p w14:paraId="24AABD87" w14:textId="77777777" w:rsidR="006907A7" w:rsidRPr="00B35006" w:rsidRDefault="006907A7" w:rsidP="006907A7">
      <w:pPr>
        <w:rPr>
          <w:rFonts w:ascii="Arial" w:hAnsi="Arial" w:cs="Arial"/>
          <w:color w:val="222222"/>
          <w:sz w:val="20"/>
          <w:szCs w:val="20"/>
          <w:shd w:val="clear" w:color="auto" w:fill="FFFFFF"/>
        </w:rPr>
      </w:pPr>
      <w:r>
        <w:t>Eve Tuck and Wayne C Yang, “R-Words: Refusing Research,”</w:t>
      </w:r>
      <w:r w:rsidRPr="00C156FC">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Humanizing research: Decolonizing qualitative inquiry with youth and communities, vol 223 pp 239 – 243 </w:t>
      </w:r>
      <w:hyperlink r:id="rId6" w:history="1">
        <w:r w:rsidRPr="00CC7FAF">
          <w:rPr>
            <w:rStyle w:val="Hyperlink"/>
          </w:rPr>
          <w:t>https://townsendgroups.berkeley.edu/sites/default/files/tuckandyangrwords_refusingresearch.pdf //</w:t>
        </w:r>
      </w:hyperlink>
      <w:r>
        <w:t xml:space="preserve"> sam </w:t>
      </w:r>
    </w:p>
    <w:p w14:paraId="4535BBEF" w14:textId="77777777" w:rsidR="006907A7" w:rsidRDefault="006907A7" w:rsidP="006907A7">
      <w:pPr>
        <w:rPr>
          <w:u w:val="single"/>
        </w:rPr>
      </w:pPr>
      <w:r w:rsidRPr="006C6ADB">
        <w:rPr>
          <w:sz w:val="12"/>
        </w:rPr>
        <w:t xml:space="preserve">For the purposes of our discussion, </w:t>
      </w:r>
      <w:r w:rsidRPr="00F278BC">
        <w:rPr>
          <w:u w:val="single"/>
        </w:rPr>
        <w:t xml:space="preserve">the most important insight to draw from Simpson’s article is her emphasis that </w:t>
      </w:r>
      <w:r w:rsidRPr="00197152">
        <w:rPr>
          <w:highlight w:val="green"/>
          <w:u w:val="single"/>
        </w:rPr>
        <w:t>refusals are not subtractive, but</w:t>
      </w:r>
      <w:r w:rsidRPr="00F278BC">
        <w:rPr>
          <w:u w:val="single"/>
        </w:rPr>
        <w:t xml:space="preserve"> are theoretically </w:t>
      </w:r>
      <w:r w:rsidRPr="00197152">
        <w:rPr>
          <w:highlight w:val="green"/>
          <w:u w:val="single"/>
        </w:rPr>
        <w:t>generative</w:t>
      </w:r>
      <w:r w:rsidRPr="00F278BC">
        <w:rPr>
          <w:u w:val="single"/>
        </w:rPr>
        <w:t xml:space="preserve"> (p. 78), expansive. </w:t>
      </w:r>
      <w:r w:rsidRPr="00197152">
        <w:rPr>
          <w:highlight w:val="green"/>
          <w:u w:val="single"/>
        </w:rPr>
        <w:t>Refusal is</w:t>
      </w:r>
      <w:r w:rsidRPr="00F278BC">
        <w:rPr>
          <w:u w:val="single"/>
        </w:rPr>
        <w:t xml:space="preserve"> not just a “no,” but </w:t>
      </w:r>
      <w:r w:rsidRPr="00197152">
        <w:rPr>
          <w:highlight w:val="green"/>
          <w:u w:val="single"/>
        </w:rPr>
        <w:t>a redirection to ideas</w:t>
      </w:r>
      <w:r w:rsidRPr="00F278BC">
        <w:rPr>
          <w:u w:val="single"/>
        </w:rPr>
        <w:t xml:space="preserve"> otherwise unacknowledged or </w:t>
      </w:r>
      <w:r w:rsidRPr="00197152">
        <w:rPr>
          <w:highlight w:val="green"/>
          <w:u w:val="single"/>
        </w:rPr>
        <w:t>unquestioned.</w:t>
      </w:r>
      <w:r w:rsidRPr="006C6ADB">
        <w:rPr>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F278BC">
        <w:rPr>
          <w:u w:val="single"/>
        </w:rPr>
        <w:t xml:space="preserve">Refusal prompts analysis of the festive spectators regularly backgrounded in favor of wounded bodies, strange fruit, interesting scars. </w:t>
      </w:r>
      <w:r w:rsidRPr="006C6ADB">
        <w:rPr>
          <w:u w:val="single"/>
        </w:rPr>
        <w:t>Refusal</w:t>
      </w:r>
      <w:r w:rsidRPr="00197152">
        <w:rPr>
          <w:highlight w:val="green"/>
          <w:u w:val="single"/>
        </w:rPr>
        <w:t xml:space="preserve"> shifts the gaze</w:t>
      </w:r>
      <w:r w:rsidRPr="00F278BC">
        <w:rPr>
          <w:u w:val="single"/>
        </w:rPr>
        <w:t xml:space="preserve"> from the violated body </w:t>
      </w:r>
      <w:r w:rsidRPr="00197152">
        <w:rPr>
          <w:highlight w:val="green"/>
          <w:u w:val="single"/>
        </w:rPr>
        <w:t>to the violating instruments</w:t>
      </w:r>
      <w:r w:rsidRPr="00F278BC">
        <w:rPr>
          <w:u w:val="single"/>
        </w:rPr>
        <w:t xml:space="preserve">—in this case, the lynch mob, which does not disappear when the lynching is over, but continues to live, accumulating land and wealth through the extermination and subordination of the Other. Thus, </w:t>
      </w:r>
      <w:r w:rsidRPr="00197152">
        <w:rPr>
          <w:highlight w:val="green"/>
          <w:u w:val="single"/>
        </w:rPr>
        <w:t>refusal helps move us from thinking of violence as an event and toward</w:t>
      </w:r>
      <w:r w:rsidRPr="00F278BC">
        <w:rPr>
          <w:u w:val="single"/>
        </w:rPr>
        <w:t xml:space="preserve"> an </w:t>
      </w:r>
      <w:r w:rsidRPr="00197152">
        <w:rPr>
          <w:highlight w:val="green"/>
          <w:u w:val="single"/>
        </w:rPr>
        <w:t>analysis of it as a structure</w:t>
      </w:r>
      <w:r w:rsidRPr="00F278BC">
        <w:rPr>
          <w:u w:val="single"/>
        </w:rPr>
        <w:t>.</w:t>
      </w:r>
      <w:r w:rsidRPr="006C6ADB">
        <w:rPr>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F278BC">
        <w:rPr>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6C6ADB">
        <w:rPr>
          <w:sz w:val="12"/>
        </w:rPr>
        <w:t xml:space="preserve"> </w:t>
      </w:r>
      <w:r w:rsidRPr="00F278BC">
        <w:rPr>
          <w:u w:val="single"/>
        </w:rPr>
        <w:t xml:space="preserve">First, </w:t>
      </w:r>
      <w:r w:rsidRPr="00197152">
        <w:rPr>
          <w:highlight w:val="green"/>
          <w:u w:val="single"/>
        </w:rPr>
        <w:t>refusal turns the gaze</w:t>
      </w:r>
      <w:r w:rsidRPr="00F278BC">
        <w:rPr>
          <w:u w:val="single"/>
        </w:rPr>
        <w:t xml:space="preserve"> back up</w:t>
      </w:r>
      <w:r w:rsidRPr="00197152">
        <w:rPr>
          <w:highlight w:val="green"/>
          <w:u w:val="single"/>
        </w:rPr>
        <w:t>on</w:t>
      </w:r>
      <w:r w:rsidRPr="00F278BC">
        <w:rPr>
          <w:u w:val="single"/>
        </w:rPr>
        <w:t xml:space="preserve"> power, specifically the </w:t>
      </w:r>
      <w:r w:rsidRPr="00197152">
        <w:rPr>
          <w:highlight w:val="green"/>
          <w:u w:val="single"/>
        </w:rPr>
        <w:t>colonial modalities of knowing</w:t>
      </w:r>
      <w:r w:rsidRPr="00F278BC">
        <w:rPr>
          <w:u w:val="single"/>
        </w:rPr>
        <w:t xml:space="preserve"> persons as bodies to be differentially counted, violated, saved, and put to work. </w:t>
      </w:r>
      <w:r w:rsidRPr="00197152">
        <w:rPr>
          <w:highlight w:val="green"/>
          <w:u w:val="single"/>
        </w:rPr>
        <w:t>It makes transparent the metanarrative of knowledge production</w:t>
      </w:r>
      <w:r w:rsidRPr="00F278BC">
        <w:rPr>
          <w:u w:val="single"/>
        </w:rPr>
        <w:t>—its spectatorship for pain and its preoccupation for documenting and ruling over racial difference. Thus, refusal to be made meaningful first and foremost is grounded in a critique of settler colonialism, its construction of Whiteness, and its regimes of representation</w:t>
      </w:r>
      <w:r w:rsidRPr="006C6ADB">
        <w:rPr>
          <w:u w:val="single"/>
        </w:rPr>
        <w:t xml:space="preserve">. Second, </w:t>
      </w:r>
      <w:r w:rsidRPr="00197152">
        <w:rPr>
          <w:highlight w:val="green"/>
          <w:u w:val="single"/>
        </w:rPr>
        <w:t>refusal generates</w:t>
      </w:r>
      <w:r w:rsidRPr="006C6ADB">
        <w:rPr>
          <w:u w:val="single"/>
        </w:rPr>
        <w:t xml:space="preserve">, expands, champions </w:t>
      </w:r>
      <w:r w:rsidRPr="00197152">
        <w:rPr>
          <w:highlight w:val="green"/>
          <w:u w:val="single"/>
        </w:rPr>
        <w:t>representational territories that colonial knowledge endeavors to settle</w:t>
      </w:r>
      <w:r w:rsidRPr="006C6ADB">
        <w:rPr>
          <w:u w:val="single"/>
        </w:rPr>
        <w:t>, enclose, domesticate.</w:t>
      </w:r>
      <w:r w:rsidRPr="006C6ADB">
        <w:rPr>
          <w:sz w:val="12"/>
        </w:rPr>
        <w:t xml:space="preserve"> Simpson complicates the portrayals of Iroquois, without resorting to portrayals of anthropo- logical Indians. Gonzales-Day portrays the violations without reportraying the victimizations. </w:t>
      </w:r>
      <w:r w:rsidRPr="006C6ADB">
        <w:rPr>
          <w:u w:val="single"/>
        </w:rPr>
        <w:t xml:space="preserve">Third, </w:t>
      </w:r>
      <w:r w:rsidRPr="00197152">
        <w:rPr>
          <w:highlight w:val="green"/>
          <w:u w:val="single"/>
        </w:rPr>
        <w:t>refusal is a critical intervention into research and its</w:t>
      </w:r>
      <w:r w:rsidRPr="006C6ADB">
        <w:rPr>
          <w:u w:val="single"/>
        </w:rPr>
        <w:t xml:space="preserve"> circular </w:t>
      </w:r>
      <w:r w:rsidRPr="00197152">
        <w:rPr>
          <w:highlight w:val="green"/>
          <w:u w:val="single"/>
        </w:rPr>
        <w:t>self-defining ethics</w:t>
      </w:r>
      <w:r w:rsidRPr="006C6ADB">
        <w:rPr>
          <w:u w:val="single"/>
        </w:rPr>
        <w:t xml:space="preserve">. The ethical justification for research is defensive and self-encircling—its apparent self-criticism serves to expand its own rights to know, and to defend its violations in the name of “good science.” </w:t>
      </w:r>
      <w:r w:rsidRPr="00197152">
        <w:rPr>
          <w:highlight w:val="green"/>
          <w:u w:val="single"/>
        </w:rPr>
        <w:t>Refusal challenges the</w:t>
      </w:r>
      <w:r w:rsidRPr="006C6ADB">
        <w:rPr>
          <w:u w:val="single"/>
        </w:rPr>
        <w:t xml:space="preserve"> individualizing </w:t>
      </w:r>
      <w:r w:rsidRPr="00197152">
        <w:rPr>
          <w:highlight w:val="green"/>
          <w:u w:val="single"/>
        </w:rPr>
        <w:t>discourse of</w:t>
      </w:r>
      <w:r w:rsidRPr="006C6ADB">
        <w:rPr>
          <w:u w:val="single"/>
        </w:rPr>
        <w:t xml:space="preserve"> IRB consent and </w:t>
      </w:r>
      <w:r w:rsidRPr="00197152">
        <w:rPr>
          <w:highlight w:val="green"/>
          <w:u w:val="single"/>
        </w:rPr>
        <w:t>“good science” by high- lighting</w:t>
      </w:r>
      <w:r w:rsidRPr="006C6ADB">
        <w:rPr>
          <w:u w:val="single"/>
        </w:rPr>
        <w:t xml:space="preserve"> the problems of collective harm, of </w:t>
      </w:r>
      <w:r w:rsidRPr="00197152">
        <w:rPr>
          <w:highlight w:val="green"/>
          <w:u w:val="single"/>
        </w:rPr>
        <w:t>representational harm, and</w:t>
      </w:r>
      <w:r w:rsidRPr="006C6ADB">
        <w:rPr>
          <w:u w:val="single"/>
        </w:rPr>
        <w:t xml:space="preserve"> of </w:t>
      </w:r>
      <w:r w:rsidRPr="00197152">
        <w:rPr>
          <w:highlight w:val="green"/>
          <w:u w:val="single"/>
        </w:rPr>
        <w:t>knowledge colonization</w:t>
      </w:r>
      <w:r w:rsidRPr="006C6ADB">
        <w:rPr>
          <w:u w:val="single"/>
        </w:rPr>
        <w:t xml:space="preserve">. Fourth, </w:t>
      </w:r>
      <w:r w:rsidRPr="00C156FC">
        <w:rPr>
          <w:u w:val="single"/>
        </w:rPr>
        <w:t>refusal itself could be developed into both method and theory.</w:t>
      </w:r>
      <w:r w:rsidRPr="006C6ADB">
        <w:rPr>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6C6ADB">
        <w:rPr>
          <w:u w:val="single"/>
        </w:rPr>
        <w:t>This final point about refusal connects our conversation back to desire as a counterlogic to settler colonial knowledge.</w:t>
      </w:r>
    </w:p>
    <w:p w14:paraId="56AB8F3F" w14:textId="77777777" w:rsidR="006907A7" w:rsidRDefault="006907A7" w:rsidP="006907A7">
      <w:pPr>
        <w:pStyle w:val="Heading4"/>
      </w:pPr>
      <w:bookmarkStart w:id="2" w:name="_Hlk92184791"/>
      <w:r>
        <w:t>Defending the sacred is key to indigenous life – only an understanding of the world based in mutual obligation can make this world liveable.</w:t>
      </w:r>
    </w:p>
    <w:p w14:paraId="0EA338C9" w14:textId="77777777" w:rsidR="006907A7" w:rsidRDefault="006907A7" w:rsidP="006907A7">
      <w:r w:rsidRPr="00247091">
        <w:rPr>
          <w:b/>
          <w:bCs/>
          <w:sz w:val="26"/>
          <w:szCs w:val="26"/>
        </w:rPr>
        <w:t>LaDuke 5</w:t>
      </w:r>
      <w:r>
        <w:t xml:space="preserve"> – </w:t>
      </w:r>
      <w:r w:rsidRPr="00247091">
        <w:t xml:space="preserve">Winona LaDuke is an </w:t>
      </w:r>
      <w:r>
        <w:t xml:space="preserve">Ojibwe </w:t>
      </w:r>
      <w:r w:rsidRPr="00247091">
        <w:t>economist, environmentalist, writer and industrial hemp grower,</w:t>
      </w:r>
      <w:r>
        <w:t xml:space="preserve"> as well as a former vice presidential candidate along with Ralph Nader, </w:t>
      </w:r>
      <w:r w:rsidRPr="00247091">
        <w:t>known for her work on tribal land claims and preservation, as well as sustainable development</w:t>
      </w:r>
    </w:p>
    <w:p w14:paraId="26C622C8" w14:textId="77777777" w:rsidR="006907A7" w:rsidRPr="00247091" w:rsidRDefault="006907A7" w:rsidP="006907A7">
      <w:r>
        <w:t>Winona LaDuke, “</w:t>
      </w:r>
      <w:r w:rsidRPr="00247091">
        <w:t>Recovering the Sacred: The Power of Naming and Claiming</w:t>
      </w:r>
      <w:r>
        <w:t>” South End Press, 2005 // sam</w:t>
      </w:r>
    </w:p>
    <w:p w14:paraId="1A310922" w14:textId="77777777" w:rsidR="006907A7" w:rsidRDefault="006907A7" w:rsidP="006907A7">
      <w:pPr>
        <w:rPr>
          <w:u w:val="single"/>
        </w:rPr>
      </w:pPr>
      <w:r w:rsidRPr="00372A1A">
        <w:rPr>
          <w:sz w:val="10"/>
        </w:rPr>
        <w:t xml:space="preserve">How does a community heal itself from the ravages of the past? That is the question I asked in writing this book. </w:t>
      </w:r>
      <w:r w:rsidRPr="00372A1A">
        <w:rPr>
          <w:u w:val="single"/>
        </w:rPr>
        <w:t xml:space="preserve">I found an answer in the multifaceted process of </w:t>
      </w:r>
      <w:r w:rsidRPr="00372A1A">
        <w:rPr>
          <w:highlight w:val="green"/>
          <w:u w:val="single"/>
        </w:rPr>
        <w:t>recovering that which is “sacred.”</w:t>
      </w:r>
      <w:r w:rsidRPr="00372A1A">
        <w:rPr>
          <w:u w:val="single"/>
        </w:rPr>
        <w:t xml:space="preserve"> This complex and intergenerational process </w:t>
      </w:r>
      <w:r w:rsidRPr="00372A1A">
        <w:rPr>
          <w:highlight w:val="green"/>
          <w:u w:val="single"/>
        </w:rPr>
        <w:t>is essential to our</w:t>
      </w:r>
      <w:r w:rsidRPr="00372A1A">
        <w:rPr>
          <w:u w:val="single"/>
        </w:rPr>
        <w:t xml:space="preserve"> </w:t>
      </w:r>
      <w:r w:rsidRPr="00372A1A">
        <w:rPr>
          <w:highlight w:val="green"/>
          <w:u w:val="single"/>
        </w:rPr>
        <w:t>vitality</w:t>
      </w:r>
      <w:r w:rsidRPr="00372A1A">
        <w:rPr>
          <w:u w:val="single"/>
        </w:rPr>
        <w:t xml:space="preserve"> as Indigenous peoples and ultimately as individuals. This book documents some of our community’s work to recover the sacred and to heal. </w:t>
      </w:r>
      <w:r w:rsidRPr="00372A1A">
        <w:rPr>
          <w:sz w:val="10"/>
        </w:rPr>
        <w:t xml:space="preserve">What qualifies something as sacred? That is a question asked in courtrooms and city council meetings across the country. Under consideration is the preservation or destruction of places like the Valley of the Chiefs in what is now eastern Montana and Medicine Lake in northern California, as well as the fate of skeletons and other artifacts mummified by collectors and held in museums against the will of their rightful inheritors. Debates on how the past is understood and what the future might bring have bearing on genetic research, reclamation of mining sites, reparations for broken treaties, and reconciliation between descendants of murderers and their victims. </w:t>
      </w:r>
      <w:r w:rsidRPr="00247091">
        <w:rPr>
          <w:highlight w:val="green"/>
          <w:u w:val="single"/>
        </w:rPr>
        <w:t>At stake is</w:t>
      </w:r>
      <w:r w:rsidRPr="00372A1A">
        <w:rPr>
          <w:u w:val="single"/>
        </w:rPr>
        <w:t xml:space="preserve"> nothing less than </w:t>
      </w:r>
      <w:r w:rsidRPr="00247091">
        <w:rPr>
          <w:highlight w:val="green"/>
          <w:u w:val="single"/>
        </w:rPr>
        <w:t>the ecological integrity</w:t>
      </w:r>
      <w:r w:rsidRPr="00372A1A">
        <w:rPr>
          <w:u w:val="single"/>
        </w:rPr>
        <w:t xml:space="preserve"> </w:t>
      </w:r>
      <w:r w:rsidRPr="00247091">
        <w:rPr>
          <w:highlight w:val="green"/>
          <w:u w:val="single"/>
        </w:rPr>
        <w:t>of the land</w:t>
      </w:r>
      <w:r w:rsidRPr="00372A1A">
        <w:rPr>
          <w:u w:val="single"/>
        </w:rPr>
        <w:t xml:space="preserve"> base </w:t>
      </w:r>
      <w:r w:rsidRPr="00247091">
        <w:rPr>
          <w:highlight w:val="green"/>
          <w:u w:val="single"/>
        </w:rPr>
        <w:t>and the physical and social health of Native</w:t>
      </w:r>
      <w:r w:rsidRPr="00372A1A">
        <w:rPr>
          <w:u w:val="single"/>
        </w:rPr>
        <w:t xml:space="preserve"> American</w:t>
      </w:r>
      <w:r w:rsidRPr="00247091">
        <w:rPr>
          <w:highlight w:val="green"/>
          <w:u w:val="single"/>
        </w:rPr>
        <w:t>s</w:t>
      </w:r>
      <w:r w:rsidRPr="00372A1A">
        <w:rPr>
          <w:u w:val="single"/>
        </w:rPr>
        <w:t xml:space="preserve"> throughout the continent.</w:t>
      </w:r>
      <w:r w:rsidRPr="00372A1A">
        <w:rPr>
          <w:sz w:val="10"/>
        </w:rPr>
        <w:t xml:space="preserve"> In the end there is no absence of irony: the integrity of what is sacred to Native Americans will be determined by the government that has been responsible for doing everything in its power to destroy Native American cultures. Xenophobia and a deep fear of Native spiritual practices came to the Americas with the first Europeans. Papal law was the foundation of colonialism; the Church served as handmaiden to military, economic, and spiritual genocide and domination. Centuries of papal bulls posited the supremacy of Christendom over all other beliefs, sanctified manifest destiny, and authorized even the most brutal practices of colonialism. Some of the most virulent and disgraceful manifestations of Christian dominance found expression in the conquest and colonization of the Americas. Religious dominance became the centerpiece of early reservation policy as Native religious expression was outlawed in this country. To practice a traditional form of worship was to risk a death sentence for many peoples. </w:t>
      </w:r>
      <w:r w:rsidRPr="00372A1A">
        <w:rPr>
          <w:u w:val="single"/>
        </w:rPr>
        <w:t xml:space="preserve">The </w:t>
      </w:r>
      <w:r w:rsidRPr="00247091">
        <w:rPr>
          <w:highlight w:val="green"/>
          <w:u w:val="single"/>
        </w:rPr>
        <w:t>Wounded Knee</w:t>
      </w:r>
      <w:r w:rsidRPr="00372A1A">
        <w:rPr>
          <w:u w:val="single"/>
        </w:rPr>
        <w:t xml:space="preserve"> Massacre of 1890 </w:t>
      </w:r>
      <w:r w:rsidRPr="00247091">
        <w:rPr>
          <w:highlight w:val="green"/>
          <w:u w:val="single"/>
        </w:rPr>
        <w:t>occurred</w:t>
      </w:r>
      <w:r w:rsidRPr="00372A1A">
        <w:rPr>
          <w:u w:val="single"/>
        </w:rPr>
        <w:t xml:space="preserve"> in large part </w:t>
      </w:r>
      <w:r w:rsidRPr="00247091">
        <w:rPr>
          <w:highlight w:val="green"/>
          <w:u w:val="single"/>
        </w:rPr>
        <w:t>because of the fear of the Ghost Dance</w:t>
      </w:r>
      <w:r w:rsidRPr="00372A1A">
        <w:rPr>
          <w:u w:val="single"/>
        </w:rPr>
        <w:t xml:space="preserve"> Religion, which had spread throughout the American West. </w:t>
      </w:r>
      <w:r w:rsidRPr="00247091">
        <w:rPr>
          <w:highlight w:val="green"/>
          <w:u w:val="single"/>
        </w:rPr>
        <w:t>Hundreds of Native spiritual leaders were sent to the Hiawatha Asylum</w:t>
      </w:r>
      <w:r w:rsidRPr="00372A1A">
        <w:rPr>
          <w:u w:val="single"/>
        </w:rPr>
        <w:t xml:space="preserve"> for Insane Indians for their spiritual beliefs.</w:t>
      </w:r>
      <w:r w:rsidRPr="00372A1A">
        <w:rPr>
          <w:sz w:val="10"/>
        </w:rPr>
        <w:t xml:space="preserve">1 The history of religious colonialism, including the genocide perpetrated by the Catholic Church (particularly in Latin America), is a wound from which Native communities have not yet healed. </w:t>
      </w:r>
      <w:r w:rsidRPr="00247091">
        <w:rPr>
          <w:u w:val="single"/>
        </w:rPr>
        <w:t xml:space="preserve">The notion that </w:t>
      </w:r>
      <w:r w:rsidRPr="00247091">
        <w:rPr>
          <w:highlight w:val="green"/>
          <w:u w:val="single"/>
        </w:rPr>
        <w:t>non-Christian spiritual practice</w:t>
      </w:r>
      <w:r w:rsidRPr="00247091">
        <w:rPr>
          <w:u w:val="single"/>
        </w:rPr>
        <w:t>s</w:t>
      </w:r>
      <w:r w:rsidRPr="00372A1A">
        <w:rPr>
          <w:u w:val="single"/>
        </w:rPr>
        <w:t xml:space="preserve"> could have validity </w:t>
      </w:r>
      <w:r w:rsidRPr="00247091">
        <w:rPr>
          <w:highlight w:val="green"/>
          <w:u w:val="single"/>
        </w:rPr>
        <w:t>was</w:t>
      </w:r>
      <w:r w:rsidRPr="00372A1A">
        <w:rPr>
          <w:u w:val="single"/>
        </w:rPr>
        <w:t xml:space="preserve"> entirely ignored or actively </w:t>
      </w:r>
      <w:r w:rsidRPr="00247091">
        <w:rPr>
          <w:highlight w:val="green"/>
          <w:u w:val="single"/>
        </w:rPr>
        <w:t>suppressed</w:t>
      </w:r>
      <w:r w:rsidRPr="00372A1A">
        <w:rPr>
          <w:u w:val="single"/>
        </w:rPr>
        <w:t xml:space="preserve"> for centuries. So it was by necessity that Native spiritual practitioners went deep into the woods or into the heartland of their territory to keep up their traditions, always knowing that their job was to keep alive their teachers’ instructions, and, hence, their way of life.</w:t>
      </w:r>
      <w:r w:rsidRPr="00372A1A">
        <w:rPr>
          <w:sz w:val="10"/>
        </w:rPr>
        <w:t xml:space="preserve"> Native spiritual practices and Judeo-Christian traditions are based on very different paradigms. </w:t>
      </w:r>
      <w:r w:rsidRPr="00247091">
        <w:rPr>
          <w:highlight w:val="green"/>
          <w:u w:val="single"/>
        </w:rPr>
        <w:t>Native</w:t>
      </w:r>
      <w:r w:rsidRPr="00372A1A">
        <w:rPr>
          <w:u w:val="single"/>
        </w:rPr>
        <w:t xml:space="preserve"> American </w:t>
      </w:r>
      <w:r w:rsidRPr="00247091">
        <w:rPr>
          <w:highlight w:val="green"/>
          <w:u w:val="single"/>
        </w:rPr>
        <w:t>rituals are frequently based on</w:t>
      </w:r>
      <w:r w:rsidRPr="00372A1A">
        <w:rPr>
          <w:u w:val="single"/>
        </w:rPr>
        <w:t xml:space="preserve"> the re</w:t>
      </w:r>
      <w:r w:rsidRPr="00247091">
        <w:rPr>
          <w:highlight w:val="green"/>
          <w:u w:val="single"/>
        </w:rPr>
        <w:t>affirmation of the relationship of humans to</w:t>
      </w:r>
      <w:r w:rsidRPr="00372A1A">
        <w:rPr>
          <w:u w:val="single"/>
        </w:rPr>
        <w:t xml:space="preserve"> the </w:t>
      </w:r>
      <w:r w:rsidRPr="00247091">
        <w:rPr>
          <w:highlight w:val="green"/>
          <w:u w:val="single"/>
        </w:rPr>
        <w:t>Creation</w:t>
      </w:r>
      <w:r w:rsidRPr="00372A1A">
        <w:rPr>
          <w:u w:val="single"/>
        </w:rPr>
        <w:t>.</w:t>
      </w:r>
      <w:r w:rsidRPr="00372A1A">
        <w:rPr>
          <w:sz w:val="10"/>
        </w:rPr>
        <w:t xml:space="preserve"> Many of our oral traditions tell of the place of the “little brother” (the humans) in the larger Creation. Our gratitude for our part in Creation and for the gifts given to us by the Creator is continuously reinforced in Midewiwin lodges, Sundance ceremonies, world renewal ceremonies, and many others. Understanding the complexity of these belief systems is central to understanding the societies built on those spiritual foundations—the relationship of peoples to their sacred lands, to relatives with fins or hooves, to the plant and animal foods that anchor a way of life.2 Chris Peters, a Pohik-la from northern California and president of the Seventh Generation Fund, broadly defines Native spiritual practices as affirmation-based and characterizes Judeo-Christian faiths as commemorative.3 Judeo-Christian teachings and events frequently commemorate a set of historical events: Easter, Christmas, Passover, and Hannukah are examples. Vine Deloria, Jr., echoes this distinction: Unlike the Mass or the Passover which both commemorate past historical religious events and which believers understand as also occurring in a timeless setting beyond the reach of the corruption of temporal processes, Native American religious practitioners are seeking to introduce a sense of order into the chaotic physical present as a prelude to experiencing the universal moment of complete fulfillment.4 The difference in the paradigms of these spiritual practices has, over time, become a source of great conflict in the Americas. Some 200 years after the U. S. Constitution guaranteed freedom of religion for most Americans, Congress passed the American Indian Religious Freedom Act in 1978 and President Carter signed it into law. Although the act contains worthy language that seems to reflect the founders’ concepts of religious liberty, it has but a few teeth. The act states: It shall be the policy of the United States to protect and preserve for American Indians their inherent right of freedom to believe, express, and exercise the traditional religions of the American Indian, Eskimo, Aleut and native Hawaiians, including but not limited to access to sites, use and possession of sacred objects, and the freedom to worship through ceremonial and traditional rites.5 While the law ensured that Native people could hold many of their ceremonies, it did not protect the places where many of these rituals take place or the relatives and elements central to these ceremonies, such as salt from the sacred Salt Mother for the Zuni or salmon for the Nez Perce. The Religious Freedom Act was amplified by President Clinton’s 1996 Executive Order 13007, for preservation of sacred sites: “In managing Federal lands, each executive branch agency with statutory or administrative responsibility for the management of Federal lands shall…avoid adversely affecting the physical integrity of such sacred sites.”6 Those protections were applied to lands held by the federal government, not by private interests, although many sacred sites advocates have urged compliance by other landholders to the spirit and intent of the law. The Bush administration, however, has by and large ignored that executive order.7 Today, increasing numbers of sacred sites and all that embodies the sacred are threatened. While Judeo-Christian sacred sites such as “the Holy Land” are recognized, the existence of other holy lands has been denied. There is a place on the shore of Lake Superior, or Gichi Gummi, where the Giant laid down to sleep. There is a place in Zuni’s alpine prairie to which the Salt Woman moved and hoped to rest. There is a place in the heart of Lakota territory where the people go to vision quest and remember the children who ascended from there to the sky to become the Pleiades. There is a place known as the Falls of a Woman’s Hair that is the epicenter of a salmon culture. And there is a mountain upon which the Anishinaabeg rested during their migration and from where they looked back to find their prophesized destination. The concept of “holy land” cannot be exclusive in a multi-cultural and multi-spiritual society, yet indeed it has been treated as such. </w:t>
      </w:r>
      <w:r w:rsidRPr="00247091">
        <w:rPr>
          <w:highlight w:val="green"/>
          <w:u w:val="single"/>
        </w:rPr>
        <w:t>We have</w:t>
      </w:r>
      <w:r w:rsidRPr="00372A1A">
        <w:rPr>
          <w:u w:val="single"/>
        </w:rPr>
        <w:t xml:space="preserve"> a problem of </w:t>
      </w:r>
      <w:r w:rsidRPr="00247091">
        <w:rPr>
          <w:highlight w:val="green"/>
          <w:u w:val="single"/>
        </w:rPr>
        <w:t>two separate spiritual paradigms and</w:t>
      </w:r>
      <w:r w:rsidRPr="00372A1A">
        <w:rPr>
          <w:u w:val="single"/>
        </w:rPr>
        <w:t xml:space="preserve"> one dominant culture—make </w:t>
      </w:r>
      <w:r w:rsidRPr="00247091">
        <w:rPr>
          <w:highlight w:val="green"/>
          <w:u w:val="single"/>
        </w:rPr>
        <w:t>that a dominant culture with an</w:t>
      </w:r>
      <w:r w:rsidRPr="00372A1A">
        <w:rPr>
          <w:u w:val="single"/>
        </w:rPr>
        <w:t xml:space="preserve"> immense </w:t>
      </w:r>
      <w:r w:rsidRPr="00247091">
        <w:rPr>
          <w:highlight w:val="green"/>
          <w:u w:val="single"/>
        </w:rPr>
        <w:t>appetite for natural resources. The animals, the trees and</w:t>
      </w:r>
      <w:r w:rsidRPr="00372A1A">
        <w:rPr>
          <w:u w:val="single"/>
        </w:rPr>
        <w:t xml:space="preserve"> other </w:t>
      </w:r>
      <w:r w:rsidRPr="00247091">
        <w:rPr>
          <w:highlight w:val="green"/>
          <w:u w:val="single"/>
        </w:rPr>
        <w:t>plants</w:t>
      </w:r>
      <w:r w:rsidRPr="00372A1A">
        <w:rPr>
          <w:u w:val="single"/>
        </w:rPr>
        <w:t xml:space="preserve">, even </w:t>
      </w:r>
      <w:r w:rsidRPr="00247091">
        <w:rPr>
          <w:highlight w:val="green"/>
          <w:u w:val="single"/>
        </w:rPr>
        <w:t>the minerals under the ground</w:t>
      </w:r>
      <w:r w:rsidRPr="00372A1A">
        <w:rPr>
          <w:u w:val="single"/>
        </w:rPr>
        <w:t xml:space="preserve"> and the water from the lakes and streams, </w:t>
      </w:r>
      <w:r w:rsidRPr="00247091">
        <w:rPr>
          <w:highlight w:val="green"/>
          <w:u w:val="single"/>
        </w:rPr>
        <w:t>all have been expropriated from Native</w:t>
      </w:r>
      <w:r w:rsidRPr="00372A1A">
        <w:rPr>
          <w:u w:val="single"/>
        </w:rPr>
        <w:t xml:space="preserve"> American </w:t>
      </w:r>
      <w:r w:rsidRPr="00247091">
        <w:rPr>
          <w:highlight w:val="green"/>
          <w:u w:val="single"/>
        </w:rPr>
        <w:t>territories</w:t>
      </w:r>
      <w:r w:rsidRPr="00372A1A">
        <w:rPr>
          <w:sz w:val="10"/>
        </w:rPr>
        <w:t>. Land taken from Native peoples either by force or the colonists’ law was the basis for an industrial infrastructure and now a standard of living that consumes a third of the world’s resources. By the 1930s, Native territories had been reduced to about 4% of our original land base. More than 75% of our sacred sites have been removed from our care and jurisdiction.8 Native people must now request permission to use their own sacred sites and, more often than not, find that those sites are in danger of being desecrated or obliterated. The challenge of attempting to maintain your spiritual practice in a new millennium is complicated by the destruction of that which you need for your ceremonial practice. The annihilation of 50 million buffalo in the Great Plains region by the beginning of the 20th century caused immense hardship for traditional spiritual practices of the region, especially since the Pte Oyate, the buffalo nation, is considered the older brother of the Lakota nation and of many other Indigenous cultures of the region. Similarly, the decimation of the salmon in northwest rivers like the Columbia and the Klamath, caused by dam projects, over-fishing, and water diversion, has resulted in great emotional, social, and spiritual devastation to the Yakama, Wasco, Umatilla, Nez Perce, and other peoples of the region. New efforts to domesticate, patent, and genetically modify wild rice similarly concern the Anishinaabeg people of the Great Lakes. It is more than 500 years since the European invasion of North America and more than 200 years since the formation of the United States. Despite these centuries of spiritual challenges, Native people continue, as we have for centuries, to always express our thankfulness to Creation—in our prayers, our songs, and our understanding of the sacredness of the land. Dr. Henrietta Mann is a Northern Cheyenne woman and chair of the Native American Studies Department at Montana State University. She reiterates the significance of the natural world to Native spiritual teaching: Over the time we have been here, we have built cultural ways on and about this land. We have our own respected versions of how we came to be</w:t>
      </w:r>
      <w:r w:rsidRPr="00372A1A">
        <w:rPr>
          <w:u w:val="single"/>
        </w:rPr>
        <w:t xml:space="preserve">. These </w:t>
      </w:r>
      <w:r w:rsidRPr="00247091">
        <w:rPr>
          <w:highlight w:val="green"/>
          <w:u w:val="single"/>
        </w:rPr>
        <w:t>origin stories</w:t>
      </w:r>
      <w:r w:rsidRPr="00372A1A">
        <w:rPr>
          <w:u w:val="single"/>
        </w:rPr>
        <w:t>—that we emerged or fell from the sky or were brought forth—</w:t>
      </w:r>
      <w:r w:rsidRPr="00247091">
        <w:rPr>
          <w:highlight w:val="green"/>
          <w:u w:val="single"/>
        </w:rPr>
        <w:t>connect us to this land and</w:t>
      </w:r>
      <w:r w:rsidRPr="00372A1A">
        <w:rPr>
          <w:u w:val="single"/>
        </w:rPr>
        <w:t xml:space="preserve"> establish </w:t>
      </w:r>
      <w:r w:rsidRPr="00247091">
        <w:rPr>
          <w:highlight w:val="green"/>
          <w:u w:val="single"/>
        </w:rPr>
        <w:t>our realities</w:t>
      </w:r>
      <w:r w:rsidRPr="00372A1A">
        <w:rPr>
          <w:u w:val="single"/>
        </w:rPr>
        <w:t xml:space="preserve">, our belief systems. </w:t>
      </w:r>
      <w:r w:rsidRPr="00247091">
        <w:rPr>
          <w:highlight w:val="green"/>
          <w:u w:val="single"/>
        </w:rPr>
        <w:t>We have spiritual responsibilities to renew the Earth</w:t>
      </w:r>
      <w:r w:rsidRPr="00372A1A">
        <w:rPr>
          <w:u w:val="single"/>
        </w:rPr>
        <w:t xml:space="preserve"> and we do this through our ceremonies so that our Mother, the Earth, can continue to support us. Mutuality and respect are part of our tradition—give and take. Somewhere along the way, </w:t>
      </w:r>
      <w:r w:rsidRPr="00247091">
        <w:rPr>
          <w:highlight w:val="green"/>
          <w:u w:val="single"/>
        </w:rPr>
        <w:t>I hope people</w:t>
      </w:r>
      <w:r w:rsidRPr="00372A1A">
        <w:rPr>
          <w:u w:val="single"/>
        </w:rPr>
        <w:t xml:space="preserve"> will </w:t>
      </w:r>
      <w:r w:rsidRPr="00247091">
        <w:rPr>
          <w:highlight w:val="green"/>
          <w:u w:val="single"/>
        </w:rPr>
        <w:t>learn</w:t>
      </w:r>
      <w:r w:rsidRPr="00372A1A">
        <w:rPr>
          <w:u w:val="single"/>
        </w:rPr>
        <w:t xml:space="preserve"> that </w:t>
      </w:r>
      <w:r w:rsidRPr="00247091">
        <w:rPr>
          <w:highlight w:val="green"/>
          <w:u w:val="single"/>
        </w:rPr>
        <w:t>you can’t just take</w:t>
      </w:r>
      <w:r w:rsidRPr="00372A1A">
        <w:rPr>
          <w:u w:val="single"/>
        </w:rPr>
        <w:t xml:space="preserve">, that </w:t>
      </w:r>
      <w:r w:rsidRPr="00247091">
        <w:rPr>
          <w:highlight w:val="green"/>
          <w:u w:val="single"/>
        </w:rPr>
        <w:t>you have to give back to the land.</w:t>
      </w:r>
    </w:p>
    <w:bookmarkEnd w:id="2"/>
    <w:p w14:paraId="663812D9" w14:textId="028A39A4" w:rsidR="006907A7" w:rsidRDefault="00631DE2" w:rsidP="00683BB6">
      <w:pPr>
        <w:pStyle w:val="Heading4"/>
      </w:pPr>
      <w:r>
        <w:t>Land back!</w:t>
      </w:r>
    </w:p>
    <w:p w14:paraId="6BA254E7" w14:textId="77777777" w:rsidR="00683BB6" w:rsidRDefault="00683BB6" w:rsidP="00683BB6">
      <w:pPr>
        <w:pStyle w:val="NormalWeb"/>
        <w:spacing w:before="15" w:beforeAutospacing="0" w:after="180" w:afterAutospacing="0"/>
      </w:pPr>
      <w:r>
        <w:rPr>
          <w:rFonts w:ascii="Calibri" w:hAnsi="Calibri" w:cs="Calibri"/>
          <w:b/>
          <w:bCs/>
          <w:sz w:val="26"/>
          <w:szCs w:val="26"/>
        </w:rPr>
        <w:t>Washington 16</w:t>
      </w:r>
      <w:r>
        <w:rPr>
          <w:rFonts w:ascii="Calibri" w:hAnsi="Calibri" w:cs="Calibri"/>
          <w:sz w:val="22"/>
          <w:szCs w:val="22"/>
        </w:rPr>
        <w:t xml:space="preserve"> – My name is Rowland Keshena Robinson. I am of the Menominee Nation of Wisconsin, though I grew up in Bermuda, on the outer fringes of the anglo-Caribbean, and currently live and work in the Gdoo-Naaganinaa Territory: the traditional lands of the Attiwonderon, Anishinaabeg, and Rotinonshón:ni, a geographic region today also known as southern Ontario. I know that I am far from the first Menominee person to live amongst our Anishinaabeg kin, however it is in an act of good kinship that I recognize that I am a guest on this territory, and that I owe much of my intellectual and personal development to the time I have spent here and with the Anishinaabeg and Rotinonshón:ni peoples of this region. I first moved to Canada in 2005 to pursue my undergraduate studies in the humanistic and social scientific disciplines of anthropology and sociology, which I eventually transitioned into a Masters Degree in public issues anthropology, my project for which examined the distance (the “gulf” to repeat my terminology of the time) that existed then, and which in many ways exists now, between Native academics, who spend much time in analysing and theorizing about our social, cultural, political, and economic situation, and grassroots Native activists who are directly engaged in the day-to-day struggle for justice, whatever that may mean to individual actors., </w:t>
      </w:r>
    </w:p>
    <w:p w14:paraId="4DA00D84" w14:textId="77777777" w:rsidR="00683BB6" w:rsidRDefault="00683BB6" w:rsidP="00683BB6">
      <w:pPr>
        <w:pStyle w:val="NormalWeb"/>
        <w:spacing w:before="15" w:beforeAutospacing="0" w:after="180" w:afterAutospacing="0"/>
      </w:pPr>
      <w:r>
        <w:rPr>
          <w:rFonts w:ascii="Calibri" w:hAnsi="Calibri" w:cs="Calibri"/>
          <w:sz w:val="22"/>
          <w:szCs w:val="22"/>
        </w:rPr>
        <w:t xml:space="preserve">Rowland "Ena͞emaehkiw” Keshena Washington, "The ABC of Decolonization" The Anarchist Library, 5-16-2016, https://theanarchistlibrary.org/library/rowland-ena-emaehkiw-keshena-robinson-the-abc-of-decolonization#toc1 // sam </w:t>
      </w:r>
    </w:p>
    <w:p w14:paraId="10335480" w14:textId="77777777" w:rsidR="00683BB6" w:rsidRPr="005E612C" w:rsidRDefault="00683BB6" w:rsidP="00683BB6">
      <w:pPr>
        <w:rPr>
          <w:sz w:val="12"/>
        </w:rPr>
      </w:pPr>
      <w:r w:rsidRPr="005E612C">
        <w:rPr>
          <w:u w:val="single"/>
        </w:rPr>
        <w:t xml:space="preserve">This probably seems like a given, given what has been written above, however what I want to clarify here is that a genuine </w:t>
      </w:r>
      <w:r w:rsidRPr="005E612C">
        <w:rPr>
          <w:highlight w:val="green"/>
          <w:u w:val="single"/>
        </w:rPr>
        <w:t>decolonial</w:t>
      </w:r>
      <w:r w:rsidRPr="005E612C">
        <w:rPr>
          <w:u w:val="single"/>
        </w:rPr>
        <w:t xml:space="preserve"> and abolitionist </w:t>
      </w:r>
      <w:r w:rsidRPr="005E612C">
        <w:rPr>
          <w:highlight w:val="green"/>
          <w:u w:val="single"/>
        </w:rPr>
        <w:t>politics</w:t>
      </w:r>
      <w:r w:rsidRPr="005E612C">
        <w:rPr>
          <w:u w:val="single"/>
        </w:rPr>
        <w:t xml:space="preserve"> in the northern bloc of settler colonialism </w:t>
      </w:r>
      <w:r w:rsidRPr="005E612C">
        <w:rPr>
          <w:highlight w:val="green"/>
          <w:u w:val="single"/>
        </w:rPr>
        <w:t>must abandon the</w:t>
      </w:r>
      <w:r w:rsidRPr="005E612C">
        <w:rPr>
          <w:u w:val="single"/>
        </w:rPr>
        <w:t xml:space="preserve"> idea that white/settler/master population has an inherent </w:t>
      </w:r>
      <w:r w:rsidRPr="005E612C">
        <w:rPr>
          <w:highlight w:val="green"/>
          <w:u w:val="single"/>
        </w:rPr>
        <w:t>right to</w:t>
      </w:r>
      <w:r w:rsidRPr="005E612C">
        <w:rPr>
          <w:u w:val="single"/>
        </w:rPr>
        <w:t xml:space="preserve"> a piece of </w:t>
      </w:r>
      <w:r w:rsidRPr="005E612C">
        <w:rPr>
          <w:highlight w:val="green"/>
          <w:u w:val="single"/>
        </w:rPr>
        <w:t>this continent</w:t>
      </w:r>
      <w:r w:rsidRPr="005E612C">
        <w:rPr>
          <w:u w:val="single"/>
        </w:rPr>
        <w:t xml:space="preserve"> in any way, shape or form. It’s not that white/settler/master class struggle anarchists and marxists explicitly claim such a position, because they don’t (at least not that I have ever seen), but </w:t>
      </w:r>
      <w:r w:rsidRPr="000320CA">
        <w:rPr>
          <w:highlight w:val="green"/>
          <w:u w:val="single"/>
        </w:rPr>
        <w:t>it is implicit</w:t>
      </w:r>
      <w:r w:rsidRPr="005E612C">
        <w:rPr>
          <w:u w:val="single"/>
        </w:rPr>
        <w:t xml:space="preserve"> quite clearly in their various lines (other relatively superficial disagreements between ultimately similar ideological tendencies aside). </w:t>
      </w:r>
      <w:r w:rsidRPr="005E612C">
        <w:rPr>
          <w:sz w:val="12"/>
        </w:rPr>
        <w:t>Here I am not addressing those formations and individuals whose lines are entirely rooted in a politics of pure anti-racism, as how that position (radical integration into the settler colonial empire) leads to this point does not need much explanation; rather I am aiming this at those forces and individuals who have a political line that recognizes, on some level, colonial oppression (often alongside racism as some kind of dual racial-national oppression</w:t>
      </w:r>
      <w:r w:rsidRPr="005E612C">
        <w:rPr>
          <w:u w:val="single"/>
        </w:rPr>
        <w:t xml:space="preserve">). Most of the </w:t>
      </w:r>
      <w:r w:rsidRPr="000320CA">
        <w:rPr>
          <w:highlight w:val="green"/>
          <w:u w:val="single"/>
        </w:rPr>
        <w:t>m</w:t>
      </w:r>
      <w:r w:rsidRPr="005E612C">
        <w:rPr>
          <w:u w:val="single"/>
        </w:rPr>
        <w:t>arxist-</w:t>
      </w:r>
      <w:r w:rsidRPr="000320CA">
        <w:rPr>
          <w:highlight w:val="green"/>
          <w:u w:val="single"/>
        </w:rPr>
        <w:t>l</w:t>
      </w:r>
      <w:r w:rsidRPr="005E612C">
        <w:rPr>
          <w:u w:val="single"/>
        </w:rPr>
        <w:t xml:space="preserve">eninist and maoist </w:t>
      </w:r>
      <w:r w:rsidRPr="000320CA">
        <w:rPr>
          <w:highlight w:val="green"/>
          <w:u w:val="single"/>
        </w:rPr>
        <w:t>formations</w:t>
      </w:r>
      <w:r w:rsidRPr="005E612C">
        <w:rPr>
          <w:u w:val="single"/>
        </w:rPr>
        <w:t xml:space="preserve"> within the northern bloc, as well as what would seem to be an increasing number of anarchists, put forth a sort of </w:t>
      </w:r>
      <w:r w:rsidRPr="000320CA">
        <w:rPr>
          <w:highlight w:val="green"/>
          <w:u w:val="single"/>
        </w:rPr>
        <w:t>water</w:t>
      </w:r>
      <w:r w:rsidRPr="005E612C">
        <w:rPr>
          <w:u w:val="single"/>
        </w:rPr>
        <w:t xml:space="preserve">ed </w:t>
      </w:r>
      <w:r w:rsidRPr="000320CA">
        <w:rPr>
          <w:highlight w:val="green"/>
          <w:u w:val="single"/>
        </w:rPr>
        <w:t>down recognition for decolonial</w:t>
      </w:r>
      <w:r w:rsidRPr="005E612C">
        <w:rPr>
          <w:u w:val="single"/>
        </w:rPr>
        <w:t xml:space="preserve"> and abolitionist </w:t>
      </w:r>
      <w:r w:rsidRPr="000320CA">
        <w:rPr>
          <w:highlight w:val="green"/>
          <w:u w:val="single"/>
        </w:rPr>
        <w:t>struggle,</w:t>
      </w:r>
      <w:r w:rsidRPr="005E612C">
        <w:rPr>
          <w:u w:val="single"/>
        </w:rPr>
        <w:t xml:space="preserve"> though not necessarily for the same reasons. </w:t>
      </w:r>
      <w:r w:rsidRPr="005E612C">
        <w:rPr>
          <w:sz w:val="12"/>
        </w:rPr>
        <w:t xml:space="preserve">For both the marxists and anarchists who support, at least on paper, decolonial and abolitionist demands, their lines are inherently weakened by their being subsumed under the rubric problematized by the first two sections of this essay. </w:t>
      </w:r>
      <w:r w:rsidRPr="005E612C">
        <w:rPr>
          <w:u w:val="single"/>
        </w:rPr>
        <w:t xml:space="preserve">For marxist-leninists and maoists in particular however their political </w:t>
      </w:r>
      <w:r w:rsidRPr="000320CA">
        <w:rPr>
          <w:highlight w:val="green"/>
          <w:u w:val="single"/>
        </w:rPr>
        <w:t>support</w:t>
      </w:r>
      <w:r w:rsidRPr="005E612C">
        <w:rPr>
          <w:u w:val="single"/>
        </w:rPr>
        <w:t xml:space="preserve"> for full decolonization </w:t>
      </w:r>
      <w:r w:rsidRPr="000320CA">
        <w:rPr>
          <w:highlight w:val="green"/>
          <w:u w:val="single"/>
        </w:rPr>
        <w:t>is</w:t>
      </w:r>
      <w:r w:rsidRPr="005E612C">
        <w:rPr>
          <w:u w:val="single"/>
        </w:rPr>
        <w:t xml:space="preserve"> further </w:t>
      </w:r>
      <w:r w:rsidRPr="000320CA">
        <w:rPr>
          <w:highlight w:val="green"/>
          <w:u w:val="single"/>
        </w:rPr>
        <w:t>weakened by</w:t>
      </w:r>
      <w:r w:rsidRPr="005E612C">
        <w:rPr>
          <w:u w:val="single"/>
        </w:rPr>
        <w:t xml:space="preserve"> a general </w:t>
      </w:r>
      <w:r w:rsidRPr="00832C33">
        <w:rPr>
          <w:u w:val="single"/>
        </w:rPr>
        <w:t>non-recognition of the decolonial aspirations</w:t>
      </w:r>
      <w:r w:rsidRPr="005E612C">
        <w:rPr>
          <w:u w:val="single"/>
        </w:rPr>
        <w:t xml:space="preserve"> of First Nations.</w:t>
      </w:r>
      <w:r w:rsidRPr="005E612C">
        <w:rPr>
          <w:sz w:val="12"/>
        </w:rPr>
        <w:t xml:space="preserve"> Many of these formations provide lip-service support to Black, Xicanx &amp; Boricua independence, but tend to only provide vague platitudes when it comes to the question of First Nations. </w:t>
      </w:r>
      <w:r w:rsidRPr="005E612C">
        <w:rPr>
          <w:u w:val="single"/>
        </w:rPr>
        <w:t xml:space="preserve">Perhaps I am too much of a cynic, jaded by too many negative experiences working within and around white/settler/master-dominated marxist and anarchist organizations, but I believe that </w:t>
      </w:r>
      <w:r w:rsidRPr="00832C33">
        <w:rPr>
          <w:u w:val="single"/>
        </w:rPr>
        <w:t xml:space="preserve">this is because </w:t>
      </w:r>
      <w:r w:rsidRPr="000320CA">
        <w:rPr>
          <w:u w:val="single"/>
        </w:rPr>
        <w:t>they have</w:t>
      </w:r>
      <w:r w:rsidRPr="005E612C">
        <w:rPr>
          <w:u w:val="single"/>
        </w:rPr>
        <w:t xml:space="preserve"> </w:t>
      </w:r>
      <w:r w:rsidRPr="00832C33">
        <w:rPr>
          <w:u w:val="single"/>
        </w:rPr>
        <w:t>a</w:t>
      </w:r>
      <w:r w:rsidRPr="005E612C">
        <w:rPr>
          <w:u w:val="single"/>
        </w:rPr>
        <w:t xml:space="preserve"> deep </w:t>
      </w:r>
      <w:r w:rsidRPr="000320CA">
        <w:rPr>
          <w:highlight w:val="green"/>
          <w:u w:val="single"/>
        </w:rPr>
        <w:t>psychological unwillingness to confront the consequences of</w:t>
      </w:r>
      <w:r w:rsidRPr="005E612C">
        <w:rPr>
          <w:u w:val="single"/>
        </w:rPr>
        <w:t xml:space="preserve"> genuine </w:t>
      </w:r>
      <w:r w:rsidRPr="000320CA">
        <w:rPr>
          <w:highlight w:val="green"/>
          <w:u w:val="single"/>
        </w:rPr>
        <w:t>Native liberation</w:t>
      </w:r>
      <w:r w:rsidRPr="005E612C">
        <w:rPr>
          <w:u w:val="single"/>
        </w:rPr>
        <w:t>.</w:t>
      </w:r>
      <w:r w:rsidRPr="005E612C">
        <w:rPr>
          <w:sz w:val="12"/>
        </w:rPr>
        <w:t xml:space="preserve"> From this their history vis-à-vis the Native and Black nations has been one of decades long false internationalism, parasitism and opportunism in their relations with the revolutionary decolonial and abolitionist movements that have risen to the surface at different junctures, and is directly rooted in their socio-economic positioning within the imperialist pecking order. </w:t>
      </w:r>
      <w:r w:rsidRPr="005E612C">
        <w:rPr>
          <w:u w:val="single"/>
        </w:rPr>
        <w:t xml:space="preserve">Cynically, rather than in any kind of genuinely meaningful way, </w:t>
      </w:r>
      <w:r w:rsidRPr="000320CA">
        <w:rPr>
          <w:highlight w:val="green"/>
          <w:u w:val="single"/>
        </w:rPr>
        <w:t>they can support</w:t>
      </w:r>
      <w:r w:rsidRPr="005E612C">
        <w:rPr>
          <w:u w:val="single"/>
        </w:rPr>
        <w:t xml:space="preserve"> Xicanx, Boricua and </w:t>
      </w:r>
      <w:r w:rsidRPr="000320CA">
        <w:rPr>
          <w:highlight w:val="green"/>
          <w:u w:val="single"/>
        </w:rPr>
        <w:t>Black independence</w:t>
      </w:r>
      <w:r w:rsidRPr="005E612C">
        <w:rPr>
          <w:u w:val="single"/>
        </w:rPr>
        <w:t xml:space="preserve">, only </w:t>
      </w:r>
      <w:r w:rsidRPr="000320CA">
        <w:rPr>
          <w:highlight w:val="green"/>
          <w:u w:val="single"/>
        </w:rPr>
        <w:t>because</w:t>
      </w:r>
      <w:r w:rsidRPr="005E612C">
        <w:rPr>
          <w:u w:val="single"/>
        </w:rPr>
        <w:t xml:space="preserve"> while they would have to allow the succession of a few (though some quite large) swaths of imperial territory[6</w:t>
      </w:r>
      <w:r w:rsidRPr="000320CA">
        <w:rPr>
          <w:highlight w:val="green"/>
          <w:u w:val="single"/>
        </w:rPr>
        <w:t>], it is a scenario that leaves the bulk of the land in</w:t>
      </w:r>
      <w:r w:rsidRPr="005E612C">
        <w:rPr>
          <w:u w:val="single"/>
        </w:rPr>
        <w:t xml:space="preserve"> white/</w:t>
      </w:r>
      <w:r w:rsidRPr="000320CA">
        <w:rPr>
          <w:highlight w:val="green"/>
          <w:u w:val="single"/>
        </w:rPr>
        <w:t>settler</w:t>
      </w:r>
      <w:r w:rsidRPr="005E612C">
        <w:rPr>
          <w:u w:val="single"/>
        </w:rPr>
        <w:t xml:space="preserve">/master </w:t>
      </w:r>
      <w:r w:rsidRPr="000320CA">
        <w:rPr>
          <w:highlight w:val="green"/>
          <w:u w:val="single"/>
        </w:rPr>
        <w:t>hands.</w:t>
      </w:r>
      <w:r w:rsidRPr="005E612C">
        <w:rPr>
          <w:sz w:val="12"/>
        </w:rPr>
        <w:t xml:space="preserve"> Support for the liberation of, and return of land to, First Nations, as well as Michif and Genízaro kin, would mean the surrender of the entirety of the white/settler/master nation’s land base. Indeed, this the reason that the white/settler/master garrison population exists at all: to physically hold down the land against the people from whom it was seized. This is also why the state enacts every kind of juridical tool at its disposal in order to head off Native land claims outside of a revolutionary situation. The white/settler/master left cannot imagine a future where the garrison population does not continue to hold down the majority of the land of Turtle Island in a socialized/communized dispensation of settler colonial power. </w:t>
      </w:r>
      <w:r w:rsidRPr="000320CA">
        <w:rPr>
          <w:highlight w:val="green"/>
          <w:u w:val="single"/>
        </w:rPr>
        <w:t>It doesn’t matter if</w:t>
      </w:r>
      <w:r w:rsidRPr="005E612C">
        <w:rPr>
          <w:u w:val="single"/>
        </w:rPr>
        <w:t xml:space="preserve"> white/</w:t>
      </w:r>
      <w:r w:rsidRPr="000320CA">
        <w:rPr>
          <w:highlight w:val="green"/>
          <w:u w:val="single"/>
        </w:rPr>
        <w:t>settler</w:t>
      </w:r>
      <w:r w:rsidRPr="005E612C">
        <w:rPr>
          <w:u w:val="single"/>
        </w:rPr>
        <w:t xml:space="preserve">/master </w:t>
      </w:r>
      <w:r w:rsidRPr="000320CA">
        <w:rPr>
          <w:highlight w:val="green"/>
          <w:u w:val="single"/>
        </w:rPr>
        <w:t xml:space="preserve">society is re-organized on the basis of </w:t>
      </w:r>
      <w:r w:rsidRPr="000320CA">
        <w:rPr>
          <w:u w:val="single"/>
        </w:rPr>
        <w:t xml:space="preserve">a confederation of autonomous anarchist municipalities and industrial collectives, or </w:t>
      </w:r>
      <w:r w:rsidRPr="000320CA">
        <w:rPr>
          <w:highlight w:val="green"/>
          <w:u w:val="single"/>
        </w:rPr>
        <w:t>a</w:t>
      </w:r>
      <w:r w:rsidRPr="000320CA">
        <w:rPr>
          <w:u w:val="single"/>
        </w:rPr>
        <w:t xml:space="preserve"> federative </w:t>
      </w:r>
      <w:r w:rsidRPr="000320CA">
        <w:rPr>
          <w:highlight w:val="green"/>
          <w:u w:val="single"/>
        </w:rPr>
        <w:t>socialist workers’ republic</w:t>
      </w:r>
      <w:r w:rsidRPr="005E612C">
        <w:rPr>
          <w:u w:val="single"/>
        </w:rPr>
        <w:t xml:space="preserve"> of the marxist sort: </w:t>
      </w:r>
      <w:r w:rsidRPr="000320CA">
        <w:rPr>
          <w:highlight w:val="green"/>
          <w:u w:val="single"/>
        </w:rPr>
        <w:t>so long as the land is not relinquished</w:t>
      </w:r>
      <w:r w:rsidRPr="005E612C">
        <w:rPr>
          <w:u w:val="single"/>
        </w:rPr>
        <w:t xml:space="preserve"> back to its original owners then </w:t>
      </w:r>
      <w:r w:rsidRPr="000320CA">
        <w:rPr>
          <w:highlight w:val="green"/>
          <w:u w:val="single"/>
        </w:rPr>
        <w:t>all that will develop is settler colonialism with a marxist</w:t>
      </w:r>
      <w:r w:rsidRPr="005E612C">
        <w:rPr>
          <w:u w:val="single"/>
        </w:rPr>
        <w:t xml:space="preserve"> or anarchist </w:t>
      </w:r>
      <w:r w:rsidRPr="000320CA">
        <w:rPr>
          <w:highlight w:val="green"/>
          <w:u w:val="single"/>
        </w:rPr>
        <w:t>face</w:t>
      </w:r>
      <w:r w:rsidRPr="005E612C">
        <w:rPr>
          <w:u w:val="single"/>
        </w:rPr>
        <w:t>.</w:t>
      </w:r>
      <w:r w:rsidRPr="005E612C">
        <w:rPr>
          <w:sz w:val="12"/>
        </w:rPr>
        <w:t xml:space="preserve"> As such, it must be not just recognized that all of Turtle Island is stolen land, but that over the course of any genuinely revolutionary struggle for social transformation all of it must be liberated, and not just symbolically, even if that goes against the material interests of the white/settler/master population. The rights and aspirations of those nations that have been territorially engulfed by the expansion of empire will be given primacy.</w:t>
      </w:r>
    </w:p>
    <w:p w14:paraId="59A5CD89" w14:textId="77777777" w:rsidR="005B2142" w:rsidRDefault="005B2142"/>
    <w:sectPr w:rsidR="005B2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A7"/>
    <w:rsid w:val="000119D9"/>
    <w:rsid w:val="003A7F71"/>
    <w:rsid w:val="004533F3"/>
    <w:rsid w:val="005B2142"/>
    <w:rsid w:val="00631DE2"/>
    <w:rsid w:val="00683BB6"/>
    <w:rsid w:val="006907A7"/>
    <w:rsid w:val="006A687E"/>
    <w:rsid w:val="009A1989"/>
    <w:rsid w:val="00A93E68"/>
    <w:rsid w:val="00C25F71"/>
    <w:rsid w:val="00E55143"/>
    <w:rsid w:val="00E966D4"/>
    <w:rsid w:val="00EE5364"/>
    <w:rsid w:val="00EF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8CC0"/>
  <w15:chartTrackingRefBased/>
  <w15:docId w15:val="{23B75C18-4DA8-429C-9CDC-D55E55148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9D9"/>
    <w:rPr>
      <w:rFonts w:ascii="Calibri" w:eastAsiaTheme="minorEastAsia" w:hAnsi="Calibri"/>
      <w:szCs w:val="24"/>
    </w:rPr>
  </w:style>
  <w:style w:type="paragraph" w:styleId="Heading1">
    <w:name w:val="heading 1"/>
    <w:aliases w:val="Pocket"/>
    <w:basedOn w:val="Normal"/>
    <w:next w:val="Normal"/>
    <w:link w:val="Heading1Char"/>
    <w:uiPriority w:val="9"/>
    <w:qFormat/>
    <w:rsid w:val="000119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19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19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119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19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9D9"/>
  </w:style>
  <w:style w:type="character" w:customStyle="1" w:styleId="Heading1Char">
    <w:name w:val="Heading 1 Char"/>
    <w:aliases w:val="Pocket Char"/>
    <w:basedOn w:val="DefaultParagraphFont"/>
    <w:link w:val="Heading1"/>
    <w:uiPriority w:val="9"/>
    <w:rsid w:val="000119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19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19D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119D9"/>
    <w:rPr>
      <w:rFonts w:ascii="Calibri" w:eastAsiaTheme="majorEastAsia" w:hAnsi="Calibri" w:cstheme="majorBidi"/>
      <w:b/>
      <w:bCs/>
      <w:sz w:val="26"/>
      <w:szCs w:val="26"/>
    </w:rPr>
  </w:style>
  <w:style w:type="character" w:styleId="Emphasis">
    <w:name w:val="Emphasis"/>
    <w:basedOn w:val="DefaultParagraphFont"/>
    <w:uiPriority w:val="20"/>
    <w:qFormat/>
    <w:rsid w:val="000119D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0119D9"/>
    <w:rPr>
      <w:b/>
      <w:sz w:val="26"/>
      <w:u w:val="none"/>
    </w:rPr>
  </w:style>
  <w:style w:type="character" w:customStyle="1" w:styleId="StyleUnderline">
    <w:name w:val="Style Underline"/>
    <w:aliases w:val="Underline"/>
    <w:basedOn w:val="DefaultParagraphFont"/>
    <w:uiPriority w:val="1"/>
    <w:qFormat/>
    <w:rsid w:val="000119D9"/>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0119D9"/>
    <w:rPr>
      <w:color w:val="auto"/>
      <w:u w:val="none"/>
    </w:rPr>
  </w:style>
  <w:style w:type="character" w:styleId="FollowedHyperlink">
    <w:name w:val="FollowedHyperlink"/>
    <w:basedOn w:val="DefaultParagraphFont"/>
    <w:uiPriority w:val="99"/>
    <w:semiHidden/>
    <w:unhideWhenUsed/>
    <w:rsid w:val="000119D9"/>
    <w:rPr>
      <w:color w:val="auto"/>
      <w:u w:val="none"/>
    </w:rPr>
  </w:style>
  <w:style w:type="paragraph" w:styleId="NormalWeb">
    <w:name w:val="Normal (Web)"/>
    <w:basedOn w:val="Normal"/>
    <w:uiPriority w:val="99"/>
    <w:semiHidden/>
    <w:unhideWhenUsed/>
    <w:rsid w:val="00683BB6"/>
    <w:pPr>
      <w:spacing w:before="100" w:beforeAutospacing="1" w:after="100" w:afterAutospacing="1" w:line="240" w:lineRule="auto"/>
    </w:pPr>
    <w:rPr>
      <w:rFonts w:ascii="Times New Roman" w:eastAsia="Times New Roman" w:hAnsi="Times New Roman"/>
      <w:sz w:val="24"/>
    </w:rPr>
  </w:style>
  <w:style w:type="paragraph" w:customStyle="1" w:styleId="cardbody">
    <w:name w:val="cardbody"/>
    <w:basedOn w:val="Normal"/>
    <w:rsid w:val="00683BB6"/>
    <w:pPr>
      <w:spacing w:before="100" w:beforeAutospacing="1" w:after="100" w:afterAutospacing="1" w:line="240" w:lineRule="auto"/>
    </w:pPr>
    <w:rPr>
      <w:rFonts w:ascii="Times New Roman" w:eastAsia="Times New Roman" w:hAnsi="Times New Roman"/>
      <w:sz w:val="24"/>
    </w:rPr>
  </w:style>
  <w:style w:type="paragraph" w:styleId="DocumentMap">
    <w:name w:val="Document Map"/>
    <w:basedOn w:val="Normal"/>
    <w:link w:val="DocumentMapChar"/>
    <w:uiPriority w:val="99"/>
    <w:semiHidden/>
    <w:unhideWhenUsed/>
    <w:rsid w:val="000119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9D9"/>
    <w:rPr>
      <w:rFonts w:ascii="Lucida Grande" w:eastAsiaTheme="minorEastAsia" w:hAnsi="Lucida Grande" w:cs="Lucida Grande"/>
      <w:sz w:val="24"/>
      <w:szCs w:val="24"/>
    </w:rPr>
  </w:style>
  <w:style w:type="paragraph" w:styleId="ListParagraph">
    <w:name w:val="List Paragraph"/>
    <w:basedOn w:val="Normal"/>
    <w:uiPriority w:val="34"/>
    <w:qFormat/>
    <w:rsid w:val="00EE53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wnsendgroups.berkeley.edu/sites/default/files/tuckandyangrwords_refusingresearch.pdf%20//" TargetMode="External"/><Relationship Id="rId5" Type="http://schemas.openxmlformats.org/officeDocument/2006/relationships/hyperlink" Target="http://clas.osu.edu/sites/clas.osu.edu/files/Tuck%20and%20Yang%202012%20Decolonization%20is%20not%20a%20metapho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16109</Words>
  <Characters>91823</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2</cp:revision>
  <dcterms:created xsi:type="dcterms:W3CDTF">2022-01-10T02:40:00Z</dcterms:created>
  <dcterms:modified xsi:type="dcterms:W3CDTF">2022-01-10T02:40:00Z</dcterms:modified>
</cp:coreProperties>
</file>