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233A5" w14:textId="5BBA887E" w:rsidR="006620CD" w:rsidRDefault="006620CD" w:rsidP="006620CD">
      <w:pPr>
        <w:pStyle w:val="Heading2"/>
      </w:pPr>
      <w:r>
        <w:t>1ac – Newark r2</w:t>
      </w:r>
    </w:p>
    <w:p w14:paraId="74714416" w14:textId="1400C354" w:rsidR="006620CD" w:rsidRDefault="006620CD" w:rsidP="006620CD">
      <w:pPr>
        <w:pStyle w:val="Heading3"/>
      </w:pPr>
      <w:r>
        <w:lastRenderedPageBreak/>
        <w:t xml:space="preserve">1ac </w:t>
      </w:r>
      <w:r>
        <w:t>v1 – Regi</w:t>
      </w:r>
    </w:p>
    <w:p w14:paraId="384DE51C" w14:textId="77777777" w:rsidR="006620CD" w:rsidRPr="004F6910" w:rsidRDefault="006620CD" w:rsidP="006620CD">
      <w:pPr>
        <w:pStyle w:val="Heading4"/>
        <w:rPr>
          <w:sz w:val="16"/>
        </w:rPr>
      </w:pPr>
      <w:r>
        <w:t xml:space="preserve">We begin with the beginning – </w:t>
      </w:r>
      <w:r w:rsidRPr="00F14844">
        <w:t xml:space="preserve">The Supreme Being, </w:t>
      </w:r>
      <w:proofErr w:type="spellStart"/>
      <w:r w:rsidRPr="00F14844">
        <w:t>Ñande</w:t>
      </w:r>
      <w:proofErr w:type="spellEnd"/>
      <w:r w:rsidRPr="00F14844">
        <w:t xml:space="preserve"> Ru Pa </w:t>
      </w:r>
      <w:proofErr w:type="spellStart"/>
      <w:r w:rsidRPr="00F14844">
        <w:t>Pa</w:t>
      </w:r>
      <w:proofErr w:type="spellEnd"/>
      <w:r w:rsidRPr="00F14844">
        <w:t xml:space="preserve"> </w:t>
      </w:r>
      <w:proofErr w:type="spellStart"/>
      <w:r w:rsidRPr="00F14844">
        <w:t>Tenonde</w:t>
      </w:r>
      <w:proofErr w:type="spellEnd"/>
      <w:r w:rsidRPr="00F14844">
        <w:t xml:space="preserve">, assumed human form </w:t>
      </w:r>
      <w:proofErr w:type="gramStart"/>
      <w:r w:rsidRPr="00F14844">
        <w:t>in the midst of</w:t>
      </w:r>
      <w:proofErr w:type="gramEnd"/>
      <w:r w:rsidRPr="00F14844">
        <w:t xml:space="preserve"> the primeval darkness; he sat upon </w:t>
      </w:r>
      <w:proofErr w:type="spellStart"/>
      <w:r w:rsidRPr="00F14844">
        <w:t>apyka</w:t>
      </w:r>
      <w:proofErr w:type="spellEnd"/>
      <w:r>
        <w:rPr>
          <w:sz w:val="16"/>
        </w:rPr>
        <w:t>.</w:t>
      </w:r>
      <w:r w:rsidRPr="00F14844">
        <w:rPr>
          <w:sz w:val="16"/>
        </w:rPr>
        <w:t xml:space="preserve"> </w:t>
      </w:r>
      <w:r w:rsidRPr="00F14844">
        <w:t xml:space="preserve">he contemplated the immense darkness, the infinity of chaos, </w:t>
      </w:r>
      <w:proofErr w:type="spellStart"/>
      <w:r w:rsidRPr="00F14844">
        <w:t>pytũ</w:t>
      </w:r>
      <w:proofErr w:type="spellEnd"/>
      <w:r w:rsidRPr="00F14844">
        <w:t xml:space="preserve"> </w:t>
      </w:r>
      <w:proofErr w:type="spellStart"/>
      <w:r w:rsidRPr="00F14844">
        <w:t>yma</w:t>
      </w:r>
      <w:proofErr w:type="spellEnd"/>
      <w:r w:rsidRPr="00F14844">
        <w:t xml:space="preserve">, before he began the task of creation. He looked towards the east and there emerged the celestial vault, the original paradise, Yva </w:t>
      </w:r>
      <w:proofErr w:type="spellStart"/>
      <w:r w:rsidRPr="00F14844">
        <w:t>rypy</w:t>
      </w:r>
      <w:proofErr w:type="spellEnd"/>
      <w:r w:rsidRPr="00F14844">
        <w:t xml:space="preserve"> Tonde, divided into four regions:</w:t>
      </w:r>
      <w:r w:rsidRPr="00F14844">
        <w:rPr>
          <w:sz w:val="16"/>
        </w:rPr>
        <w:t xml:space="preserve"> </w:t>
      </w:r>
      <w:r w:rsidRPr="00F14844">
        <w:t>the sunrise</w:t>
      </w:r>
      <w:r>
        <w:t xml:space="preserve"> </w:t>
      </w:r>
      <w:r w:rsidRPr="00F14844">
        <w:t xml:space="preserve">is the abode of Karai Ru </w:t>
      </w:r>
      <w:proofErr w:type="gramStart"/>
      <w:r w:rsidRPr="00F14844">
        <w:t>Ete</w:t>
      </w:r>
      <w:r w:rsidRPr="00F14844">
        <w:rPr>
          <w:sz w:val="16"/>
        </w:rPr>
        <w:t xml:space="preserve">, </w:t>
      </w:r>
      <w:r>
        <w:rPr>
          <w:sz w:val="16"/>
        </w:rPr>
        <w:t xml:space="preserve"> </w:t>
      </w:r>
      <w:r>
        <w:t>-</w:t>
      </w:r>
      <w:proofErr w:type="gramEnd"/>
      <w:r>
        <w:t xml:space="preserve"> th</w:t>
      </w:r>
      <w:r w:rsidRPr="00F14844">
        <w:t>e god of fire</w:t>
      </w:r>
      <w:r w:rsidRPr="00F14844">
        <w:rPr>
          <w:sz w:val="16"/>
        </w:rPr>
        <w:t xml:space="preserve">,. </w:t>
      </w:r>
      <w:r w:rsidRPr="00F14844">
        <w:t>The second region</w:t>
      </w:r>
      <w:r w:rsidRPr="00F14844">
        <w:rPr>
          <w:sz w:val="16"/>
        </w:rPr>
        <w:t xml:space="preserve">, </w:t>
      </w:r>
      <w:r w:rsidRPr="00F14844">
        <w:t xml:space="preserve">Yva </w:t>
      </w:r>
      <w:proofErr w:type="spellStart"/>
      <w:r w:rsidRPr="00F14844">
        <w:t>rypy</w:t>
      </w:r>
      <w:proofErr w:type="spellEnd"/>
      <w:r w:rsidRPr="00F14844">
        <w:t xml:space="preserve"> </w:t>
      </w:r>
      <w:proofErr w:type="spellStart"/>
      <w:r w:rsidRPr="00F14844">
        <w:t>mbyte</w:t>
      </w:r>
      <w:proofErr w:type="spellEnd"/>
      <w:r w:rsidRPr="00F14844">
        <w:t xml:space="preserve">, is the abode of Jakaira Ru </w:t>
      </w:r>
      <w:r>
        <w:t xml:space="preserve">- </w:t>
      </w:r>
      <w:r w:rsidRPr="00F14844">
        <w:t xml:space="preserve">the lord of the life-giving mist, </w:t>
      </w:r>
      <w:proofErr w:type="spellStart"/>
      <w:r w:rsidRPr="00F14844">
        <w:t>tatachina</w:t>
      </w:r>
      <w:proofErr w:type="spellEnd"/>
      <w:r w:rsidRPr="00F14844">
        <w:t>, that appears every year at the beginning of spring</w:t>
      </w:r>
      <w:r>
        <w:t>.</w:t>
      </w:r>
      <w:r w:rsidRPr="00F14844">
        <w:t xml:space="preserve"> The third region, that covers the center of the heavens and extends from both sides of the zenith, is the Paradise of </w:t>
      </w:r>
      <w:proofErr w:type="spellStart"/>
      <w:r w:rsidRPr="00F14844">
        <w:t>Ñand</w:t>
      </w:r>
      <w:r>
        <w:t>e</w:t>
      </w:r>
      <w:proofErr w:type="spellEnd"/>
      <w:r w:rsidRPr="00F14844">
        <w:t xml:space="preserve"> Ru Ete, </w:t>
      </w:r>
      <w:proofErr w:type="gramStart"/>
      <w:r w:rsidRPr="00F14844">
        <w:t>god</w:t>
      </w:r>
      <w:proofErr w:type="gramEnd"/>
      <w:r w:rsidRPr="00F14844">
        <w:t xml:space="preserve"> of the Sun. It is </w:t>
      </w:r>
      <w:proofErr w:type="spellStart"/>
      <w:r w:rsidRPr="00F14844">
        <w:t>Ñamandu</w:t>
      </w:r>
      <w:proofErr w:type="spellEnd"/>
      <w:r w:rsidRPr="00F14844">
        <w:t xml:space="preserve"> Ru Ete to whom we owe life; without him it would be impossible to exist</w:t>
      </w:r>
      <w:r w:rsidRPr="00F14844">
        <w:rPr>
          <w:sz w:val="16"/>
        </w:rPr>
        <w:t xml:space="preserve">; </w:t>
      </w:r>
      <w:proofErr w:type="spellStart"/>
      <w:r w:rsidRPr="00F14844">
        <w:t>Tupã</w:t>
      </w:r>
      <w:proofErr w:type="spellEnd"/>
      <w:r w:rsidRPr="00F14844">
        <w:t xml:space="preserve"> Yma, the god of lightning, thunder, rain and hail, ruler of the sea and all the waters. His paradise, that of the setting sun, we call </w:t>
      </w:r>
      <w:proofErr w:type="spellStart"/>
      <w:r w:rsidRPr="00F14844">
        <w:t>Tupã</w:t>
      </w:r>
      <w:proofErr w:type="spellEnd"/>
      <w:r w:rsidRPr="00F14844">
        <w:t xml:space="preserve"> Amba, the abode of </w:t>
      </w:r>
      <w:proofErr w:type="spellStart"/>
      <w:r w:rsidRPr="00F14844">
        <w:t>Tupã</w:t>
      </w:r>
      <w:proofErr w:type="spellEnd"/>
      <w:r w:rsidRPr="00F14844">
        <w:t xml:space="preserve"> and him we call </w:t>
      </w:r>
      <w:proofErr w:type="spellStart"/>
      <w:r w:rsidRPr="00F14844">
        <w:t>Tupã</w:t>
      </w:r>
      <w:proofErr w:type="spellEnd"/>
      <w:r w:rsidRPr="00F14844">
        <w:t xml:space="preserve"> Ru Ete.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1F5B2EA1" w14:textId="77777777" w:rsidR="006620CD" w:rsidRPr="0086741F" w:rsidRDefault="006620CD" w:rsidP="006620CD">
      <w:pPr>
        <w:pStyle w:val="Heading4"/>
      </w:pPr>
      <w:r w:rsidRPr="00F14844">
        <w:t xml:space="preserve">Yva </w:t>
      </w:r>
      <w:proofErr w:type="spellStart"/>
      <w:r w:rsidRPr="00F14844">
        <w:t>rypy</w:t>
      </w:r>
      <w:proofErr w:type="spellEnd"/>
      <w:r w:rsidRPr="00F14844">
        <w:t xml:space="preserve"> Tonde</w:t>
      </w:r>
      <w:r>
        <w:t xml:space="preserve"> is sacred – contemporary political discourses surrounding outer space render it </w:t>
      </w:r>
      <w:proofErr w:type="spellStart"/>
      <w:r>
        <w:t>Spatius</w:t>
      </w:r>
      <w:proofErr w:type="spellEnd"/>
      <w:r>
        <w:t xml:space="preserve">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w:t>
      </w:r>
    </w:p>
    <w:p w14:paraId="08188699" w14:textId="77777777" w:rsidR="006620CD" w:rsidRPr="0027674A" w:rsidRDefault="006620CD" w:rsidP="006620CD">
      <w:r w:rsidRPr="0027674A">
        <w:rPr>
          <w:b/>
          <w:bCs/>
          <w:sz w:val="26"/>
          <w:szCs w:val="26"/>
        </w:rPr>
        <w:t>Mitchell et al 20</w:t>
      </w:r>
      <w:r w:rsidRPr="0027674A">
        <w:t xml:space="preserve"> - Bawaka Country including A. Mitchell S. Wright S. Suchet-Pearson K. Lloyd L. </w:t>
      </w:r>
      <w:proofErr w:type="spellStart"/>
      <w:r w:rsidRPr="0027674A">
        <w:t>Burarrwanga</w:t>
      </w:r>
      <w:proofErr w:type="spellEnd"/>
      <w:r w:rsidRPr="0027674A">
        <w:t xml:space="preserve"> R. Ganambarr M. Ganambarr-Stubbs B. Ganambarr D. Maymuru R. Maymuru (this is a lot of authors; you can find qualifications on your own lol)</w:t>
      </w:r>
    </w:p>
    <w:p w14:paraId="2FF04039" w14:textId="77777777" w:rsidR="006620CD" w:rsidRPr="0027674A" w:rsidRDefault="006620CD" w:rsidP="006620CD">
      <w:r w:rsidRPr="0027674A">
        <w:t>Mitchell, Audra et. Al. “Dukarr lakarama: Listening to Guwak, talking back to space colonization” Political Geography, Volume 81, August 2020 // sam</w:t>
      </w:r>
    </w:p>
    <w:p w14:paraId="2EDC9DBB" w14:textId="77777777" w:rsidR="006620CD" w:rsidRDefault="006620CD" w:rsidP="006620CD">
      <w:pPr>
        <w:rPr>
          <w:u w:val="single"/>
        </w:rPr>
      </w:pPr>
      <w:r w:rsidRPr="0027674A">
        <w:rPr>
          <w:highlight w:val="green"/>
          <w:u w:val="single"/>
        </w:rPr>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“Guwak,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Guwak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w:t>
      </w:r>
      <w:proofErr w:type="spellStart"/>
      <w:r w:rsidRPr="0027674A">
        <w:rPr>
          <w:sz w:val="10"/>
        </w:rPr>
        <w:t>songspiral</w:t>
      </w:r>
      <w:proofErr w:type="spellEnd"/>
      <w:r w:rsidRPr="0027674A">
        <w:rPr>
          <w:sz w:val="10"/>
        </w:rPr>
        <w:t xml:space="preserve"> and the broader 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 xml:space="preserve">on </w:t>
      </w:r>
      <w:r w:rsidRPr="0027674A">
        <w:rPr>
          <w:highlight w:val="green"/>
          <w:u w:val="single"/>
        </w:rPr>
        <w:lastRenderedPageBreak/>
        <w:t>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 xml:space="preserve"> </w:t>
      </w:r>
      <w:proofErr w:type="spellStart"/>
      <w:r w:rsidRPr="0027674A">
        <w:rPr>
          <w:u w:val="single"/>
        </w:rPr>
        <w:t>Biami</w:t>
      </w:r>
      <w:proofErr w:type="spellEnd"/>
      <w:r w:rsidRPr="0027674A">
        <w:rPr>
          <w:u w:val="single"/>
        </w:rPr>
        <w:t xml:space="preserve"> </w:t>
      </w:r>
      <w:proofErr w:type="gramStart"/>
      <w:r w:rsidRPr="0027674A">
        <w:rPr>
          <w:u w:val="single"/>
        </w:rPr>
        <w:t>in order to</w:t>
      </w:r>
      <w:proofErr w:type="gramEnd"/>
      <w:r w:rsidRPr="0027674A">
        <w:rPr>
          <w:u w:val="single"/>
        </w:rPr>
        <w:t xml:space="preserve"> look after the people of the Earth, and he remains spread across the sky in the form of a constellation (Bhathal, 2006).</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All of</w:t>
      </w:r>
      <w:proofErr w:type="gramEnd"/>
      <w:r w:rsidRPr="0027674A">
        <w:rPr>
          <w:u w:val="single"/>
        </w:rPr>
        <w:t xml:space="preserve">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w:t>
      </w:r>
      <w:proofErr w:type="gramStart"/>
      <w:r w:rsidRPr="0027674A">
        <w:rPr>
          <w:sz w:val="10"/>
        </w:rPr>
        <w:t>song in reality, in</w:t>
      </w:r>
      <w:proofErr w:type="gramEnd"/>
      <w:r w:rsidRPr="0027674A">
        <w:rPr>
          <w:sz w:val="10"/>
        </w:rPr>
        <w:t xml:space="preserve">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w:t>
      </w:r>
      <w:proofErr w:type="gramStart"/>
      <w:r w:rsidRPr="0027674A">
        <w:rPr>
          <w:sz w:val="10"/>
        </w:rPr>
        <w:t>half way</w:t>
      </w:r>
      <w:proofErr w:type="gramEnd"/>
      <w:r w:rsidRPr="0027674A">
        <w:rPr>
          <w:sz w:val="10"/>
        </w:rPr>
        <w:t xml:space="preserve">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Guwak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Guwak speaks, her cries are heard, not only on earth but also across Sky Country. As </w:t>
      </w:r>
      <w:proofErr w:type="spellStart"/>
      <w:r w:rsidRPr="0027674A">
        <w:rPr>
          <w:sz w:val="10"/>
        </w:rPr>
        <w:t>Rrawun</w:t>
      </w:r>
      <w:proofErr w:type="spellEnd"/>
      <w:r w:rsidRPr="0027674A">
        <w:rPr>
          <w:sz w:val="10"/>
        </w:rPr>
        <w:t xml:space="preserve"> offers, “The Guwak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Guwak, and Sky Country communicate and are heard by one another. They have sentience and agency, actively co-constitute </w:t>
      </w:r>
      <w:proofErr w:type="gramStart"/>
      <w:r w:rsidRPr="0027674A">
        <w:rPr>
          <w:u w:val="single"/>
        </w:rPr>
        <w:t>one another</w:t>
      </w:r>
      <w:proofErr w:type="gramEnd"/>
      <w:r w:rsidRPr="0027674A">
        <w:rPr>
          <w:u w:val="single"/>
        </w:rPr>
        <w:t xml:space="preserve"> and communicate through ceremony, song and journeys. Sky Country 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w:t>
      </w:r>
      <w:proofErr w:type="gramStart"/>
      <w:r w:rsidRPr="0027674A">
        <w:rPr>
          <w:sz w:val="10"/>
        </w:rPr>
        <w:t>themselves, and</w:t>
      </w:r>
      <w:proofErr w:type="gramEnd"/>
      <w:r w:rsidRPr="0027674A">
        <w:rPr>
          <w:sz w:val="10"/>
        </w:rPr>
        <w:t xml:space="preserve">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gramStart"/>
      <w:r w:rsidRPr="0027674A">
        <w:rPr>
          <w:sz w:val="10"/>
        </w:rPr>
        <w:t>“</w:t>
      </w:r>
      <w:proofErr w:type="spellStart"/>
      <w:r w:rsidRPr="0027674A">
        <w:rPr>
          <w:sz w:val="10"/>
        </w:rPr>
        <w:t>songlines</w:t>
      </w:r>
      <w:proofErr w:type="spellEnd"/>
      <w:proofErr w:type="gram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27674A">
        <w:rPr>
          <w:highlight w:val="green"/>
          <w:u w:val="single"/>
        </w:rPr>
        <w:t>in future</w:t>
      </w:r>
      <w:r w:rsidRPr="0027674A">
        <w:rPr>
          <w:u w:val="single"/>
        </w:rPr>
        <w:t xml:space="preserve"> [after space colonization, </w:t>
      </w:r>
      <w:r w:rsidRPr="0027674A">
        <w:rPr>
          <w:highlight w:val="green"/>
          <w:u w:val="single"/>
        </w:rPr>
        <w:t>we</w:t>
      </w:r>
      <w:r w:rsidRPr="0027674A">
        <w:rPr>
          <w:u w:val="single"/>
        </w:rPr>
        <w:t xml:space="preserve">] </w:t>
      </w:r>
      <w:r w:rsidRPr="0027674A">
        <w:rPr>
          <w:highlight w:val="green"/>
          <w:u w:val="single"/>
        </w:rPr>
        <w:t>would be singing about the moon that existed before</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Bala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Guwak feels the cold wind, the south wind, </w:t>
      </w:r>
      <w:proofErr w:type="spellStart"/>
      <w:r w:rsidRPr="0027674A">
        <w:rPr>
          <w:sz w:val="10"/>
        </w:rPr>
        <w:t>Madirriny</w:t>
      </w:r>
      <w:proofErr w:type="spellEnd"/>
      <w:r w:rsidRPr="0027674A">
        <w:rPr>
          <w:sz w:val="10"/>
        </w:rPr>
        <w:t xml:space="preserve">. Bala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ga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Guwak is heard simultaneously between Sea, </w:t>
      </w:r>
      <w:proofErr w:type="gramStart"/>
      <w:r w:rsidRPr="0027674A">
        <w:rPr>
          <w:sz w:val="10"/>
        </w:rPr>
        <w:t>Earth</w:t>
      </w:r>
      <w:proofErr w:type="gramEnd"/>
      <w:r w:rsidRPr="0027674A">
        <w:rPr>
          <w:sz w:val="10"/>
        </w:rPr>
        <w:t xml:space="preserve"> and Sky Country. “The sound goes up to the </w:t>
      </w:r>
      <w:proofErr w:type="gramStart"/>
      <w:r w:rsidRPr="0027674A">
        <w:rPr>
          <w:sz w:val="10"/>
        </w:rPr>
        <w:t>River</w:t>
      </w:r>
      <w:proofErr w:type="gramEnd"/>
      <w:r w:rsidRPr="0027674A">
        <w:rPr>
          <w:sz w:val="10"/>
        </w:rPr>
        <w:t xml:space="preserve">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and the sky and the Earth reversed” (Fuller et al., 2014:23). Within that cosmology, </w:t>
      </w:r>
      <w:proofErr w:type="gramStart"/>
      <w:r w:rsidRPr="0027674A">
        <w:rPr>
          <w:sz w:val="10"/>
        </w:rPr>
        <w:t>constellations</w:t>
      </w:r>
      <w:proofErr w:type="gramEnd"/>
      <w:r w:rsidRPr="0027674A">
        <w:rPr>
          <w:sz w:val="10"/>
        </w:rPr>
        <w:t xml:space="preserve">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w:t>
      </w:r>
      <w:proofErr w:type="gramStart"/>
      <w:r w:rsidRPr="0027674A">
        <w:rPr>
          <w:sz w:val="10"/>
        </w:rPr>
        <w:t>died</w:t>
      </w:r>
      <w:proofErr w:type="gramEnd"/>
      <w:r w:rsidRPr="0027674A">
        <w:rPr>
          <w:sz w:val="10"/>
        </w:rPr>
        <w:t xml:space="preserve">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w:t>
      </w:r>
      <w:r w:rsidRPr="0027674A">
        <w:rPr>
          <w:u w:val="single"/>
        </w:rPr>
        <w:lastRenderedPageBreak/>
        <w:t xml:space="preserve">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w:t>
      </w:r>
      <w:proofErr w:type="gramStart"/>
      <w:r w:rsidRPr="0027674A">
        <w:rPr>
          <w:sz w:val="10"/>
        </w:rPr>
        <w:t>also</w:t>
      </w:r>
      <w:proofErr w:type="gramEnd"/>
      <w:r w:rsidRPr="0027674A">
        <w:rPr>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t>
      </w:r>
      <w:proofErr w:type="gramStart"/>
      <w:r w:rsidRPr="0027674A">
        <w:rPr>
          <w:sz w:val="10"/>
        </w:rPr>
        <w:t>wind</w:t>
      </w:r>
      <w:proofErr w:type="gramEnd"/>
      <w:r w:rsidRPr="0027674A">
        <w:rPr>
          <w:sz w:val="10"/>
        </w:rPr>
        <w:t xml:space="preserve">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xml:space="preserve">. There is the clearing of sites on earth, the ’space junk’ orbiting earth (Gorman, 2005), the </w:t>
      </w:r>
      <w:proofErr w:type="gramStart"/>
      <w:r w:rsidRPr="0027674A">
        <w:rPr>
          <w:u w:val="single"/>
        </w:rPr>
        <w:t>mis-communications</w:t>
      </w:r>
      <w:proofErr w:type="gramEnd"/>
      <w:r w:rsidRPr="0027674A">
        <w:rPr>
          <w:u w:val="single"/>
        </w:rPr>
        <w:t xml:space="preserve">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w:t>
      </w:r>
      <w:proofErr w:type="gramStart"/>
      <w:r w:rsidRPr="0027674A">
        <w:rPr>
          <w:sz w:val="10"/>
        </w:rPr>
        <w:t>not, and</w:t>
      </w:r>
      <w:proofErr w:type="gramEnd"/>
      <w:r w:rsidRPr="0027674A">
        <w:rPr>
          <w:sz w:val="10"/>
        </w:rPr>
        <w:t xml:space="preserve">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There lives a sprit woman, </w:t>
      </w:r>
      <w:proofErr w:type="spellStart"/>
      <w:r w:rsidRPr="0027674A">
        <w:rPr>
          <w:sz w:val="10"/>
        </w:rPr>
        <w:t>Nyapililŋu</w:t>
      </w:r>
      <w:proofErr w:type="spellEnd"/>
      <w:r w:rsidRPr="0027674A">
        <w:rPr>
          <w:sz w:val="10"/>
        </w:rPr>
        <w:t xml:space="preserve">. Guwak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Dhithi, Gunbalka Rakila. I will leave this place, the essence of my people, with the seep name Dhithi, leave the stony Country, Gunbalka Rakila,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Bala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Guwak, they are heard for the first time and every time. Guwak has been there all the time – and Guwak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Guwak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Guwak with us for this paper and our new book, </w:t>
      </w:r>
      <w:proofErr w:type="spellStart"/>
      <w:r w:rsidRPr="0027674A">
        <w:rPr>
          <w:sz w:val="10"/>
        </w:rPr>
        <w:t>Rrawun</w:t>
      </w:r>
      <w:proofErr w:type="spellEnd"/>
      <w:r w:rsidRPr="0027674A">
        <w:rPr>
          <w:sz w:val="10"/>
        </w:rPr>
        <w:t xml:space="preserve"> spoke to old man Balaka Maymuru, his other eldest brother from an elder brother. Balaka said, “Do it. Because if I pass away, there will be no one else to share the Guwak”.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w:t>
      </w:r>
      <w:proofErr w:type="gramStart"/>
      <w:r w:rsidRPr="0027674A">
        <w:rPr>
          <w:sz w:val="10"/>
        </w:rPr>
        <w:t>open up</w:t>
      </w:r>
      <w:proofErr w:type="gramEnd"/>
      <w:r w:rsidRPr="0027674A">
        <w:rPr>
          <w:sz w:val="10"/>
        </w:rPr>
        <w:t xml:space="preserve">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Guwak, keeping it alive in contemporary song. Indeed, </w:t>
      </w:r>
      <w:proofErr w:type="spellStart"/>
      <w:r w:rsidRPr="0027674A">
        <w:rPr>
          <w:sz w:val="10"/>
        </w:rPr>
        <w:t>Rrawun</w:t>
      </w:r>
      <w:proofErr w:type="spellEnd"/>
      <w:r w:rsidRPr="0027674A">
        <w:rPr>
          <w:sz w:val="10"/>
        </w:rPr>
        <w:t xml:space="preserve"> wrote a song about Guwak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w:t>
      </w:r>
      <w:proofErr w:type="gramStart"/>
      <w:r w:rsidRPr="0027674A">
        <w:rPr>
          <w:sz w:val="10"/>
        </w:rPr>
        <w:t>thing,</w:t>
      </w:r>
      <w:proofErr w:type="gramEnd"/>
      <w:r w:rsidRPr="0027674A">
        <w:rPr>
          <w:sz w:val="10"/>
        </w:rPr>
        <w:t xml:space="preserve">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27674A">
        <w:rPr>
          <w:sz w:val="10"/>
        </w:rPr>
        <w:t>later on</w:t>
      </w:r>
      <w:proofErr w:type="gramEnd"/>
      <w:r w:rsidRPr="0027674A">
        <w:rPr>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w:t>
      </w:r>
      <w:proofErr w:type="gramStart"/>
      <w:r w:rsidRPr="0027674A">
        <w:rPr>
          <w:sz w:val="10"/>
        </w:rPr>
        <w:t>danced</w:t>
      </w:r>
      <w:proofErr w:type="gramEnd"/>
      <w:r w:rsidRPr="0027674A">
        <w:rPr>
          <w:sz w:val="10"/>
        </w:rPr>
        <w:t xml:space="preserve"> and journeyed into becoming; it is </w:t>
      </w:r>
      <w:proofErr w:type="spellStart"/>
      <w:r w:rsidRPr="0027674A">
        <w:rPr>
          <w:sz w:val="10"/>
        </w:rPr>
        <w:t>coconstituted</w:t>
      </w:r>
      <w:proofErr w:type="spellEnd"/>
      <w:r w:rsidRPr="0027674A">
        <w:rPr>
          <w:sz w:val="10"/>
        </w:rPr>
        <w:t xml:space="preserve"> by these acts. </w:t>
      </w:r>
      <w:r w:rsidRPr="0027674A">
        <w:rPr>
          <w:highlight w:val="green"/>
          <w:u w:val="single"/>
        </w:rPr>
        <w:t>The songs and ceremonies that re-create Sky Country will</w:t>
      </w:r>
      <w:r w:rsidRPr="0027674A">
        <w:rPr>
          <w:u w:val="single"/>
        </w:rPr>
        <w:t xml:space="preserve">, as </w:t>
      </w:r>
      <w:proofErr w:type="spellStart"/>
      <w:r w:rsidRPr="0027674A">
        <w:rPr>
          <w:u w:val="single"/>
        </w:rPr>
        <w:t>Rrawun</w:t>
      </w:r>
      <w:proofErr w:type="spellEnd"/>
      <w:r w:rsidRPr="0027674A">
        <w:rPr>
          <w:u w:val="single"/>
        </w:rPr>
        <w:t xml:space="preserve"> says, continue to </w:t>
      </w:r>
      <w:r w:rsidRPr="0027674A">
        <w:rPr>
          <w:highlight w:val="green"/>
          <w:u w:val="single"/>
        </w:rPr>
        <w:t xml:space="preserve">exist </w:t>
      </w:r>
      <w:proofErr w:type="gramStart"/>
      <w:r w:rsidRPr="0027674A">
        <w:rPr>
          <w:highlight w:val="green"/>
          <w:u w:val="single"/>
        </w:rPr>
        <w:t>as long as</w:t>
      </w:r>
      <w:proofErr w:type="gramEnd"/>
      <w:r w:rsidRPr="0027674A">
        <w:rPr>
          <w:highlight w:val="green"/>
          <w:u w:val="single"/>
        </w:rPr>
        <w:t xml:space="preserve">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609BCC4C" w14:textId="77777777" w:rsidR="006620CD" w:rsidRDefault="006620CD" w:rsidP="006620CD">
      <w:pPr>
        <w:pStyle w:val="Heading4"/>
      </w:pPr>
      <w:r>
        <w:t>This is a form of geological realism that understands the world through Western rationalism that brutally rejects the agency of the inhuman, be they black, indigenous, or asteroid.</w:t>
      </w:r>
    </w:p>
    <w:p w14:paraId="53F976BF" w14:textId="77777777" w:rsidR="006620CD" w:rsidRDefault="006620CD" w:rsidP="006620CD">
      <w:r>
        <w:rPr>
          <w:rStyle w:val="Heading4Char"/>
        </w:rPr>
        <w:t>Yusoff 19</w:t>
      </w:r>
      <w:r w:rsidRPr="00077CBA">
        <w:rPr>
          <w:rStyle w:val="Heading4Char"/>
        </w:rPr>
        <w:t xml:space="preserve"> </w:t>
      </w:r>
      <w:r>
        <w:t xml:space="preserve">– Kathryn Yusoff is a professor of inhuman geography at Queen Mary University of London. She works on questions of subjectivity and materiality in the context of dynamic earth events, </w:t>
      </w:r>
    </w:p>
    <w:p w14:paraId="244D4FE3" w14:textId="77777777" w:rsidR="006620CD" w:rsidRPr="000C5935" w:rsidRDefault="006620CD" w:rsidP="006620CD">
      <w:r>
        <w:t xml:space="preserve">Katherine Yusoff, “Geologic Realism: On the Beach of Geologic Time,” 2019 // </w:t>
      </w:r>
      <w:proofErr w:type="spellStart"/>
      <w:r>
        <w:t>aidan</w:t>
      </w:r>
      <w:proofErr w:type="spellEnd"/>
      <w:r>
        <w:t xml:space="preserve"> + sam</w:t>
      </w:r>
    </w:p>
    <w:p w14:paraId="44FE6A6B" w14:textId="77777777" w:rsidR="006620CD" w:rsidRPr="00584254" w:rsidRDefault="006620CD" w:rsidP="006620CD">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 xml:space="preserve">the </w:t>
      </w:r>
      <w:proofErr w:type="spellStart"/>
      <w:r w:rsidRPr="00BE0638">
        <w:rPr>
          <w:highlight w:val="green"/>
          <w:u w:val="single"/>
        </w:rPr>
        <w:t>geotrauma</w:t>
      </w:r>
      <w:proofErr w:type="spellEnd"/>
      <w:r w:rsidRPr="00BE0638">
        <w:rPr>
          <w:highlight w:val="green"/>
          <w:u w:val="single"/>
        </w:rPr>
        <w:t xml:space="preserve">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t>
      </w:r>
      <w:r w:rsidRPr="00BE0638">
        <w:rPr>
          <w:u w:val="single"/>
        </w:rPr>
        <w:lastRenderedPageBreak/>
        <w:t xml:space="preserve">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w:t>
      </w:r>
      <w:proofErr w:type="spellStart"/>
      <w:r w:rsidRPr="00584254">
        <w:rPr>
          <w:sz w:val="12"/>
        </w:rPr>
        <w:t>postracial</w:t>
      </w:r>
      <w:proofErr w:type="spellEnd"/>
      <w:r w:rsidRPr="00584254">
        <w:rPr>
          <w:sz w:val="12"/>
        </w:rPr>
        <w:t xml:space="preserve">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w:t>
      </w:r>
      <w:proofErr w:type="spellStart"/>
      <w:r w:rsidRPr="00584254">
        <w:rPr>
          <w:sz w:val="12"/>
        </w:rPr>
        <w:t>subjectifications</w:t>
      </w:r>
      <w:proofErr w:type="spellEnd"/>
      <w:r w:rsidRPr="00584254">
        <w:rPr>
          <w:sz w:val="12"/>
        </w:rPr>
        <w:t xml:space="preserve">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 xml:space="preserve">13 As Achille Mbembe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w:t>
      </w:r>
      <w:proofErr w:type="spellStart"/>
      <w:r w:rsidRPr="00584254">
        <w:rPr>
          <w:sz w:val="12"/>
        </w:rPr>
        <w:t>materialities</w:t>
      </w:r>
      <w:proofErr w:type="spellEnd"/>
      <w:r w:rsidRPr="00584254">
        <w:rPr>
          <w:sz w:val="12"/>
        </w:rPr>
        <w:t xml:space="preserve">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Césaire called the “measure of the world.” The historic assault on blackness made in proximity to the codification and valuation of the inhuman (as earth and race) established intimacy with the inhuman and made it a site of radical revaluation in critical black feminist thought and </w:t>
      </w:r>
      <w:proofErr w:type="spellStart"/>
      <w:r w:rsidRPr="00584254">
        <w:rPr>
          <w:sz w:val="12"/>
        </w:rPr>
        <w:t>materialities</w:t>
      </w:r>
      <w:proofErr w:type="spellEnd"/>
      <w:r w:rsidRPr="00584254">
        <w:rPr>
          <w:sz w:val="12"/>
        </w:rPr>
        <w:t>.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6F455220" w14:textId="77777777" w:rsidR="006620CD" w:rsidRPr="00967308" w:rsidRDefault="006620CD" w:rsidP="006620CD"/>
    <w:p w14:paraId="516C8BDC" w14:textId="77777777" w:rsidR="006620CD" w:rsidRPr="00FD467A" w:rsidRDefault="006620CD" w:rsidP="006620CD">
      <w:pPr>
        <w:pStyle w:val="Heading4"/>
      </w:pPr>
      <w:r>
        <w:lastRenderedPageBreak/>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r w:rsidRPr="00F14844">
        <w:t xml:space="preserve">Yva </w:t>
      </w:r>
      <w:proofErr w:type="spellStart"/>
      <w:r w:rsidRPr="00F14844">
        <w:t>rypy</w:t>
      </w:r>
      <w:proofErr w:type="spellEnd"/>
      <w:r w:rsidRPr="00F14844">
        <w:t xml:space="preserve"> Tonde</w:t>
      </w:r>
      <w:r>
        <w:t xml:space="preserve">, the affirmative imagines what space travel could look like if not defined by appropriation, which offers the possibility of changing our relationships both here and in the sky. </w:t>
      </w:r>
    </w:p>
    <w:p w14:paraId="4C3E690A" w14:textId="77777777" w:rsidR="006620CD" w:rsidRPr="0027674A" w:rsidRDefault="006620CD" w:rsidP="006620CD">
      <w:r w:rsidRPr="0027674A">
        <w:rPr>
          <w:b/>
          <w:bCs/>
          <w:sz w:val="26"/>
          <w:szCs w:val="26"/>
        </w:rPr>
        <w:t>Cornum 15</w:t>
      </w:r>
      <w:r w:rsidRPr="0027674A">
        <w:t xml:space="preserve"> – Lou Cornum (they/them) is a member of the Navajo Nation </w:t>
      </w:r>
      <w:proofErr w:type="gramStart"/>
      <w:r w:rsidRPr="0027674A">
        <w:t>and also</w:t>
      </w:r>
      <w:proofErr w:type="gramEnd"/>
      <w:r w:rsidRPr="0027674A">
        <w:t xml:space="preserve">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1150709D" w14:textId="77777777" w:rsidR="006620CD" w:rsidRPr="0027674A" w:rsidRDefault="006620CD" w:rsidP="006620CD">
      <w:r w:rsidRPr="0027674A">
        <w:t>Lou Cornum, “The Space NDN’s Star Map” The New Inquiry, January 26</w:t>
      </w:r>
      <w:r w:rsidRPr="0027674A">
        <w:rPr>
          <w:vertAlign w:val="superscript"/>
        </w:rPr>
        <w:t>th</w:t>
      </w:r>
      <w:r w:rsidRPr="0027674A">
        <w:t xml:space="preserve">, 2015. </w:t>
      </w:r>
      <w:hyperlink r:id="rId5" w:history="1">
        <w:r w:rsidRPr="0027674A">
          <w:rPr>
            <w:rStyle w:val="Hyperlink"/>
          </w:rPr>
          <w:t>https://thenewinquiry.com/the-space-ndns-star-map/</w:t>
        </w:r>
      </w:hyperlink>
      <w:r w:rsidRPr="0027674A">
        <w:t xml:space="preserve"> // sam</w:t>
      </w:r>
    </w:p>
    <w:p w14:paraId="55FCF18E" w14:textId="77777777" w:rsidR="006620CD" w:rsidRDefault="006620CD" w:rsidP="006620CD">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proofErr w:type="gramStart"/>
      <w:r w:rsidRPr="0027674A">
        <w:rPr>
          <w:highlight w:val="green"/>
          <w:u w:val="single"/>
        </w:rPr>
        <w:t>the majority of</w:t>
      </w:r>
      <w:proofErr w:type="gramEnd"/>
      <w:r w:rsidRPr="0027674A">
        <w:rPr>
          <w:highlight w:val="green"/>
          <w:u w:val="single"/>
        </w:rPr>
        <w:t xml:space="preserve">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w:t>
      </w:r>
      <w:proofErr w:type="gramStart"/>
      <w:r w:rsidRPr="0027674A">
        <w:rPr>
          <w:sz w:val="12"/>
        </w:rPr>
        <w:t>Of course</w:t>
      </w:r>
      <w:proofErr w:type="gramEnd"/>
      <w:r w:rsidRPr="0027674A">
        <w:rPr>
          <w:sz w:val="12"/>
        </w:rPr>
        <w:t xml:space="preserve"> at one point these places would also have been viewed as indigenous territories. While many nations have worked very hard to dispel the notion of nomadic Indian tribes, there is a history of movement among many of our peoples. Colonial forms such as reserves, reservations, </w:t>
      </w:r>
      <w:proofErr w:type="gramStart"/>
      <w:r w:rsidRPr="0027674A">
        <w:rPr>
          <w:sz w:val="12"/>
        </w:rPr>
        <w:t>nation-states</w:t>
      </w:r>
      <w:proofErr w:type="gramEnd"/>
      <w:r w:rsidRPr="0027674A">
        <w:rPr>
          <w:sz w:val="12"/>
        </w:rPr>
        <w:t xml:space="preserve">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 xml:space="preserve">This insistence on indigenous people having to always be located on or closely connected to one </w:t>
      </w:r>
      <w:proofErr w:type="gramStart"/>
      <w:r w:rsidRPr="0027674A">
        <w:rPr>
          <w:sz w:val="12"/>
        </w:rPr>
        <w:t>particular area</w:t>
      </w:r>
      <w:proofErr w:type="gramEnd"/>
      <w:r w:rsidRPr="0027674A">
        <w:rPr>
          <w:sz w:val="12"/>
        </w:rPr>
        <w:t xml:space="preserve">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w:t>
      </w:r>
      <w:proofErr w:type="spellStart"/>
      <w:r w:rsidRPr="0027674A">
        <w:rPr>
          <w:sz w:val="12"/>
        </w:rPr>
        <w:t>Diné</w:t>
      </w:r>
      <w:proofErr w:type="spellEnd"/>
      <w:r w:rsidRPr="0027674A">
        <w:rPr>
          <w:sz w:val="12"/>
        </w:rPr>
        <w:t xml:space="preserve"> in order to bring the </w:t>
      </w:r>
      <w:proofErr w:type="gramStart"/>
      <w:r w:rsidRPr="0027674A">
        <w:rPr>
          <w:sz w:val="12"/>
        </w:rPr>
        <w:t>often disparate</w:t>
      </w:r>
      <w:proofErr w:type="gramEnd"/>
      <w:r w:rsidRPr="0027674A">
        <w:rPr>
          <w:sz w:val="12"/>
        </w:rPr>
        <w:t xml:space="preserve"> ideas of indigeneity and movement into closer proximity. Those we consider diasporic are often violently robbed of their indigeneity and those we consider indigenous are often on the move. The space NDN </w:t>
      </w:r>
      <w:proofErr w:type="gramStart"/>
      <w:r w:rsidRPr="0027674A">
        <w:rPr>
          <w:sz w:val="12"/>
        </w:rPr>
        <w:t>looks into</w:t>
      </w:r>
      <w:proofErr w:type="gramEnd"/>
      <w:r w:rsidRPr="0027674A">
        <w:rPr>
          <w:sz w:val="12"/>
        </w:rPr>
        <w:t xml:space="preserve"> the void and knows still who they are. </w:t>
      </w:r>
      <w:proofErr w:type="spellStart"/>
      <w:r w:rsidRPr="0027674A">
        <w:rPr>
          <w:sz w:val="12"/>
        </w:rPr>
        <w:t>Nanobah</w:t>
      </w:r>
      <w:proofErr w:type="spellEnd"/>
      <w:r w:rsidRPr="0027674A">
        <w:rPr>
          <w:sz w:val="12"/>
        </w:rPr>
        <w:t xml:space="preserve"> Becker shot the Mars scenes in </w:t>
      </w:r>
      <w:proofErr w:type="gramStart"/>
      <w:r w:rsidRPr="0027674A">
        <w:rPr>
          <w:sz w:val="12"/>
        </w:rPr>
        <w:t>The</w:t>
      </w:r>
      <w:proofErr w:type="gramEnd"/>
      <w:r w:rsidRPr="0027674A">
        <w:rPr>
          <w:sz w:val="12"/>
        </w:rPr>
        <w:t xml:space="preserve"> 6th World in Monument Valley, one of the sacred territories of the </w:t>
      </w:r>
      <w:proofErr w:type="spellStart"/>
      <w:r w:rsidRPr="0027674A">
        <w:rPr>
          <w:sz w:val="12"/>
        </w:rPr>
        <w:t>Diné</w:t>
      </w:r>
      <w:proofErr w:type="spellEnd"/>
      <w:r w:rsidRPr="0027674A">
        <w:rPr>
          <w:sz w:val="12"/>
        </w:rPr>
        <w:t xml:space="preserve">.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 xml:space="preserve">Just because the </w:t>
      </w:r>
      <w:proofErr w:type="spellStart"/>
      <w:r w:rsidRPr="0027674A">
        <w:rPr>
          <w:highlight w:val="green"/>
          <w:u w:val="single"/>
        </w:rPr>
        <w:t>Diné</w:t>
      </w:r>
      <w:proofErr w:type="spellEnd"/>
      <w:r w:rsidRPr="0027674A">
        <w:rPr>
          <w:highlight w:val="green"/>
          <w:u w:val="single"/>
        </w:rPr>
        <w:t xml:space="preserve">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w:t>
      </w:r>
      <w:proofErr w:type="spellStart"/>
      <w:r w:rsidRPr="0027674A">
        <w:rPr>
          <w:sz w:val="12"/>
        </w:rPr>
        <w:t>Betonie</w:t>
      </w:r>
      <w:proofErr w:type="spellEnd"/>
      <w:r w:rsidRPr="0027674A">
        <w:rPr>
          <w:sz w:val="12"/>
        </w:rPr>
        <w:t xml:space="preserv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proofErr w:type="gramStart"/>
      <w:r w:rsidRPr="0027674A">
        <w:rPr>
          <w:highlight w:val="green"/>
          <w:u w:val="single"/>
        </w:rPr>
        <w:t>genocide</w:t>
      </w:r>
      <w:proofErr w:type="gramEnd"/>
      <w:r w:rsidRPr="0027674A">
        <w:rPr>
          <w:u w:val="single"/>
        </w:rPr>
        <w:t xml:space="preserve"> or violence. The space NDN seeks new models of interactio</w:t>
      </w:r>
      <w:r w:rsidRPr="0027674A">
        <w:rPr>
          <w:sz w:val="12"/>
        </w:rPr>
        <w:t xml:space="preserve">n. We do not travel to the distant reaches of space </w:t>
      </w:r>
      <w:proofErr w:type="gramStart"/>
      <w:r w:rsidRPr="0027674A">
        <w:rPr>
          <w:sz w:val="12"/>
        </w:rPr>
        <w:t>in order to</w:t>
      </w:r>
      <w:proofErr w:type="gramEnd"/>
      <w:r w:rsidRPr="0027674A">
        <w:rPr>
          <w:sz w:val="12"/>
        </w:rPr>
        <w:t xml:space="preserve"> plant our flags or act under the assumption that every planet in our sights is a terra nullius waiting for the first human footprint to mark its surface. Robert Sullivan’s poem “Star Waka” captures the complexities of indigenous space travel. Waka is the </w:t>
      </w:r>
      <w:proofErr w:type="spellStart"/>
      <w:r w:rsidRPr="0027674A">
        <w:rPr>
          <w:sz w:val="12"/>
        </w:rPr>
        <w:t>Maori</w:t>
      </w:r>
      <w:proofErr w:type="spellEnd"/>
      <w:r w:rsidRPr="0027674A">
        <w:rPr>
          <w:sz w:val="12"/>
        </w:rPr>
        <w:t xml:space="preserve"> term for a canoe and Sullivan’s epic poem relates the journey of this star waka to outer planets to find new homes for the </w:t>
      </w:r>
      <w:proofErr w:type="spellStart"/>
      <w:r w:rsidRPr="0027674A">
        <w:rPr>
          <w:sz w:val="12"/>
        </w:rPr>
        <w:t>Maori</w:t>
      </w:r>
      <w:proofErr w:type="spellEnd"/>
      <w:r w:rsidRPr="0027674A">
        <w:rPr>
          <w:sz w:val="12"/>
        </w:rPr>
        <w:t xml:space="preserve">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 xml:space="preserve">entails </w:t>
      </w:r>
      <w:r w:rsidRPr="0027674A">
        <w:rPr>
          <w:highlight w:val="green"/>
          <w:u w:val="single"/>
        </w:rPr>
        <w:lastRenderedPageBreak/>
        <w:t>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Amadahy, who identifies as a person of mixed black, </w:t>
      </w:r>
      <w:proofErr w:type="gramStart"/>
      <w:r w:rsidRPr="0027674A">
        <w:rPr>
          <w:sz w:val="12"/>
        </w:rPr>
        <w:t>Cherokee</w:t>
      </w:r>
      <w:proofErr w:type="gramEnd"/>
      <w:r w:rsidRPr="0027674A">
        <w:rPr>
          <w:sz w:val="12"/>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Palmares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27674A">
        <w:rPr>
          <w:sz w:val="12"/>
        </w:rPr>
        <w:t>Eaglefeather</w:t>
      </w:r>
      <w:proofErr w:type="spellEnd"/>
      <w:r w:rsidRPr="0027674A">
        <w:rPr>
          <w:sz w:val="12"/>
        </w:rPr>
        <w:t xml:space="preserve">, as an oppressive foreign force in the lives of </w:t>
      </w:r>
      <w:proofErr w:type="spellStart"/>
      <w:r w:rsidRPr="0027674A">
        <w:rPr>
          <w:sz w:val="12"/>
        </w:rPr>
        <w:t>anz</w:t>
      </w:r>
      <w:proofErr w:type="spellEnd"/>
      <w:r w:rsidRPr="0027674A">
        <w:rPr>
          <w:sz w:val="12"/>
        </w:rPr>
        <w:t xml:space="preserve"> outer space labor population that has shaped its society in remembrance of black slave resistance in North/South America and the Caribbean. The story follows Major </w:t>
      </w:r>
      <w:proofErr w:type="spellStart"/>
      <w:r w:rsidRPr="0027674A">
        <w:rPr>
          <w:sz w:val="12"/>
        </w:rPr>
        <w:t>Eaglefeather’s</w:t>
      </w:r>
      <w:proofErr w:type="spellEnd"/>
      <w:r w:rsidRPr="0027674A">
        <w:rPr>
          <w:sz w:val="12"/>
        </w:rPr>
        <w:t xml:space="preserve"> decision to reject his ties to the corporate state and support a rebel group of laborers. The name Palmares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Palmares the king was called </w:t>
      </w:r>
      <w:proofErr w:type="spellStart"/>
      <w:r w:rsidRPr="0027674A">
        <w:rPr>
          <w:sz w:val="12"/>
        </w:rPr>
        <w:t>Gangasuma</w:t>
      </w:r>
      <w:proofErr w:type="spellEnd"/>
      <w:r w:rsidRPr="0027674A">
        <w:rPr>
          <w:sz w:val="12"/>
        </w:rPr>
        <w:t xml:space="preserve">, a hybrid term meaning “great lord” composed of the Angolan or Bandu word ganga and the </w:t>
      </w:r>
      <w:proofErr w:type="spellStart"/>
      <w:r w:rsidRPr="0027674A">
        <w:rPr>
          <w:sz w:val="12"/>
        </w:rPr>
        <w:t>Tupi</w:t>
      </w:r>
      <w:proofErr w:type="spellEnd"/>
      <w:r w:rsidRPr="0027674A">
        <w:rPr>
          <w:sz w:val="12"/>
        </w:rPr>
        <w:t xml:space="preserve"> word </w:t>
      </w:r>
      <w:proofErr w:type="spellStart"/>
      <w:r w:rsidRPr="0027674A">
        <w:rPr>
          <w:sz w:val="12"/>
        </w:rPr>
        <w:t>assu</w:t>
      </w:r>
      <w:proofErr w:type="spellEnd"/>
      <w:r w:rsidRPr="0027674A">
        <w:rPr>
          <w:sz w:val="12"/>
        </w:rPr>
        <w:t xml:space="preserve">. The word succinctly captures the mixture of cultures that banded together in Palmares to live together on the margins of a colonialist, slave-holding society. While Palmares was eventually destroyed in a military campaign, it lives on as a legend of slave rebellion and utopian possibility that Amadahy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w:t>
      </w:r>
      <w:proofErr w:type="gramStart"/>
      <w:r w:rsidRPr="0027674A">
        <w:rPr>
          <w:u w:val="single"/>
        </w:rPr>
        <w:t>indigenous</w:t>
      </w:r>
      <w:proofErr w:type="gramEnd"/>
      <w:r w:rsidRPr="0027674A">
        <w:rPr>
          <w:u w:val="single"/>
        </w:rPr>
        <w:t xml:space="preserve">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Amadahy’s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Palmares works toward this end by revealing the strong connections between indigenous and black histories, </w:t>
      </w:r>
      <w:proofErr w:type="gramStart"/>
      <w:r w:rsidRPr="0027674A">
        <w:rPr>
          <w:sz w:val="12"/>
        </w:rPr>
        <w:t>narratives</w:t>
      </w:r>
      <w:proofErr w:type="gramEnd"/>
      <w:r w:rsidRPr="0027674A">
        <w:rPr>
          <w:sz w:val="12"/>
        </w:rPr>
        <w:t xml:space="preserve">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Amadahy,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w:t>
      </w:r>
      <w:proofErr w:type="spellStart"/>
      <w:r w:rsidRPr="0027674A">
        <w:rPr>
          <w:u w:val="single"/>
        </w:rPr>
        <w:t>Sydette</w:t>
      </w:r>
      <w:proofErr w:type="spellEnd"/>
      <w:r w:rsidRPr="0027674A">
        <w:rPr>
          <w:u w:val="single"/>
        </w:rPr>
        <w:t xml:space="preserv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w:t>
      </w:r>
      <w:proofErr w:type="spellStart"/>
      <w:r w:rsidRPr="0027674A">
        <w:rPr>
          <w:sz w:val="12"/>
        </w:rPr>
        <w:t>Blacktracking</w:t>
      </w:r>
      <w:proofErr w:type="spellEnd"/>
      <w:r w:rsidRPr="0027674A">
        <w:rPr>
          <w:sz w:val="12"/>
        </w:rPr>
        <w:t xml:space="preserve"> through Afrofuturism, BLP founder and director </w:t>
      </w:r>
      <w:proofErr w:type="spellStart"/>
      <w:r w:rsidRPr="0027674A">
        <w:rPr>
          <w:sz w:val="12"/>
        </w:rPr>
        <w:t>Mistinguette</w:t>
      </w:r>
      <w:proofErr w:type="spellEnd"/>
      <w:r w:rsidRPr="0027674A">
        <w:rPr>
          <w:sz w:val="12"/>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63CBA91A" w14:textId="77777777" w:rsidR="006620CD" w:rsidRPr="00B1765C" w:rsidRDefault="006620CD" w:rsidP="006620CD">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17234674" w14:textId="77777777" w:rsidR="006620CD" w:rsidRPr="0027674A" w:rsidRDefault="006620CD" w:rsidP="006620CD">
      <w:r w:rsidRPr="0027674A">
        <w:rPr>
          <w:b/>
          <w:bCs/>
          <w:sz w:val="26"/>
          <w:szCs w:val="26"/>
        </w:rPr>
        <w:t>Mitchell 17</w:t>
      </w:r>
      <w:r w:rsidRPr="0027674A">
        <w:t xml:space="preserve"> – Audra Mitchell (she/her) is a settler of Ukrainian, Polish, Scottish and English ancestry, currently living and working on the Ancestral and Treaty lands of the </w:t>
      </w:r>
      <w:proofErr w:type="spellStart"/>
      <w:r w:rsidRPr="0027674A">
        <w:t>Attawandaron</w:t>
      </w:r>
      <w:proofErr w:type="spellEnd"/>
      <w:r w:rsidRPr="0027674A">
        <w:t xml:space="preserve"> (Neutral), Haudenosaunee (Six Nations of the Grand River) and Anishinaabe (</w:t>
      </w:r>
      <w:proofErr w:type="spellStart"/>
      <w:r w:rsidRPr="0027674A">
        <w:t>Mississaugas</w:t>
      </w:r>
      <w:proofErr w:type="spellEnd"/>
      <w:r w:rsidRPr="0027674A">
        <w:t xml:space="preserve"> of the New Credit) peoples. Prof. Mitchell holds the Canada Research Chair in Global Political Ecology at the Balsillie School of International Affairs. From 2015-18, she held the CIGI Chair in Global Governance and Ethics at the </w:t>
      </w:r>
      <w:r w:rsidRPr="0027674A">
        <w:lastRenderedPageBreak/>
        <w:t>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3F529B38" w14:textId="77777777" w:rsidR="006620CD" w:rsidRPr="0027674A" w:rsidRDefault="006620CD" w:rsidP="006620CD">
      <w:r w:rsidRPr="0027674A">
        <w:t xml:space="preserve">Audra Mitchell, “Is IR going extinct?” European Journal of International </w:t>
      </w:r>
      <w:proofErr w:type="gramStart"/>
      <w:r w:rsidRPr="0027674A">
        <w:t>Relations,  Vol</w:t>
      </w:r>
      <w:proofErr w:type="gramEnd"/>
      <w:r w:rsidRPr="0027674A">
        <w:t xml:space="preserve"> 23, Issue 1, 2017 // sam</w:t>
      </w:r>
    </w:p>
    <w:p w14:paraId="5F198D55" w14:textId="77777777" w:rsidR="006620CD" w:rsidRPr="0027674A" w:rsidRDefault="006620CD" w:rsidP="006620CD">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w:t>
      </w:r>
      <w:proofErr w:type="spellStart"/>
      <w:r w:rsidRPr="0027674A">
        <w:rPr>
          <w:u w:val="single"/>
        </w:rPr>
        <w:t>ethico</w:t>
      </w:r>
      <w:proofErr w:type="spellEnd"/>
      <w:r w:rsidRPr="0027674A">
        <w:rPr>
          <w:u w:val="single"/>
        </w:rPr>
        <w:t>-</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w:t>
      </w:r>
      <w:proofErr w:type="gramStart"/>
      <w:r w:rsidRPr="0027674A">
        <w:rPr>
          <w:sz w:val="10"/>
        </w:rPr>
        <w:t>opens up</w:t>
      </w:r>
      <w:proofErr w:type="gramEnd"/>
      <w:r w:rsidRPr="0027674A">
        <w:rPr>
          <w:sz w:val="10"/>
        </w:rPr>
        <w:t xml:space="preserve">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w:t>
      </w:r>
      <w:proofErr w:type="gramStart"/>
      <w:r w:rsidRPr="0027674A">
        <w:rPr>
          <w:u w:val="single"/>
        </w:rPr>
        <w:t>geological</w:t>
      </w:r>
      <w:proofErr w:type="gramEnd"/>
      <w:r w:rsidRPr="0027674A">
        <w:rPr>
          <w:u w:val="single"/>
        </w:rPr>
        <w:t xml:space="preserve"> and cosmological forces of the universe: </w:t>
      </w:r>
      <w:r w:rsidRPr="0027674A">
        <w:rPr>
          <w:highlight w:val="green"/>
          <w:u w:val="single"/>
        </w:rPr>
        <w:t>a cosmopolitics</w:t>
      </w:r>
      <w:r w:rsidRPr="0027674A">
        <w:rPr>
          <w:u w:val="single"/>
        </w:rPr>
        <w:t>.</w:t>
      </w:r>
      <w:r w:rsidRPr="0027674A">
        <w:rPr>
          <w:sz w:val="10"/>
        </w:rPr>
        <w:t xml:space="preserve"> According to Isabelle </w:t>
      </w:r>
      <w:proofErr w:type="spellStart"/>
      <w:r w:rsidRPr="0027674A">
        <w:rPr>
          <w:sz w:val="10"/>
        </w:rPr>
        <w:t>Stengers</w:t>
      </w:r>
      <w:proofErr w:type="spellEnd"/>
      <w:r w:rsidRPr="0027674A">
        <w:rPr>
          <w:sz w:val="10"/>
        </w:rPr>
        <w:t xml:space="preserve">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w:t>
      </w:r>
      <w:proofErr w:type="spellStart"/>
      <w:r w:rsidRPr="0027674A">
        <w:rPr>
          <w:sz w:val="10"/>
        </w:rPr>
        <w:t>Stengers</w:t>
      </w:r>
      <w:proofErr w:type="spellEnd"/>
      <w:r w:rsidRPr="0027674A">
        <w:rPr>
          <w:sz w:val="10"/>
        </w:rPr>
        <w:t xml:space="preserve"> (2005: 996) asserts that ‘the political arena is peopled with shadows of that which does not have, cannot have or does not want to have a political voice’. A range of beings — whether they are considered human and nonhuman, living and non-living, </w:t>
      </w:r>
      <w:proofErr w:type="gramStart"/>
      <w:r w:rsidRPr="0027674A">
        <w:rPr>
          <w:sz w:val="10"/>
        </w:rPr>
        <w:t>organic</w:t>
      </w:r>
      <w:proofErr w:type="gramEnd"/>
      <w:r w:rsidRPr="0027674A">
        <w:rPr>
          <w:sz w:val="10"/>
        </w:rPr>
        <w:t xml:space="preserve">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w:t>
      </w:r>
      <w:proofErr w:type="spellStart"/>
      <w:r w:rsidRPr="0027674A">
        <w:rPr>
          <w:sz w:val="10"/>
        </w:rPr>
        <w:t>Stengers</w:t>
      </w:r>
      <w:proofErr w:type="spellEnd"/>
      <w:r w:rsidRPr="0027674A">
        <w:rPr>
          <w:sz w:val="10"/>
        </w:rPr>
        <w:t xml:space="preserve">, these issues are not made political by humans: to the extent that they have an effect in the world, they are always-already political. According to </w:t>
      </w:r>
      <w:proofErr w:type="spellStart"/>
      <w:r w:rsidRPr="0027674A">
        <w:rPr>
          <w:sz w:val="10"/>
        </w:rPr>
        <w:t>Stengers</w:t>
      </w:r>
      <w:proofErr w:type="spellEnd"/>
      <w:r w:rsidRPr="0027674A">
        <w:rPr>
          <w:sz w:val="10"/>
        </w:rPr>
        <w:t xml:space="preserve">, the interventions of multiple beings help to slow down processes of universalization central to traditional modes of cosmopolitanism. Indeed, the presence of other beings with conflicting interests and needs makes universalization, and political </w:t>
      </w:r>
      <w:proofErr w:type="spellStart"/>
      <w:r w:rsidRPr="0027674A">
        <w:rPr>
          <w:sz w:val="10"/>
        </w:rPr>
        <w:t>decisionmaking</w:t>
      </w:r>
      <w:proofErr w:type="spellEnd"/>
      <w:r w:rsidRPr="0027674A">
        <w:rPr>
          <w:sz w:val="10"/>
        </w:rPr>
        <w:t>, ‘as difficult as possible’ (</w:t>
      </w:r>
      <w:proofErr w:type="spellStart"/>
      <w:r w:rsidRPr="0027674A">
        <w:rPr>
          <w:sz w:val="10"/>
        </w:rPr>
        <w:t>Stengers</w:t>
      </w:r>
      <w:proofErr w:type="spellEnd"/>
      <w:r w:rsidRPr="0027674A">
        <w:rPr>
          <w:sz w:val="10"/>
        </w:rPr>
        <w:t xml:space="preserve">, 2005: 1003). </w:t>
      </w:r>
      <w:r w:rsidRPr="0027674A">
        <w:rPr>
          <w:highlight w:val="green"/>
          <w:u w:val="single"/>
        </w:rPr>
        <w:t>Cosmopolitics is conflictual</w:t>
      </w:r>
      <w:r w:rsidRPr="0027674A">
        <w:rPr>
          <w:u w:val="single"/>
        </w:rPr>
        <w:t xml:space="preserve"> and agonistic: the insurgence of awkward subjects and the obstructions, disruptions and </w:t>
      </w:r>
      <w:proofErr w:type="spellStart"/>
      <w:r w:rsidRPr="0027674A">
        <w:rPr>
          <w:u w:val="single"/>
        </w:rPr>
        <w:t>disjunctures</w:t>
      </w:r>
      <w:proofErr w:type="spellEnd"/>
      <w:r w:rsidRPr="0027674A">
        <w:rPr>
          <w:u w:val="single"/>
        </w:rPr>
        <w:t xml:space="preserve">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w:t>
      </w:r>
      <w:proofErr w:type="spellStart"/>
      <w:r w:rsidRPr="0027674A">
        <w:rPr>
          <w:sz w:val="10"/>
        </w:rPr>
        <w:t>politan</w:t>
      </w:r>
      <w:proofErr w:type="spellEnd"/>
      <w:r w:rsidRPr="0027674A">
        <w:rPr>
          <w:sz w:val="10"/>
        </w:rPr>
        <w:t xml:space="preserve">, cosmopolitics shifts emphasis to the prefix </w:t>
      </w:r>
      <w:proofErr w:type="spellStart"/>
      <w:r w:rsidRPr="0027674A">
        <w:rPr>
          <w:sz w:val="10"/>
        </w:rPr>
        <w:t>cosmo</w:t>
      </w:r>
      <w:proofErr w:type="spellEnd"/>
      <w:r w:rsidRPr="0027674A">
        <w:rPr>
          <w:sz w:val="10"/>
        </w:rPr>
        <w:t xml:space="preserve">-,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w:t>
      </w:r>
      <w:proofErr w:type="spellStart"/>
      <w:r w:rsidRPr="0027674A">
        <w:rPr>
          <w:sz w:val="10"/>
        </w:rPr>
        <w:t>reframings</w:t>
      </w:r>
      <w:proofErr w:type="spellEnd"/>
      <w:r w:rsidRPr="0027674A">
        <w:rPr>
          <w:sz w:val="10"/>
        </w:rPr>
        <w:t xml:space="preserve">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w:t>
      </w:r>
      <w:proofErr w:type="spellStart"/>
      <w:r w:rsidRPr="0027674A">
        <w:rPr>
          <w:sz w:val="10"/>
        </w:rPr>
        <w:t>Stengers’s</w:t>
      </w:r>
      <w:proofErr w:type="spellEnd"/>
      <w:r w:rsidRPr="0027674A">
        <w:rPr>
          <w:sz w:val="10"/>
        </w:rPr>
        <w:t xml:space="preserve"> cosmopolitics acknowledges the role of the weak, marginalized and ‘shadowy’ subjects; it focuses largely on presence, that is, on the positive beings that interrupt human activities. </w:t>
      </w:r>
      <w:proofErr w:type="gramStart"/>
      <w:r w:rsidRPr="0027674A">
        <w:rPr>
          <w:sz w:val="10"/>
        </w:rPr>
        <w:t>In order to</w:t>
      </w:r>
      <w:proofErr w:type="gramEnd"/>
      <w:r w:rsidRPr="0027674A">
        <w:rPr>
          <w:sz w:val="10"/>
        </w:rPr>
        <w:t xml:space="preserve">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Rosi </w:t>
      </w:r>
      <w:proofErr w:type="spellStart"/>
      <w:r w:rsidRPr="0027674A">
        <w:rPr>
          <w:sz w:val="10"/>
        </w:rPr>
        <w:t>Braidotti</w:t>
      </w:r>
      <w:proofErr w:type="spellEnd"/>
      <w:r w:rsidRPr="0027674A">
        <w:rPr>
          <w:sz w:val="10"/>
        </w:rPr>
        <w:t xml:space="preserve">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w:t>
      </w:r>
      <w:proofErr w:type="spellStart"/>
      <w:r w:rsidRPr="0027674A">
        <w:rPr>
          <w:sz w:val="10"/>
        </w:rPr>
        <w:t>Braidotti</w:t>
      </w:r>
      <w:proofErr w:type="spellEnd"/>
      <w:r w:rsidRPr="0027674A">
        <w:rPr>
          <w:sz w:val="10"/>
        </w:rPr>
        <w:t>,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w:t>
      </w:r>
      <w:proofErr w:type="spellStart"/>
      <w:r w:rsidRPr="0027674A">
        <w:rPr>
          <w:sz w:val="10"/>
        </w:rPr>
        <w:t>Braidotti</w:t>
      </w:r>
      <w:proofErr w:type="spellEnd"/>
      <w:r w:rsidRPr="0027674A">
        <w:rPr>
          <w:sz w:val="10"/>
        </w:rPr>
        <w:t xml:space="preserve">, 2013: 49–50). The same processes of defamiliarization, Colebrook (2014a: 58) suggests, would make possible a radical new form of feminism that, in embracing ‘a thought of life beyond the human’, would place neither man nor woman at its </w:t>
      </w:r>
      <w:proofErr w:type="spellStart"/>
      <w:r w:rsidRPr="0027674A">
        <w:rPr>
          <w:sz w:val="10"/>
        </w:rPr>
        <w:t>centre</w:t>
      </w:r>
      <w:proofErr w:type="spellEnd"/>
      <w:r w:rsidRPr="0027674A">
        <w:rPr>
          <w:sz w:val="10"/>
        </w:rPr>
        <w:t xml:space="preserv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w:t>
      </w:r>
      <w:proofErr w:type="gramStart"/>
      <w:r w:rsidRPr="0027674A">
        <w:rPr>
          <w:sz w:val="10"/>
        </w:rPr>
        <w:t>)</w:t>
      </w:r>
      <w:proofErr w:type="gramEnd"/>
      <w:r w:rsidRPr="0027674A">
        <w:rPr>
          <w:sz w:val="10"/>
        </w:rPr>
        <w:t xml:space="preserve"> but it is not given-for-us in the </w:t>
      </w:r>
      <w:proofErr w:type="spellStart"/>
      <w:r w:rsidRPr="0027674A">
        <w:rPr>
          <w:sz w:val="10"/>
        </w:rPr>
        <w:t>correlationist</w:t>
      </w:r>
      <w:proofErr w:type="spellEnd"/>
      <w:r w:rsidRPr="0027674A">
        <w:rPr>
          <w:sz w:val="10"/>
        </w:rPr>
        <w:t xml:space="preserve"> sense. Instead, humans are indebted to a chain of interlocking forces that are ultimately indifferent to their existence. Clark argues that humans should embrace this gift with the knowledge that it can, and eventually will, be withdrawn. This means accepting and </w:t>
      </w:r>
      <w:proofErr w:type="spellStart"/>
      <w:r w:rsidRPr="0027674A">
        <w:rPr>
          <w:sz w:val="10"/>
        </w:rPr>
        <w:t>honouring</w:t>
      </w:r>
      <w:proofErr w:type="spellEnd"/>
      <w:r w:rsidRPr="0027674A">
        <w:rPr>
          <w:sz w:val="10"/>
        </w:rPr>
        <w:t xml:space="preserve"> it without treating it as an entitlement or devaluing it on account of its finitude. His account contrasts sharply with the discourses of catastrophe, resilience and biopolitics discussed earlier, </w:t>
      </w:r>
      <w:r w:rsidRPr="0027674A">
        <w:rPr>
          <w:sz w:val="10"/>
        </w:rPr>
        <w:lastRenderedPageBreak/>
        <w:t xml:space="preserve">which devalue any mode of life that cannot be indefinitely sustained through human intervention. Clark finds an </w:t>
      </w:r>
      <w:proofErr w:type="spellStart"/>
      <w:r w:rsidRPr="0027674A">
        <w:rPr>
          <w:sz w:val="10"/>
        </w:rPr>
        <w:t>ethico</w:t>
      </w:r>
      <w:proofErr w:type="spellEnd"/>
      <w:r w:rsidRPr="0027674A">
        <w:rPr>
          <w:sz w:val="10"/>
        </w:rPr>
        <w:t xml:space="preserve">-political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w:t>
      </w:r>
      <w:proofErr w:type="gramStart"/>
      <w:r w:rsidRPr="0027674A">
        <w:rPr>
          <w:sz w:val="10"/>
        </w:rPr>
        <w:t>microbes</w:t>
      </w:r>
      <w:proofErr w:type="gramEnd"/>
      <w:r w:rsidRPr="0027674A">
        <w:rPr>
          <w:sz w:val="10"/>
        </w:rPr>
        <w:t xml:space="preserve"> or giant rats (see </w:t>
      </w:r>
      <w:proofErr w:type="spellStart"/>
      <w:r w:rsidRPr="0027674A">
        <w:rPr>
          <w:sz w:val="10"/>
        </w:rPr>
        <w:t>Zalasiewicz</w:t>
      </w:r>
      <w:proofErr w:type="spellEnd"/>
      <w:r w:rsidRPr="0027674A">
        <w:rPr>
          <w:sz w:val="10"/>
        </w:rPr>
        <w:t>,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w:t>
      </w:r>
      <w:proofErr w:type="gramStart"/>
      <w:r w:rsidRPr="0027674A">
        <w:rPr>
          <w:sz w:val="10"/>
        </w:rPr>
        <w:t>us’</w:t>
      </w:r>
      <w:proofErr w:type="gramEnd"/>
      <w:r w:rsidRPr="0027674A">
        <w:rPr>
          <w:sz w:val="10"/>
        </w:rPr>
        <w:t>. However, how can currently existing humans adopt such an ethics? Emmanuel Levinas (1998: 50) terms this mode of ethics ‘being-</w:t>
      </w:r>
      <w:proofErr w:type="spellStart"/>
      <w:r w:rsidRPr="0027674A">
        <w:rPr>
          <w:sz w:val="10"/>
        </w:rPr>
        <w:t>forbeyond</w:t>
      </w:r>
      <w:proofErr w:type="spellEnd"/>
      <w:r w:rsidRPr="0027674A">
        <w:rPr>
          <w:sz w:val="10"/>
        </w:rPr>
        <w:t xml:space="preserve">-my-death’, that is, being ‘for a time that would be without me … </w:t>
      </w:r>
      <w:proofErr w:type="gramStart"/>
      <w:r w:rsidRPr="0027674A">
        <w:rPr>
          <w:sz w:val="10"/>
        </w:rPr>
        <w:t>in order to</w:t>
      </w:r>
      <w:proofErr w:type="gramEnd"/>
      <w:r w:rsidRPr="0027674A">
        <w:rPr>
          <w:sz w:val="10"/>
        </w:rPr>
        <w:t xml:space="preserve">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w:t>
      </w:r>
      <w:proofErr w:type="spellStart"/>
      <w:r w:rsidRPr="0027674A">
        <w:rPr>
          <w:u w:val="single"/>
        </w:rPr>
        <w:t>Levinasian</w:t>
      </w:r>
      <w:proofErr w:type="spellEnd"/>
      <w:r w:rsidRPr="0027674A">
        <w:rPr>
          <w:u w:val="single"/>
        </w:rPr>
        <w:t xml:space="preserve">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w:t>
      </w:r>
      <w:proofErr w:type="spellStart"/>
      <w:r w:rsidRPr="0027674A">
        <w:rPr>
          <w:u w:val="single"/>
        </w:rPr>
        <w:t>Braidotti</w:t>
      </w:r>
      <w:proofErr w:type="spellEnd"/>
      <w:r w:rsidRPr="0027674A">
        <w:rPr>
          <w:u w:val="single"/>
        </w:rPr>
        <w:t xml:space="preserve">,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217, paraphrasing Allan </w:t>
      </w:r>
      <w:proofErr w:type="spellStart"/>
      <w:r w:rsidRPr="0027674A">
        <w:rPr>
          <w:u w:val="single"/>
        </w:rPr>
        <w:t>Stoekl</w:t>
      </w:r>
      <w:proofErr w:type="spellEnd"/>
      <w:r w:rsidRPr="0027674A">
        <w:rPr>
          <w:u w:val="single"/>
        </w:rPr>
        <w:t xml:space="preserve">) puts it: </w:t>
      </w:r>
      <w:r w:rsidRPr="0027674A">
        <w:rPr>
          <w:highlight w:val="green"/>
          <w:u w:val="single"/>
        </w:rPr>
        <w:t>we</w:t>
      </w:r>
      <w:r w:rsidRPr="0027674A">
        <w:rPr>
          <w:u w:val="single"/>
        </w:rPr>
        <w:t xml:space="preserve"> might </w:t>
      </w:r>
      <w:r w:rsidRPr="0027674A">
        <w:rPr>
          <w:highlight w:val="green"/>
          <w:u w:val="single"/>
        </w:rPr>
        <w:t xml:space="preserve">have a better chance of </w:t>
      </w:r>
      <w:proofErr w:type="spellStart"/>
      <w:r w:rsidRPr="0027674A">
        <w:rPr>
          <w:highlight w:val="green"/>
          <w:u w:val="single"/>
        </w:rPr>
        <w:t>prising</w:t>
      </w:r>
      <w:proofErr w:type="spellEnd"/>
      <w:r w:rsidRPr="0027674A">
        <w:rPr>
          <w:highlight w:val="green"/>
          <w:u w:val="single"/>
        </w:rPr>
        <w:t xml:space="preserve">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w:t>
      </w:r>
      <w:proofErr w:type="gramStart"/>
      <w:r w:rsidRPr="0027674A">
        <w:rPr>
          <w:sz w:val="10"/>
        </w:rPr>
        <w:t>open up</w:t>
      </w:r>
      <w:proofErr w:type="gramEnd"/>
      <w:r w:rsidRPr="0027674A">
        <w:rPr>
          <w:sz w:val="10"/>
        </w:rPr>
        <w:t xml:space="preserve">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w:t>
      </w:r>
      <w:proofErr w:type="spellStart"/>
      <w:r w:rsidRPr="0027674A">
        <w:rPr>
          <w:u w:val="single"/>
        </w:rPr>
        <w:t>ethico</w:t>
      </w:r>
      <w:proofErr w:type="spellEnd"/>
      <w:r w:rsidRPr="0027674A">
        <w:rPr>
          <w:u w:val="single"/>
        </w:rPr>
        <w:t xml:space="preserve">-political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724FD57C" w14:textId="77777777" w:rsidR="006620CD" w:rsidRPr="0027674A" w:rsidRDefault="006620CD" w:rsidP="006620CD">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7BBDED8E" w14:textId="77777777" w:rsidR="006620CD" w:rsidRPr="0027674A" w:rsidRDefault="006620CD" w:rsidP="006620CD">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404F5600" w14:textId="77777777" w:rsidR="006620CD" w:rsidRPr="0027674A" w:rsidRDefault="006620CD" w:rsidP="006620CD">
      <w:r w:rsidRPr="0027674A">
        <w:t xml:space="preserve">Escauriza, Bettina “That which will become the earth: anarcho-indigenous speculative geographies” Journal des </w:t>
      </w:r>
      <w:proofErr w:type="spellStart"/>
      <w:r w:rsidRPr="0027674A">
        <w:t>anthropologues</w:t>
      </w:r>
      <w:proofErr w:type="spellEnd"/>
      <w:r w:rsidRPr="0027674A">
        <w:t xml:space="preserve"> 2018/1-2, </w:t>
      </w:r>
      <w:hyperlink r:id="rId6" w:history="1">
        <w:r w:rsidRPr="0027674A">
          <w:rPr>
            <w:rStyle w:val="Hyperlink"/>
          </w:rPr>
          <w:t>https://theanarchistlibrary.org/library/bettina-escauriza-that-which-will-become-the-earth //</w:t>
        </w:r>
      </w:hyperlink>
      <w:r w:rsidRPr="0027674A">
        <w:t xml:space="preserve"> sam</w:t>
      </w:r>
    </w:p>
    <w:p w14:paraId="3EA309C1" w14:textId="77777777" w:rsidR="006620CD" w:rsidRPr="0027674A" w:rsidRDefault="006620CD" w:rsidP="006620CD">
      <w:pPr>
        <w:rPr>
          <w:sz w:val="8"/>
        </w:rPr>
      </w:pPr>
      <w:r w:rsidRPr="0027674A">
        <w:rPr>
          <w:sz w:val="8"/>
        </w:rPr>
        <w:lastRenderedPageBreak/>
        <w:t xml:space="preserve">Ñ </w:t>
      </w:r>
      <w:proofErr w:type="spellStart"/>
      <w:r w:rsidRPr="0027674A">
        <w:rPr>
          <w:sz w:val="8"/>
        </w:rPr>
        <w:t>amand</w:t>
      </w:r>
      <w:proofErr w:type="spellEnd"/>
      <w:r w:rsidRPr="0027674A">
        <w:rPr>
          <w:sz w:val="8"/>
        </w:rPr>
        <w:t xml:space="preserve"> </w:t>
      </w:r>
      <w:proofErr w:type="gramStart"/>
      <w:r w:rsidRPr="0027674A">
        <w:rPr>
          <w:sz w:val="8"/>
        </w:rPr>
        <w:t>ú ,</w:t>
      </w:r>
      <w:proofErr w:type="gramEnd"/>
      <w:r w:rsidRPr="0027674A">
        <w:rPr>
          <w:sz w:val="8"/>
        </w:rPr>
        <w:t xml:space="preserve">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w:t>
      </w:r>
      <w:proofErr w:type="spellStart"/>
      <w:proofErr w:type="gramStart"/>
      <w:r w:rsidRPr="0027674A">
        <w:rPr>
          <w:u w:val="single"/>
        </w:rPr>
        <w:t>Ñe’e</w:t>
      </w:r>
      <w:proofErr w:type="spellEnd"/>
      <w:r w:rsidRPr="0027674A">
        <w:rPr>
          <w:u w:val="single"/>
        </w:rPr>
        <w:t xml:space="preserve"> ,</w:t>
      </w:r>
      <w:proofErr w:type="gramEnd"/>
      <w:r w:rsidRPr="0027674A">
        <w:rPr>
          <w:u w:val="single"/>
        </w:rPr>
        <w:t xml:space="preserve"> words/</w:t>
      </w:r>
      <w:r w:rsidRPr="0027674A">
        <w:rPr>
          <w:highlight w:val="green"/>
          <w:u w:val="single"/>
        </w:rPr>
        <w:t>speech, is the manifestation of</w:t>
      </w:r>
      <w:r w:rsidRPr="0027674A">
        <w:rPr>
          <w:u w:val="single"/>
        </w:rPr>
        <w:t xml:space="preserve"> </w:t>
      </w:r>
      <w:proofErr w:type="spellStart"/>
      <w:r w:rsidRPr="0027674A">
        <w:rPr>
          <w:u w:val="single"/>
        </w:rPr>
        <w:t>ñe’a</w:t>
      </w:r>
      <w:proofErr w:type="spellEnd"/>
      <w:r w:rsidRPr="0027674A">
        <w:rPr>
          <w:u w:val="single"/>
        </w:rPr>
        <w:t xml:space="preserve"> , </w:t>
      </w:r>
      <w:r w:rsidRPr="0027674A">
        <w:rPr>
          <w:highlight w:val="green"/>
          <w:u w:val="single"/>
        </w:rPr>
        <w:t>the soul.</w:t>
      </w:r>
      <w:r w:rsidRPr="0027674A">
        <w:rPr>
          <w:u w:val="single"/>
        </w:rPr>
        <w:t xml:space="preserve"> Speech is the means through which </w:t>
      </w:r>
      <w:proofErr w:type="spellStart"/>
      <w:r w:rsidRPr="0027674A">
        <w:rPr>
          <w:u w:val="single"/>
        </w:rPr>
        <w:t>ñe’a</w:t>
      </w:r>
      <w:proofErr w:type="spellEnd"/>
      <w:r w:rsidRPr="0027674A">
        <w:rPr>
          <w:u w:val="single"/>
        </w:rPr>
        <w:t xml:space="preserve"> is expressed and comes to be known. </w:t>
      </w:r>
      <w:r w:rsidRPr="0027674A">
        <w:rPr>
          <w:sz w:val="8"/>
        </w:rPr>
        <w:t xml:space="preserve">Ava </w:t>
      </w:r>
      <w:proofErr w:type="spellStart"/>
      <w:proofErr w:type="gramStart"/>
      <w:r w:rsidRPr="0027674A">
        <w:rPr>
          <w:sz w:val="8"/>
        </w:rPr>
        <w:t>ñe’e</w:t>
      </w:r>
      <w:proofErr w:type="spellEnd"/>
      <w:r w:rsidRPr="0027674A">
        <w:rPr>
          <w:sz w:val="8"/>
        </w:rPr>
        <w:t xml:space="preserve"> ,</w:t>
      </w:r>
      <w:proofErr w:type="gramEnd"/>
      <w:r w:rsidRPr="0027674A">
        <w:rPr>
          <w:sz w:val="8"/>
        </w:rPr>
        <w:t xml:space="preserve"> the Indigenous language of the Guaraní people, is spoken by over eight million people throughout Paraguay, southern Brazil, southern Bolivia, northern Argentina, and in the Guaraní/ </w:t>
      </w:r>
      <w:proofErr w:type="spellStart"/>
      <w:r w:rsidRPr="0027674A">
        <w:rPr>
          <w:sz w:val="8"/>
        </w:rPr>
        <w:t>mestiz</w:t>
      </w:r>
      <w:proofErr w:type="spellEnd"/>
      <w:r w:rsidRPr="0027674A">
        <w:rPr>
          <w:sz w:val="8"/>
        </w:rPr>
        <w:t>@ diaspora throughout the world. Guaraní philosophy is rooted in its language</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the meanings of words shift and expand</w:t>
      </w:r>
      <w:r w:rsidRPr="0027674A">
        <w:rPr>
          <w:u w:val="single"/>
        </w:rPr>
        <w:t xml:space="preserve"> as they are fused together with other words. For example, </w:t>
      </w:r>
      <w:proofErr w:type="spellStart"/>
      <w:r w:rsidRPr="0027674A">
        <w:rPr>
          <w:u w:val="single"/>
        </w:rPr>
        <w:t>teko</w:t>
      </w:r>
      <w:proofErr w:type="spellEnd"/>
      <w:r w:rsidRPr="0027674A">
        <w:rPr>
          <w:u w:val="single"/>
        </w:rPr>
        <w:t xml:space="preserve">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w:t>
      </w:r>
      <w:proofErr w:type="spellStart"/>
      <w:proofErr w:type="gramStart"/>
      <w:r w:rsidRPr="0027674A">
        <w:rPr>
          <w:sz w:val="8"/>
        </w:rPr>
        <w:t>yvyra</w:t>
      </w:r>
      <w:proofErr w:type="spellEnd"/>
      <w:r w:rsidRPr="0027674A">
        <w:rPr>
          <w:sz w:val="8"/>
        </w:rPr>
        <w:t xml:space="preserve"> .</w:t>
      </w:r>
      <w:proofErr w:type="gramEnd"/>
      <w:r w:rsidRPr="0027674A">
        <w:rPr>
          <w:sz w:val="8"/>
        </w:rPr>
        <w:t xml:space="preserve"> </w:t>
      </w:r>
      <w:proofErr w:type="spellStart"/>
      <w:r w:rsidRPr="0027674A">
        <w:rPr>
          <w:sz w:val="8"/>
        </w:rPr>
        <w:t>Yvy</w:t>
      </w:r>
      <w:proofErr w:type="spellEnd"/>
      <w:r w:rsidRPr="0027674A">
        <w:rPr>
          <w:sz w:val="8"/>
        </w:rPr>
        <w:t xml:space="preserve"> means “soil / earth / the world,” and ra means “it will become” or “it will be.” </w:t>
      </w:r>
      <w:proofErr w:type="spellStart"/>
      <w:r w:rsidRPr="0027674A">
        <w:rPr>
          <w:sz w:val="8"/>
        </w:rPr>
        <w:t>Yvyra</w:t>
      </w:r>
      <w:proofErr w:type="spellEnd"/>
      <w:r w:rsidRPr="0027674A">
        <w:rPr>
          <w:sz w:val="8"/>
        </w:rPr>
        <w:t xml:space="preserve">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w:t>
      </w:r>
      <w:proofErr w:type="gramStart"/>
      <w:r w:rsidRPr="0027674A">
        <w:rPr>
          <w:sz w:val="8"/>
        </w:rPr>
        <w:t>now</w:t>
      </w:r>
      <w:proofErr w:type="gramEnd"/>
      <w:r w:rsidRPr="0027674A">
        <w:rPr>
          <w:sz w:val="8"/>
        </w:rPr>
        <w:t xml:space="preserve">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w:t>
      </w:r>
      <w:proofErr w:type="spellStart"/>
      <w:r w:rsidRPr="0027674A">
        <w:rPr>
          <w:sz w:val="8"/>
        </w:rPr>
        <w:t>ngel</w:t>
      </w:r>
      <w:proofErr w:type="spellEnd"/>
      <w:r w:rsidRPr="0027674A">
        <w:rPr>
          <w:sz w:val="8"/>
        </w:rPr>
        <w:t xml:space="preserve"> </w:t>
      </w:r>
      <w:proofErr w:type="spellStart"/>
      <w:r w:rsidRPr="0027674A">
        <w:rPr>
          <w:sz w:val="8"/>
        </w:rPr>
        <w:t>Verón</w:t>
      </w:r>
      <w:proofErr w:type="spellEnd"/>
      <w:r w:rsidRPr="0027674A">
        <w:rPr>
          <w:sz w:val="8"/>
        </w:rPr>
        <w:t xml:space="preserve"> Gómez notes that “corporal and psychological punishments inflicted on the children for speaking in school the only language they knew included, among other things, slaps on the mouth, detention during recess, canings, insults, and name-calling” </w:t>
      </w:r>
      <w:proofErr w:type="gramStart"/>
      <w:r w:rsidRPr="0027674A">
        <w:rPr>
          <w:sz w:val="8"/>
        </w:rPr>
        <w:t>( Gómez</w:t>
      </w:r>
      <w:proofErr w:type="gramEnd"/>
      <w:r w:rsidRPr="0027674A">
        <w:rPr>
          <w:sz w:val="8"/>
        </w:rPr>
        <w:t xml:space="preserve"> , 2013: 407–408). </w:t>
      </w:r>
      <w:proofErr w:type="spellStart"/>
      <w:r w:rsidRPr="0027674A">
        <w:rPr>
          <w:sz w:val="8"/>
        </w:rPr>
        <w:t>Verón</w:t>
      </w:r>
      <w:proofErr w:type="spellEnd"/>
      <w:r w:rsidRPr="0027674A">
        <w:rPr>
          <w:sz w:val="8"/>
        </w:rPr>
        <w:t xml:space="preserve"> Gómez further elucidates that the punishments doled out for speaking Guaraní had caused a “genuine social mutism, with serious effects on the collective self-confidence of the Paraguayan people” </w:t>
      </w:r>
      <w:proofErr w:type="gramStart"/>
      <w:r w:rsidRPr="0027674A">
        <w:rPr>
          <w:sz w:val="8"/>
        </w:rPr>
        <w:t>( ibid.</w:t>
      </w:r>
      <w:proofErr w:type="gramEnd"/>
      <w:r w:rsidRPr="0027674A">
        <w:rPr>
          <w:sz w:val="8"/>
        </w:rPr>
        <w:t xml:space="preserve"> </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w:t>
      </w:r>
      <w:proofErr w:type="gramStart"/>
      <w:r w:rsidRPr="0027674A">
        <w:rPr>
          <w:u w:val="single"/>
        </w:rPr>
        <w:t>next .</w:t>
      </w:r>
      <w:proofErr w:type="gramEnd"/>
      <w:r w:rsidRPr="0027674A">
        <w:rPr>
          <w:u w:val="single"/>
        </w:rPr>
        <w:t xml:space="preserve">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w:t>
      </w:r>
      <w:proofErr w:type="gramStart"/>
      <w:r w:rsidRPr="0027674A">
        <w:rPr>
          <w:sz w:val="8"/>
        </w:rPr>
        <w:t>despite the fact that</w:t>
      </w:r>
      <w:proofErr w:type="gramEnd"/>
      <w:r w:rsidRPr="0027674A">
        <w:rPr>
          <w:sz w:val="8"/>
        </w:rPr>
        <w:t xml:space="preserve">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w:t>
      </w:r>
      <w:proofErr w:type="gramStart"/>
      <w:r w:rsidRPr="0027674A">
        <w:rPr>
          <w:sz w:val="8"/>
        </w:rPr>
        <w:t>overcome .</w:t>
      </w:r>
      <w:proofErr w:type="gramEnd"/>
      <w:r w:rsidRPr="0027674A">
        <w:rPr>
          <w:sz w:val="8"/>
        </w:rPr>
        <w:t xml:space="preserve"> This is not a rare sentiment amongst upper-class </w:t>
      </w:r>
      <w:proofErr w:type="spellStart"/>
      <w:r w:rsidRPr="0027674A">
        <w:rPr>
          <w:sz w:val="8"/>
        </w:rPr>
        <w:t>mestiz@s</w:t>
      </w:r>
      <w:proofErr w:type="spellEnd"/>
      <w:r w:rsidRPr="0027674A">
        <w:rPr>
          <w:sz w:val="8"/>
        </w:rPr>
        <w:t xml:space="preserve"> and whites. Yet Paraguayan identity is defined by its Guaraní roots—so much so that calling someone </w:t>
      </w:r>
      <w:proofErr w:type="gramStart"/>
      <w:r w:rsidRPr="0027674A">
        <w:rPr>
          <w:sz w:val="8"/>
        </w:rPr>
        <w:t xml:space="preserve">“ </w:t>
      </w:r>
      <w:proofErr w:type="spellStart"/>
      <w:r w:rsidRPr="0027674A">
        <w:rPr>
          <w:sz w:val="8"/>
        </w:rPr>
        <w:t>Paraguayo</w:t>
      </w:r>
      <w:proofErr w:type="spellEnd"/>
      <w:proofErr w:type="gramEnd"/>
      <w:r w:rsidRPr="0027674A">
        <w:rPr>
          <w:sz w:val="8"/>
        </w:rPr>
        <w:t xml:space="preserve"> ” or “ </w:t>
      </w:r>
      <w:proofErr w:type="spellStart"/>
      <w:r w:rsidRPr="0027674A">
        <w:rPr>
          <w:sz w:val="8"/>
        </w:rPr>
        <w:t>Paraguaya</w:t>
      </w:r>
      <w:proofErr w:type="spellEnd"/>
      <w:r w:rsidRPr="0027674A">
        <w:rPr>
          <w:sz w:val="8"/>
        </w:rPr>
        <w:t xml:space="preserve"> ” can function as a racial slur in the countries that border Paraguay. Similarly to how Colombian identity is linked to the drug trade in the international </w:t>
      </w:r>
      <w:proofErr w:type="gramStart"/>
      <w:r w:rsidRPr="0027674A">
        <w:rPr>
          <w:sz w:val="8"/>
        </w:rPr>
        <w:t>imagination ,</w:t>
      </w:r>
      <w:proofErr w:type="gramEnd"/>
      <w:r w:rsidRPr="0027674A">
        <w:rPr>
          <w:sz w:val="8"/>
        </w:rPr>
        <w:t xml:space="preserve">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w:t>
      </w:r>
      <w:proofErr w:type="spellStart"/>
      <w:r w:rsidRPr="0027674A">
        <w:rPr>
          <w:sz w:val="8"/>
        </w:rPr>
        <w:t>Mestiz</w:t>
      </w:r>
      <w:proofErr w:type="spellEnd"/>
      <w:r w:rsidRPr="0027674A">
        <w:rPr>
          <w:sz w:val="8"/>
        </w:rPr>
        <w:t xml:space="preserve">@ identity, in the end, has little to do with biology or blood and more to do with a proximity to certain concepts. </w:t>
      </w:r>
      <w:proofErr w:type="spellStart"/>
      <w:r w:rsidRPr="0027674A">
        <w:rPr>
          <w:sz w:val="8"/>
        </w:rPr>
        <w:t>Mestiz</w:t>
      </w:r>
      <w:proofErr w:type="spellEnd"/>
      <w:r w:rsidRPr="0027674A">
        <w:rPr>
          <w:sz w:val="8"/>
        </w:rPr>
        <w:t xml:space="preserve">@ identity, in the Paraguayan context, relates to the subject’s capacity to fit into the logic of colonization, the state, and capitalism—and thus ensure their ability to act in service of, and be governed by that logic (Cadena de la, op. </w:t>
      </w:r>
      <w:proofErr w:type="gramStart"/>
      <w:r w:rsidRPr="0027674A">
        <w:rPr>
          <w:sz w:val="8"/>
        </w:rPr>
        <w:t>cit. :</w:t>
      </w:r>
      <w:proofErr w:type="gramEnd"/>
      <w:r w:rsidRPr="0027674A">
        <w:rPr>
          <w:sz w:val="8"/>
        </w:rPr>
        <w:t xml:space="preserve"> 60). </w:t>
      </w:r>
      <w:proofErr w:type="spellStart"/>
      <w:r w:rsidRPr="0027674A">
        <w:rPr>
          <w:sz w:val="8"/>
        </w:rPr>
        <w:t>Mestiz</w:t>
      </w:r>
      <w:proofErr w:type="spellEnd"/>
      <w:r w:rsidRPr="0027674A">
        <w:rPr>
          <w:sz w:val="8"/>
        </w:rPr>
        <w:t xml:space="preserve">@, then, is a political formulation born out of the centralized power’s need to categorize people </w:t>
      </w:r>
      <w:proofErr w:type="gramStart"/>
      <w:r w:rsidRPr="0027674A">
        <w:rPr>
          <w:sz w:val="8"/>
        </w:rPr>
        <w:t>in order to</w:t>
      </w:r>
      <w:proofErr w:type="gramEnd"/>
      <w:r w:rsidRPr="0027674A">
        <w:rPr>
          <w:sz w:val="8"/>
        </w:rPr>
        <w:t xml:space="preserve"> be able to rule over them. The concept of the </w:t>
      </w:r>
      <w:proofErr w:type="spellStart"/>
      <w:r w:rsidRPr="0027674A">
        <w:rPr>
          <w:sz w:val="8"/>
        </w:rPr>
        <w:t>mestiz</w:t>
      </w:r>
      <w:proofErr w:type="spellEnd"/>
      <w:r w:rsidRPr="0027674A">
        <w:rPr>
          <w:sz w:val="8"/>
        </w:rPr>
        <w:t xml:space="preserve">@ as an identity that is separate from one’s Indigenous roots is one of the triumphs of colonization in Latin America. The success of the </w:t>
      </w:r>
      <w:proofErr w:type="gramStart"/>
      <w:r w:rsidRPr="0027674A">
        <w:rPr>
          <w:sz w:val="8"/>
        </w:rPr>
        <w:t>“ mestizaje</w:t>
      </w:r>
      <w:proofErr w:type="gramEnd"/>
      <w:r w:rsidRPr="0027674A">
        <w:rPr>
          <w:sz w:val="8"/>
        </w:rPr>
        <w:t xml:space="preserv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w:t>
      </w:r>
      <w:proofErr w:type="gramStart"/>
      <w:r w:rsidRPr="0027674A">
        <w:rPr>
          <w:sz w:val="8"/>
        </w:rPr>
        <w:t>And,</w:t>
      </w:r>
      <w:proofErr w:type="gramEnd"/>
      <w:r w:rsidRPr="0027674A">
        <w:rPr>
          <w:sz w:val="8"/>
        </w:rPr>
        <w:t xml:space="preserve"> it is these learned values that manifest themselves as the denial of the material expression of Indigenous philosophies in our shared world.</w:t>
      </w:r>
    </w:p>
    <w:p w14:paraId="0FB9FD18" w14:textId="77777777" w:rsidR="006620CD" w:rsidRPr="00492AAF" w:rsidRDefault="006620CD" w:rsidP="006620CD">
      <w:pPr>
        <w:pStyle w:val="Heading4"/>
      </w:pPr>
      <w:r>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6D2F3C3C" w14:textId="77777777" w:rsidR="006620CD" w:rsidRPr="0027674A" w:rsidRDefault="006620CD" w:rsidP="006620CD">
      <w:r w:rsidRPr="0027674A">
        <w:rPr>
          <w:b/>
          <w:bCs/>
          <w:sz w:val="26"/>
          <w:szCs w:val="26"/>
        </w:rPr>
        <w:t>Escauriza 18</w:t>
      </w:r>
      <w:r w:rsidRPr="0027674A">
        <w:t xml:space="preserve"> </w:t>
      </w:r>
      <w:r>
        <w:t>–</w:t>
      </w:r>
      <w:r w:rsidRPr="0027674A">
        <w:t xml:space="preserve"> Bettina Escauriza is a Guarani filmmaker, journalist, and artist based in Philadelphia.</w:t>
      </w:r>
    </w:p>
    <w:p w14:paraId="4826C4AE" w14:textId="77777777" w:rsidR="006620CD" w:rsidRPr="0027674A" w:rsidRDefault="006620CD" w:rsidP="006620CD">
      <w:r w:rsidRPr="0027674A">
        <w:t xml:space="preserve">Escauriza, Bettina “That which will become the earth: anarcho-indigenous speculative geographies” Journal des </w:t>
      </w:r>
      <w:proofErr w:type="spellStart"/>
      <w:r w:rsidRPr="0027674A">
        <w:t>anthropologues</w:t>
      </w:r>
      <w:proofErr w:type="spellEnd"/>
      <w:r w:rsidRPr="0027674A">
        <w:t xml:space="preserve"> 2018/1-2, </w:t>
      </w:r>
      <w:hyperlink r:id="rId7" w:history="1">
        <w:r w:rsidRPr="0027674A">
          <w:rPr>
            <w:rStyle w:val="Hyperlink"/>
          </w:rPr>
          <w:t>https://theanarchistlibrary.org/library/bettina-escauriza-that-which-will-become-the-earth //</w:t>
        </w:r>
      </w:hyperlink>
      <w:r w:rsidRPr="0027674A">
        <w:t xml:space="preserve"> sam</w:t>
      </w:r>
    </w:p>
    <w:p w14:paraId="12541CDB" w14:textId="77777777" w:rsidR="006620CD" w:rsidRDefault="006620CD" w:rsidP="006620CD">
      <w:pPr>
        <w:rPr>
          <w:u w:val="single"/>
        </w:rPr>
      </w:pPr>
      <w:r w:rsidRPr="0027674A">
        <w:rPr>
          <w:sz w:val="10"/>
        </w:rPr>
        <w:t xml:space="preserve">Ava </w:t>
      </w:r>
      <w:proofErr w:type="spellStart"/>
      <w:r w:rsidRPr="0027674A">
        <w:rPr>
          <w:sz w:val="10"/>
        </w:rPr>
        <w:t>ñe’ẽ</w:t>
      </w:r>
      <w:proofErr w:type="spellEnd"/>
      <w:r w:rsidRPr="0027674A">
        <w:rPr>
          <w:sz w:val="10"/>
        </w:rPr>
        <w:t xml:space="preserve"> is a rebellious language. It moves. It mutates. It refuses to die. It’s always </w:t>
      </w:r>
      <w:proofErr w:type="gramStart"/>
      <w:r w:rsidRPr="0027674A">
        <w:rPr>
          <w:sz w:val="10"/>
        </w:rPr>
        <w:t>speaking</w:t>
      </w:r>
      <w:proofErr w:type="gramEnd"/>
      <w:r w:rsidRPr="0027674A">
        <w:rPr>
          <w:sz w:val="10"/>
        </w:rPr>
        <w:t xml:space="preserve">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w:t>
      </w:r>
      <w:proofErr w:type="spellStart"/>
      <w:r w:rsidRPr="0027674A">
        <w:rPr>
          <w:sz w:val="10"/>
        </w:rPr>
        <w:t>ñe’ẽ</w:t>
      </w:r>
      <w:proofErr w:type="spellEnd"/>
      <w:r w:rsidRPr="0027674A">
        <w:rPr>
          <w:sz w:val="10"/>
        </w:rPr>
        <w:t xml:space="preserve">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w:t>
      </w:r>
      <w:proofErr w:type="gramStart"/>
      <w:r w:rsidRPr="0027674A">
        <w:rPr>
          <w:sz w:val="10"/>
        </w:rPr>
        <w:t>and also</w:t>
      </w:r>
      <w:proofErr w:type="gramEnd"/>
      <w:r w:rsidRPr="0027674A">
        <w:rPr>
          <w:sz w:val="10"/>
        </w:rPr>
        <w:t xml:space="preserve">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xml:space="preserve">, in which we collectively seek to transform our conditions and create a way of being that strives towards </w:t>
      </w:r>
      <w:proofErr w:type="spellStart"/>
      <w:r w:rsidRPr="0027674A">
        <w:rPr>
          <w:u w:val="single"/>
        </w:rPr>
        <w:t>tekojoja</w:t>
      </w:r>
      <w:proofErr w:type="spellEnd"/>
      <w:r w:rsidRPr="0027674A">
        <w:rPr>
          <w:u w:val="single"/>
        </w:rPr>
        <w:t xml:space="preserve"> − “ justice, ” or “the state in which things are equal / reciprocal</w:t>
      </w:r>
      <w:r w:rsidRPr="0027674A">
        <w:rPr>
          <w:highlight w:val="green"/>
          <w:u w:val="single"/>
        </w:rPr>
        <w:t>.” It is time to make way for new ontologies</w:t>
      </w:r>
      <w:r w:rsidRPr="0027674A">
        <w:rPr>
          <w:u w:val="single"/>
        </w:rPr>
        <w:t xml:space="preserve"> − for futures and </w:t>
      </w:r>
      <w:proofErr w:type="spellStart"/>
      <w:r w:rsidRPr="0027674A">
        <w:rPr>
          <w:u w:val="single"/>
        </w:rPr>
        <w:t>becomings</w:t>
      </w:r>
      <w:proofErr w:type="spellEnd"/>
      <w:r w:rsidRPr="0027674A">
        <w:rPr>
          <w:u w:val="single"/>
        </w:rPr>
        <w:t xml:space="preserve">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 xml:space="preserve">make the lives of some people </w:t>
      </w:r>
      <w:proofErr w:type="gramStart"/>
      <w:r w:rsidRPr="0027674A">
        <w:rPr>
          <w:highlight w:val="green"/>
          <w:u w:val="single"/>
        </w:rPr>
        <w:t>unlivable</w:t>
      </w:r>
      <w:r w:rsidRPr="0027674A">
        <w:rPr>
          <w:u w:val="single"/>
        </w:rPr>
        <w:t xml:space="preserve"> ,</w:t>
      </w:r>
      <w:proofErr w:type="gramEnd"/>
      <w:r w:rsidRPr="0027674A">
        <w:rPr>
          <w:u w:val="single"/>
        </w:rPr>
        <w:t xml:space="preserve">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w:t>
      </w:r>
      <w:proofErr w:type="spellStart"/>
      <w:r w:rsidRPr="0027674A">
        <w:rPr>
          <w:sz w:val="10"/>
        </w:rPr>
        <w:t>Diné</w:t>
      </w:r>
      <w:proofErr w:type="spellEnd"/>
      <w:r w:rsidRPr="0027674A">
        <w:rPr>
          <w:sz w:val="10"/>
        </w:rPr>
        <w:t xml:space="preserve"> solutions to the problematics of access to water, the </w:t>
      </w:r>
      <w:proofErr w:type="spellStart"/>
      <w:r w:rsidRPr="0027674A">
        <w:rPr>
          <w:sz w:val="10"/>
        </w:rPr>
        <w:t>Mbororo</w:t>
      </w:r>
      <w:proofErr w:type="spellEnd"/>
      <w:r w:rsidRPr="0027674A">
        <w:rPr>
          <w:sz w:val="10"/>
        </w:rPr>
        <w:t xml:space="preserve"> Fulani vision on the issue of property, the Kurdish answer to the complexities of </w:t>
      </w:r>
      <w:proofErr w:type="spellStart"/>
      <w:r w:rsidRPr="0027674A">
        <w:rPr>
          <w:sz w:val="10"/>
        </w:rPr>
        <w:t>selfgovernment</w:t>
      </w:r>
      <w:proofErr w:type="spellEnd"/>
      <w:r w:rsidRPr="0027674A">
        <w:rPr>
          <w:sz w:val="10"/>
        </w:rPr>
        <w:t xml:space="preserve">, the </w:t>
      </w:r>
      <w:proofErr w:type="spellStart"/>
      <w:r w:rsidRPr="0027674A">
        <w:rPr>
          <w:sz w:val="10"/>
        </w:rPr>
        <w:t>Maori</w:t>
      </w:r>
      <w:proofErr w:type="spellEnd"/>
      <w:r w:rsidRPr="0027674A">
        <w:rPr>
          <w:sz w:val="10"/>
        </w:rPr>
        <w:t xml:space="preserve">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w:t>
      </w:r>
      <w:r w:rsidRPr="0027674A">
        <w:rPr>
          <w:sz w:val="10"/>
        </w:rPr>
        <w:lastRenderedPageBreak/>
        <w:t xml:space="preserve">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w:t>
      </w:r>
      <w:proofErr w:type="gramStart"/>
      <w:r w:rsidRPr="0027674A">
        <w:rPr>
          <w:u w:val="single"/>
        </w:rPr>
        <w:t>horizon ;</w:t>
      </w:r>
      <w:proofErr w:type="gramEnd"/>
      <w:r w:rsidRPr="0027674A">
        <w:rPr>
          <w:u w:val="single"/>
        </w:rPr>
        <w:t xml:space="preserve">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w:t>
      </w:r>
      <w:proofErr w:type="gramStart"/>
      <w:r w:rsidRPr="0027674A">
        <w:rPr>
          <w:u w:val="single"/>
        </w:rPr>
        <w:t>ones</w:t>
      </w:r>
      <w:proofErr w:type="gramEnd"/>
      <w:r w:rsidRPr="0027674A">
        <w:rPr>
          <w:u w:val="single"/>
        </w:rPr>
        <w:t xml:space="preserve">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3FAEA31D" w14:textId="77777777" w:rsidR="005B2142" w:rsidRDefault="005B2142"/>
    <w:sectPr w:rsidR="005B2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0CD"/>
    <w:rsid w:val="005B2142"/>
    <w:rsid w:val="006620CD"/>
    <w:rsid w:val="00A93E68"/>
    <w:rsid w:val="00EF4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B7EE9"/>
  <w15:chartTrackingRefBased/>
  <w15:docId w15:val="{8CB94057-9814-4918-8AED-1980E6AB3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20CD"/>
    <w:rPr>
      <w:rFonts w:ascii="Calibri" w:hAnsi="Calibri"/>
    </w:rPr>
  </w:style>
  <w:style w:type="paragraph" w:styleId="Heading1">
    <w:name w:val="heading 1"/>
    <w:aliases w:val="Pocket"/>
    <w:basedOn w:val="Normal"/>
    <w:next w:val="Normal"/>
    <w:link w:val="Heading1Char"/>
    <w:qFormat/>
    <w:rsid w:val="006620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20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20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3"/>
    <w:unhideWhenUsed/>
    <w:qFormat/>
    <w:rsid w:val="006620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20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20CD"/>
  </w:style>
  <w:style w:type="character" w:customStyle="1" w:styleId="Heading3Char">
    <w:name w:val="Heading 3 Char"/>
    <w:aliases w:val="Block Char"/>
    <w:basedOn w:val="DefaultParagraphFont"/>
    <w:link w:val="Heading3"/>
    <w:uiPriority w:val="2"/>
    <w:rsid w:val="006620C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6620CD"/>
    <w:rPr>
      <w:rFonts w:ascii="Calibri" w:eastAsiaTheme="majorEastAsia" w:hAnsi="Calibri" w:cstheme="majorBidi"/>
      <w:b/>
      <w:iCs/>
      <w:sz w:val="26"/>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620CD"/>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620CD"/>
    <w:pPr>
      <w:keepNext w:val="0"/>
      <w:keepLines w:val="0"/>
      <w:spacing w:before="0" w:line="254"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6620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20CD"/>
    <w:rPr>
      <w:rFonts w:ascii="Calibri" w:eastAsiaTheme="majorEastAsia" w:hAnsi="Calibri" w:cstheme="majorBidi"/>
      <w:b/>
      <w:sz w:val="44"/>
      <w:szCs w:val="26"/>
      <w:u w:val="double"/>
    </w:rPr>
  </w:style>
  <w:style w:type="character" w:styleId="Emphasis">
    <w:name w:val="Emphasis"/>
    <w:basedOn w:val="DefaultParagraphFont"/>
    <w:uiPriority w:val="7"/>
    <w:qFormat/>
    <w:rsid w:val="006620C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620CD"/>
    <w:rPr>
      <w:b/>
      <w:bCs/>
      <w:sz w:val="26"/>
      <w:u w:val="none"/>
    </w:rPr>
  </w:style>
  <w:style w:type="character" w:customStyle="1" w:styleId="StyleUnderline">
    <w:name w:val="Style Underline"/>
    <w:aliases w:val="Underline"/>
    <w:basedOn w:val="DefaultParagraphFont"/>
    <w:uiPriority w:val="6"/>
    <w:qFormat/>
    <w:rsid w:val="006620CD"/>
    <w:rPr>
      <w:b w:val="0"/>
      <w:sz w:val="22"/>
      <w:u w:val="single"/>
    </w:rPr>
  </w:style>
  <w:style w:type="character" w:styleId="FollowedHyperlink">
    <w:name w:val="FollowedHyperlink"/>
    <w:basedOn w:val="DefaultParagraphFont"/>
    <w:uiPriority w:val="99"/>
    <w:semiHidden/>
    <w:unhideWhenUsed/>
    <w:rsid w:val="006620C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heanarchistlibrary.org/library/bettina-escauriza-that-which-will-become-the-earth%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anarchistlibrary.org/library/bettina-escauriza-that-which-will-become-the-earth%20//" TargetMode="External"/><Relationship Id="rId5" Type="http://schemas.openxmlformats.org/officeDocument/2006/relationships/hyperlink" Target="https://thenewinquiry.com/the-space-ndns-star-map/"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11</Pages>
  <Words>10338</Words>
  <Characters>58930</Characters>
  <Application>Microsoft Office Word</Application>
  <DocSecurity>0</DocSecurity>
  <Lines>491</Lines>
  <Paragraphs>138</Paragraphs>
  <ScaleCrop>false</ScaleCrop>
  <Company/>
  <LinksUpToDate>false</LinksUpToDate>
  <CharactersWithSpaces>69130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
  <dc:description/>
  <cp:lastModifiedBy>Sam Larson</cp:lastModifiedBy>
  <cp:revision>1</cp:revision>
  <dcterms:created xsi:type="dcterms:W3CDTF">2022-01-07T23:10:00Z</dcterms:created>
  <dcterms:modified xsi:type="dcterms:W3CDTF">2022-01-07T23:10:00Z</dcterms:modified>
</cp:coreProperties>
</file>