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1239" w14:textId="4E2B3BD8" w:rsidR="00CD1E24" w:rsidRPr="00CD1E24" w:rsidRDefault="00CD1E24" w:rsidP="00CD1E2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D1E24">
        <w:rPr>
          <w:rFonts w:ascii="Times New Roman" w:eastAsia="Times New Roman" w:hAnsi="Times New Roman" w:cs="Times New Roman"/>
          <w:sz w:val="24"/>
        </w:rPr>
        <w:fldChar w:fldCharType="begin"/>
      </w:r>
      <w:r w:rsidRPr="00CD1E24">
        <w:rPr>
          <w:rFonts w:ascii="Times New Roman" w:eastAsia="Times New Roman" w:hAnsi="Times New Roman" w:cs="Times New Roman"/>
          <w:sz w:val="24"/>
        </w:rPr>
        <w:instrText xml:space="preserve"> INCLUDEPICTURE "https://i.ytimg.com/vi/tOfU-6f2zhI/maxresdefault.jpg" \* MERGEFORMATINET </w:instrText>
      </w:r>
      <w:r w:rsidRPr="00CD1E24">
        <w:rPr>
          <w:rFonts w:ascii="Times New Roman" w:eastAsia="Times New Roman" w:hAnsi="Times New Roman" w:cs="Times New Roman"/>
          <w:sz w:val="24"/>
        </w:rPr>
        <w:fldChar w:fldCharType="separate"/>
      </w:r>
      <w:r w:rsidRPr="00CD1E24">
        <w:rPr>
          <w:rFonts w:ascii="Times New Roman" w:eastAsia="Times New Roman" w:hAnsi="Times New Roman" w:cs="Times New Roman"/>
          <w:noProof/>
          <w:sz w:val="24"/>
        </w:rPr>
        <w:drawing>
          <wp:inline distT="0" distB="0" distL="0" distR="0" wp14:anchorId="4E2AD757" wp14:editId="4DA5012F">
            <wp:extent cx="16256000" cy="9144000"/>
            <wp:effectExtent l="0" t="0" r="0" b="0"/>
            <wp:docPr id="1" name="Picture 1" descr="Castle in the Sky Theme 1080P HQ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stle in the Sky Theme 1080P HQ - YouTub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E24">
        <w:rPr>
          <w:rFonts w:ascii="Times New Roman" w:eastAsia="Times New Roman" w:hAnsi="Times New Roman" w:cs="Times New Roman"/>
          <w:sz w:val="24"/>
        </w:rPr>
        <w:fldChar w:fldCharType="end"/>
      </w:r>
    </w:p>
    <w:p w14:paraId="7B761E0F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CD1E24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2EE9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1E24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12D33F"/>
  <w14:defaultImageDpi w14:val="300"/>
  <w15:docId w15:val="{971EFF25-65EB-2943-98F6-5841DF98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CD1E24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CD1E2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CD1E2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CD1E2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CD1E24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CD1E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D1E24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CD1E24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CD1E24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CD1E24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CD1E24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CD1E24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CD1E24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CD1E24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D1E24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CD1E24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D1E24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D1E24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ginablenda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M. B.</cp:lastModifiedBy>
  <cp:revision>1</cp:revision>
  <dcterms:created xsi:type="dcterms:W3CDTF">2021-09-14T20:26:00Z</dcterms:created>
  <dcterms:modified xsi:type="dcterms:W3CDTF">2021-09-14T20:27:00Z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