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A075" w14:textId="77777777" w:rsidR="00743B21" w:rsidRPr="004F6910" w:rsidRDefault="00743B21" w:rsidP="00743B21">
      <w:pPr>
        <w:pStyle w:val="Heading4"/>
        <w:rPr>
          <w:sz w:val="16"/>
        </w:rPr>
      </w:pPr>
      <w:r>
        <w:t xml:space="preserve">We begin with the beginning – </w:t>
      </w:r>
      <w:r w:rsidRPr="00F14844">
        <w:t xml:space="preserve">The Supreme Being, </w:t>
      </w:r>
      <w:proofErr w:type="spellStart"/>
      <w:r w:rsidRPr="00F14844">
        <w:t>Ñande</w:t>
      </w:r>
      <w:proofErr w:type="spellEnd"/>
      <w:r w:rsidRPr="00F14844">
        <w:t xml:space="preserve"> Ru Pa </w:t>
      </w:r>
      <w:proofErr w:type="spellStart"/>
      <w:r w:rsidRPr="00F14844">
        <w:t>Pa</w:t>
      </w:r>
      <w:proofErr w:type="spellEnd"/>
      <w:r w:rsidRPr="00F14844">
        <w:t xml:space="preserve"> </w:t>
      </w:r>
      <w:proofErr w:type="spellStart"/>
      <w:r w:rsidRPr="00F14844">
        <w:t>Tenonde</w:t>
      </w:r>
      <w:proofErr w:type="spellEnd"/>
      <w:r w:rsidRPr="00F14844">
        <w:t xml:space="preserve">, assumed human form </w:t>
      </w:r>
      <w:proofErr w:type="gramStart"/>
      <w:r w:rsidRPr="00F14844">
        <w:t>in the midst of</w:t>
      </w:r>
      <w:proofErr w:type="gramEnd"/>
      <w:r w:rsidRPr="00F14844">
        <w:t xml:space="preserve"> the primeval darkness; he sat upon </w:t>
      </w:r>
      <w:proofErr w:type="spellStart"/>
      <w:r w:rsidRPr="00F14844">
        <w:t>apyka</w:t>
      </w:r>
      <w:proofErr w:type="spellEnd"/>
      <w:r>
        <w:rPr>
          <w:sz w:val="16"/>
        </w:rPr>
        <w:t>.</w:t>
      </w:r>
      <w:r w:rsidRPr="00F14844">
        <w:rPr>
          <w:sz w:val="16"/>
        </w:rPr>
        <w:t xml:space="preserve"> </w:t>
      </w:r>
      <w:r w:rsidRPr="00F14844">
        <w:t xml:space="preserve">he contemplated the immense darkness, the infinity of chaos, </w:t>
      </w:r>
      <w:proofErr w:type="spellStart"/>
      <w:r w:rsidRPr="00F14844">
        <w:t>pytũ</w:t>
      </w:r>
      <w:proofErr w:type="spellEnd"/>
      <w:r w:rsidRPr="00F14844">
        <w:t xml:space="preserve"> </w:t>
      </w:r>
      <w:proofErr w:type="spellStart"/>
      <w:r w:rsidRPr="00F14844">
        <w:t>yma</w:t>
      </w:r>
      <w:proofErr w:type="spellEnd"/>
      <w:r w:rsidRPr="00F14844">
        <w:t xml:space="preserve">, before he began the task of creation. He looked towards the east and there emerged the celestial vault, the original paradise,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rsidRPr="00F14844">
        <w:t>, divided into four regions:</w:t>
      </w:r>
      <w:r w:rsidRPr="00F14844">
        <w:rPr>
          <w:sz w:val="16"/>
        </w:rPr>
        <w:t xml:space="preserve"> </w:t>
      </w:r>
      <w:r w:rsidRPr="00F14844">
        <w:t>the sunrise</w:t>
      </w:r>
      <w:r>
        <w:t xml:space="preserve"> </w:t>
      </w:r>
      <w:r w:rsidRPr="00F14844">
        <w:t xml:space="preserve">is the abode of </w:t>
      </w:r>
      <w:proofErr w:type="spellStart"/>
      <w:r w:rsidRPr="00F14844">
        <w:t>Karai</w:t>
      </w:r>
      <w:proofErr w:type="spellEnd"/>
      <w:r w:rsidRPr="00F14844">
        <w:t xml:space="preserve"> Ru </w:t>
      </w:r>
      <w:proofErr w:type="spellStart"/>
      <w:proofErr w:type="gramStart"/>
      <w:r w:rsidRPr="00F14844">
        <w:t>Ete</w:t>
      </w:r>
      <w:proofErr w:type="spellEnd"/>
      <w:r w:rsidRPr="00F14844">
        <w:rPr>
          <w:sz w:val="16"/>
        </w:rPr>
        <w:t xml:space="preserve">, </w:t>
      </w:r>
      <w:r>
        <w:rPr>
          <w:sz w:val="16"/>
        </w:rPr>
        <w:t xml:space="preserve"> </w:t>
      </w:r>
      <w:r>
        <w:t>-</w:t>
      </w:r>
      <w:proofErr w:type="gramEnd"/>
      <w:r>
        <w:t xml:space="preserve"> th</w:t>
      </w:r>
      <w:r w:rsidRPr="00F14844">
        <w:t>e god of fire</w:t>
      </w:r>
      <w:r w:rsidRPr="00F14844">
        <w:rPr>
          <w:sz w:val="16"/>
        </w:rPr>
        <w:t xml:space="preserve">,. </w:t>
      </w:r>
      <w:r w:rsidRPr="00F14844">
        <w:t>The second region</w:t>
      </w:r>
      <w:r w:rsidRPr="00F14844">
        <w:rPr>
          <w:sz w:val="16"/>
        </w:rPr>
        <w:t xml:space="preserve">,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mbyte</w:t>
      </w:r>
      <w:proofErr w:type="spellEnd"/>
      <w:r w:rsidRPr="00F14844">
        <w:t xml:space="preserve">, is the abode of </w:t>
      </w:r>
      <w:proofErr w:type="spellStart"/>
      <w:r w:rsidRPr="00F14844">
        <w:t>Jakaira</w:t>
      </w:r>
      <w:proofErr w:type="spellEnd"/>
      <w:r w:rsidRPr="00F14844">
        <w:t xml:space="preserve"> Ru </w:t>
      </w:r>
      <w:r>
        <w:t xml:space="preserve">- </w:t>
      </w:r>
      <w:r w:rsidRPr="00F14844">
        <w:t xml:space="preserve">the lord of the life-giving mist, </w:t>
      </w:r>
      <w:proofErr w:type="spellStart"/>
      <w:r w:rsidRPr="00F14844">
        <w:t>tatachina</w:t>
      </w:r>
      <w:proofErr w:type="spellEnd"/>
      <w:r w:rsidRPr="00F14844">
        <w:t>, that appears every year at the beginning of spring</w:t>
      </w:r>
      <w:r>
        <w:t>.</w:t>
      </w:r>
      <w:r w:rsidRPr="00F14844">
        <w:t xml:space="preserve"> The third region, that covers the center of the heavens and extends from both sides of the zenith, is the Paradise of </w:t>
      </w:r>
      <w:proofErr w:type="spellStart"/>
      <w:r w:rsidRPr="00F14844">
        <w:t>Ñand</w:t>
      </w:r>
      <w:r>
        <w:t>e</w:t>
      </w:r>
      <w:proofErr w:type="spellEnd"/>
      <w:r w:rsidRPr="00F14844">
        <w:t xml:space="preserve"> Ru </w:t>
      </w:r>
      <w:proofErr w:type="spellStart"/>
      <w:r w:rsidRPr="00F14844">
        <w:t>Ete</w:t>
      </w:r>
      <w:proofErr w:type="spellEnd"/>
      <w:r w:rsidRPr="00F14844">
        <w:t xml:space="preserve">, </w:t>
      </w:r>
      <w:proofErr w:type="gramStart"/>
      <w:r w:rsidRPr="00F14844">
        <w:t>god</w:t>
      </w:r>
      <w:proofErr w:type="gramEnd"/>
      <w:r w:rsidRPr="00F14844">
        <w:t xml:space="preserve"> of the Sun. It is </w:t>
      </w:r>
      <w:proofErr w:type="spellStart"/>
      <w:r w:rsidRPr="00F14844">
        <w:t>Ñamandu</w:t>
      </w:r>
      <w:proofErr w:type="spellEnd"/>
      <w:r w:rsidRPr="00F14844">
        <w:t xml:space="preserve"> Ru </w:t>
      </w:r>
      <w:proofErr w:type="spellStart"/>
      <w:r w:rsidRPr="00F14844">
        <w:t>Ete</w:t>
      </w:r>
      <w:proofErr w:type="spellEnd"/>
      <w:r w:rsidRPr="00F14844">
        <w:t xml:space="preserve"> to whom we owe life; without him it would be impossible to exist</w:t>
      </w:r>
      <w:r w:rsidRPr="00F14844">
        <w:rPr>
          <w:sz w:val="16"/>
        </w:rPr>
        <w:t xml:space="preserve">; </w:t>
      </w:r>
      <w:proofErr w:type="spellStart"/>
      <w:r w:rsidRPr="00F14844">
        <w:t>Tupã</w:t>
      </w:r>
      <w:proofErr w:type="spellEnd"/>
      <w:r w:rsidRPr="00F14844">
        <w:t xml:space="preserve"> </w:t>
      </w:r>
      <w:proofErr w:type="spellStart"/>
      <w:r w:rsidRPr="00F14844">
        <w:t>Yma</w:t>
      </w:r>
      <w:proofErr w:type="spellEnd"/>
      <w:r w:rsidRPr="00F14844">
        <w:t xml:space="preserve">, the god of lightning, thunder, rain and hail, ruler of the sea and all the waters. His paradise, that of the setting sun, we call </w:t>
      </w:r>
      <w:proofErr w:type="spellStart"/>
      <w:r w:rsidRPr="00F14844">
        <w:t>Tupã</w:t>
      </w:r>
      <w:proofErr w:type="spellEnd"/>
      <w:r w:rsidRPr="00F14844">
        <w:t xml:space="preserve"> Amba, the abode of </w:t>
      </w:r>
      <w:proofErr w:type="spellStart"/>
      <w:r w:rsidRPr="00F14844">
        <w:t>Tupã</w:t>
      </w:r>
      <w:proofErr w:type="spellEnd"/>
      <w:r w:rsidRPr="00F14844">
        <w:t xml:space="preserve"> and him we call </w:t>
      </w:r>
      <w:proofErr w:type="spellStart"/>
      <w:r w:rsidRPr="00F14844">
        <w:t>Tupã</w:t>
      </w:r>
      <w:proofErr w:type="spellEnd"/>
      <w:r w:rsidRPr="00F14844">
        <w:t xml:space="preserve"> Ru </w:t>
      </w:r>
      <w:proofErr w:type="spellStart"/>
      <w:r w:rsidRPr="00F14844">
        <w:t>Ete</w:t>
      </w:r>
      <w:proofErr w:type="spellEnd"/>
      <w:r w:rsidRPr="00F14844">
        <w:t>. Having finished the task of creating the heavens and the great gods who later became the masters of the Universe, our First Father began the creation of the earth, causing to emerge from the darkness a miraculous tree</w:t>
      </w:r>
      <w:r>
        <w:t>.</w:t>
      </w:r>
      <w:r w:rsidRPr="00F14844">
        <w:rPr>
          <w:sz w:val="16"/>
        </w:rPr>
        <w:t xml:space="preserve"> </w:t>
      </w:r>
      <w:r w:rsidRPr="00F14844">
        <w:t>Then he created five eternal palm trees</w:t>
      </w:r>
      <w:r w:rsidRPr="00F14844">
        <w:rPr>
          <w:sz w:val="16"/>
        </w:rPr>
        <w:t xml:space="preserve"> </w:t>
      </w:r>
      <w:r w:rsidRPr="00F14844">
        <w:t xml:space="preserve">Upon these eternal palm trees rest the foundations of the Universe. </w:t>
      </w:r>
    </w:p>
    <w:p w14:paraId="1C8B8318" w14:textId="77777777" w:rsidR="00743B21" w:rsidRPr="004F6910" w:rsidRDefault="00743B21" w:rsidP="00743B21"/>
    <w:p w14:paraId="2F30FA59" w14:textId="77777777" w:rsidR="00743B21" w:rsidRPr="0086741F" w:rsidRDefault="00743B21" w:rsidP="00743B21">
      <w:pPr>
        <w:pStyle w:val="Heading4"/>
      </w:pP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is sacred – contemporary political discourses surrounding outer space render it </w:t>
      </w:r>
      <w:proofErr w:type="spellStart"/>
      <w:r>
        <w:t>Spatius</w:t>
      </w:r>
      <w:proofErr w:type="spellEnd"/>
      <w:r>
        <w:t xml:space="preserve"> Nullius – an uninhabited wasteland upon which settler colonial fantasies of the final frontier can be projected onto Sky Country. Settler relationships to place are inherently appropriative – we are encouraged to take without giving back, to only respect what fits into a narrow, Western definition of life, to neglect our obligations to the land, to the sky, and to each other – voting affirmative is an endorsement of a different relationship to land, one that is non-appropriative in nature, that imagines Sky Country as a living, breathing entity we are always in relation to rather than a resource we can exploit, overuse, and destroy.</w:t>
      </w:r>
    </w:p>
    <w:p w14:paraId="0500FEE1" w14:textId="77777777" w:rsidR="00743B21" w:rsidRPr="0027674A" w:rsidRDefault="00743B21" w:rsidP="00743B21">
      <w:r w:rsidRPr="0027674A">
        <w:rPr>
          <w:b/>
          <w:bCs/>
          <w:sz w:val="26"/>
          <w:szCs w:val="26"/>
        </w:rPr>
        <w:t>Mitchell et al 20</w:t>
      </w:r>
      <w:r w:rsidRPr="0027674A">
        <w:t xml:space="preserve"> -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123EA95A" w14:textId="77777777" w:rsidR="00743B21" w:rsidRPr="0027674A" w:rsidRDefault="00743B21" w:rsidP="00743B21">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08F38A3C" w14:textId="1DF8A208" w:rsidR="00743B21" w:rsidRDefault="00743B21" w:rsidP="00743B21">
      <w:pPr>
        <w:rPr>
          <w:u w:val="single"/>
        </w:rPr>
      </w:pPr>
      <w:r w:rsidRPr="0027674A">
        <w:rPr>
          <w:highlight w:val="green"/>
          <w:u w:val="single"/>
        </w:rPr>
        <w:t xml:space="preserve">“There already are spirits up </w:t>
      </w:r>
      <w:proofErr w:type="gramStart"/>
      <w:r w:rsidRPr="0027674A">
        <w:rPr>
          <w:highlight w:val="green"/>
          <w:u w:val="single"/>
        </w:rPr>
        <w:t>there</w:t>
      </w:r>
      <w:proofErr w:type="gramEnd"/>
      <w:r w:rsidRPr="0027674A">
        <w:rPr>
          <w:u w:val="single"/>
        </w:rPr>
        <w:t xml:space="preserve"> </w:t>
      </w:r>
      <w:r w:rsidRPr="0027674A">
        <w:rPr>
          <w:highlight w:val="green"/>
          <w:u w:val="single"/>
        </w:rPr>
        <w:t>identity and kinship</w:t>
      </w:r>
      <w:r w:rsidRPr="0027674A">
        <w:rPr>
          <w:u w:val="single"/>
        </w:rPr>
        <w:t xml:space="preserve"> </w:t>
      </w:r>
      <w:r w:rsidRPr="0027674A">
        <w:rPr>
          <w:highlight w:val="green"/>
          <w:u w:val="single"/>
        </w:rPr>
        <w:t>are linked not only to relations on earth but also to</w:t>
      </w:r>
      <w:r w:rsidRPr="0027674A">
        <w:rPr>
          <w:u w:val="single"/>
        </w:rPr>
        <w:t xml:space="preserve"> </w:t>
      </w:r>
      <w:r w:rsidRPr="0027674A">
        <w:rPr>
          <w:highlight w:val="green"/>
          <w:u w:val="single"/>
        </w:rPr>
        <w:t>relatives dwelling in Sky Country</w:t>
      </w:r>
      <w:r w:rsidRPr="0027674A">
        <w:rPr>
          <w:u w:val="single"/>
        </w:rPr>
        <w:t xml:space="preserve">., </w:t>
      </w:r>
      <w:r w:rsidRPr="0027674A">
        <w:rPr>
          <w:highlight w:val="green"/>
          <w:u w:val="single"/>
        </w:rPr>
        <w:t>on Stradbroke Island</w:t>
      </w:r>
      <w:r w:rsidRPr="0027674A">
        <w:rPr>
          <w:u w:val="single"/>
        </w:rPr>
        <w:t xml:space="preserve">,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 xml:space="preserve">people have a communicative relationship with a giant emu </w:t>
      </w:r>
      <w:r w:rsidRPr="0027674A">
        <w:rPr>
          <w:highlight w:val="green"/>
          <w:u w:val="single"/>
        </w:rPr>
        <w:lastRenderedPageBreak/>
        <w:t>whose body is composed of stars</w:t>
      </w:r>
      <w:r w:rsidRPr="0027674A">
        <w:rPr>
          <w:sz w:val="10"/>
        </w:rPr>
        <w:t xml:space="preserve">). </w:t>
      </w:r>
      <w:r w:rsidRPr="0027674A">
        <w:rPr>
          <w:highlight w:val="green"/>
          <w:u w:val="single"/>
        </w:rPr>
        <w:t>The Anishinaabe</w:t>
      </w:r>
      <w:r w:rsidRPr="0027674A">
        <w:rPr>
          <w:u w:val="single"/>
        </w:rPr>
        <w:t xml:space="preserve"> </w:t>
      </w:r>
      <w:r w:rsidRPr="0027674A">
        <w:rPr>
          <w:highlight w:val="green"/>
          <w:u w:val="single"/>
        </w:rPr>
        <w:t>are</w:t>
      </w:r>
      <w:r w:rsidRPr="0027674A">
        <w:rPr>
          <w:u w:val="single"/>
        </w:rPr>
        <w:t xml:space="preserve"> </w:t>
      </w:r>
      <w:r w:rsidRPr="0027674A">
        <w:rPr>
          <w:highlight w:val="green"/>
          <w:u w:val="single"/>
        </w:rPr>
        <w:t>descended from Ancestors who came to earth</w:t>
      </w:r>
      <w:r w:rsidRPr="0027674A">
        <w:rPr>
          <w:u w:val="single"/>
        </w:rPr>
        <w:t xml:space="preserve"> </w:t>
      </w:r>
      <w:r w:rsidRPr="0027674A">
        <w:rPr>
          <w:highlight w:val="green"/>
          <w:u w:val="single"/>
        </w:rPr>
        <w:t>these communities maintain kinship relations with beings</w:t>
      </w:r>
      <w:r w:rsidRPr="0027674A">
        <w:rPr>
          <w:u w:val="single"/>
        </w:rPr>
        <w:t xml:space="preserve">) </w:t>
      </w:r>
      <w:r w:rsidRPr="0027674A">
        <w:rPr>
          <w:highlight w:val="green"/>
          <w:u w:val="single"/>
        </w:rPr>
        <w:t>who dwell in</w:t>
      </w:r>
      <w:r w:rsidRPr="0027674A">
        <w:rPr>
          <w:u w:val="single"/>
        </w:rPr>
        <w:t xml:space="preserve"> </w:t>
      </w:r>
      <w:r w:rsidRPr="0027674A">
        <w:rPr>
          <w:highlight w:val="green"/>
          <w:u w:val="single"/>
        </w:rPr>
        <w:t>Sky Country</w:t>
      </w:r>
      <w:r w:rsidRPr="0027674A">
        <w:rPr>
          <w:u w:val="single"/>
        </w:rPr>
        <w:t>).</w:t>
      </w:r>
      <w:r w:rsidRPr="0027674A">
        <w:rPr>
          <w:sz w:val="10"/>
        </w:rPr>
        <w:t xml:space="preserve"> </w:t>
      </w:r>
      <w:r w:rsidRPr="0027674A">
        <w:rPr>
          <w:highlight w:val="green"/>
          <w:u w:val="single"/>
        </w:rPr>
        <w:t>Activities that alter Sky Country damage the dwelling places of kin</w:t>
      </w:r>
      <w:r w:rsidRPr="0027674A">
        <w:rPr>
          <w:u w:val="single"/>
        </w:rPr>
        <w:t xml:space="preserve">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w:t>
      </w:r>
      <w:r w:rsidRPr="0027674A">
        <w:rPr>
          <w:highlight w:val="green"/>
          <w:u w:val="single"/>
        </w:rPr>
        <w:t>co-create Sky Country</w:t>
      </w:r>
      <w:r w:rsidRPr="0027674A">
        <w:rPr>
          <w:u w:val="single"/>
        </w:rPr>
        <w:t xml:space="preserve">. </w:t>
      </w:r>
      <w:r w:rsidRPr="0027674A">
        <w:rPr>
          <w:highlight w:val="green"/>
          <w:u w:val="single"/>
        </w:rPr>
        <w:t>Western ideas of ownership</w:t>
      </w:r>
      <w:r w:rsidRPr="0027674A">
        <w:rPr>
          <w:u w:val="single"/>
        </w:rPr>
        <w:t xml:space="preserve"> –</w:t>
      </w:r>
      <w:r w:rsidRPr="0027674A">
        <w:rPr>
          <w:highlight w:val="green"/>
          <w:u w:val="single"/>
        </w:rPr>
        <w:t>suggest exclusive control over access</w:t>
      </w:r>
      <w:r w:rsidRPr="0027674A">
        <w:rPr>
          <w:u w:val="single"/>
        </w:rPr>
        <w:t xml:space="preserve">, </w:t>
      </w:r>
      <w:r w:rsidRPr="0027674A">
        <w:rPr>
          <w:highlight w:val="green"/>
          <w:u w:val="single"/>
        </w:rPr>
        <w:t xml:space="preserve">the SPACE </w:t>
      </w:r>
      <w:proofErr w:type="spellStart"/>
      <w:r w:rsidRPr="0027674A">
        <w:rPr>
          <w:highlight w:val="green"/>
          <w:u w:val="single"/>
        </w:rPr>
        <w:t>ActSky</w:t>
      </w:r>
      <w:proofErr w:type="spellEnd"/>
      <w:r w:rsidRPr="0027674A">
        <w:rPr>
          <w:highlight w:val="green"/>
          <w:u w:val="single"/>
        </w:rPr>
        <w:t xml:space="preserve"> Country is governed through plural,</w:t>
      </w:r>
      <w:r w:rsidRPr="0027674A">
        <w:rPr>
          <w:u w:val="single"/>
        </w:rPr>
        <w:t xml:space="preserve">) </w:t>
      </w:r>
      <w:r w:rsidRPr="0027674A">
        <w:rPr>
          <w:highlight w:val="green"/>
          <w:u w:val="single"/>
        </w:rPr>
        <w:t xml:space="preserve">layers of responsibility and 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w:t>
      </w:r>
      <w:r w:rsidRPr="0027674A">
        <w:rPr>
          <w:highlight w:val="green"/>
          <w:u w:val="single"/>
        </w:rPr>
        <w:t>What if that Country is no longer there</w:t>
      </w:r>
      <w:r w:rsidRPr="0027674A">
        <w:rPr>
          <w:u w:val="single"/>
        </w:rPr>
        <w:t xml:space="preserve">, </w:t>
      </w:r>
      <w:r w:rsidRPr="0027674A">
        <w:rPr>
          <w:highlight w:val="green"/>
          <w:u w:val="single"/>
        </w:rPr>
        <w:t>the destruction</w:t>
      </w:r>
      <w:r w:rsidRPr="0027674A">
        <w:rPr>
          <w:u w:val="single"/>
        </w:rPr>
        <w:t xml:space="preserve"> </w:t>
      </w:r>
      <w:r w:rsidRPr="0027674A">
        <w:rPr>
          <w:highlight w:val="green"/>
          <w:u w:val="single"/>
        </w:rPr>
        <w:t>of Sky Country by space colonization</w:t>
      </w:r>
      <w:r w:rsidRPr="0027674A">
        <w:rPr>
          <w:u w:val="single"/>
        </w:rPr>
        <w:t xml:space="preserve">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xml:space="preserve">, </w:t>
      </w:r>
      <w:r w:rsidRPr="0027674A">
        <w:rPr>
          <w:highlight w:val="green"/>
          <w:u w:val="single"/>
        </w:rPr>
        <w:t>in future</w:t>
      </w:r>
      <w:r w:rsidRPr="0027674A">
        <w:rPr>
          <w:u w:val="single"/>
        </w:rPr>
        <w:t xml:space="preserve"> [</w:t>
      </w:r>
      <w:r w:rsidRPr="0027674A">
        <w:rPr>
          <w:highlight w:val="green"/>
          <w:u w:val="single"/>
        </w:rPr>
        <w:t>we</w:t>
      </w:r>
      <w:r w:rsidRPr="0027674A">
        <w:rPr>
          <w:u w:val="single"/>
        </w:rPr>
        <w:t xml:space="preserve">] </w:t>
      </w:r>
      <w:r w:rsidRPr="0027674A">
        <w:rPr>
          <w:highlight w:val="green"/>
          <w:u w:val="single"/>
        </w:rPr>
        <w:t xml:space="preserve">would be singing about the moon that existed </w:t>
      </w:r>
      <w:proofErr w:type="gramStart"/>
      <w:r w:rsidRPr="0027674A">
        <w:rPr>
          <w:highlight w:val="green"/>
          <w:u w:val="single"/>
        </w:rPr>
        <w:t>before</w:t>
      </w:r>
      <w:r w:rsidRPr="0027674A">
        <w:rPr>
          <w:u w:val="single"/>
        </w:rPr>
        <w:t>,</w:t>
      </w:r>
      <w:r w:rsidRPr="0027674A">
        <w:rPr>
          <w:highlight w:val="green"/>
          <w:u w:val="single"/>
        </w:rPr>
        <w:t>.</w:t>
      </w:r>
      <w:proofErr w:type="gramEnd"/>
      <w:r w:rsidRPr="0027674A">
        <w:rPr>
          <w:highlight w:val="green"/>
          <w:u w:val="single"/>
        </w:rPr>
        <w:t xml:space="preserve"> If they mine the land, they are mining the sky”.</w:t>
      </w:r>
      <w:r w:rsidRPr="0027674A">
        <w:rPr>
          <w:u w:val="single"/>
        </w:rPr>
        <w:t xml:space="preserve"> </w:t>
      </w:r>
      <w:r w:rsidRPr="0027674A">
        <w:rPr>
          <w:highlight w:val="green"/>
          <w:u w:val="single"/>
        </w:rPr>
        <w:t>what happens in Sky Country affects earth, and vice versa</w:t>
      </w:r>
      <w:r w:rsidRPr="0027674A">
        <w:rPr>
          <w:u w:val="single"/>
        </w:rPr>
        <w:t xml:space="preserve"> </w:t>
      </w:r>
      <w:r w:rsidRPr="0027674A">
        <w:rPr>
          <w:highlight w:val="green"/>
          <w:u w:val="single"/>
        </w:rPr>
        <w:t>Sea and Sky Country</w:t>
      </w:r>
      <w:r w:rsidRPr="0027674A">
        <w:rPr>
          <w:u w:val="single"/>
        </w:rPr>
        <w:t xml:space="preserve">, </w:t>
      </w:r>
      <w:r w:rsidRPr="0027674A">
        <w:rPr>
          <w:highlight w:val="green"/>
          <w:u w:val="single"/>
        </w:rPr>
        <w:t>are</w:t>
      </w:r>
      <w:r w:rsidRPr="0027674A">
        <w:rPr>
          <w:u w:val="single"/>
        </w:rPr>
        <w:t xml:space="preserve"> </w:t>
      </w:r>
      <w:r w:rsidRPr="0027674A">
        <w:rPr>
          <w:highlight w:val="green"/>
          <w:u w:val="single"/>
        </w:rPr>
        <w:t>inseparably sensitive to each other. Just as</w:t>
      </w:r>
      <w:r w:rsidRPr="0027674A">
        <w:rPr>
          <w:u w:val="single"/>
        </w:rPr>
        <w:t xml:space="preserve"> </w:t>
      </w:r>
      <w:r w:rsidRPr="0027674A">
        <w:rPr>
          <w:highlight w:val="green"/>
          <w:u w:val="single"/>
        </w:rPr>
        <w:t>the</w:t>
      </w:r>
      <w:r w:rsidRPr="0027674A">
        <w:rPr>
          <w:u w:val="single"/>
        </w:rPr>
        <w:t xml:space="preserve"> </w:t>
      </w:r>
      <w:r w:rsidRPr="0027674A">
        <w:rPr>
          <w:highlight w:val="green"/>
          <w:u w:val="single"/>
        </w:rPr>
        <w:t>exploitation of Sky Country</w:t>
      </w:r>
      <w:r w:rsidRPr="0027674A">
        <w:rPr>
          <w:u w:val="single"/>
        </w:rPr>
        <w:t xml:space="preserve"> </w:t>
      </w:r>
      <w:r w:rsidRPr="0027674A">
        <w:rPr>
          <w:highlight w:val="green"/>
          <w:u w:val="single"/>
        </w:rPr>
        <w:t>rupture profound</w:t>
      </w:r>
      <w:r w:rsidRPr="0027674A">
        <w:rPr>
          <w:u w:val="single"/>
        </w:rPr>
        <w:t xml:space="preserve">, </w:t>
      </w:r>
      <w:r w:rsidRPr="0027674A">
        <w:rPr>
          <w:highlight w:val="green"/>
          <w:u w:val="single"/>
        </w:rPr>
        <w:t>relationships</w:t>
      </w:r>
      <w:r w:rsidRPr="0027674A">
        <w:rPr>
          <w:u w:val="single"/>
        </w:rPr>
        <w:t xml:space="preserve">, </w:t>
      </w:r>
      <w:r w:rsidRPr="0027674A">
        <w:rPr>
          <w:highlight w:val="green"/>
          <w:u w:val="single"/>
        </w:rPr>
        <w:t>the disruption of Sky Country would be reflected in the places on earth</w:t>
      </w:r>
      <w:r w:rsidRPr="0027674A">
        <w:rPr>
          <w:sz w:val="10"/>
        </w:rPr>
        <w:t xml:space="preserve">.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w:t>
      </w:r>
      <w:proofErr w:type="spellStart"/>
      <w:r w:rsidRPr="0027674A">
        <w:rPr>
          <w:highlight w:val="green"/>
          <w:u w:val="single"/>
        </w:rPr>
        <w:t>relationshipshe</w:t>
      </w:r>
      <w:proofErr w:type="spellEnd"/>
      <w:r w:rsidRPr="0027674A">
        <w:rPr>
          <w:highlight w:val="green"/>
          <w:u w:val="single"/>
        </w:rPr>
        <w:t xml:space="preserve"> damage that occurs through</w:t>
      </w:r>
      <w:r w:rsidRPr="0027674A">
        <w:rPr>
          <w:u w:val="single"/>
        </w:rPr>
        <w:t xml:space="preserve"> </w:t>
      </w:r>
      <w:r w:rsidRPr="0027674A">
        <w:rPr>
          <w:highlight w:val="green"/>
          <w:u w:val="single"/>
        </w:rPr>
        <w:t>the damaging of relationships occurs in ways</w:t>
      </w:r>
      <w:r w:rsidRPr="0027674A">
        <w:rPr>
          <w:u w:val="single"/>
        </w:rPr>
        <w:t xml:space="preserve"> /</w:t>
      </w:r>
      <w:r w:rsidRPr="0027674A">
        <w:rPr>
          <w:highlight w:val="green"/>
          <w:u w:val="single"/>
        </w:rPr>
        <w:t>unknowable</w:t>
      </w:r>
      <w:r w:rsidRPr="0027674A">
        <w:rPr>
          <w:u w:val="single"/>
        </w:rPr>
        <w:t xml:space="preserve">. </w:t>
      </w:r>
      <w:r w:rsidRPr="0027674A">
        <w:rPr>
          <w:highlight w:val="green"/>
          <w:u w:val="single"/>
        </w:rPr>
        <w:t>futurities</w:t>
      </w:r>
      <w:r w:rsidRPr="0027674A">
        <w:rPr>
          <w:u w:val="single"/>
        </w:rPr>
        <w:t xml:space="preserve">/ </w:t>
      </w:r>
      <w:r w:rsidRPr="0027674A">
        <w:rPr>
          <w:highlight w:val="green"/>
          <w:u w:val="single"/>
        </w:rPr>
        <w:t>predicated on Indigenous absence, on possession and accumulation</w:t>
      </w:r>
      <w:r w:rsidRPr="0027674A">
        <w:rPr>
          <w:u w:val="single"/>
        </w:rPr>
        <w:t xml:space="preserve">, </w:t>
      </w:r>
      <w:r w:rsidRPr="0027674A">
        <w:rPr>
          <w:highlight w:val="green"/>
          <w:u w:val="single"/>
        </w:rPr>
        <w:t>always continue to re-create wrongs.</w:t>
      </w:r>
      <w:r w:rsidRPr="0027674A">
        <w:rPr>
          <w:sz w:val="10"/>
        </w:rPr>
        <w:t xml:space="preserve"> </w:t>
      </w:r>
      <w:r w:rsidRPr="0027674A">
        <w:rPr>
          <w:highlight w:val="green"/>
          <w:u w:val="single"/>
        </w:rPr>
        <w:t xml:space="preserve">The songs and ceremonies that re-create Sky Country </w:t>
      </w:r>
      <w:proofErr w:type="gramStart"/>
      <w:r w:rsidRPr="0027674A">
        <w:rPr>
          <w:highlight w:val="green"/>
          <w:u w:val="single"/>
        </w:rPr>
        <w:t>will</w:t>
      </w:r>
      <w:r w:rsidRPr="0027674A">
        <w:rPr>
          <w:u w:val="single"/>
        </w:rPr>
        <w:t xml:space="preserve">,  </w:t>
      </w:r>
      <w:r w:rsidRPr="0027674A">
        <w:rPr>
          <w:highlight w:val="green"/>
          <w:u w:val="single"/>
        </w:rPr>
        <w:t>exist</w:t>
      </w:r>
      <w:proofErr w:type="gramEnd"/>
      <w:r w:rsidRPr="0027674A">
        <w:rPr>
          <w:highlight w:val="green"/>
          <w:u w:val="single"/>
        </w:rPr>
        <w:t xml:space="preserve"> as long as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t>
      </w:r>
      <w:r w:rsidRPr="0027674A">
        <w:rPr>
          <w:highlight w:val="green"/>
          <w:u w:val="single"/>
        </w:rPr>
        <w:t>we hope to remind</w:t>
      </w:r>
      <w:r w:rsidRPr="0027674A">
        <w:rPr>
          <w:u w:val="single"/>
        </w:rPr>
        <w:t xml:space="preserve"> </w:t>
      </w:r>
      <w:proofErr w:type="spellStart"/>
      <w:r w:rsidRPr="0027674A">
        <w:rPr>
          <w:highlight w:val="green"/>
          <w:u w:val="single"/>
        </w:rPr>
        <w:t>ourselves</w:t>
      </w:r>
      <w:r w:rsidRPr="0027674A">
        <w:rPr>
          <w:u w:val="single"/>
        </w:rPr>
        <w:t>s</w:t>
      </w:r>
      <w:proofErr w:type="spellEnd"/>
      <w:r w:rsidRPr="0027674A">
        <w:rPr>
          <w:u w:val="single"/>
        </w:rPr>
        <w:t xml:space="preserve"> </w:t>
      </w:r>
      <w:r w:rsidRPr="0027674A">
        <w:rPr>
          <w:highlight w:val="green"/>
          <w:u w:val="single"/>
        </w:rPr>
        <w:t>of our obligations to Sky Country, and how plans to disrupt it</w:t>
      </w:r>
      <w:r w:rsidRPr="0027674A">
        <w:rPr>
          <w:u w:val="single"/>
        </w:rPr>
        <w:t xml:space="preserve"> </w:t>
      </w:r>
      <w:r w:rsidRPr="0027674A">
        <w:rPr>
          <w:highlight w:val="green"/>
          <w:u w:val="single"/>
        </w:rPr>
        <w:t>break these bonds.</w:t>
      </w:r>
    </w:p>
    <w:p w14:paraId="020ADD8B" w14:textId="77777777" w:rsidR="00743B21" w:rsidRDefault="00743B21" w:rsidP="00743B21">
      <w:pPr>
        <w:pStyle w:val="Heading4"/>
      </w:pPr>
      <w:r>
        <w:t>This is a form of geological realism that understands the world through Western rationalism that brutally rejects the agency of the inhuman, be they black, indigenous, or asteroid.</w:t>
      </w:r>
    </w:p>
    <w:p w14:paraId="75E1C462" w14:textId="77777777" w:rsidR="00743B21" w:rsidRDefault="00743B21" w:rsidP="00743B21">
      <w:proofErr w:type="spellStart"/>
      <w:r>
        <w:rPr>
          <w:rStyle w:val="Heading4Char"/>
        </w:rPr>
        <w:t>Yusoff</w:t>
      </w:r>
      <w:proofErr w:type="spellEnd"/>
      <w:r>
        <w:rPr>
          <w:rStyle w:val="Heading4Char"/>
        </w:rPr>
        <w:t xml:space="preserve"> 19</w:t>
      </w:r>
      <w:r w:rsidRPr="00077CBA">
        <w:rPr>
          <w:rStyle w:val="Heading4Char"/>
        </w:rPr>
        <w:t xml:space="preserve"> </w:t>
      </w:r>
      <w:r>
        <w:t xml:space="preserve">– Kathryn </w:t>
      </w:r>
      <w:proofErr w:type="spellStart"/>
      <w:r>
        <w:t>Yusoff</w:t>
      </w:r>
      <w:proofErr w:type="spellEnd"/>
      <w:r>
        <w:t xml:space="preserve"> is a professor of inhuman geography at Queen Mary University of London. She works on questions of subjectivity and materiality in the context of dynamic earth events, </w:t>
      </w:r>
    </w:p>
    <w:p w14:paraId="7137C7DB" w14:textId="77777777" w:rsidR="00743B21" w:rsidRPr="000C5935" w:rsidRDefault="00743B21" w:rsidP="00743B21">
      <w:r>
        <w:t xml:space="preserve">Katherine </w:t>
      </w:r>
      <w:proofErr w:type="spellStart"/>
      <w:r>
        <w:t>Yusoff</w:t>
      </w:r>
      <w:proofErr w:type="spellEnd"/>
      <w:r>
        <w:t xml:space="preserve">, “Geologic Realism: On the Beach of Geologic Time,” 2019 // </w:t>
      </w:r>
      <w:proofErr w:type="spellStart"/>
      <w:r>
        <w:t>aidan</w:t>
      </w:r>
      <w:proofErr w:type="spellEnd"/>
      <w:r>
        <w:t xml:space="preserve"> + </w:t>
      </w:r>
      <w:proofErr w:type="spellStart"/>
      <w:r>
        <w:t>sam</w:t>
      </w:r>
      <w:proofErr w:type="spellEnd"/>
    </w:p>
    <w:p w14:paraId="03FB0ED4" w14:textId="5F99D56C" w:rsidR="00743B21" w:rsidRPr="00584254" w:rsidRDefault="00743B21" w:rsidP="00743B21">
      <w:pPr>
        <w:rPr>
          <w:sz w:val="12"/>
        </w:rPr>
      </w:pPr>
      <w:r w:rsidRPr="00BE0638">
        <w:rPr>
          <w:highlight w:val="green"/>
          <w:u w:val="single"/>
        </w:rPr>
        <w:t>exclusions of geologic agency are</w:t>
      </w:r>
      <w:r w:rsidRPr="00BE0638">
        <w:rPr>
          <w:u w:val="single"/>
        </w:rPr>
        <w:t xml:space="preserve"> </w:t>
      </w:r>
      <w:r w:rsidRPr="00BE0638">
        <w:rPr>
          <w:highlight w:val="green"/>
          <w:u w:val="single"/>
        </w:rPr>
        <w:t>a product of</w:t>
      </w:r>
      <w:r w:rsidRPr="00BE0638">
        <w:rPr>
          <w:u w:val="single"/>
        </w:rPr>
        <w:t xml:space="preserve"> </w:t>
      </w:r>
      <w:r w:rsidRPr="00BE0638">
        <w:rPr>
          <w:highlight w:val="green"/>
          <w:u w:val="single"/>
        </w:rPr>
        <w:t xml:space="preserve">the </w:t>
      </w:r>
      <w:proofErr w:type="spellStart"/>
      <w:r w:rsidRPr="00BE0638">
        <w:rPr>
          <w:highlight w:val="green"/>
          <w:u w:val="single"/>
        </w:rPr>
        <w:t>geotrauma</w:t>
      </w:r>
      <w:proofErr w:type="spellEnd"/>
      <w:r w:rsidRPr="00BE0638">
        <w:rPr>
          <w:highlight w:val="green"/>
          <w:u w:val="single"/>
        </w:rPr>
        <w:t xml:space="preserve"> of earth events.</w:t>
      </w:r>
      <w:r w:rsidRPr="00BE0638">
        <w:rPr>
          <w:u w:val="single"/>
        </w:rPr>
        <w:t xml:space="preserve"> </w:t>
      </w:r>
      <w:proofErr w:type="spellStart"/>
      <w:r w:rsidRPr="00BE0638">
        <w:rPr>
          <w:u w:val="single"/>
        </w:rPr>
        <w:t>s</w:t>
      </w:r>
      <w:r w:rsidRPr="00BE0638">
        <w:rPr>
          <w:highlight w:val="green"/>
          <w:u w:val="single"/>
        </w:rPr>
        <w:t>world</w:t>
      </w:r>
      <w:proofErr w:type="spellEnd"/>
      <w:r w:rsidRPr="00BE0638">
        <w:rPr>
          <w:highlight w:val="green"/>
          <w:u w:val="single"/>
        </w:rPr>
        <w:t xml:space="preserve"> building </w:t>
      </w:r>
      <w:proofErr w:type="gramStart"/>
      <w:r w:rsidRPr="00BE0638">
        <w:rPr>
          <w:highlight w:val="green"/>
          <w:u w:val="single"/>
        </w:rPr>
        <w:t>is</w:t>
      </w:r>
      <w:r w:rsidRPr="00BE0638">
        <w:rPr>
          <w:u w:val="single"/>
        </w:rPr>
        <w:t xml:space="preserve">  </w:t>
      </w:r>
      <w:proofErr w:type="spellStart"/>
      <w:r w:rsidRPr="00BE0638">
        <w:rPr>
          <w:highlight w:val="green"/>
          <w:u w:val="single"/>
        </w:rPr>
        <w:t>metaphysicalas</w:t>
      </w:r>
      <w:proofErr w:type="spellEnd"/>
      <w:proofErr w:type="gramEnd"/>
      <w:r w:rsidRPr="00BE0638">
        <w:rPr>
          <w:highlight w:val="green"/>
          <w:u w:val="single"/>
        </w:rPr>
        <w:t xml:space="preserve"> much as it is</w:t>
      </w:r>
      <w:r w:rsidRPr="00BE0638">
        <w:rPr>
          <w:u w:val="single"/>
        </w:rPr>
        <w:t xml:space="preserve"> a </w:t>
      </w:r>
      <w:r w:rsidRPr="00BE0638">
        <w:rPr>
          <w:highlight w:val="green"/>
          <w:u w:val="single"/>
        </w:rPr>
        <w:t>geophysical</w:t>
      </w:r>
      <w:r w:rsidRPr="00BE0638">
        <w:rPr>
          <w:u w:val="single"/>
        </w:rPr>
        <w:t xml:space="preserve"> </w:t>
      </w:r>
      <w:r w:rsidRPr="00BE0638">
        <w:rPr>
          <w:highlight w:val="green"/>
          <w:u w:val="single"/>
        </w:rPr>
        <w:t>Western philosophy</w:t>
      </w:r>
      <w:r w:rsidRPr="00BE0638">
        <w:rPr>
          <w:u w:val="single"/>
        </w:rPr>
        <w:t xml:space="preserve"> </w:t>
      </w:r>
      <w:r w:rsidRPr="00BE0638">
        <w:rPr>
          <w:highlight w:val="green"/>
          <w:u w:val="single"/>
        </w:rPr>
        <w:t>aim</w:t>
      </w:r>
      <w:r w:rsidR="004F6FE1">
        <w:rPr>
          <w:u w:val="single"/>
        </w:rPr>
        <w:t xml:space="preserve"> </w:t>
      </w:r>
      <w:r w:rsidRPr="00BE0638">
        <w:rPr>
          <w:highlight w:val="green"/>
          <w:u w:val="single"/>
        </w:rPr>
        <w:t>at containing</w:t>
      </w:r>
      <w:r w:rsidRPr="00BE0638">
        <w:rPr>
          <w:u w:val="single"/>
        </w:rPr>
        <w:t xml:space="preserve"> </w:t>
      </w:r>
      <w:r w:rsidRPr="00BE0638">
        <w:rPr>
          <w:highlight w:val="green"/>
          <w:u w:val="single"/>
        </w:rPr>
        <w:t xml:space="preserve"> realism that adheres to</w:t>
      </w:r>
      <w:r w:rsidRPr="00BE0638">
        <w:rPr>
          <w:u w:val="single"/>
        </w:rPr>
        <w:t xml:space="preserve"> </w:t>
      </w:r>
      <w:r w:rsidRPr="00BE0638">
        <w:rPr>
          <w:highlight w:val="green"/>
          <w:u w:val="single"/>
        </w:rPr>
        <w:t>human meaning and purposefulness</w:t>
      </w:r>
      <w:r w:rsidRPr="00BE0638">
        <w:rPr>
          <w:u w:val="single"/>
        </w:rPr>
        <w:t xml:space="preserve"> </w:t>
      </w:r>
      <w:r w:rsidRPr="00BE0638">
        <w:rPr>
          <w:highlight w:val="green"/>
          <w:u w:val="single"/>
        </w:rPr>
        <w:t>rather than</w:t>
      </w:r>
      <w:r w:rsidRPr="00BE0638">
        <w:rPr>
          <w:u w:val="single"/>
        </w:rPr>
        <w:t xml:space="preserve"> </w:t>
      </w:r>
      <w:r w:rsidRPr="00BE0638">
        <w:rPr>
          <w:highlight w:val="green"/>
          <w:u w:val="single"/>
        </w:rPr>
        <w:t>unbounded openness of</w:t>
      </w:r>
      <w:r w:rsidRPr="00BE0638">
        <w:rPr>
          <w:u w:val="single"/>
        </w:rPr>
        <w:t xml:space="preserve"> its </w:t>
      </w:r>
      <w:r w:rsidRPr="00BE0638">
        <w:rPr>
          <w:highlight w:val="green"/>
          <w:u w:val="single"/>
        </w:rPr>
        <w:t>geologic relation to the cosmos</w:t>
      </w:r>
      <w:r w:rsidRPr="00BE0638">
        <w:rPr>
          <w:u w:val="single"/>
        </w:rPr>
        <w:t xml:space="preserve">., </w:t>
      </w:r>
      <w:r w:rsidRPr="00BE0638">
        <w:rPr>
          <w:highlight w:val="green"/>
          <w:u w:val="single"/>
        </w:rPr>
        <w:t>Earth has</w:t>
      </w:r>
      <w:r w:rsidRPr="00BE0638">
        <w:rPr>
          <w:u w:val="single"/>
        </w:rPr>
        <w:t xml:space="preserve"> </w:t>
      </w:r>
      <w:r w:rsidRPr="00BE0638">
        <w:rPr>
          <w:highlight w:val="green"/>
          <w:u w:val="single"/>
        </w:rPr>
        <w:t>been</w:t>
      </w:r>
      <w:r w:rsidRPr="00BE0638">
        <w:rPr>
          <w:u w:val="single"/>
        </w:rPr>
        <w:t xml:space="preserve"> </w:t>
      </w:r>
      <w:r w:rsidRPr="00BE0638">
        <w:rPr>
          <w:highlight w:val="green"/>
          <w:u w:val="single"/>
        </w:rPr>
        <w:t>excluded to a</w:t>
      </w:r>
      <w:r w:rsidRPr="00BE0638">
        <w:rPr>
          <w:u w:val="single"/>
        </w:rPr>
        <w:t xml:space="preserve">  </w:t>
      </w:r>
      <w:r w:rsidRPr="00BE0638">
        <w:rPr>
          <w:highlight w:val="green"/>
          <w:u w:val="single"/>
        </w:rPr>
        <w:t>existence outside of</w:t>
      </w:r>
      <w:r w:rsidRPr="00BE0638">
        <w:rPr>
          <w:u w:val="single"/>
        </w:rPr>
        <w:t xml:space="preserve"> </w:t>
      </w:r>
      <w:r w:rsidRPr="00BE0638">
        <w:rPr>
          <w:highlight w:val="green"/>
          <w:u w:val="single"/>
        </w:rPr>
        <w:t>reason.</w:t>
      </w:r>
      <w:r w:rsidRPr="00BE0638">
        <w:rPr>
          <w:u w:val="single"/>
        </w:rPr>
        <w:t xml:space="preserve"> </w:t>
      </w:r>
      <w:r w:rsidRPr="00BE0638">
        <w:rPr>
          <w:highlight w:val="green"/>
          <w:u w:val="single"/>
        </w:rPr>
        <w:t>positioned with</w:t>
      </w:r>
      <w:r w:rsidRPr="00BE0638">
        <w:rPr>
          <w:u w:val="single"/>
        </w:rPr>
        <w:t xml:space="preserve"> </w:t>
      </w:r>
      <w:r w:rsidRPr="00BE0638">
        <w:rPr>
          <w:highlight w:val="green"/>
          <w:u w:val="single"/>
        </w:rPr>
        <w:t>the less than human) in its exclusion from</w:t>
      </w:r>
      <w:r w:rsidRPr="00BE0638">
        <w:rPr>
          <w:u w:val="single"/>
        </w:rPr>
        <w:t xml:space="preserve"> </w:t>
      </w:r>
      <w:r w:rsidRPr="00BE0638">
        <w:rPr>
          <w:highlight w:val="green"/>
          <w:u w:val="single"/>
        </w:rPr>
        <w:t>humanist thought, while it serves</w:t>
      </w:r>
      <w:r w:rsidRPr="00BE0638">
        <w:rPr>
          <w:u w:val="single"/>
        </w:rPr>
        <w:t xml:space="preserve"> </w:t>
      </w:r>
      <w:r w:rsidRPr="00BE0638">
        <w:rPr>
          <w:highlight w:val="green"/>
          <w:u w:val="single"/>
        </w:rPr>
        <w:t>that production</w:t>
      </w:r>
      <w:r w:rsidRPr="00BE0638">
        <w:rPr>
          <w:u w:val="single"/>
        </w:rPr>
        <w:t xml:space="preserve"> </w:t>
      </w:r>
      <w:r w:rsidRPr="00584254">
        <w:rPr>
          <w:highlight w:val="green"/>
          <w:u w:val="single"/>
        </w:rPr>
        <w:t>The birth of the racial subject is tied to</w:t>
      </w:r>
      <w:r w:rsidRPr="00584254">
        <w:rPr>
          <w:u w:val="single"/>
        </w:rPr>
        <w:t xml:space="preserve"> </w:t>
      </w:r>
      <w:r w:rsidRPr="00584254">
        <w:rPr>
          <w:highlight w:val="green"/>
          <w:u w:val="single"/>
        </w:rPr>
        <w:t xml:space="preserve">material categorizations of colonialism, through the desire for gold, the conquest of space, and the codification of </w:t>
      </w:r>
      <w:proofErr w:type="gramStart"/>
      <w:r w:rsidRPr="00584254">
        <w:rPr>
          <w:highlight w:val="green"/>
          <w:u w:val="single"/>
        </w:rPr>
        <w:t>geology</w:t>
      </w:r>
      <w:r w:rsidRPr="00584254">
        <w:rPr>
          <w:u w:val="single"/>
        </w:rPr>
        <w:t xml:space="preserve">  </w:t>
      </w:r>
      <w:r w:rsidRPr="00584254">
        <w:rPr>
          <w:highlight w:val="green"/>
          <w:u w:val="single"/>
        </w:rPr>
        <w:t>with</w:t>
      </w:r>
      <w:proofErr w:type="gramEnd"/>
      <w:r w:rsidRPr="00584254">
        <w:rPr>
          <w:highlight w:val="green"/>
          <w:u w:val="single"/>
        </w:rPr>
        <w:t xml:space="preserve"> indigenous and black personhood as a resource praxis. Geologic resources and</w:t>
      </w:r>
      <w:r w:rsidRPr="00584254">
        <w:rPr>
          <w:u w:val="single"/>
        </w:rPr>
        <w:t xml:space="preserve"> (</w:t>
      </w:r>
      <w:r w:rsidRPr="00584254">
        <w:rPr>
          <w:highlight w:val="green"/>
          <w:u w:val="single"/>
        </w:rPr>
        <w:t>the extermination of indigenous peoples</w:t>
      </w:r>
      <w:r w:rsidRPr="00584254">
        <w:rPr>
          <w:u w:val="single"/>
        </w:rPr>
        <w:t xml:space="preserve"> </w:t>
      </w:r>
      <w:r w:rsidRPr="00584254">
        <w:rPr>
          <w:highlight w:val="green"/>
          <w:u w:val="single"/>
        </w:rPr>
        <w:t>share</w:t>
      </w:r>
      <w:r w:rsidRPr="00584254">
        <w:rPr>
          <w:u w:val="single"/>
        </w:rPr>
        <w:t xml:space="preserve"> </w:t>
      </w:r>
      <w:r w:rsidRPr="00584254">
        <w:rPr>
          <w:highlight w:val="green"/>
          <w:u w:val="single"/>
        </w:rPr>
        <w:t>the dual exploitation of subjects and Earth through</w:t>
      </w:r>
      <w:r w:rsidRPr="00584254">
        <w:rPr>
          <w:u w:val="single"/>
        </w:rPr>
        <w:t xml:space="preserve"> </w:t>
      </w:r>
      <w:r w:rsidRPr="00584254">
        <w:rPr>
          <w:highlight w:val="green"/>
          <w:u w:val="single"/>
        </w:rPr>
        <w:t>geologic grammars of the inhuman</w:t>
      </w:r>
      <w:r w:rsidRPr="00584254">
        <w:rPr>
          <w:sz w:val="12"/>
          <w:highlight w:val="green"/>
        </w:rPr>
        <w:t>.</w:t>
      </w:r>
    </w:p>
    <w:p w14:paraId="51748EA4" w14:textId="77777777" w:rsidR="00743B21" w:rsidRPr="00967308" w:rsidRDefault="00743B21" w:rsidP="00743B21"/>
    <w:p w14:paraId="7F91092F" w14:textId="77777777" w:rsidR="00743B21" w:rsidRPr="00FD467A" w:rsidRDefault="00743B21" w:rsidP="00743B21">
      <w:pPr>
        <w:pStyle w:val="Heading4"/>
      </w:pPr>
      <w:r>
        <w:lastRenderedPageBreak/>
        <w:t xml:space="preserve">The technologies of space travel are inseparable from the contexts in which they were developed – absent a fundamental change in our orientation towards land, it is impossible to imagine even well-intentioned settler interventions in space ending in anything other than colonization, but we </w:t>
      </w:r>
      <w:r>
        <w:rPr>
          <w:u w:val="single"/>
        </w:rPr>
        <w:t xml:space="preserve">can be otherwise. </w:t>
      </w:r>
      <w:r>
        <w:t xml:space="preserve"> The 1ac endorses indigenous futurism as a means for working through how we rebuild our relationships to land and to each other – via the imaginative space of </w:t>
      </w:r>
      <w:proofErr w:type="spellStart"/>
      <w:r w:rsidRPr="00F14844">
        <w:t>Yva</w:t>
      </w:r>
      <w:proofErr w:type="spellEnd"/>
      <w:r w:rsidRPr="00F14844">
        <w:t xml:space="preserve"> </w:t>
      </w:r>
      <w:proofErr w:type="spellStart"/>
      <w:r w:rsidRPr="00F14844">
        <w:t>rypy</w:t>
      </w:r>
      <w:proofErr w:type="spellEnd"/>
      <w:r w:rsidRPr="00F14844">
        <w:t xml:space="preserve"> </w:t>
      </w:r>
      <w:proofErr w:type="spellStart"/>
      <w:r w:rsidRPr="00F14844">
        <w:t>Tonde</w:t>
      </w:r>
      <w:proofErr w:type="spellEnd"/>
      <w:r>
        <w:t xml:space="preserve">, the affirmative imagines what space travel could look like if not defined by appropriation, which offers the possibility of changing our relationships both here and in the sky. </w:t>
      </w:r>
    </w:p>
    <w:p w14:paraId="7A1A4795" w14:textId="77777777" w:rsidR="00743B21" w:rsidRPr="0027674A" w:rsidRDefault="00743B21" w:rsidP="00743B21">
      <w:proofErr w:type="spellStart"/>
      <w:r w:rsidRPr="0027674A">
        <w:rPr>
          <w:b/>
          <w:bCs/>
          <w:sz w:val="26"/>
          <w:szCs w:val="26"/>
        </w:rPr>
        <w:t>Cornum</w:t>
      </w:r>
      <w:proofErr w:type="spellEnd"/>
      <w:r w:rsidRPr="0027674A">
        <w:rPr>
          <w:b/>
          <w:bCs/>
          <w:sz w:val="26"/>
          <w:szCs w:val="26"/>
        </w:rPr>
        <w:t xml:space="preserve"> 15</w:t>
      </w:r>
      <w:r w:rsidRPr="0027674A">
        <w:t xml:space="preserve"> – Lou </w:t>
      </w:r>
      <w:proofErr w:type="spellStart"/>
      <w:r w:rsidRPr="0027674A">
        <w:t>Cornum</w:t>
      </w:r>
      <w:proofErr w:type="spellEnd"/>
      <w:r w:rsidRPr="0027674A">
        <w:t xml:space="preserve"> (they/them) is a member of the Navajo Nation </w:t>
      </w:r>
      <w:proofErr w:type="gramStart"/>
      <w:r w:rsidRPr="0027674A">
        <w:t>and also</w:t>
      </w:r>
      <w:proofErr w:type="gramEnd"/>
      <w:r w:rsidRPr="0027674A">
        <w:t xml:space="preserve"> descendent from Irish-Scottish desert settlers. Born and raised in various cities of Arizona, they moved to New York City in 2007 and have lived off and on in Brooklyn ever since. They recently completed a dissertation titled "Skin Worlds: Black and Indigenous Science Fiction Theorizing since the 1970's". Currently, they are the Andrew W. Mellon Postdoctoral Fellow in Native American Studies at Wesleyan University. </w:t>
      </w:r>
    </w:p>
    <w:p w14:paraId="5D39148A" w14:textId="77777777" w:rsidR="00743B21" w:rsidRPr="0027674A" w:rsidRDefault="00743B21" w:rsidP="00743B21">
      <w:r w:rsidRPr="0027674A">
        <w:t xml:space="preserve">Lou </w:t>
      </w:r>
      <w:proofErr w:type="spellStart"/>
      <w:r w:rsidRPr="0027674A">
        <w:t>Cornum</w:t>
      </w:r>
      <w:proofErr w:type="spellEnd"/>
      <w:r w:rsidRPr="0027674A">
        <w:t>, “The Space NDN’s Star Map” The New Inquiry, January 26</w:t>
      </w:r>
      <w:r w:rsidRPr="0027674A">
        <w:rPr>
          <w:vertAlign w:val="superscript"/>
        </w:rPr>
        <w:t>th</w:t>
      </w:r>
      <w:r w:rsidRPr="0027674A">
        <w:t xml:space="preserve">, 2015. </w:t>
      </w:r>
      <w:hyperlink r:id="rId9" w:history="1">
        <w:r w:rsidRPr="0027674A">
          <w:rPr>
            <w:rStyle w:val="Hyperlink"/>
          </w:rPr>
          <w:t>https://thenewinquiry.com/the-space-ndns-star-map/</w:t>
        </w:r>
      </w:hyperlink>
      <w:r w:rsidRPr="0027674A">
        <w:t xml:space="preserve"> // </w:t>
      </w:r>
      <w:proofErr w:type="spellStart"/>
      <w:r w:rsidRPr="0027674A">
        <w:t>sam</w:t>
      </w:r>
      <w:proofErr w:type="spellEnd"/>
    </w:p>
    <w:p w14:paraId="71D5E43F" w14:textId="57A10688" w:rsidR="00743B21" w:rsidRDefault="00743B21" w:rsidP="00743B21">
      <w:pPr>
        <w:jc w:val="both"/>
        <w:rPr>
          <w:u w:val="single"/>
        </w:rPr>
      </w:pPr>
      <w:r w:rsidRPr="0027674A">
        <w:rPr>
          <w:highlight w:val="green"/>
          <w:u w:val="single"/>
        </w:rPr>
        <w:t xml:space="preserve">the indigenous subject is no longer in the location that has defined </w:t>
      </w:r>
      <w:proofErr w:type="gramStart"/>
      <w:r w:rsidRPr="0027674A">
        <w:rPr>
          <w:highlight w:val="green"/>
          <w:u w:val="single"/>
        </w:rPr>
        <w:t>them?</w:t>
      </w:r>
      <w:proofErr w:type="gramEnd"/>
      <w:r w:rsidRPr="0027674A">
        <w:rPr>
          <w:highlight w:val="green"/>
          <w:u w:val="single"/>
        </w:rPr>
        <w:t xml:space="preserve"> This is not just a question of outer space.</w:t>
      </w:r>
      <w:r w:rsidRPr="0027674A">
        <w:rPr>
          <w:u w:val="single"/>
        </w:rPr>
        <w:t xml:space="preserve"> </w:t>
      </w:r>
      <w:proofErr w:type="gramStart"/>
      <w:r w:rsidRPr="0027674A">
        <w:rPr>
          <w:highlight w:val="green"/>
          <w:u w:val="single"/>
        </w:rPr>
        <w:t>the majority of</w:t>
      </w:r>
      <w:proofErr w:type="gramEnd"/>
      <w:r w:rsidRPr="0027674A">
        <w:rPr>
          <w:highlight w:val="green"/>
          <w:u w:val="single"/>
        </w:rPr>
        <w:t xml:space="preserve"> Native people away from their traditional territories.</w:t>
      </w:r>
      <w:r w:rsidRPr="0027674A">
        <w:rPr>
          <w:sz w:val="12"/>
        </w:rPr>
        <w:t xml:space="preserve"> </w:t>
      </w:r>
      <w:r w:rsidRPr="0027674A">
        <w:rPr>
          <w:highlight w:val="green"/>
          <w:u w:val="single"/>
        </w:rPr>
        <w:t>land-based does not</w:t>
      </w:r>
      <w:r w:rsidRPr="0027674A">
        <w:rPr>
          <w:u w:val="single"/>
        </w:rPr>
        <w:t xml:space="preserve"> </w:t>
      </w:r>
      <w:r w:rsidRPr="0027674A">
        <w:rPr>
          <w:highlight w:val="green"/>
          <w:u w:val="single"/>
        </w:rPr>
        <w:t>mean landlocked.</w:t>
      </w:r>
      <w:r w:rsidRPr="0027674A">
        <w:rPr>
          <w:u w:val="single"/>
        </w:rPr>
        <w:t xml:space="preserve"> </w:t>
      </w:r>
      <w:r w:rsidRPr="0027674A">
        <w:rPr>
          <w:sz w:val="12"/>
        </w:rPr>
        <w:t>d</w:t>
      </w:r>
      <w:r w:rsidRPr="0027674A">
        <w:rPr>
          <w:sz w:val="12"/>
          <w:highlight w:val="green"/>
        </w:rPr>
        <w:t xml:space="preserve">. </w:t>
      </w:r>
      <w:r w:rsidRPr="0027674A">
        <w:rPr>
          <w:highlight w:val="green"/>
          <w:u w:val="single"/>
        </w:rPr>
        <w:t xml:space="preserve">There’s a cliché that every Indian story is about going home. But what about the Indians who can’t go </w:t>
      </w:r>
      <w:proofErr w:type="gramStart"/>
      <w:r w:rsidRPr="0027674A">
        <w:rPr>
          <w:highlight w:val="green"/>
          <w:u w:val="single"/>
        </w:rPr>
        <w:t>home</w:t>
      </w:r>
      <w:r w:rsidRPr="0027674A">
        <w:rPr>
          <w:u w:val="single"/>
        </w:rPr>
        <w:t>,.</w:t>
      </w:r>
      <w:proofErr w:type="gramEnd"/>
      <w:r w:rsidRPr="0027674A">
        <w:rPr>
          <w:u w:val="single"/>
        </w:rPr>
        <w:t xml:space="preserve"> </w:t>
      </w:r>
      <w:r w:rsidRPr="0027674A">
        <w:rPr>
          <w:highlight w:val="green"/>
          <w:u w:val="single"/>
        </w:rPr>
        <w:t xml:space="preserve">Just because the </w:t>
      </w:r>
      <w:proofErr w:type="spellStart"/>
      <w:r w:rsidRPr="0027674A">
        <w:rPr>
          <w:highlight w:val="green"/>
          <w:u w:val="single"/>
        </w:rPr>
        <w:t>Diné</w:t>
      </w:r>
      <w:proofErr w:type="spellEnd"/>
      <w:r w:rsidRPr="0027674A">
        <w:rPr>
          <w:highlight w:val="green"/>
          <w:u w:val="single"/>
        </w:rPr>
        <w:t xml:space="preserve"> have not lived on Mars</w:t>
      </w:r>
      <w:r w:rsidRPr="0027674A">
        <w:rPr>
          <w:u w:val="single"/>
        </w:rPr>
        <w:t xml:space="preserve"> </w:t>
      </w:r>
      <w:r w:rsidRPr="0027674A">
        <w:rPr>
          <w:highlight w:val="green"/>
          <w:u w:val="single"/>
        </w:rPr>
        <w:t>does not</w:t>
      </w:r>
      <w:r w:rsidRPr="0027674A">
        <w:rPr>
          <w:u w:val="single"/>
        </w:rPr>
        <w:t xml:space="preserve"> </w:t>
      </w:r>
      <w:r w:rsidRPr="0027674A">
        <w:rPr>
          <w:highlight w:val="green"/>
          <w:u w:val="single"/>
        </w:rPr>
        <w:t>our</w:t>
      </w:r>
      <w:r w:rsidRPr="0027674A">
        <w:rPr>
          <w:u w:val="single"/>
        </w:rPr>
        <w:t xml:space="preserve"> </w:t>
      </w:r>
      <w:r w:rsidRPr="0027674A">
        <w:rPr>
          <w:highlight w:val="green"/>
          <w:u w:val="single"/>
        </w:rPr>
        <w:t>teachings cannot take root there.</w:t>
      </w:r>
      <w:r w:rsidRPr="0027674A">
        <w:rPr>
          <w:sz w:val="12"/>
        </w:rPr>
        <w:t xml:space="preserve"> </w:t>
      </w:r>
      <w:r w:rsidRPr="0027674A">
        <w:rPr>
          <w:highlight w:val="green"/>
          <w:u w:val="single"/>
        </w:rPr>
        <w:t xml:space="preserve">we are always adapting, always </w:t>
      </w:r>
      <w:proofErr w:type="gramStart"/>
      <w:r w:rsidRPr="0027674A">
        <w:rPr>
          <w:highlight w:val="green"/>
          <w:u w:val="single"/>
        </w:rPr>
        <w:t>surviving.</w:t>
      </w:r>
      <w:r w:rsidRPr="0027674A">
        <w:rPr>
          <w:sz w:val="12"/>
        </w:rPr>
        <w:t>.</w:t>
      </w:r>
      <w:proofErr w:type="gramEnd"/>
      <w:r w:rsidRPr="0027674A">
        <w:rPr>
          <w:sz w:val="12"/>
        </w:rPr>
        <w:t xml:space="preserve"> </w:t>
      </w:r>
      <w:r w:rsidRPr="0027674A">
        <w:rPr>
          <w:highlight w:val="green"/>
          <w:u w:val="single"/>
        </w:rPr>
        <w:t>Not all encounters with the other must end in</w:t>
      </w:r>
      <w:r w:rsidRPr="0027674A">
        <w:rPr>
          <w:u w:val="single"/>
        </w:rPr>
        <w:t xml:space="preserve">, </w:t>
      </w:r>
      <w:r w:rsidRPr="0027674A">
        <w:rPr>
          <w:highlight w:val="green"/>
          <w:u w:val="single"/>
        </w:rPr>
        <w:t>genocide</w:t>
      </w:r>
      <w:r w:rsidRPr="0027674A">
        <w:rPr>
          <w:u w:val="single"/>
        </w:rPr>
        <w:t xml:space="preserve"> </w:t>
      </w:r>
      <w:r w:rsidRPr="0027674A">
        <w:rPr>
          <w:highlight w:val="green"/>
          <w:u w:val="single"/>
        </w:rPr>
        <w:t>technology is inextricable from the social.</w:t>
      </w:r>
      <w:r w:rsidRPr="0027674A">
        <w:rPr>
          <w:u w:val="single"/>
        </w:rPr>
        <w:t xml:space="preserve"> </w:t>
      </w:r>
      <w:r w:rsidRPr="0027674A">
        <w:rPr>
          <w:highlight w:val="green"/>
          <w:u w:val="single"/>
        </w:rPr>
        <w:t>societies are part of a network of</w:t>
      </w:r>
      <w:r w:rsidRPr="0027674A">
        <w:rPr>
          <w:u w:val="single"/>
        </w:rPr>
        <w:t xml:space="preserve"> </w:t>
      </w:r>
      <w:r w:rsidRPr="0027674A">
        <w:rPr>
          <w:highlight w:val="green"/>
          <w:u w:val="single"/>
        </w:rPr>
        <w:t>relationships with objects, animals</w:t>
      </w:r>
      <w:r w:rsidRPr="0027674A">
        <w:rPr>
          <w:u w:val="single"/>
        </w:rPr>
        <w:t xml:space="preserve">, </w:t>
      </w:r>
      <w:r w:rsidRPr="0027674A">
        <w:rPr>
          <w:highlight w:val="green"/>
          <w:u w:val="single"/>
        </w:rPr>
        <w:t>and so on. To grasp our relationship with the non-human world</w:t>
      </w:r>
      <w:r w:rsidRPr="0027674A">
        <w:rPr>
          <w:u w:val="single"/>
        </w:rPr>
        <w:t xml:space="preserve"> </w:t>
      </w:r>
      <w:r w:rsidRPr="0027674A">
        <w:rPr>
          <w:highlight w:val="green"/>
          <w:u w:val="single"/>
        </w:rPr>
        <w:t>on Earth, we must</w:t>
      </w:r>
      <w:r w:rsidRPr="0027674A">
        <w:rPr>
          <w:u w:val="single"/>
        </w:rPr>
        <w:t xml:space="preserve"> </w:t>
      </w:r>
      <w:r w:rsidRPr="0027674A">
        <w:rPr>
          <w:highlight w:val="green"/>
          <w:u w:val="single"/>
        </w:rPr>
        <w:t>extend our understanding of how Earth relates to the</w:t>
      </w:r>
      <w:r w:rsidRPr="0027674A">
        <w:rPr>
          <w:u w:val="single"/>
        </w:rPr>
        <w:t xml:space="preserve"> </w:t>
      </w:r>
      <w:r w:rsidRPr="0027674A">
        <w:rPr>
          <w:highlight w:val="green"/>
          <w:u w:val="single"/>
        </w:rPr>
        <w:t>cosmos.</w:t>
      </w:r>
      <w:r w:rsidRPr="0027674A">
        <w:rPr>
          <w:u w:val="single"/>
        </w:rPr>
        <w:t xml:space="preserve"> </w:t>
      </w:r>
      <w:r w:rsidRPr="0027674A">
        <w:rPr>
          <w:highlight w:val="green"/>
          <w:u w:val="single"/>
        </w:rPr>
        <w:t>striving to understand the</w:t>
      </w:r>
      <w:r w:rsidRPr="0027674A">
        <w:rPr>
          <w:u w:val="single"/>
        </w:rPr>
        <w:t xml:space="preserve"> </w:t>
      </w:r>
      <w:r w:rsidRPr="0027674A">
        <w:rPr>
          <w:highlight w:val="green"/>
          <w:u w:val="single"/>
        </w:rPr>
        <w:t>connections linking us to the beginning of the universe</w:t>
      </w:r>
      <w:r w:rsidRPr="0027674A">
        <w:rPr>
          <w:u w:val="single"/>
        </w:rPr>
        <w:t xml:space="preserve"> </w:t>
      </w:r>
      <w:r w:rsidRPr="0027674A">
        <w:rPr>
          <w:highlight w:val="green"/>
          <w:u w:val="single"/>
        </w:rPr>
        <w:t>entails unraveling the</w:t>
      </w:r>
      <w:r w:rsidRPr="0027674A">
        <w:rPr>
          <w:u w:val="single"/>
        </w:rPr>
        <w:t xml:space="preserve"> </w:t>
      </w:r>
      <w:r w:rsidRPr="0027674A">
        <w:rPr>
          <w:highlight w:val="green"/>
          <w:u w:val="single"/>
        </w:rPr>
        <w:t xml:space="preserve">relations that make up our Earthly </w:t>
      </w:r>
      <w:proofErr w:type="gramStart"/>
      <w:r w:rsidRPr="0027674A">
        <w:rPr>
          <w:highlight w:val="green"/>
          <w:u w:val="single"/>
        </w:rPr>
        <w:t>existence</w:t>
      </w:r>
      <w:r w:rsidRPr="0027674A">
        <w:rPr>
          <w:sz w:val="12"/>
        </w:rPr>
        <w:t>..</w:t>
      </w:r>
      <w:proofErr w:type="gramEnd"/>
      <w:r w:rsidRPr="0027674A">
        <w:rPr>
          <w:sz w:val="12"/>
        </w:rPr>
        <w:t xml:space="preserve"> </w:t>
      </w:r>
      <w:r w:rsidRPr="0027674A">
        <w:rPr>
          <w:highlight w:val="green"/>
          <w:u w:val="single"/>
        </w:rPr>
        <w:t>Outer space</w:t>
      </w:r>
      <w:r w:rsidRPr="0027674A">
        <w:rPr>
          <w:u w:val="single"/>
        </w:rPr>
        <w:t xml:space="preserve">, </w:t>
      </w:r>
      <w:r w:rsidRPr="0027674A">
        <w:rPr>
          <w:highlight w:val="green"/>
          <w:u w:val="single"/>
        </w:rPr>
        <w:t>become the imaginative site for re-envisioning how oppressed people can relate to each other outside of</w:t>
      </w:r>
      <w:r w:rsidRPr="0027674A">
        <w:rPr>
          <w:u w:val="single"/>
        </w:rPr>
        <w:t xml:space="preserve"> </w:t>
      </w:r>
      <w:r w:rsidRPr="0027674A">
        <w:rPr>
          <w:highlight w:val="green"/>
          <w:u w:val="single"/>
        </w:rPr>
        <w:t>the colonial gaze.</w:t>
      </w:r>
      <w:r w:rsidRPr="0027674A">
        <w:rPr>
          <w:sz w:val="12"/>
        </w:rPr>
        <w:t xml:space="preserve"> </w:t>
      </w:r>
      <w:r w:rsidRPr="0027674A">
        <w:rPr>
          <w:highlight w:val="green"/>
          <w:u w:val="single"/>
        </w:rPr>
        <w:t>collective refusal of colonial progress</w:t>
      </w:r>
      <w:r w:rsidRPr="0027674A">
        <w:rPr>
          <w:u w:val="single"/>
        </w:rPr>
        <w:t xml:space="preserve"> (</w:t>
      </w:r>
      <w:r w:rsidRPr="0027674A">
        <w:rPr>
          <w:highlight w:val="green"/>
          <w:u w:val="single"/>
        </w:rPr>
        <w:t>means we must chart other ways to the future</w:t>
      </w:r>
      <w:r w:rsidRPr="0027674A">
        <w:rPr>
          <w:u w:val="single"/>
        </w:rPr>
        <w:t xml:space="preserve"> </w:t>
      </w:r>
      <w:r w:rsidRPr="0027674A">
        <w:rPr>
          <w:highlight w:val="green"/>
          <w:u w:val="single"/>
        </w:rPr>
        <w:t>focus on relationship</w:t>
      </w:r>
      <w:r w:rsidRPr="0027674A">
        <w:rPr>
          <w:u w:val="single"/>
        </w:rPr>
        <w:t xml:space="preserve">, </w:t>
      </w:r>
      <w:r w:rsidRPr="0027674A">
        <w:rPr>
          <w:highlight w:val="green"/>
          <w:u w:val="single"/>
        </w:rPr>
        <w:t xml:space="preserve">accounts for indigeneity that persist among </w:t>
      </w:r>
      <w:proofErr w:type="spellStart"/>
      <w:r w:rsidRPr="0027674A">
        <w:rPr>
          <w:highlight w:val="green"/>
          <w:u w:val="single"/>
        </w:rPr>
        <w:t>people</w:t>
      </w:r>
      <w:r w:rsidRPr="0027674A">
        <w:rPr>
          <w:u w:val="single"/>
        </w:rPr>
        <w:t>sr</w:t>
      </w:r>
      <w:proofErr w:type="spellEnd"/>
      <w:r w:rsidRPr="0027674A">
        <w:rPr>
          <w:u w:val="single"/>
        </w:rPr>
        <w:t xml:space="preserve"> </w:t>
      </w:r>
      <w:r w:rsidRPr="0027674A">
        <w:rPr>
          <w:highlight w:val="green"/>
          <w:u w:val="single"/>
        </w:rPr>
        <w:t>stolen from their lands</w:t>
      </w:r>
      <w:r w:rsidRPr="0027674A">
        <w:rPr>
          <w:u w:val="single"/>
        </w:rPr>
        <w:t xml:space="preserve"> “</w:t>
      </w:r>
      <w:r w:rsidRPr="0027674A">
        <w:rPr>
          <w:highlight w:val="green"/>
          <w:u w:val="single"/>
        </w:rPr>
        <w:t>Black people are displaced indigenous people</w:t>
      </w:r>
      <w:r w:rsidRPr="0027674A">
        <w:rPr>
          <w:sz w:val="12"/>
        </w:rPr>
        <w:t xml:space="preserve">. </w:t>
      </w:r>
      <w:r w:rsidRPr="0027674A">
        <w:rPr>
          <w:highlight w:val="green"/>
          <w:u w:val="single"/>
        </w:rPr>
        <w:t>The Black Land Project</w:t>
      </w:r>
      <w:r w:rsidRPr="0027674A">
        <w:rPr>
          <w:u w:val="single"/>
        </w:rPr>
        <w:t xml:space="preserve"> (</w:t>
      </w:r>
      <w:r w:rsidRPr="0027674A">
        <w:rPr>
          <w:highlight w:val="green"/>
          <w:u w:val="single"/>
        </w:rPr>
        <w:t xml:space="preserve">fosters the </w:t>
      </w:r>
      <w:proofErr w:type="gramStart"/>
      <w:r w:rsidRPr="0027674A">
        <w:rPr>
          <w:u w:val="single"/>
        </w:rPr>
        <w:t xml:space="preserve">kind  </w:t>
      </w:r>
      <w:r w:rsidRPr="0027674A">
        <w:rPr>
          <w:highlight w:val="green"/>
          <w:u w:val="single"/>
        </w:rPr>
        <w:t>relationships</w:t>
      </w:r>
      <w:proofErr w:type="gramEnd"/>
      <w:r w:rsidRPr="0027674A">
        <w:rPr>
          <w:highlight w:val="green"/>
          <w:u w:val="single"/>
        </w:rPr>
        <w:t xml:space="preserve"> to land</w:t>
      </w:r>
      <w:r w:rsidRPr="0027674A">
        <w:rPr>
          <w:u w:val="single"/>
        </w:rPr>
        <w:t xml:space="preserve"> </w:t>
      </w:r>
      <w:r w:rsidRPr="0027674A">
        <w:rPr>
          <w:highlight w:val="green"/>
          <w:u w:val="single"/>
        </w:rPr>
        <w:t>that futurist authors</w:t>
      </w:r>
      <w:r w:rsidRPr="0027674A">
        <w:rPr>
          <w:u w:val="single"/>
        </w:rPr>
        <w:t xml:space="preserve"> </w:t>
      </w:r>
      <w:r w:rsidRPr="0027674A">
        <w:rPr>
          <w:highlight w:val="green"/>
          <w:u w:val="single"/>
        </w:rPr>
        <w:t>envision in outer space</w:t>
      </w:r>
      <w:r w:rsidRPr="0027674A">
        <w:rPr>
          <w:u w:val="single"/>
        </w:rPr>
        <w:t xml:space="preserve"> </w:t>
      </w:r>
      <w:r w:rsidRPr="0027674A">
        <w:rPr>
          <w:highlight w:val="green"/>
          <w:u w:val="single"/>
        </w:rPr>
        <w:t>focus on relationship rather than a strict idea of location the space NDN reveals the myriad ways of relating to land beyond property.</w:t>
      </w:r>
    </w:p>
    <w:p w14:paraId="35A2373A" w14:textId="77777777" w:rsidR="00743B21" w:rsidRPr="00B1765C" w:rsidRDefault="00743B21" w:rsidP="00743B21">
      <w:pPr>
        <w:pStyle w:val="Heading4"/>
      </w:pPr>
      <w:r>
        <w:rPr>
          <w:u w:val="single"/>
        </w:rPr>
        <w:lastRenderedPageBreak/>
        <w:t>Our world is dying,</w:t>
      </w:r>
      <w:r>
        <w:t xml:space="preserve"> but it has been for over 500 years – instead of desperately reaching to the stars, hoping we can save ourselves from the world </w:t>
      </w:r>
      <w:r w:rsidRPr="00B1765C">
        <w:rPr>
          <w:u w:val="single"/>
        </w:rPr>
        <w:t>settler colonialism destroyed</w:t>
      </w:r>
      <w:r>
        <w:t xml:space="preserve"> by just getting more resources, finding new planets, colonizing new worlds, we should choose to restore our commitments to the sky and to the earth, and instead of saving ourselves at the expense of Sky Country, we should walk a new future together. </w:t>
      </w:r>
    </w:p>
    <w:p w14:paraId="2B2D8D1B" w14:textId="77777777" w:rsidR="00743B21" w:rsidRPr="0027674A" w:rsidRDefault="00743B21" w:rsidP="00743B21">
      <w:r w:rsidRPr="0027674A">
        <w:rPr>
          <w:b/>
          <w:bCs/>
          <w:sz w:val="26"/>
          <w:szCs w:val="26"/>
        </w:rPr>
        <w:t>Mitchell 17</w:t>
      </w:r>
      <w:r w:rsidRPr="0027674A">
        <w:t xml:space="preserve"> – Audra Mitchell (she/her) is a settler of Ukrainian, Polish, Scottish and English ancestry, currently living and working on the Ancestral and Treaty lands of the </w:t>
      </w:r>
      <w:proofErr w:type="spellStart"/>
      <w:r w:rsidRPr="0027674A">
        <w:t>Attawandaron</w:t>
      </w:r>
      <w:proofErr w:type="spellEnd"/>
      <w:r w:rsidRPr="0027674A">
        <w:t xml:space="preserve"> (Neutral), Haudenosaunee (Six Nations of the Grand River) and Anishinaabe (</w:t>
      </w:r>
      <w:proofErr w:type="spellStart"/>
      <w:r w:rsidRPr="0027674A">
        <w:t>Mississaugas</w:t>
      </w:r>
      <w:proofErr w:type="spellEnd"/>
      <w:r w:rsidRPr="0027674A">
        <w:t xml:space="preserve">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w:t>
      </w:r>
    </w:p>
    <w:p w14:paraId="0D8B00E8" w14:textId="77777777" w:rsidR="00743B21" w:rsidRPr="0027674A" w:rsidRDefault="00743B21" w:rsidP="00743B21">
      <w:r w:rsidRPr="0027674A">
        <w:t xml:space="preserve">Audra Mitchell, “Is IR going extinct?” European Journal of International </w:t>
      </w:r>
      <w:proofErr w:type="gramStart"/>
      <w:r w:rsidRPr="0027674A">
        <w:t>Relations,  Vol</w:t>
      </w:r>
      <w:proofErr w:type="gramEnd"/>
      <w:r w:rsidRPr="0027674A">
        <w:t xml:space="preserve"> 23, Issue 1, 2017 // </w:t>
      </w:r>
      <w:proofErr w:type="spellStart"/>
      <w:r w:rsidRPr="0027674A">
        <w:t>sam</w:t>
      </w:r>
      <w:proofErr w:type="spellEnd"/>
    </w:p>
    <w:p w14:paraId="28AE6B52" w14:textId="7ADC77DA" w:rsidR="00743B21" w:rsidRPr="0027674A" w:rsidRDefault="00743B21" w:rsidP="00743B21">
      <w:pPr>
        <w:rPr>
          <w:u w:val="single"/>
        </w:rPr>
      </w:pPr>
      <w:r w:rsidRPr="0027674A">
        <w:rPr>
          <w:highlight w:val="green"/>
          <w:u w:val="single"/>
        </w:rPr>
        <w:t>Extinction is not</w:t>
      </w:r>
      <w:r w:rsidRPr="0027674A">
        <w:rPr>
          <w:u w:val="single"/>
        </w:rPr>
        <w:t xml:space="preserve"> </w:t>
      </w:r>
      <w:r w:rsidRPr="0027674A">
        <w:rPr>
          <w:highlight w:val="green"/>
          <w:u w:val="single"/>
        </w:rPr>
        <w:t>about endings; it</w:t>
      </w:r>
      <w:r w:rsidRPr="0027674A">
        <w:rPr>
          <w:u w:val="single"/>
        </w:rPr>
        <w:t xml:space="preserve"> </w:t>
      </w:r>
      <w:r w:rsidRPr="0027674A">
        <w:rPr>
          <w:highlight w:val="green"/>
          <w:u w:val="single"/>
        </w:rPr>
        <w:t>engenders</w:t>
      </w:r>
      <w:r w:rsidRPr="0027674A">
        <w:rPr>
          <w:u w:val="single"/>
        </w:rPr>
        <w:t xml:space="preserve"> </w:t>
      </w:r>
      <w:proofErr w:type="spellStart"/>
      <w:r w:rsidRPr="0027674A">
        <w:rPr>
          <w:u w:val="single"/>
        </w:rPr>
        <w:t>-</w:t>
      </w:r>
      <w:r w:rsidRPr="0027674A">
        <w:rPr>
          <w:highlight w:val="green"/>
          <w:u w:val="single"/>
        </w:rPr>
        <w:t>polit</w:t>
      </w:r>
      <w:proofErr w:type="spellEnd"/>
      <w:r w:rsidRPr="0027674A">
        <w:rPr>
          <w:highlight w:val="green"/>
          <w:u w:val="single"/>
        </w:rPr>
        <w:t>ical creativity</w:t>
      </w:r>
      <w:r w:rsidRPr="0027674A">
        <w:rPr>
          <w:u w:val="single"/>
        </w:rPr>
        <w:t xml:space="preserve"> </w:t>
      </w:r>
      <w:r w:rsidRPr="0027674A">
        <w:rPr>
          <w:highlight w:val="green"/>
          <w:u w:val="single"/>
        </w:rPr>
        <w:t>Viewing</w:t>
      </w:r>
      <w:r w:rsidRPr="0027674A">
        <w:rPr>
          <w:u w:val="single"/>
        </w:rPr>
        <w:t xml:space="preserve"> </w:t>
      </w:r>
      <w:r w:rsidRPr="0027674A">
        <w:rPr>
          <w:highlight w:val="green"/>
          <w:u w:val="single"/>
        </w:rPr>
        <w:t>extinction in this way consists of ‘a confrontation with</w:t>
      </w:r>
      <w:r w:rsidRPr="0027674A">
        <w:rPr>
          <w:u w:val="single"/>
        </w:rPr>
        <w:t xml:space="preserve"> </w:t>
      </w:r>
      <w:r w:rsidRPr="0027674A">
        <w:rPr>
          <w:highlight w:val="green"/>
          <w:u w:val="single"/>
        </w:rPr>
        <w:t>fragility</w:t>
      </w:r>
      <w:r w:rsidRPr="0027674A">
        <w:rPr>
          <w:u w:val="single"/>
        </w:rPr>
        <w:t xml:space="preserve"> </w:t>
      </w:r>
      <w:r w:rsidRPr="0027674A">
        <w:rPr>
          <w:highlight w:val="green"/>
          <w:u w:val="single"/>
        </w:rPr>
        <w:t>that fills us with</w:t>
      </w:r>
      <w:r w:rsidRPr="0027674A">
        <w:rPr>
          <w:u w:val="single"/>
        </w:rPr>
        <w:t xml:space="preserve"> </w:t>
      </w:r>
      <w:r w:rsidRPr="0027674A">
        <w:rPr>
          <w:highlight w:val="green"/>
          <w:u w:val="single"/>
        </w:rPr>
        <w:t>wonder</w:t>
      </w:r>
      <w:r w:rsidRPr="0027674A">
        <w:rPr>
          <w:u w:val="single"/>
        </w:rPr>
        <w:t xml:space="preserve"> </w:t>
      </w:r>
      <w:r w:rsidRPr="0027674A">
        <w:rPr>
          <w:highlight w:val="green"/>
          <w:u w:val="single"/>
        </w:rPr>
        <w:t>political energy</w:t>
      </w:r>
      <w:r w:rsidRPr="0027674A">
        <w:rPr>
          <w:u w:val="single"/>
        </w:rPr>
        <w:t xml:space="preserve"> </w:t>
      </w:r>
      <w:r w:rsidRPr="0027674A">
        <w:rPr>
          <w:highlight w:val="green"/>
          <w:u w:val="single"/>
        </w:rPr>
        <w:t>it demands</w:t>
      </w:r>
      <w:r w:rsidRPr="0027674A">
        <w:rPr>
          <w:u w:val="single"/>
        </w:rPr>
        <w:t xml:space="preserve"> </w:t>
      </w:r>
      <w:r w:rsidRPr="0027674A">
        <w:rPr>
          <w:highlight w:val="green"/>
          <w:u w:val="single"/>
        </w:rPr>
        <w:t>a cosmopolitics</w:t>
      </w:r>
      <w:r w:rsidRPr="0027674A">
        <w:rPr>
          <w:sz w:val="10"/>
        </w:rPr>
        <w:t xml:space="preserve">). </w:t>
      </w:r>
      <w:r w:rsidRPr="0027674A">
        <w:rPr>
          <w:highlight w:val="green"/>
          <w:u w:val="single"/>
        </w:rPr>
        <w:t xml:space="preserve">Cosmopolitics is </w:t>
      </w:r>
      <w:proofErr w:type="gramStart"/>
      <w:r w:rsidRPr="0027674A">
        <w:rPr>
          <w:highlight w:val="green"/>
          <w:u w:val="single"/>
        </w:rPr>
        <w:t>conflictual</w:t>
      </w:r>
      <w:r w:rsidRPr="0027674A">
        <w:rPr>
          <w:u w:val="single"/>
        </w:rPr>
        <w:t xml:space="preserve">  </w:t>
      </w:r>
      <w:r w:rsidRPr="0027674A">
        <w:rPr>
          <w:highlight w:val="green"/>
          <w:u w:val="single"/>
        </w:rPr>
        <w:t>they</w:t>
      </w:r>
      <w:proofErr w:type="gramEnd"/>
      <w:r w:rsidRPr="0027674A">
        <w:rPr>
          <w:highlight w:val="green"/>
          <w:u w:val="single"/>
        </w:rPr>
        <w:t xml:space="preserve"> create</w:t>
      </w:r>
      <w:r w:rsidRPr="0027674A">
        <w:rPr>
          <w:u w:val="single"/>
        </w:rPr>
        <w:t xml:space="preserve"> </w:t>
      </w:r>
      <w:r w:rsidRPr="0027674A">
        <w:rPr>
          <w:highlight w:val="green"/>
          <w:u w:val="single"/>
        </w:rPr>
        <w:t>pluralism and generate</w:t>
      </w:r>
      <w:r w:rsidRPr="0027674A">
        <w:rPr>
          <w:u w:val="single"/>
        </w:rPr>
        <w:t xml:space="preserve">  </w:t>
      </w:r>
      <w:r w:rsidRPr="0027674A">
        <w:rPr>
          <w:highlight w:val="green"/>
          <w:u w:val="single"/>
        </w:rPr>
        <w:t>politics</w:t>
      </w:r>
      <w:r w:rsidRPr="0027674A">
        <w:rPr>
          <w:u w:val="single"/>
        </w:rPr>
        <w:t>.</w:t>
      </w:r>
      <w:r w:rsidRPr="0027674A">
        <w:rPr>
          <w:sz w:val="10"/>
        </w:rPr>
        <w:t xml:space="preserve"> </w:t>
      </w:r>
      <w:r w:rsidRPr="0027674A">
        <w:rPr>
          <w:highlight w:val="green"/>
          <w:u w:val="single"/>
        </w:rPr>
        <w:t>generate</w:t>
      </w:r>
      <w:r w:rsidRPr="0027674A">
        <w:rPr>
          <w:u w:val="single"/>
        </w:rPr>
        <w:t xml:space="preserve"> </w:t>
      </w:r>
      <w:r w:rsidRPr="0027674A">
        <w:rPr>
          <w:highlight w:val="green"/>
          <w:u w:val="single"/>
        </w:rPr>
        <w:t xml:space="preserve">solidarity based not on the fear </w:t>
      </w:r>
      <w:proofErr w:type="gramStart"/>
      <w:r w:rsidRPr="0027674A">
        <w:rPr>
          <w:highlight w:val="green"/>
          <w:u w:val="single"/>
        </w:rPr>
        <w:t>of</w:t>
      </w:r>
      <w:r w:rsidRPr="0027674A">
        <w:rPr>
          <w:u w:val="single"/>
        </w:rPr>
        <w:t xml:space="preserve">  </w:t>
      </w:r>
      <w:r w:rsidRPr="0027674A">
        <w:rPr>
          <w:highlight w:val="green"/>
          <w:u w:val="single"/>
        </w:rPr>
        <w:t>annihilation</w:t>
      </w:r>
      <w:proofErr w:type="gramEnd"/>
      <w:r w:rsidRPr="0027674A">
        <w:rPr>
          <w:highlight w:val="green"/>
          <w:u w:val="single"/>
        </w:rPr>
        <w:t>, but</w:t>
      </w:r>
      <w:r w:rsidRPr="0027674A">
        <w:rPr>
          <w:u w:val="single"/>
        </w:rPr>
        <w:t xml:space="preserve"> </w:t>
      </w:r>
      <w:r w:rsidRPr="0027674A">
        <w:rPr>
          <w:highlight w:val="green"/>
          <w:u w:val="single"/>
        </w:rPr>
        <w:t>on shared vulnerability</w:t>
      </w:r>
      <w:r w:rsidRPr="0027674A">
        <w:rPr>
          <w:u w:val="single"/>
        </w:rPr>
        <w:t xml:space="preserve"> </w:t>
      </w:r>
      <w:r w:rsidRPr="0027674A">
        <w:rPr>
          <w:highlight w:val="green"/>
          <w:u w:val="single"/>
        </w:rPr>
        <w:t>thinking the inhuman transcend</w:t>
      </w:r>
      <w:r w:rsidRPr="0027674A">
        <w:rPr>
          <w:u w:val="single"/>
        </w:rPr>
        <w:t xml:space="preserve"> </w:t>
      </w:r>
      <w:r w:rsidRPr="0027674A">
        <w:rPr>
          <w:highlight w:val="green"/>
          <w:u w:val="single"/>
        </w:rPr>
        <w:t>boundaries that essentialize characteristics</w:t>
      </w:r>
      <w:r w:rsidRPr="0027674A">
        <w:rPr>
          <w:u w:val="single"/>
        </w:rPr>
        <w:t xml:space="preserve"> </w:t>
      </w:r>
      <w:r w:rsidRPr="0027674A">
        <w:rPr>
          <w:highlight w:val="green"/>
          <w:u w:val="single"/>
        </w:rPr>
        <w:t xml:space="preserve">humans should embrace </w:t>
      </w:r>
      <w:r w:rsidR="004F6FE1">
        <w:rPr>
          <w:u w:val="single"/>
        </w:rPr>
        <w:t xml:space="preserve"> </w:t>
      </w:r>
      <w:r w:rsidRPr="0027674A">
        <w:rPr>
          <w:highlight w:val="green"/>
          <w:u w:val="single"/>
        </w:rPr>
        <w:t>finite,</w:t>
      </w:r>
      <w:r w:rsidRPr="0027674A">
        <w:rPr>
          <w:u w:val="single"/>
        </w:rPr>
        <w:t xml:space="preserve"> </w:t>
      </w:r>
      <w:r w:rsidRPr="0027674A">
        <w:rPr>
          <w:highlight w:val="green"/>
          <w:u w:val="single"/>
        </w:rPr>
        <w:t>and</w:t>
      </w:r>
      <w:r w:rsidRPr="0027674A">
        <w:rPr>
          <w:u w:val="single"/>
        </w:rPr>
        <w:t xml:space="preserve">  </w:t>
      </w:r>
      <w:r w:rsidRPr="0027674A">
        <w:rPr>
          <w:highlight w:val="green"/>
          <w:u w:val="single"/>
        </w:rPr>
        <w:t>meaningless</w:t>
      </w:r>
      <w:r w:rsidRPr="0027674A">
        <w:rPr>
          <w:u w:val="single"/>
        </w:rPr>
        <w:t xml:space="preserve">) </w:t>
      </w:r>
      <w:r w:rsidRPr="0027674A">
        <w:rPr>
          <w:highlight w:val="green"/>
          <w:u w:val="single"/>
        </w:rPr>
        <w:t>existence</w:t>
      </w:r>
      <w:r w:rsidRPr="0027674A">
        <w:rPr>
          <w:u w:val="single"/>
        </w:rPr>
        <w:t xml:space="preserve"> </w:t>
      </w:r>
      <w:r w:rsidRPr="0027674A">
        <w:rPr>
          <w:highlight w:val="green"/>
          <w:u w:val="single"/>
        </w:rPr>
        <w:t>Kiribati</w:t>
      </w:r>
      <w:r w:rsidRPr="0027674A">
        <w:rPr>
          <w:u w:val="single"/>
        </w:rPr>
        <w:t xml:space="preserve"> </w:t>
      </w:r>
      <w:r w:rsidRPr="0027674A">
        <w:rPr>
          <w:highlight w:val="green"/>
          <w:u w:val="single"/>
        </w:rPr>
        <w:t>threatened by rising sea levels</w:t>
      </w:r>
      <w:r w:rsidRPr="0027674A">
        <w:rPr>
          <w:u w:val="single"/>
        </w:rPr>
        <w:t xml:space="preserve"> </w:t>
      </w:r>
      <w:r w:rsidRPr="0027674A">
        <w:rPr>
          <w:highlight w:val="green"/>
          <w:u w:val="single"/>
        </w:rPr>
        <w:t>creating</w:t>
      </w:r>
      <w:r w:rsidRPr="0027674A">
        <w:rPr>
          <w:u w:val="single"/>
        </w:rPr>
        <w:t xml:space="preserve"> </w:t>
      </w:r>
      <w:r w:rsidRPr="0027674A">
        <w:rPr>
          <w:highlight w:val="green"/>
          <w:u w:val="single"/>
        </w:rPr>
        <w:t>the world’s largest marine park</w:t>
      </w:r>
      <w:r w:rsidRPr="00037ECC">
        <w:rPr>
          <w:u w:val="single"/>
        </w:rPr>
        <w:t xml:space="preserve"> </w:t>
      </w:r>
      <w:r w:rsidRPr="0027674A">
        <w:rPr>
          <w:highlight w:val="green"/>
          <w:u w:val="single"/>
        </w:rPr>
        <w:t>expressed unconditional gratitude for the gift of existence rather than resentment of its endangerment</w:t>
      </w:r>
      <w:r w:rsidRPr="0027674A">
        <w:rPr>
          <w:sz w:val="10"/>
        </w:rPr>
        <w:t xml:space="preserve">. </w:t>
      </w:r>
      <w:r w:rsidRPr="0027674A">
        <w:rPr>
          <w:highlight w:val="green"/>
          <w:u w:val="single"/>
        </w:rPr>
        <w:t>responses to extinction reflect a ‘cult of mourning</w:t>
      </w:r>
      <w:proofErr w:type="gramStart"/>
      <w:r w:rsidRPr="0027674A">
        <w:rPr>
          <w:highlight w:val="green"/>
          <w:u w:val="single"/>
        </w:rPr>
        <w:t>’</w:t>
      </w:r>
      <w:r w:rsidRPr="0027674A">
        <w:rPr>
          <w:u w:val="single"/>
        </w:rPr>
        <w:t xml:space="preserve"> </w:t>
      </w:r>
      <w:r w:rsidR="004F6FE1">
        <w:rPr>
          <w:u w:val="single"/>
        </w:rPr>
        <w:t xml:space="preserve"> </w:t>
      </w:r>
      <w:r w:rsidRPr="0027674A">
        <w:rPr>
          <w:highlight w:val="green"/>
          <w:u w:val="single"/>
        </w:rPr>
        <w:t>that</w:t>
      </w:r>
      <w:proofErr w:type="gramEnd"/>
      <w:r w:rsidRPr="0027674A">
        <w:rPr>
          <w:u w:val="single"/>
        </w:rPr>
        <w:t xml:space="preserve"> ‘</w:t>
      </w:r>
      <w:r w:rsidRPr="0027674A">
        <w:rPr>
          <w:highlight w:val="green"/>
          <w:u w:val="single"/>
        </w:rPr>
        <w:t>turn the</w:t>
      </w:r>
      <w:r w:rsidRPr="0027674A">
        <w:rPr>
          <w:u w:val="single"/>
        </w:rPr>
        <w:t xml:space="preserve"> </w:t>
      </w:r>
      <w:r w:rsidRPr="0027674A">
        <w:rPr>
          <w:highlight w:val="green"/>
          <w:u w:val="single"/>
        </w:rPr>
        <w:t>emergence of new forms of life … into a problematic of security</w:t>
      </w:r>
      <w:r w:rsidRPr="0027674A">
        <w:rPr>
          <w:u w:val="single"/>
        </w:rPr>
        <w:t xml:space="preserve"> </w:t>
      </w:r>
      <w:r w:rsidRPr="0027674A">
        <w:rPr>
          <w:highlight w:val="green"/>
          <w:u w:val="single"/>
        </w:rPr>
        <w:t>embracing future life forms is not passive</w:t>
      </w:r>
      <w:r w:rsidRPr="0027674A">
        <w:rPr>
          <w:u w:val="single"/>
        </w:rPr>
        <w:t xml:space="preserve">. </w:t>
      </w:r>
      <w:r w:rsidRPr="0027674A">
        <w:rPr>
          <w:highlight w:val="green"/>
          <w:u w:val="single"/>
        </w:rPr>
        <w:t>requires the ability to see ‘the intolerability of the world</w:t>
      </w:r>
      <w:r w:rsidRPr="0027674A">
        <w:rPr>
          <w:u w:val="single"/>
        </w:rPr>
        <w:t xml:space="preserve"> </w:t>
      </w:r>
      <w:r w:rsidRPr="0027674A">
        <w:rPr>
          <w:highlight w:val="green"/>
          <w:u w:val="single"/>
        </w:rPr>
        <w:t xml:space="preserve">and </w:t>
      </w:r>
      <w:proofErr w:type="gramStart"/>
      <w:r w:rsidRPr="0027674A">
        <w:rPr>
          <w:highlight w:val="green"/>
          <w:u w:val="single"/>
        </w:rPr>
        <w:t xml:space="preserve">demands </w:t>
      </w:r>
      <w:r w:rsidR="004F6FE1">
        <w:rPr>
          <w:u w:val="single"/>
        </w:rPr>
        <w:t xml:space="preserve"> </w:t>
      </w:r>
      <w:r w:rsidRPr="0027674A">
        <w:rPr>
          <w:highlight w:val="green"/>
          <w:u w:val="single"/>
        </w:rPr>
        <w:t>the</w:t>
      </w:r>
      <w:proofErr w:type="gramEnd"/>
      <w:r w:rsidRPr="0027674A">
        <w:rPr>
          <w:highlight w:val="green"/>
          <w:u w:val="single"/>
        </w:rPr>
        <w:t xml:space="preserve"> creation of a new one’</w:t>
      </w:r>
      <w:r w:rsidRPr="0027674A">
        <w:rPr>
          <w:sz w:val="10"/>
        </w:rPr>
        <w:t xml:space="preserve"> (</w:t>
      </w:r>
      <w:r w:rsidRPr="0027674A">
        <w:rPr>
          <w:highlight w:val="green"/>
          <w:u w:val="single"/>
        </w:rPr>
        <w:t>this ethos is not a replacement for security</w:t>
      </w:r>
      <w:r w:rsidRPr="0027674A">
        <w:rPr>
          <w:u w:val="single"/>
        </w:rPr>
        <w:t xml:space="preserve"> </w:t>
      </w:r>
      <w:r w:rsidRPr="0027674A">
        <w:rPr>
          <w:highlight w:val="green"/>
          <w:u w:val="single"/>
        </w:rPr>
        <w:t>It cannot guarantee the survival of humanity-as-it-is</w:t>
      </w:r>
      <w:r w:rsidRPr="0027674A">
        <w:rPr>
          <w:u w:val="single"/>
        </w:rPr>
        <w:t xml:space="preserve"> </w:t>
      </w:r>
      <w:r w:rsidRPr="0027674A">
        <w:rPr>
          <w:highlight w:val="green"/>
          <w:u w:val="single"/>
        </w:rPr>
        <w:t>this</w:t>
      </w:r>
      <w:r w:rsidRPr="0027674A">
        <w:rPr>
          <w:u w:val="single"/>
        </w:rPr>
        <w:t xml:space="preserve"> </w:t>
      </w:r>
      <w:r w:rsidRPr="0027674A">
        <w:rPr>
          <w:highlight w:val="green"/>
          <w:u w:val="single"/>
        </w:rPr>
        <w:t>cannot be made conditional on the survival of existing forms of life</w:t>
      </w:r>
      <w:r w:rsidRPr="0027674A">
        <w:rPr>
          <w:u w:val="single"/>
        </w:rPr>
        <w:t xml:space="preserve">. </w:t>
      </w:r>
      <w:r w:rsidRPr="0027674A">
        <w:rPr>
          <w:highlight w:val="green"/>
          <w:u w:val="single"/>
        </w:rPr>
        <w:t>it must be pursued ‘for the hell of it and for love of the world’</w:t>
      </w:r>
      <w:r w:rsidRPr="0027674A">
        <w:rPr>
          <w:u w:val="single"/>
        </w:rPr>
        <w:t xml:space="preserve"> (</w:t>
      </w:r>
      <w:r w:rsidRPr="0027674A">
        <w:rPr>
          <w:highlight w:val="green"/>
          <w:u w:val="single"/>
        </w:rPr>
        <w:t>This shifts the logic</w:t>
      </w:r>
      <w:r w:rsidRPr="0027674A">
        <w:rPr>
          <w:u w:val="single"/>
        </w:rPr>
        <w:t xml:space="preserve"> n </w:t>
      </w:r>
      <w:r w:rsidRPr="0027674A">
        <w:rPr>
          <w:highlight w:val="green"/>
          <w:u w:val="single"/>
        </w:rPr>
        <w:t>from</w:t>
      </w:r>
      <w:r w:rsidRPr="0027674A">
        <w:rPr>
          <w:u w:val="single"/>
        </w:rPr>
        <w:t xml:space="preserve"> </w:t>
      </w:r>
      <w:r w:rsidRPr="0027674A">
        <w:rPr>
          <w:highlight w:val="green"/>
          <w:u w:val="single"/>
        </w:rPr>
        <w:t>mastery</w:t>
      </w:r>
      <w:r w:rsidRPr="0027674A">
        <w:rPr>
          <w:u w:val="single"/>
        </w:rPr>
        <w:t xml:space="preserve"> </w:t>
      </w:r>
      <w:r w:rsidRPr="0027674A">
        <w:rPr>
          <w:highlight w:val="green"/>
          <w:u w:val="single"/>
        </w:rPr>
        <w:t>to</w:t>
      </w:r>
      <w:r w:rsidRPr="0027674A">
        <w:rPr>
          <w:u w:val="single"/>
        </w:rPr>
        <w:t xml:space="preserve"> </w:t>
      </w:r>
      <w:r w:rsidRPr="0027674A">
        <w:rPr>
          <w:highlight w:val="green"/>
          <w:u w:val="single"/>
        </w:rPr>
        <w:t>gratitude</w:t>
      </w:r>
      <w:r w:rsidRPr="0027674A">
        <w:rPr>
          <w:u w:val="single"/>
        </w:rPr>
        <w:t xml:space="preserve">: </w:t>
      </w:r>
      <w:r w:rsidRPr="0027674A">
        <w:rPr>
          <w:highlight w:val="green"/>
          <w:u w:val="single"/>
        </w:rPr>
        <w:t>we</w:t>
      </w:r>
      <w:r w:rsidRPr="0027674A">
        <w:rPr>
          <w:u w:val="single"/>
        </w:rPr>
        <w:t xml:space="preserve"> </w:t>
      </w:r>
      <w:r w:rsidRPr="0027674A">
        <w:rPr>
          <w:highlight w:val="green"/>
          <w:u w:val="single"/>
        </w:rPr>
        <w:t xml:space="preserve">have a better chance of </w:t>
      </w:r>
      <w:proofErr w:type="spellStart"/>
      <w:r w:rsidRPr="0027674A">
        <w:rPr>
          <w:highlight w:val="green"/>
          <w:u w:val="single"/>
        </w:rPr>
        <w:t>prising</w:t>
      </w:r>
      <w:proofErr w:type="spellEnd"/>
      <w:r w:rsidRPr="0027674A">
        <w:rPr>
          <w:highlight w:val="green"/>
          <w:u w:val="single"/>
        </w:rPr>
        <w:t xml:space="preserve"> the planet out of its downward ecological spiral</w:t>
      </w:r>
      <w:r w:rsidRPr="0027674A">
        <w:rPr>
          <w:u w:val="single"/>
        </w:rPr>
        <w:t xml:space="preserve"> </w:t>
      </w:r>
      <w:r w:rsidRPr="0027674A">
        <w:rPr>
          <w:highlight w:val="green"/>
          <w:u w:val="single"/>
        </w:rPr>
        <w:t>as the</w:t>
      </w:r>
      <w:r w:rsidRPr="0027674A">
        <w:rPr>
          <w:u w:val="single"/>
        </w:rPr>
        <w:t xml:space="preserve"> </w:t>
      </w:r>
      <w:r w:rsidRPr="0027674A">
        <w:rPr>
          <w:highlight w:val="green"/>
          <w:u w:val="single"/>
        </w:rPr>
        <w:t>consequence of more joyous and generous living</w:t>
      </w:r>
      <w:r w:rsidRPr="0027674A">
        <w:rPr>
          <w:u w:val="single"/>
        </w:rPr>
        <w:t xml:space="preserve"> </w:t>
      </w:r>
      <w:r w:rsidRPr="0027674A">
        <w:rPr>
          <w:highlight w:val="green"/>
          <w:u w:val="single"/>
        </w:rPr>
        <w:t xml:space="preserve">orientation does not involve capitulation to extinction, </w:t>
      </w:r>
      <w:proofErr w:type="gramStart"/>
      <w:r w:rsidRPr="0027674A">
        <w:rPr>
          <w:highlight w:val="green"/>
          <w:u w:val="single"/>
        </w:rPr>
        <w:t>and</w:t>
      </w:r>
      <w:r w:rsidRPr="0027674A">
        <w:rPr>
          <w:u w:val="single"/>
        </w:rPr>
        <w:t xml:space="preserve">  </w:t>
      </w:r>
      <w:r w:rsidRPr="0027674A">
        <w:rPr>
          <w:highlight w:val="green"/>
          <w:u w:val="single"/>
        </w:rPr>
        <w:t>less</w:t>
      </w:r>
      <w:proofErr w:type="gramEnd"/>
      <w:r w:rsidRPr="0027674A">
        <w:rPr>
          <w:highlight w:val="green"/>
          <w:u w:val="single"/>
        </w:rPr>
        <w:t xml:space="preserve"> an extinction-wish</w:t>
      </w:r>
      <w:r w:rsidRPr="0027674A">
        <w:rPr>
          <w:u w:val="single"/>
        </w:rPr>
        <w:t>. d</w:t>
      </w:r>
      <w:r w:rsidRPr="0027674A">
        <w:rPr>
          <w:highlight w:val="green"/>
          <w:u w:val="single"/>
        </w:rPr>
        <w:t>, it widens the range of</w:t>
      </w:r>
      <w:r w:rsidRPr="0027674A">
        <w:rPr>
          <w:u w:val="single"/>
        </w:rPr>
        <w:t xml:space="preserve"> </w:t>
      </w:r>
      <w:r w:rsidRPr="0027674A">
        <w:rPr>
          <w:highlight w:val="green"/>
          <w:u w:val="single"/>
        </w:rPr>
        <w:t xml:space="preserve">responsiveness </w:t>
      </w:r>
      <w:r w:rsidRPr="0027674A">
        <w:rPr>
          <w:u w:val="single"/>
        </w:rPr>
        <w:t xml:space="preserve">far </w:t>
      </w:r>
      <w:r w:rsidRPr="0027674A">
        <w:rPr>
          <w:highlight w:val="green"/>
          <w:u w:val="single"/>
        </w:rPr>
        <w:t>beyond the spectrum of</w:t>
      </w:r>
      <w:r w:rsidRPr="0027674A">
        <w:rPr>
          <w:u w:val="single"/>
        </w:rPr>
        <w:t xml:space="preserve"> </w:t>
      </w:r>
      <w:r w:rsidRPr="0027674A">
        <w:rPr>
          <w:highlight w:val="green"/>
          <w:u w:val="single"/>
        </w:rPr>
        <w:t>a future of</w:t>
      </w:r>
      <w:r w:rsidRPr="0027674A">
        <w:rPr>
          <w:u w:val="single"/>
        </w:rPr>
        <w:t xml:space="preserve"> </w:t>
      </w:r>
      <w:r w:rsidRPr="0027674A">
        <w:rPr>
          <w:highlight w:val="green"/>
          <w:u w:val="single"/>
        </w:rPr>
        <w:t>life</w:t>
      </w:r>
      <w:r w:rsidRPr="0027674A">
        <w:rPr>
          <w:u w:val="single"/>
        </w:rPr>
        <w:t xml:space="preserve"> </w:t>
      </w:r>
      <w:r w:rsidRPr="0027674A">
        <w:rPr>
          <w:highlight w:val="green"/>
          <w:u w:val="single"/>
        </w:rPr>
        <w:t>in survival mode.</w:t>
      </w:r>
    </w:p>
    <w:p w14:paraId="4657F49E" w14:textId="77777777" w:rsidR="00743B21" w:rsidRPr="0027674A" w:rsidRDefault="00743B21" w:rsidP="00743B21">
      <w:pPr>
        <w:pStyle w:val="Heading4"/>
      </w:pPr>
      <w:r>
        <w:lastRenderedPageBreak/>
        <w:t>For my people, language is sacred – the words that we use and the stories we tell are not arbitrary but have deeply profound meaning in how we define the world and ourselves – that means the role of the ballot is to prioritize scholarship that ethically constructs us as subjects – this means you should reject epistemologies that are settler colonial in nature.</w:t>
      </w:r>
    </w:p>
    <w:p w14:paraId="37502458" w14:textId="77777777" w:rsidR="00743B21" w:rsidRPr="0027674A" w:rsidRDefault="00743B21" w:rsidP="00743B21">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188F20BC" w14:textId="77777777" w:rsidR="00743B21" w:rsidRPr="0027674A" w:rsidRDefault="00743B21" w:rsidP="00743B21">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0"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45E77AD4" w14:textId="7CEB41D7" w:rsidR="00743B21" w:rsidRPr="0027674A" w:rsidRDefault="00743B21" w:rsidP="00743B21">
      <w:pPr>
        <w:rPr>
          <w:sz w:val="8"/>
        </w:rPr>
      </w:pPr>
      <w:r w:rsidRPr="0027674A">
        <w:rPr>
          <w:sz w:val="8"/>
        </w:rPr>
        <w:t xml:space="preserve">. </w:t>
      </w:r>
      <w:r w:rsidRPr="0027674A">
        <w:rPr>
          <w:highlight w:val="green"/>
          <w:u w:val="single"/>
        </w:rPr>
        <w:t xml:space="preserve">Words, for the Guaraní, </w:t>
      </w:r>
      <w:proofErr w:type="gramStart"/>
      <w:r w:rsidRPr="0027674A">
        <w:rPr>
          <w:highlight w:val="green"/>
          <w:u w:val="single"/>
        </w:rPr>
        <w:t>are</w:t>
      </w:r>
      <w:r w:rsidRPr="0027674A">
        <w:rPr>
          <w:u w:val="single"/>
        </w:rPr>
        <w:t xml:space="preserve">  </w:t>
      </w:r>
      <w:r w:rsidRPr="0027674A">
        <w:rPr>
          <w:highlight w:val="green"/>
          <w:u w:val="single"/>
        </w:rPr>
        <w:t>sacred</w:t>
      </w:r>
      <w:proofErr w:type="gramEnd"/>
      <w:r w:rsidRPr="0027674A">
        <w:rPr>
          <w:u w:val="single"/>
        </w:rPr>
        <w:t xml:space="preserve"> /</w:t>
      </w:r>
      <w:r w:rsidRPr="0027674A">
        <w:rPr>
          <w:highlight w:val="green"/>
          <w:u w:val="single"/>
        </w:rPr>
        <w:t>speech, is the manifestation of</w:t>
      </w:r>
      <w:r w:rsidRPr="0027674A">
        <w:rPr>
          <w:u w:val="single"/>
        </w:rPr>
        <w:t xml:space="preserve"> </w:t>
      </w:r>
      <w:r w:rsidRPr="0027674A">
        <w:rPr>
          <w:highlight w:val="green"/>
          <w:u w:val="single"/>
        </w:rPr>
        <w:t>the soul.</w:t>
      </w:r>
      <w:r w:rsidRPr="0027674A">
        <w:rPr>
          <w:u w:val="single"/>
        </w:rPr>
        <w:t xml:space="preserve"> </w:t>
      </w:r>
      <w:r w:rsidRPr="0027674A">
        <w:rPr>
          <w:highlight w:val="green"/>
          <w:u w:val="single"/>
        </w:rPr>
        <w:t>the meanings of words shift and expand</w:t>
      </w:r>
      <w:r w:rsidRPr="0027674A">
        <w:rPr>
          <w:sz w:val="8"/>
        </w:rPr>
        <w:t xml:space="preserve">. </w:t>
      </w:r>
      <w:r w:rsidRPr="0027674A">
        <w:rPr>
          <w:highlight w:val="green"/>
          <w:u w:val="single"/>
        </w:rPr>
        <w:t>In Guaraní epistemology, to exist freely requires you to actively resist oppression.</w:t>
      </w:r>
      <w:r w:rsidRPr="0027674A">
        <w:rPr>
          <w:u w:val="single"/>
        </w:rPr>
        <w:t xml:space="preserve">, </w:t>
      </w:r>
      <w:r w:rsidRPr="0027674A">
        <w:rPr>
          <w:highlight w:val="green"/>
          <w:u w:val="single"/>
        </w:rPr>
        <w:t>you</w:t>
      </w:r>
      <w:r w:rsidRPr="0027674A">
        <w:rPr>
          <w:u w:val="single"/>
        </w:rPr>
        <w:t xml:space="preserve"> </w:t>
      </w:r>
      <w:r w:rsidRPr="0027674A">
        <w:rPr>
          <w:highlight w:val="green"/>
          <w:u w:val="single"/>
        </w:rPr>
        <w:t>are responsible for your emancipation</w:t>
      </w:r>
      <w:r w:rsidRPr="0027674A">
        <w:rPr>
          <w:u w:val="single"/>
        </w:rPr>
        <w:t xml:space="preserve">, </w:t>
      </w:r>
      <w:r w:rsidRPr="0027674A">
        <w:rPr>
          <w:highlight w:val="green"/>
          <w:u w:val="single"/>
        </w:rPr>
        <w:t>the construction of a state of freedom is a constant act of engaging with forces that keep you from being free</w:t>
      </w:r>
      <w:r w:rsidRPr="0027674A">
        <w:rPr>
          <w:u w:val="single"/>
        </w:rPr>
        <w:t>.</w:t>
      </w:r>
      <w:r w:rsidRPr="0027674A">
        <w:rPr>
          <w:sz w:val="8"/>
        </w:rPr>
        <w:t xml:space="preserve"> </w:t>
      </w:r>
      <w:r w:rsidRPr="0027674A">
        <w:rPr>
          <w:highlight w:val="green"/>
          <w:u w:val="single"/>
        </w:rPr>
        <w:t>words and combination of words function as profound concepts that teach one how to be in the world. The language is passed down</w:t>
      </w:r>
      <w:r w:rsidRPr="0027674A">
        <w:rPr>
          <w:u w:val="single"/>
        </w:rPr>
        <w:t>. I</w:t>
      </w:r>
      <w:r w:rsidRPr="0027674A">
        <w:rPr>
          <w:highlight w:val="green"/>
          <w:u w:val="single"/>
        </w:rPr>
        <w:t>t is free, and it belongs to everyone</w:t>
      </w:r>
    </w:p>
    <w:p w14:paraId="5C5FE923" w14:textId="77777777" w:rsidR="00743B21" w:rsidRPr="00492AAF" w:rsidRDefault="00743B21" w:rsidP="00743B21">
      <w:pPr>
        <w:pStyle w:val="Heading4"/>
      </w:pPr>
      <w:r>
        <w:t xml:space="preserve">Recovering the sacred is an issue of life or death – only a paradigm that recognizes our </w:t>
      </w:r>
      <w:r>
        <w:rPr>
          <w:u w:val="single"/>
        </w:rPr>
        <w:t xml:space="preserve">mutual obligation </w:t>
      </w:r>
      <w:r>
        <w:t>to the Earth and the Sky can shift dominant western worldviews that create a world characterized by the destruction of indigenous land and life.</w:t>
      </w:r>
    </w:p>
    <w:p w14:paraId="667FC08D" w14:textId="77777777" w:rsidR="00743B21" w:rsidRPr="0027674A" w:rsidRDefault="00743B21" w:rsidP="00743B21">
      <w:proofErr w:type="spellStart"/>
      <w:r w:rsidRPr="0027674A">
        <w:rPr>
          <w:b/>
          <w:bCs/>
          <w:sz w:val="26"/>
          <w:szCs w:val="26"/>
        </w:rPr>
        <w:t>Escauriza</w:t>
      </w:r>
      <w:proofErr w:type="spellEnd"/>
      <w:r w:rsidRPr="0027674A">
        <w:rPr>
          <w:b/>
          <w:bCs/>
          <w:sz w:val="26"/>
          <w:szCs w:val="26"/>
        </w:rPr>
        <w:t xml:space="preserve"> 18</w:t>
      </w:r>
      <w:r w:rsidRPr="0027674A">
        <w:t xml:space="preserve"> </w:t>
      </w:r>
      <w:r>
        <w:t>–</w:t>
      </w:r>
      <w:r w:rsidRPr="0027674A">
        <w:t xml:space="preserve"> Bettina </w:t>
      </w:r>
      <w:proofErr w:type="spellStart"/>
      <w:r w:rsidRPr="0027674A">
        <w:t>Escauriza</w:t>
      </w:r>
      <w:proofErr w:type="spellEnd"/>
      <w:r w:rsidRPr="0027674A">
        <w:t xml:space="preserve"> is a Guarani filmmaker, journalist, and artist based in Philadelphia.</w:t>
      </w:r>
    </w:p>
    <w:p w14:paraId="4E0ABD16" w14:textId="77777777" w:rsidR="00743B21" w:rsidRPr="0027674A" w:rsidRDefault="00743B21" w:rsidP="00743B21">
      <w:proofErr w:type="spellStart"/>
      <w:r w:rsidRPr="0027674A">
        <w:t>Escauriza</w:t>
      </w:r>
      <w:proofErr w:type="spellEnd"/>
      <w:r w:rsidRPr="0027674A">
        <w:t xml:space="preserve">, Bettina “That which will become the earth: anarcho-indigenous speculative geographies” Journal des </w:t>
      </w:r>
      <w:proofErr w:type="spellStart"/>
      <w:r w:rsidRPr="0027674A">
        <w:t>anthropologues</w:t>
      </w:r>
      <w:proofErr w:type="spellEnd"/>
      <w:r w:rsidRPr="0027674A">
        <w:t xml:space="preserve"> 2018/1-2, </w:t>
      </w:r>
      <w:hyperlink r:id="rId11" w:history="1">
        <w:r w:rsidRPr="0027674A">
          <w:rPr>
            <w:rStyle w:val="Hyperlink"/>
          </w:rPr>
          <w:t>https://theanarchistlibrary.org/library/bettina-escauriza-that-which-will-become-the-earth //</w:t>
        </w:r>
      </w:hyperlink>
      <w:r w:rsidRPr="0027674A">
        <w:t xml:space="preserve"> </w:t>
      </w:r>
      <w:proofErr w:type="spellStart"/>
      <w:r w:rsidRPr="0027674A">
        <w:t>sam</w:t>
      </w:r>
      <w:proofErr w:type="spellEnd"/>
    </w:p>
    <w:p w14:paraId="0D04C2FF" w14:textId="7AC9EBC7" w:rsidR="00743B21" w:rsidRDefault="00743B21" w:rsidP="00743B21">
      <w:pPr>
        <w:rPr>
          <w:u w:val="single"/>
        </w:rPr>
      </w:pPr>
      <w:r w:rsidRPr="0027674A">
        <w:rPr>
          <w:sz w:val="10"/>
          <w:highlight w:val="green"/>
        </w:rPr>
        <w:t xml:space="preserve">. </w:t>
      </w:r>
      <w:r w:rsidRPr="0027674A">
        <w:rPr>
          <w:highlight w:val="green"/>
          <w:u w:val="single"/>
        </w:rPr>
        <w:t>I want to live through a change in the concept of</w:t>
      </w:r>
      <w:r w:rsidRPr="0027674A">
        <w:rPr>
          <w:u w:val="single"/>
        </w:rPr>
        <w:t xml:space="preserve"> </w:t>
      </w:r>
      <w:r w:rsidRPr="0027674A">
        <w:rPr>
          <w:highlight w:val="green"/>
          <w:u w:val="single"/>
        </w:rPr>
        <w:t>love and have it mean solidarity, so we can</w:t>
      </w:r>
      <w:r w:rsidRPr="0027674A">
        <w:rPr>
          <w:u w:val="single"/>
        </w:rPr>
        <w:t xml:space="preserve"> </w:t>
      </w:r>
      <w:r w:rsidRPr="0027674A">
        <w:rPr>
          <w:highlight w:val="green"/>
          <w:u w:val="single"/>
        </w:rPr>
        <w:t xml:space="preserve">to live in a place where “to be” means taking care of each other and the </w:t>
      </w:r>
      <w:proofErr w:type="gramStart"/>
      <w:r w:rsidRPr="0027674A">
        <w:rPr>
          <w:highlight w:val="green"/>
          <w:u w:val="single"/>
        </w:rPr>
        <w:t>earth</w:t>
      </w:r>
      <w:r w:rsidRPr="0027674A">
        <w:rPr>
          <w:u w:val="single"/>
        </w:rPr>
        <w:t>,</w:t>
      </w:r>
      <w:r w:rsidRPr="0027674A">
        <w:rPr>
          <w:highlight w:val="green"/>
          <w:u w:val="single"/>
        </w:rPr>
        <w:t>.</w:t>
      </w:r>
      <w:proofErr w:type="gramEnd"/>
      <w:r w:rsidRPr="0027674A">
        <w:rPr>
          <w:highlight w:val="green"/>
          <w:u w:val="single"/>
        </w:rPr>
        <w:t>” It is time to make way for new ontologies</w:t>
      </w:r>
      <w:r w:rsidRPr="0027674A">
        <w:rPr>
          <w:u w:val="single"/>
        </w:rPr>
        <w:t xml:space="preserve"> </w:t>
      </w:r>
      <w:r w:rsidRPr="0027674A">
        <w:rPr>
          <w:highlight w:val="green"/>
          <w:u w:val="single"/>
        </w:rPr>
        <w:t>that challenge the</w:t>
      </w:r>
      <w:r w:rsidRPr="0027674A">
        <w:rPr>
          <w:u w:val="single"/>
        </w:rPr>
        <w:t>-</w:t>
      </w:r>
      <w:r w:rsidRPr="0027674A">
        <w:rPr>
          <w:highlight w:val="green"/>
          <w:u w:val="single"/>
        </w:rPr>
        <w:t>colonial capitalist model</w:t>
      </w:r>
      <w:r w:rsidRPr="0027674A">
        <w:rPr>
          <w:u w:val="single"/>
        </w:rPr>
        <w:t xml:space="preserve"> </w:t>
      </w:r>
      <w:r w:rsidRPr="0027674A">
        <w:rPr>
          <w:highlight w:val="green"/>
          <w:u w:val="single"/>
        </w:rPr>
        <w:t>our philosophies</w:t>
      </w:r>
      <w:r w:rsidRPr="0027674A">
        <w:rPr>
          <w:u w:val="single"/>
        </w:rPr>
        <w:t xml:space="preserve"> </w:t>
      </w:r>
      <w:r w:rsidRPr="0027674A">
        <w:rPr>
          <w:highlight w:val="green"/>
          <w:u w:val="single"/>
        </w:rPr>
        <w:t>make the lives of some people unlivable</w:t>
      </w:r>
      <w:r w:rsidRPr="0027674A">
        <w:rPr>
          <w:u w:val="single"/>
        </w:rPr>
        <w:t xml:space="preserve"> </w:t>
      </w:r>
      <w:r w:rsidRPr="0027674A">
        <w:rPr>
          <w:highlight w:val="green"/>
          <w:u w:val="single"/>
        </w:rPr>
        <w:t>that render our future</w:t>
      </w:r>
      <w:r w:rsidRPr="0027674A">
        <w:rPr>
          <w:u w:val="single"/>
        </w:rPr>
        <w:t xml:space="preserve"> </w:t>
      </w:r>
      <w:r w:rsidRPr="0027674A">
        <w:rPr>
          <w:highlight w:val="green"/>
          <w:u w:val="single"/>
        </w:rPr>
        <w:t>unlivable</w:t>
      </w:r>
      <w:r w:rsidRPr="0027674A">
        <w:rPr>
          <w:u w:val="single"/>
        </w:rPr>
        <w:t xml:space="preserve"> </w:t>
      </w:r>
      <w:r w:rsidRPr="0027674A">
        <w:rPr>
          <w:highlight w:val="green"/>
          <w:u w:val="single"/>
        </w:rPr>
        <w:t>How we collectively conceive of</w:t>
      </w:r>
      <w:r w:rsidRPr="0027674A">
        <w:rPr>
          <w:u w:val="single"/>
        </w:rPr>
        <w:t xml:space="preserve"> </w:t>
      </w:r>
      <w:r w:rsidRPr="0027674A">
        <w:rPr>
          <w:highlight w:val="green"/>
          <w:u w:val="single"/>
        </w:rPr>
        <w:t>something as</w:t>
      </w:r>
      <w:r w:rsidRPr="0027674A">
        <w:rPr>
          <w:u w:val="single"/>
        </w:rPr>
        <w:t xml:space="preserve"> </w:t>
      </w:r>
      <w:r w:rsidRPr="0027674A">
        <w:rPr>
          <w:highlight w:val="green"/>
          <w:u w:val="single"/>
        </w:rPr>
        <w:t>simple as a tree—is of incredible consequence. We must make space for other philosophies</w:t>
      </w:r>
      <w:r w:rsidRPr="0027674A">
        <w:rPr>
          <w:u w:val="single"/>
        </w:rPr>
        <w:t xml:space="preserve"> </w:t>
      </w:r>
      <w:r w:rsidRPr="0027674A">
        <w:rPr>
          <w:highlight w:val="green"/>
          <w:u w:val="single"/>
        </w:rPr>
        <w:t xml:space="preserve">that </w:t>
      </w:r>
      <w:proofErr w:type="gramStart"/>
      <w:r w:rsidRPr="0027674A">
        <w:rPr>
          <w:highlight w:val="green"/>
          <w:u w:val="single"/>
        </w:rPr>
        <w:t>can</w:t>
      </w:r>
      <w:r w:rsidRPr="0027674A">
        <w:rPr>
          <w:u w:val="single"/>
        </w:rPr>
        <w:t xml:space="preserve">  </w:t>
      </w:r>
      <w:r w:rsidRPr="0027674A">
        <w:rPr>
          <w:highlight w:val="green"/>
          <w:u w:val="single"/>
        </w:rPr>
        <w:t>challenge</w:t>
      </w:r>
      <w:proofErr w:type="gramEnd"/>
      <w:r w:rsidRPr="0027674A">
        <w:rPr>
          <w:highlight w:val="green"/>
          <w:u w:val="single"/>
        </w:rPr>
        <w:t xml:space="preserve"> oppressive power</w:t>
      </w:r>
      <w:r w:rsidRPr="0027674A">
        <w:rPr>
          <w:u w:val="single"/>
        </w:rPr>
        <w:t xml:space="preserve"> </w:t>
      </w:r>
      <w:r w:rsidRPr="0027674A">
        <w:rPr>
          <w:sz w:val="10"/>
        </w:rPr>
        <w:t xml:space="preserve">8 </w:t>
      </w:r>
      <w:r w:rsidRPr="0027674A">
        <w:rPr>
          <w:highlight w:val="green"/>
          <w:u w:val="single"/>
        </w:rPr>
        <w:t>Self-organizing communities</w:t>
      </w:r>
      <w:r w:rsidRPr="0027674A">
        <w:rPr>
          <w:u w:val="single"/>
        </w:rPr>
        <w:t xml:space="preserve"> , </w:t>
      </w:r>
      <w:r w:rsidRPr="0027674A">
        <w:rPr>
          <w:highlight w:val="green"/>
          <w:u w:val="single"/>
        </w:rPr>
        <w:t>are already engaging with solutions to the problems we face</w:t>
      </w:r>
      <w:r w:rsidRPr="0027674A">
        <w:rPr>
          <w:u w:val="single"/>
        </w:rPr>
        <w:t xml:space="preserve">; </w:t>
      </w:r>
      <w:r w:rsidRPr="0027674A">
        <w:rPr>
          <w:highlight w:val="green"/>
          <w:u w:val="single"/>
        </w:rPr>
        <w:t>the question is whether these solutions</w:t>
      </w:r>
      <w:r w:rsidRPr="0027674A">
        <w:rPr>
          <w:u w:val="single"/>
        </w:rPr>
        <w:t xml:space="preserve">, , </w:t>
      </w:r>
      <w:r w:rsidRPr="0027674A">
        <w:rPr>
          <w:highlight w:val="green"/>
          <w:u w:val="single"/>
        </w:rPr>
        <w:t>will be allowed to fully come into being</w:t>
      </w:r>
      <w:r w:rsidRPr="0027674A">
        <w:rPr>
          <w:u w:val="single"/>
        </w:rPr>
        <w:t>.</w:t>
      </w:r>
      <w:r w:rsidRPr="0027674A">
        <w:rPr>
          <w:sz w:val="10"/>
        </w:rPr>
        <w:t xml:space="preserve"> </w:t>
      </w:r>
      <w:r w:rsidRPr="0027674A">
        <w:rPr>
          <w:u w:val="single"/>
        </w:rPr>
        <w:t xml:space="preserve"> </w:t>
      </w:r>
      <w:proofErr w:type="gramStart"/>
      <w:r w:rsidRPr="0027674A">
        <w:rPr>
          <w:highlight w:val="green"/>
          <w:u w:val="single"/>
        </w:rPr>
        <w:t>centering</w:t>
      </w:r>
      <w:r w:rsidRPr="0027674A">
        <w:rPr>
          <w:u w:val="single"/>
        </w:rPr>
        <w:t xml:space="preserve">  </w:t>
      </w:r>
      <w:r w:rsidRPr="0027674A">
        <w:rPr>
          <w:highlight w:val="green"/>
          <w:u w:val="single"/>
        </w:rPr>
        <w:t>other</w:t>
      </w:r>
      <w:proofErr w:type="gramEnd"/>
      <w:r w:rsidRPr="0027674A">
        <w:rPr>
          <w:highlight w:val="green"/>
          <w:u w:val="single"/>
        </w:rPr>
        <w:t xml:space="preserve"> ways of being in the world</w:t>
      </w:r>
      <w:r w:rsidRPr="0027674A">
        <w:rPr>
          <w:u w:val="single"/>
        </w:rPr>
        <w:t xml:space="preserve"> </w:t>
      </w:r>
      <w:r w:rsidRPr="0027674A">
        <w:rPr>
          <w:highlight w:val="green"/>
          <w:u w:val="single"/>
        </w:rPr>
        <w:t>that</w:t>
      </w:r>
      <w:r w:rsidRPr="0027674A">
        <w:rPr>
          <w:u w:val="single"/>
        </w:rPr>
        <w:t xml:space="preserve"> </w:t>
      </w:r>
      <w:r w:rsidRPr="0027674A">
        <w:rPr>
          <w:highlight w:val="green"/>
          <w:u w:val="single"/>
        </w:rPr>
        <w:t>make our final years on this planet</w:t>
      </w:r>
      <w:r w:rsidRPr="0027674A">
        <w:rPr>
          <w:u w:val="single"/>
        </w:rPr>
        <w:t xml:space="preserve"> − </w:t>
      </w:r>
      <w:r w:rsidRPr="0027674A">
        <w:rPr>
          <w:highlight w:val="green"/>
          <w:u w:val="single"/>
        </w:rPr>
        <w:t>worth living.</w:t>
      </w:r>
      <w:r w:rsidRPr="0027674A">
        <w:rPr>
          <w:u w:val="single"/>
        </w:rPr>
        <w:t xml:space="preserve"> </w:t>
      </w:r>
      <w:r w:rsidRPr="0027674A">
        <w:rPr>
          <w:highlight w:val="green"/>
          <w:u w:val="single"/>
        </w:rPr>
        <w:t>we can open new territories for Indigenous epistemologies to make</w:t>
      </w:r>
      <w:r w:rsidRPr="0027674A">
        <w:rPr>
          <w:u w:val="single"/>
        </w:rPr>
        <w:t xml:space="preserve"> </w:t>
      </w:r>
      <w:r w:rsidRPr="0027674A">
        <w:rPr>
          <w:highlight w:val="green"/>
          <w:u w:val="single"/>
        </w:rPr>
        <w:t>change in the world</w:t>
      </w:r>
      <w:r w:rsidRPr="0027674A">
        <w:rPr>
          <w:u w:val="single"/>
        </w:rPr>
        <w:t xml:space="preserve">, </w:t>
      </w:r>
      <w:r w:rsidRPr="0027674A">
        <w:rPr>
          <w:highlight w:val="green"/>
          <w:u w:val="single"/>
        </w:rPr>
        <w:t>we can</w:t>
      </w:r>
      <w:r w:rsidRPr="0027674A">
        <w:rPr>
          <w:u w:val="single"/>
        </w:rPr>
        <w:t xml:space="preserve">, , </w:t>
      </w:r>
      <w:r w:rsidRPr="0027674A">
        <w:rPr>
          <w:highlight w:val="green"/>
          <w:u w:val="single"/>
        </w:rPr>
        <w:t>become a new people on an old earth and</w:t>
      </w:r>
      <w:r w:rsidRPr="0027674A">
        <w:rPr>
          <w:u w:val="single"/>
        </w:rPr>
        <w:t xml:space="preserve"> </w:t>
      </w:r>
      <w:r w:rsidRPr="0027674A">
        <w:rPr>
          <w:highlight w:val="green"/>
          <w:u w:val="single"/>
        </w:rPr>
        <w:t>see that the horizon is all that surrounds us</w:t>
      </w:r>
      <w:r w:rsidRPr="0027674A">
        <w:rPr>
          <w:u w:val="single"/>
        </w:rPr>
        <w:t xml:space="preserve"> </w:t>
      </w:r>
      <w:r w:rsidRPr="0027674A">
        <w:rPr>
          <w:highlight w:val="green"/>
          <w:u w:val="single"/>
        </w:rPr>
        <w:t>the only thing that matters is how we walk toward it together</w:t>
      </w:r>
    </w:p>
    <w:p w14:paraId="1F318863" w14:textId="77777777" w:rsidR="00E42E4C" w:rsidRPr="00743B21" w:rsidRDefault="00E42E4C" w:rsidP="00743B21"/>
    <w:sectPr w:rsidR="00E42E4C" w:rsidRPr="00743B2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3B2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FE1"/>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3B2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56594"/>
  <w14:defaultImageDpi w14:val="300"/>
  <w15:docId w15:val="{4ED20591-DA35-0848-8561-6FBB5D61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6F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6F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6F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6F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4F6F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6F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6FE1"/>
  </w:style>
  <w:style w:type="character" w:customStyle="1" w:styleId="Heading1Char">
    <w:name w:val="Heading 1 Char"/>
    <w:aliases w:val="Pocket Char"/>
    <w:basedOn w:val="DefaultParagraphFont"/>
    <w:link w:val="Heading1"/>
    <w:uiPriority w:val="9"/>
    <w:rsid w:val="004F6F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6F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6F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4F6FE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F6FE1"/>
    <w:rPr>
      <w:b/>
      <w:sz w:val="26"/>
      <w:u w:val="none"/>
    </w:rPr>
  </w:style>
  <w:style w:type="character" w:customStyle="1" w:styleId="StyleUnderline">
    <w:name w:val="Style Underline"/>
    <w:aliases w:val="Underline"/>
    <w:basedOn w:val="DefaultParagraphFont"/>
    <w:uiPriority w:val="1"/>
    <w:qFormat/>
    <w:rsid w:val="004F6FE1"/>
    <w:rPr>
      <w:b w:val="0"/>
      <w:sz w:val="22"/>
      <w:u w:val="single"/>
    </w:rPr>
  </w:style>
  <w:style w:type="character" w:styleId="Emphasis">
    <w:name w:val="Emphasis"/>
    <w:basedOn w:val="DefaultParagraphFont"/>
    <w:uiPriority w:val="20"/>
    <w:qFormat/>
    <w:rsid w:val="004F6F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6FE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4F6FE1"/>
    <w:rPr>
      <w:color w:val="auto"/>
      <w:u w:val="none"/>
    </w:rPr>
  </w:style>
  <w:style w:type="paragraph" w:styleId="DocumentMap">
    <w:name w:val="Document Map"/>
    <w:basedOn w:val="Normal"/>
    <w:link w:val="DocumentMapChar"/>
    <w:uiPriority w:val="99"/>
    <w:semiHidden/>
    <w:unhideWhenUsed/>
    <w:rsid w:val="004F6F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6FE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43B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anarchistlibrary.org/library/bettina-escauriza-that-which-will-become-the-earth%20//" TargetMode="External"/><Relationship Id="rId5" Type="http://schemas.openxmlformats.org/officeDocument/2006/relationships/numbering" Target="numbering.xml"/><Relationship Id="rId10" Type="http://schemas.openxmlformats.org/officeDocument/2006/relationships/hyperlink" Target="https://theanarchistlibrary.org/library/bettina-escauriza-that-which-will-become-the-earth%20//" TargetMode="External"/><Relationship Id="rId4" Type="http://schemas.openxmlformats.org/officeDocument/2006/relationships/customXml" Target="../customXml/item4.xml"/><Relationship Id="rId9" Type="http://schemas.openxmlformats.org/officeDocument/2006/relationships/hyperlink" Target="https://thenewinquiry.com/the-space-ndns-star-m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6</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2022-01-22T20:03:00Z</dcterms:created>
  <dcterms:modified xsi:type="dcterms:W3CDTF">2022-01-28T16:39:00Z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