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31E07" w14:textId="6EB4E5A8" w:rsidR="00A95652" w:rsidRDefault="00A8489A" w:rsidP="00A8489A">
      <w:pPr>
        <w:pStyle w:val="Heading1"/>
      </w:pPr>
      <w:r>
        <w:t xml:space="preserve">Round 1 Myers Park 1AC </w:t>
      </w:r>
    </w:p>
    <w:p w14:paraId="2CDB57A4" w14:textId="75BE00EC" w:rsidR="00A8489A" w:rsidRDefault="00A8489A" w:rsidP="00A8489A"/>
    <w:p w14:paraId="15364F7A" w14:textId="35E723F3" w:rsidR="00A8489A" w:rsidRDefault="00A8489A" w:rsidP="00A8489A">
      <w:pPr>
        <w:pStyle w:val="Heading4"/>
      </w:pPr>
      <w:r>
        <w:t xml:space="preserve">I affirm the resolution; </w:t>
      </w:r>
      <w:r w:rsidRPr="00A8489A">
        <w:t>The appropriation of outer space by private entities is unjust.</w:t>
      </w:r>
    </w:p>
    <w:p w14:paraId="7F5AFA97" w14:textId="59630534" w:rsidR="00A8489A" w:rsidRDefault="008E4D58" w:rsidP="008E4D58">
      <w:pPr>
        <w:tabs>
          <w:tab w:val="left" w:pos="2580"/>
        </w:tabs>
      </w:pPr>
      <w:r>
        <w:tab/>
      </w:r>
    </w:p>
    <w:p w14:paraId="6D1DF844" w14:textId="25A10FAE" w:rsidR="00A8489A" w:rsidRDefault="00A8489A" w:rsidP="00A8489A">
      <w:pPr>
        <w:pStyle w:val="Heading2"/>
      </w:pPr>
      <w:r>
        <w:t xml:space="preserve">Util FW </w:t>
      </w:r>
    </w:p>
    <w:p w14:paraId="2EE34FB8" w14:textId="61760096" w:rsidR="00A8489A" w:rsidRDefault="00A8489A" w:rsidP="00A8489A"/>
    <w:p w14:paraId="070163EC" w14:textId="6A6EB55E" w:rsidR="00A8489A" w:rsidRDefault="00A8489A" w:rsidP="00A8489A">
      <w:pPr>
        <w:pStyle w:val="Heading4"/>
      </w:pPr>
      <w:r>
        <w:t xml:space="preserve">My value is </w:t>
      </w:r>
      <w:r w:rsidR="003B74DF">
        <w:t xml:space="preserve">justice </w:t>
      </w:r>
    </w:p>
    <w:p w14:paraId="5AFB6F75" w14:textId="77777777" w:rsidR="00A8489A" w:rsidRPr="00807451" w:rsidRDefault="00A8489A" w:rsidP="00A8489A">
      <w:pPr>
        <w:pStyle w:val="Heading4"/>
        <w:rPr>
          <w:bCs/>
        </w:rPr>
      </w:pPr>
      <w:r w:rsidRPr="00807451">
        <w:rPr>
          <w:bCs/>
        </w:rPr>
        <w:t xml:space="preserve">The </w:t>
      </w:r>
      <w:r>
        <w:rPr>
          <w:bCs/>
        </w:rPr>
        <w:t xml:space="preserve">standard </w:t>
      </w:r>
      <w:r w:rsidRPr="00807451">
        <w:rPr>
          <w:bCs/>
        </w:rPr>
        <w:t>is maximizing expected wellbeing.</w:t>
      </w:r>
    </w:p>
    <w:p w14:paraId="7AEFB9AF" w14:textId="77777777" w:rsidR="00A8489A" w:rsidRPr="00807451" w:rsidRDefault="00A8489A" w:rsidP="00A8489A">
      <w:pPr>
        <w:pStyle w:val="Heading4"/>
        <w:rPr>
          <w:bCs/>
        </w:rPr>
      </w:pPr>
      <w:r w:rsidRPr="00807451">
        <w:rPr>
          <w:bCs/>
        </w:rPr>
        <w:t>Prefer:</w:t>
      </w:r>
    </w:p>
    <w:p w14:paraId="59B37B23" w14:textId="77777777" w:rsidR="00A8489A" w:rsidRDefault="00A8489A" w:rsidP="00A8489A">
      <w:pPr>
        <w:pStyle w:val="Heading4"/>
        <w:rPr>
          <w:bCs/>
        </w:rPr>
      </w:pPr>
      <w:r>
        <w:rPr>
          <w:bCs/>
        </w:rPr>
        <w:t xml:space="preserve">1] </w:t>
      </w:r>
      <w:r>
        <w:t xml:space="preserve">States must use util – they seek practical benefits for constituents and aren’t unified </w:t>
      </w:r>
      <w:proofErr w:type="gramStart"/>
      <w:r>
        <w:t>agents</w:t>
      </w:r>
      <w:proofErr w:type="gramEnd"/>
      <w:r>
        <w:t xml:space="preserve"> so they don’t have intentions. </w:t>
      </w:r>
    </w:p>
    <w:p w14:paraId="5587E4A0" w14:textId="77777777" w:rsidR="00A8489A" w:rsidRPr="00731AE0" w:rsidRDefault="00A8489A" w:rsidP="00A8489A">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595AB214" w14:textId="77777777" w:rsidR="00A8489A" w:rsidRPr="005B5AD1" w:rsidRDefault="00A8489A" w:rsidP="00A8489A">
      <w:pPr>
        <w:pStyle w:val="Heading4"/>
        <w:rPr>
          <w:rFonts w:eastAsiaTheme="minorHAnsi"/>
        </w:rPr>
      </w:pPr>
      <w:r w:rsidRPr="005B5AD1">
        <w:rPr>
          <w:rFonts w:eastAsiaTheme="minorHAnsi"/>
        </w:rPr>
        <w:t xml:space="preserve">Pleasure and pain are </w:t>
      </w:r>
      <w:r>
        <w:rPr>
          <w:rFonts w:eastAsiaTheme="minorHAnsi"/>
        </w:rPr>
        <w:t xml:space="preserve">the only things </w:t>
      </w:r>
      <w:r w:rsidRPr="005B5AD1">
        <w:rPr>
          <w:rFonts w:eastAsiaTheme="minorHAnsi"/>
        </w:rPr>
        <w:t>intrinsically valuable.</w:t>
      </w:r>
    </w:p>
    <w:p w14:paraId="076E8EF2" w14:textId="77777777" w:rsidR="00A8489A" w:rsidRPr="005B5AD1" w:rsidRDefault="00A8489A" w:rsidP="00A8489A">
      <w:r w:rsidRPr="005B5AD1">
        <w:rPr>
          <w:rStyle w:val="Emphasis"/>
          <w:szCs w:val="28"/>
          <w:highlight w:val="cyan"/>
        </w:rPr>
        <w:t>Moen 16</w:t>
      </w:r>
      <w:r w:rsidRPr="005B5AD1">
        <w:t xml:space="preserve"> </w:t>
      </w:r>
      <w:r w:rsidRPr="005B5AD1">
        <w:rPr>
          <w:sz w:val="16"/>
          <w:szCs w:val="16"/>
        </w:rPr>
        <w:t>[Ole Martin Moen, Research Fellow in Philosophy at University of Oslo “An Argument for Hedonism” Journal of Value Inquiry (Springer), 50 (2) 2016: 267–281] SJDI</w:t>
      </w:r>
    </w:p>
    <w:p w14:paraId="376EA00C" w14:textId="77777777" w:rsidR="00A8489A" w:rsidRPr="005B5AD1" w:rsidRDefault="00A8489A" w:rsidP="00A8489A">
      <w:pPr>
        <w:rPr>
          <w:rStyle w:val="Emphasis"/>
        </w:rPr>
      </w:pPr>
      <w:r w:rsidRPr="005B5AD1">
        <w:rPr>
          <w:sz w:val="16"/>
          <w:szCs w:val="16"/>
        </w:rPr>
        <w:t xml:space="preserve">Let us start by observing, empirically, that a widely shared judgment about intrinsic value and disvalue is that pleasure is intrinsically </w:t>
      </w:r>
      <w:proofErr w:type="gramStart"/>
      <w:r w:rsidRPr="005B5AD1">
        <w:rPr>
          <w:sz w:val="16"/>
          <w:szCs w:val="16"/>
        </w:rPr>
        <w:t>valuable</w:t>
      </w:r>
      <w:proofErr w:type="gramEnd"/>
      <w:r w:rsidRPr="005B5AD1">
        <w:rPr>
          <w:sz w:val="16"/>
          <w:szCs w:val="16"/>
        </w:rPr>
        <w:t xml:space="preserve"> and pain is intrinsically </w:t>
      </w:r>
      <w:proofErr w:type="spellStart"/>
      <w:r w:rsidRPr="005B5AD1">
        <w:rPr>
          <w:sz w:val="16"/>
          <w:szCs w:val="16"/>
        </w:rPr>
        <w:t>disvaluable</w:t>
      </w:r>
      <w:proofErr w:type="spellEnd"/>
      <w:r w:rsidRPr="005B5AD1">
        <w:rPr>
          <w:sz w:val="16"/>
          <w:szCs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5B5AD1">
        <w:rPr>
          <w:rStyle w:val="Emphasis"/>
          <w:highlight w:val="cyan"/>
        </w:rPr>
        <w:t>there is something undeniably good about</w:t>
      </w:r>
      <w:r w:rsidRPr="005B5AD1">
        <w:rPr>
          <w:sz w:val="16"/>
          <w:szCs w:val="16"/>
        </w:rPr>
        <w:t xml:space="preserve"> the way </w:t>
      </w:r>
      <w:r w:rsidRPr="005B5AD1">
        <w:rPr>
          <w:rStyle w:val="Emphasis"/>
          <w:highlight w:val="cyan"/>
        </w:rPr>
        <w:t>pleasure</w:t>
      </w:r>
      <w:r w:rsidRPr="005B5AD1">
        <w:rPr>
          <w:sz w:val="16"/>
          <w:szCs w:val="16"/>
        </w:rPr>
        <w:t xml:space="preserve"> feels </w:t>
      </w:r>
      <w:r w:rsidRPr="005B5AD1">
        <w:rPr>
          <w:rStyle w:val="Emphasis"/>
          <w:highlight w:val="cyan"/>
        </w:rPr>
        <w:t>and</w:t>
      </w:r>
      <w:r w:rsidRPr="005B5AD1">
        <w:rPr>
          <w:sz w:val="16"/>
          <w:szCs w:val="16"/>
        </w:rPr>
        <w:t xml:space="preserve"> something </w:t>
      </w:r>
      <w:r w:rsidRPr="005B5AD1">
        <w:rPr>
          <w:rStyle w:val="Emphasis"/>
          <w:highlight w:val="cyan"/>
        </w:rPr>
        <w:t>undeniably bad about</w:t>
      </w:r>
      <w:r w:rsidRPr="005B5AD1">
        <w:rPr>
          <w:sz w:val="16"/>
          <w:szCs w:val="16"/>
        </w:rPr>
        <w:t xml:space="preserve"> the way </w:t>
      </w:r>
      <w:r w:rsidRPr="005B5AD1">
        <w:rPr>
          <w:rStyle w:val="Emphasis"/>
          <w:highlight w:val="cyan"/>
        </w:rPr>
        <w:t>pain</w:t>
      </w:r>
      <w:r w:rsidRPr="005B5AD1">
        <w:rPr>
          <w:sz w:val="16"/>
          <w:szCs w:val="16"/>
        </w:rPr>
        <w:t xml:space="preserve"> 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5B5AD1">
        <w:rPr>
          <w:sz w:val="16"/>
          <w:szCs w:val="16"/>
        </w:rPr>
        <w:t>I</w:t>
      </w:r>
      <w:proofErr w:type="gramEnd"/>
      <w:r w:rsidRPr="005B5AD1">
        <w:rPr>
          <w:sz w:val="16"/>
          <w:szCs w:val="16"/>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t>
      </w:r>
      <w:r w:rsidRPr="005B5AD1">
        <w:rPr>
          <w:rStyle w:val="Emphasis"/>
          <w:highlight w:val="cyan"/>
        </w:rPr>
        <w:t xml:space="preserve">We never ask [a man] what his end is in being pleased, </w:t>
      </w:r>
      <w:r w:rsidRPr="005B5AD1">
        <w:rPr>
          <w:rStyle w:val="Emphasis"/>
        </w:rPr>
        <w:t xml:space="preserve">because </w:t>
      </w:r>
      <w:r w:rsidRPr="005B5AD1">
        <w:rPr>
          <w:rStyle w:val="Emphasis"/>
          <w:highlight w:val="cyan"/>
        </w:rPr>
        <w:t xml:space="preserve">we assume </w:t>
      </w:r>
      <w:r w:rsidRPr="005B5AD1">
        <w:rPr>
          <w:rStyle w:val="Emphasis"/>
        </w:rPr>
        <w:t xml:space="preserve">that </w:t>
      </w:r>
      <w:r w:rsidRPr="005B5AD1">
        <w:rPr>
          <w:rStyle w:val="Emphasis"/>
          <w:highlight w:val="cyan"/>
        </w:rPr>
        <w:t xml:space="preserve">pleasure is </w:t>
      </w:r>
      <w:r w:rsidRPr="005B5AD1">
        <w:rPr>
          <w:rStyle w:val="Emphasis"/>
        </w:rPr>
        <w:t xml:space="preserve">choice </w:t>
      </w:r>
      <w:r w:rsidRPr="005B5AD1">
        <w:rPr>
          <w:rStyle w:val="Emphasis"/>
          <w:highlight w:val="cyan"/>
        </w:rPr>
        <w:t>worthy in itself</w:t>
      </w:r>
      <w:r w:rsidRPr="005B5AD1">
        <w:rPr>
          <w:sz w:val="16"/>
          <w:szCs w:val="16"/>
        </w:rPr>
        <w:t xml:space="preserve">.”4 Presumably, a similar story can be told in the case of pains, for if someone says “This is painful!” we never respond by asking: “And why is that a problem?” We take for granted that </w:t>
      </w:r>
      <w:r w:rsidRPr="005B5AD1">
        <w:rPr>
          <w:rStyle w:val="Emphasis"/>
          <w:highlight w:val="cyan"/>
        </w:rPr>
        <w:t>if something is painful, we have a sufficient explanation of why it is bad</w:t>
      </w:r>
      <w:r w:rsidRPr="005B5AD1">
        <w:rPr>
          <w:sz w:val="16"/>
          <w:szCs w:val="16"/>
        </w:rPr>
        <w:t xml:space="preserve">. If we are onto something in our everyday reasoning about values, it seems that </w:t>
      </w:r>
      <w:r w:rsidRPr="005B5AD1">
        <w:rPr>
          <w:rStyle w:val="Emphasis"/>
          <w:highlight w:val="cyan"/>
        </w:rPr>
        <w:t>pleasure and pain are both places where we reach the end of the line in matters of value.</w:t>
      </w:r>
    </w:p>
    <w:p w14:paraId="66F6E9FF" w14:textId="47F95E49" w:rsidR="00A8489A" w:rsidRDefault="00A8489A" w:rsidP="00A8489A"/>
    <w:p w14:paraId="7C66116E" w14:textId="77777777" w:rsidR="0099745D" w:rsidRDefault="0099745D" w:rsidP="0099745D">
      <w:pPr>
        <w:pStyle w:val="Heading2"/>
      </w:pPr>
      <w:r>
        <w:t>1 – Cyber</w:t>
      </w:r>
    </w:p>
    <w:p w14:paraId="72B79874" w14:textId="77777777" w:rsidR="0099745D" w:rsidRDefault="0099745D" w:rsidP="0099745D">
      <w:pPr>
        <w:pStyle w:val="Heading4"/>
      </w:pPr>
      <w:r>
        <w:t xml:space="preserve">Public entities such as NASA have standards they can follow and clarity – other state programs to model. Private actors have no unified cyber guidelines due to lack of </w:t>
      </w:r>
      <w:r w:rsidRPr="00D5352F">
        <w:rPr>
          <w:u w:val="single"/>
        </w:rPr>
        <w:t>transparency</w:t>
      </w:r>
      <w:r>
        <w:t xml:space="preserve"> and commercial motives – regulations key. </w:t>
      </w:r>
    </w:p>
    <w:p w14:paraId="08607EC6" w14:textId="77777777" w:rsidR="0099745D" w:rsidRPr="002378B2" w:rsidRDefault="0099745D" w:rsidP="0099745D">
      <w:r w:rsidRPr="009C4746">
        <w:rPr>
          <w:rStyle w:val="Emphasis"/>
          <w:highlight w:val="green"/>
        </w:rPr>
        <w:t>Shadbolt 21</w:t>
      </w:r>
      <w:r>
        <w:t xml:space="preserve"> -- Luke Shadbolt, Technical Study Satellite Cyberattacks and Security July 2021, HDI Global Specialty SE, </w:t>
      </w:r>
      <w:hyperlink r:id="rId6" w:history="1">
        <w:r w:rsidRPr="002528EB">
          <w:rPr>
            <w:rStyle w:val="Hyperlink"/>
          </w:rPr>
          <w:t>https://www.hdi-specialty.com/downloads/_Global/HDIS209_Satellite_Cyberattack_whitepaper.pdf</w:t>
        </w:r>
      </w:hyperlink>
      <w:r>
        <w:t>, //</w:t>
      </w:r>
      <w:proofErr w:type="spellStart"/>
      <w:r>
        <w:t>arav</w:t>
      </w:r>
      <w:proofErr w:type="spellEnd"/>
    </w:p>
    <w:p w14:paraId="78EC234E" w14:textId="77777777" w:rsidR="0099745D" w:rsidRPr="00AE2729" w:rsidRDefault="0099745D" w:rsidP="0099745D">
      <w:pPr>
        <w:rPr>
          <w:sz w:val="16"/>
        </w:rPr>
      </w:pPr>
      <w:r w:rsidRPr="00AE2729">
        <w:rPr>
          <w:sz w:val="16"/>
        </w:rPr>
        <w:t xml:space="preserve">Despite industry efforts to improve cybersecurity in many areas of critical infrastructure, there has been little focus on cybersecurity for space systems. Space systems are more complex than other forms of critical infrastructure from a technology development, ownership and management perspective as has been previously noted (see Figure 3). This has historically led to a lack of guidance in the form of international standards that govern space system security, and ultimately, policies that enforce these standards [6]. It is only recently that certain cybersecurity policies, such as the NIST Cybersecurity Framework, have started to be considered in the frame of the commercial satellite industry [25]. Among the space industry </w:t>
      </w:r>
      <w:proofErr w:type="gramStart"/>
      <w:r w:rsidRPr="00AE2729">
        <w:rPr>
          <w:sz w:val="16"/>
        </w:rPr>
        <w:t>community</w:t>
      </w:r>
      <w:proofErr w:type="gramEnd"/>
      <w:r w:rsidRPr="00AE2729">
        <w:rPr>
          <w:sz w:val="16"/>
        </w:rPr>
        <w:t xml:space="preserve"> the lack of attention to cybersecurity is acknowledged; however the responses to cybersecurity threats have been variable. An audit of </w:t>
      </w:r>
      <w:r w:rsidRPr="009C4746">
        <w:rPr>
          <w:rStyle w:val="Emphasis"/>
          <w:highlight w:val="green"/>
        </w:rPr>
        <w:t>NASA</w:t>
      </w:r>
      <w:r w:rsidRPr="00AE2729">
        <w:rPr>
          <w:sz w:val="16"/>
        </w:rPr>
        <w:t xml:space="preserve"> in 2015 revealed the need for a </w:t>
      </w:r>
      <w:r w:rsidRPr="009C4746">
        <w:rPr>
          <w:rStyle w:val="Emphasis"/>
          <w:highlight w:val="green"/>
        </w:rPr>
        <w:t>revamping</w:t>
      </w:r>
      <w:r w:rsidRPr="00AE2729">
        <w:rPr>
          <w:sz w:val="16"/>
        </w:rPr>
        <w:t xml:space="preserve"> of their </w:t>
      </w:r>
      <w:r w:rsidRPr="009C4746">
        <w:rPr>
          <w:rStyle w:val="Emphasis"/>
          <w:highlight w:val="green"/>
        </w:rPr>
        <w:t>cybersecurity standards</w:t>
      </w:r>
      <w:r w:rsidRPr="00AE2729">
        <w:rPr>
          <w:sz w:val="16"/>
        </w:rPr>
        <w:t xml:space="preserve"> </w:t>
      </w:r>
      <w:r w:rsidRPr="009C4746">
        <w:rPr>
          <w:rStyle w:val="Emphasis"/>
          <w:highlight w:val="green"/>
        </w:rPr>
        <w:t>and protocols,</w:t>
      </w:r>
      <w:r w:rsidRPr="00AE2729">
        <w:rPr>
          <w:sz w:val="16"/>
        </w:rPr>
        <w:t xml:space="preserve"> citing several attacks that were not </w:t>
      </w:r>
      <w:proofErr w:type="spellStart"/>
      <w:r w:rsidRPr="00AE2729">
        <w:rPr>
          <w:sz w:val="16"/>
        </w:rPr>
        <w:t>publically</w:t>
      </w:r>
      <w:proofErr w:type="spellEnd"/>
      <w:r w:rsidRPr="00AE2729">
        <w:rPr>
          <w:sz w:val="16"/>
        </w:rPr>
        <w:t xml:space="preserve"> disclosed. NASA’s efforts are not necessarily representative of the </w:t>
      </w:r>
      <w:r w:rsidRPr="009C4746">
        <w:rPr>
          <w:rStyle w:val="Emphasis"/>
          <w:highlight w:val="green"/>
        </w:rPr>
        <w:t>broader</w:t>
      </w:r>
      <w:r w:rsidRPr="00AE2729">
        <w:rPr>
          <w:sz w:val="16"/>
        </w:rPr>
        <w:t xml:space="preserve"> space industry’s cybersecurity awareness and efforts, however smaller </w:t>
      </w:r>
      <w:proofErr w:type="spellStart"/>
      <w:r w:rsidRPr="009C4746">
        <w:rPr>
          <w:rStyle w:val="Emphasis"/>
          <w:highlight w:val="green"/>
        </w:rPr>
        <w:t>organisations</w:t>
      </w:r>
      <w:proofErr w:type="spellEnd"/>
      <w:r w:rsidRPr="009C4746">
        <w:rPr>
          <w:rStyle w:val="Emphasis"/>
          <w:highlight w:val="green"/>
        </w:rPr>
        <w:t xml:space="preserve"> working on satellites </w:t>
      </w:r>
      <w:r w:rsidRPr="005C17EC">
        <w:rPr>
          <w:rStyle w:val="Emphasis"/>
          <w:highlight w:val="green"/>
          <w:bdr w:val="single" w:sz="4" w:space="0" w:color="auto"/>
        </w:rPr>
        <w:t>look to NASA</w:t>
      </w:r>
      <w:r w:rsidRPr="009C4746">
        <w:rPr>
          <w:rStyle w:val="Emphasis"/>
          <w:highlight w:val="green"/>
        </w:rPr>
        <w:t xml:space="preserve"> for standards</w:t>
      </w:r>
      <w:r w:rsidRPr="00AE2729">
        <w:rPr>
          <w:sz w:val="16"/>
        </w:rPr>
        <w:t xml:space="preserve"> and best practices. More </w:t>
      </w:r>
      <w:r w:rsidRPr="009C4746">
        <w:rPr>
          <w:rStyle w:val="Emphasis"/>
          <w:highlight w:val="green"/>
        </w:rPr>
        <w:t>established private</w:t>
      </w:r>
      <w:r w:rsidRPr="00AE2729">
        <w:rPr>
          <w:sz w:val="16"/>
        </w:rPr>
        <w:t xml:space="preserve"> space </w:t>
      </w:r>
      <w:r w:rsidRPr="009C4746">
        <w:rPr>
          <w:rStyle w:val="Emphasis"/>
          <w:highlight w:val="green"/>
        </w:rPr>
        <w:t>companies</w:t>
      </w:r>
      <w:r w:rsidRPr="00AE2729">
        <w:rPr>
          <w:sz w:val="16"/>
        </w:rPr>
        <w:t xml:space="preserve"> such as SpaceX or Blue Origin have </w:t>
      </w:r>
      <w:r w:rsidRPr="009C4746">
        <w:rPr>
          <w:rStyle w:val="Emphasis"/>
          <w:highlight w:val="green"/>
        </w:rPr>
        <w:t>no</w:t>
      </w:r>
      <w:r w:rsidRPr="00AE2729">
        <w:rPr>
          <w:sz w:val="16"/>
        </w:rPr>
        <w:t xml:space="preserve"> public </w:t>
      </w:r>
      <w:r w:rsidRPr="009C4746">
        <w:rPr>
          <w:rStyle w:val="Emphasis"/>
          <w:highlight w:val="green"/>
        </w:rPr>
        <w:t>comment</w:t>
      </w:r>
      <w:r w:rsidRPr="00AE2729">
        <w:rPr>
          <w:sz w:val="16"/>
        </w:rPr>
        <w:t xml:space="preserve">s </w:t>
      </w:r>
      <w:r w:rsidRPr="009C4746">
        <w:rPr>
          <w:rStyle w:val="Emphasis"/>
          <w:highlight w:val="green"/>
        </w:rPr>
        <w:t>on</w:t>
      </w:r>
      <w:r w:rsidRPr="00AE2729">
        <w:rPr>
          <w:sz w:val="16"/>
        </w:rPr>
        <w:t xml:space="preserve"> </w:t>
      </w:r>
      <w:r w:rsidRPr="009C4746">
        <w:rPr>
          <w:rStyle w:val="Emphasis"/>
          <w:highlight w:val="green"/>
        </w:rPr>
        <w:t>their cybersecurity</w:t>
      </w:r>
      <w:r w:rsidRPr="00AE2729">
        <w:rPr>
          <w:sz w:val="16"/>
        </w:rPr>
        <w:t xml:space="preserve"> posture [6]. Neither public nor private space asset </w:t>
      </w:r>
      <w:proofErr w:type="spellStart"/>
      <w:r w:rsidRPr="00AE2729">
        <w:rPr>
          <w:sz w:val="16"/>
        </w:rPr>
        <w:t>organisations</w:t>
      </w:r>
      <w:proofErr w:type="spellEnd"/>
      <w:r w:rsidRPr="00AE2729">
        <w:rPr>
          <w:sz w:val="16"/>
        </w:rPr>
        <w:t xml:space="preserve"> are at a complete standstill concerning their cybersecurity efforts; however there remain considerable gaps in the space asset security posture compared with other critical infrastructure sectors, and these must be addressed. V.1 Existing standards and regulation The International Telecommunication Union (ITU), a United Nations agency, regulates frequencies of satellite communications to prevent communication interference and registers the orbits of satellites; but beyond these areas there are currently few standards. In 2007 the ITU created a “global cybersecurity agenda” intended as “a framework for international cooperation in cybersecurity”; </w:t>
      </w:r>
      <w:proofErr w:type="gramStart"/>
      <w:r w:rsidRPr="00AE2729">
        <w:rPr>
          <w:sz w:val="16"/>
        </w:rPr>
        <w:t>however</w:t>
      </w:r>
      <w:proofErr w:type="gramEnd"/>
      <w:r w:rsidRPr="00AE2729">
        <w:rPr>
          <w:sz w:val="16"/>
        </w:rPr>
        <w:t xml:space="preserve"> it seems there have not been considerable updates to this agenda since 2007 despite the changing landscape of cybersecurity. At this point, there are no agencies that restrict the use of satellites and there is no overarching governing body that monitors the specific use of satellites. Even if one did exist, there are currently no mechanisms for enforcing any treaties / standards / governance [16]. Research by Chatham House has described these deficiencies on a global scale in relation to the North Atlantic Treaty </w:t>
      </w:r>
      <w:proofErr w:type="spellStart"/>
      <w:r w:rsidRPr="00AE2729">
        <w:rPr>
          <w:sz w:val="16"/>
        </w:rPr>
        <w:t>Organisation</w:t>
      </w:r>
      <w:proofErr w:type="spellEnd"/>
      <w:r w:rsidRPr="00AE2729">
        <w:rPr>
          <w:sz w:val="16"/>
        </w:rPr>
        <w:t xml:space="preserve"> (NATO) and the need for a NATO Space Policy [22]. General IT-based cybersecurity standards or frameworks however are widely available, and most space system security could benefit from adopting these. One of the best examples is the NIST CSF (Cybersecurity Framework). A draft paper recently published by NIST in June 2021, “Introduction to Cybersecurity for Commercial Satellite Operations”, is intended to introduce the CSF to commercial space businesses [25]. This includes describing a specific method for applying the CSF to commercial satellite operations; creating an example CSF set of desired security outcomes based on missions and anticipated threats; and describing an abstracted set of cybersecurity outcomes, requirements, and suggested cybersecurity controls. Another example is the CNSS (Committee on National Security Systems) Instruction 1253F (see Figure 4). While efforts are being made to </w:t>
      </w:r>
      <w:proofErr w:type="spellStart"/>
      <w:r w:rsidRPr="00AE2729">
        <w:rPr>
          <w:sz w:val="16"/>
        </w:rPr>
        <w:t>mould</w:t>
      </w:r>
      <w:proofErr w:type="spellEnd"/>
      <w:r w:rsidRPr="00AE2729">
        <w:rPr>
          <w:sz w:val="16"/>
        </w:rPr>
        <w:t xml:space="preserve"> these frameworks for space systems, uniformity is lacking, and updated standards and guidelines for spacecraft are likely warranted [7]. There are </w:t>
      </w:r>
      <w:r w:rsidRPr="002F1EE8">
        <w:rPr>
          <w:rStyle w:val="Emphasis"/>
          <w:highlight w:val="green"/>
        </w:rPr>
        <w:t>pockets of initiatives</w:t>
      </w:r>
      <w:r w:rsidRPr="00AE2729">
        <w:rPr>
          <w:sz w:val="16"/>
        </w:rPr>
        <w:t xml:space="preserve"> </w:t>
      </w:r>
      <w:r w:rsidRPr="002F1EE8">
        <w:rPr>
          <w:rStyle w:val="Emphasis"/>
          <w:highlight w:val="green"/>
        </w:rPr>
        <w:t>across</w:t>
      </w:r>
      <w:r w:rsidRPr="00AE2729">
        <w:rPr>
          <w:sz w:val="16"/>
        </w:rPr>
        <w:t xml:space="preserve"> the </w:t>
      </w:r>
      <w:r w:rsidRPr="002F1EE8">
        <w:rPr>
          <w:rStyle w:val="Emphasis"/>
          <w:highlight w:val="green"/>
        </w:rPr>
        <w:t>space</w:t>
      </w:r>
      <w:r w:rsidRPr="00AE2729">
        <w:rPr>
          <w:sz w:val="16"/>
        </w:rPr>
        <w:t xml:space="preserve"> </w:t>
      </w:r>
      <w:r w:rsidRPr="002F1EE8">
        <w:rPr>
          <w:rStyle w:val="Emphasis"/>
          <w:highlight w:val="green"/>
        </w:rPr>
        <w:t>community</w:t>
      </w:r>
      <w:r w:rsidRPr="00AE2729">
        <w:rPr>
          <w:sz w:val="16"/>
        </w:rPr>
        <w:t xml:space="preserve"> that are </w:t>
      </w:r>
      <w:r w:rsidRPr="002F1EE8">
        <w:rPr>
          <w:rStyle w:val="Emphasis"/>
          <w:highlight w:val="green"/>
        </w:rPr>
        <w:t>addressing cybersecurity</w:t>
      </w:r>
      <w:r w:rsidRPr="002F1EE8">
        <w:rPr>
          <w:rStyle w:val="Emphasis"/>
        </w:rPr>
        <w:t xml:space="preserve"> </w:t>
      </w:r>
      <w:r w:rsidRPr="00AE2729">
        <w:rPr>
          <w:sz w:val="16"/>
        </w:rPr>
        <w:t>for space systems, however most work in this area to-date has focused on the ground segment with little research or guidance on securing the space segment (</w:t>
      </w:r>
      <w:proofErr w:type="gramStart"/>
      <w:r w:rsidRPr="00AE2729">
        <w:rPr>
          <w:sz w:val="16"/>
        </w:rPr>
        <w:t>i.e.</w:t>
      </w:r>
      <w:proofErr w:type="gramEnd"/>
      <w:r w:rsidRPr="00AE2729">
        <w:rPr>
          <w:sz w:val="16"/>
        </w:rPr>
        <w:t xml:space="preserve"> spacecraft). Figure 4 outlines some of the known initiatives and standards that have been published relating to cybersecurity within the space domain. These range from high-level compliance controls to low-level communication protocol standards but are not overarching engineering principles for a spacecraft. HDI </w:t>
      </w:r>
      <w:proofErr w:type="spellStart"/>
      <w:r w:rsidRPr="00AE2729">
        <w:rPr>
          <w:sz w:val="16"/>
        </w:rPr>
        <w:t>Study_Satellite</w:t>
      </w:r>
      <w:proofErr w:type="spellEnd"/>
      <w:r w:rsidRPr="00AE2729">
        <w:rPr>
          <w:sz w:val="16"/>
        </w:rPr>
        <w:t xml:space="preserve"> Cyberattacks and Security HDI Global Specialty SE Organization Title of Standard Applicability/ Scope Link to Standard Description of Standard CNSS CNSSI 1200 National Information Assurance Instruction for Space Systems Used to Support National Security Missions Ground and spacecraft for National Security System (NSS) only https://www.cnss.gov/CNSS/ issuances/</w:t>
      </w:r>
      <w:proofErr w:type="spellStart"/>
      <w:r w:rsidRPr="00AE2729">
        <w:rPr>
          <w:sz w:val="16"/>
        </w:rPr>
        <w:t>Instructions.cfm</w:t>
      </w:r>
      <w:proofErr w:type="spellEnd"/>
      <w:r w:rsidRPr="00AE2729">
        <w:rPr>
          <w:sz w:val="16"/>
        </w:rPr>
        <w:t xml:space="preserve"> This standard elaborates on how to appropriately integrate information assurance (IA) into the planning, development, design, launch, sustained operation, and deactivation of those space system V.2 Public space asset </w:t>
      </w:r>
      <w:proofErr w:type="spellStart"/>
      <w:r w:rsidRPr="00AE2729">
        <w:rPr>
          <w:sz w:val="16"/>
        </w:rPr>
        <w:t>organisations</w:t>
      </w:r>
      <w:proofErr w:type="spellEnd"/>
      <w:r w:rsidRPr="00AE2729">
        <w:rPr>
          <w:sz w:val="16"/>
        </w:rPr>
        <w:t xml:space="preserve"> NASA has taken several steps to improve security around space assets as follows: • </w:t>
      </w:r>
      <w:r w:rsidRPr="00AC2CF8">
        <w:rPr>
          <w:rStyle w:val="Emphasis"/>
          <w:highlight w:val="green"/>
        </w:rPr>
        <w:t>First, NASA</w:t>
      </w:r>
      <w:r w:rsidRPr="00AE2729">
        <w:rPr>
          <w:sz w:val="16"/>
        </w:rPr>
        <w:t xml:space="preserve"> has begun </w:t>
      </w:r>
      <w:r w:rsidRPr="00AC2CF8">
        <w:rPr>
          <w:rStyle w:val="Emphasis"/>
          <w:highlight w:val="green"/>
        </w:rPr>
        <w:t>implementing stricter access control policies</w:t>
      </w:r>
      <w:r w:rsidRPr="00AE2729">
        <w:rPr>
          <w:sz w:val="16"/>
        </w:rPr>
        <w:t xml:space="preserve"> </w:t>
      </w:r>
      <w:r w:rsidRPr="00AC2CF8">
        <w:rPr>
          <w:rStyle w:val="Emphasis"/>
        </w:rPr>
        <w:t xml:space="preserve">across their providers and engineers in order to help guard against the phishing attacks that have been used in the past to steal credentials and access intellectual property. </w:t>
      </w:r>
      <w:r w:rsidRPr="00AE2729">
        <w:rPr>
          <w:sz w:val="16"/>
        </w:rPr>
        <w:t xml:space="preserve">• </w:t>
      </w:r>
      <w:r w:rsidRPr="00AC2CF8">
        <w:rPr>
          <w:rStyle w:val="Emphasis"/>
          <w:highlight w:val="green"/>
        </w:rPr>
        <w:t>Second</w:t>
      </w:r>
      <w:r w:rsidRPr="00AE2729">
        <w:rPr>
          <w:sz w:val="16"/>
        </w:rPr>
        <w:t xml:space="preserve">ly, </w:t>
      </w:r>
      <w:r w:rsidRPr="00AC2CF8">
        <w:rPr>
          <w:rStyle w:val="Emphasis"/>
          <w:highlight w:val="green"/>
        </w:rPr>
        <w:t>NASA</w:t>
      </w:r>
      <w:r w:rsidRPr="00AE2729">
        <w:rPr>
          <w:sz w:val="16"/>
        </w:rPr>
        <w:t xml:space="preserve"> has </w:t>
      </w:r>
      <w:r w:rsidRPr="00AC2CF8">
        <w:rPr>
          <w:rStyle w:val="Emphasis"/>
          <w:highlight w:val="green"/>
        </w:rPr>
        <w:t>created</w:t>
      </w:r>
      <w:r w:rsidRPr="00AE2729">
        <w:rPr>
          <w:sz w:val="16"/>
        </w:rPr>
        <w:t xml:space="preserve"> teams across their space asset development </w:t>
      </w:r>
      <w:proofErr w:type="spellStart"/>
      <w:r w:rsidRPr="00AE2729">
        <w:rPr>
          <w:sz w:val="16"/>
        </w:rPr>
        <w:t>centres</w:t>
      </w:r>
      <w:proofErr w:type="spellEnd"/>
      <w:r w:rsidRPr="00AE2729">
        <w:rPr>
          <w:sz w:val="16"/>
        </w:rPr>
        <w:t xml:space="preserve"> that specifically work with the security of their </w:t>
      </w:r>
      <w:proofErr w:type="gramStart"/>
      <w:r w:rsidRPr="00AE2729">
        <w:rPr>
          <w:sz w:val="16"/>
        </w:rPr>
        <w:t>missions</w:t>
      </w:r>
      <w:proofErr w:type="gramEnd"/>
      <w:r w:rsidRPr="00AE2729">
        <w:rPr>
          <w:sz w:val="16"/>
        </w:rPr>
        <w:t xml:space="preserve"> systems. NASA’s Jet Propulsion Laboratory (JPL) has created the Cyber Defense Engineering and Research Group (</w:t>
      </w:r>
      <w:r w:rsidRPr="00301C8C">
        <w:rPr>
          <w:rStyle w:val="Emphasis"/>
          <w:highlight w:val="green"/>
        </w:rPr>
        <w:t>CDER</w:t>
      </w:r>
      <w:r w:rsidRPr="00AE2729">
        <w:rPr>
          <w:sz w:val="16"/>
        </w:rPr>
        <w:t xml:space="preserve">) whose goal is specifically </w:t>
      </w:r>
      <w:r w:rsidRPr="00301C8C">
        <w:rPr>
          <w:rStyle w:val="Emphasis"/>
          <w:highlight w:val="green"/>
        </w:rPr>
        <w:t>to address</w:t>
      </w:r>
      <w:r w:rsidRPr="00AE2729">
        <w:rPr>
          <w:sz w:val="16"/>
        </w:rPr>
        <w:t xml:space="preserve"> mission systems (</w:t>
      </w:r>
      <w:proofErr w:type="gramStart"/>
      <w:r w:rsidRPr="00AE2729">
        <w:rPr>
          <w:sz w:val="16"/>
        </w:rPr>
        <w:t>e.g.</w:t>
      </w:r>
      <w:proofErr w:type="gramEnd"/>
      <w:r w:rsidRPr="00AE2729">
        <w:rPr>
          <w:sz w:val="16"/>
        </w:rPr>
        <w:t xml:space="preserve"> the Mars Science Lab) which often have </w:t>
      </w:r>
      <w:r w:rsidRPr="0081229E">
        <w:rPr>
          <w:rStyle w:val="Emphasis"/>
          <w:highlight w:val="green"/>
        </w:rPr>
        <w:t>unique cybersecurity</w:t>
      </w:r>
      <w:r w:rsidRPr="00AE2729">
        <w:rPr>
          <w:sz w:val="16"/>
        </w:rPr>
        <w:t xml:space="preserve"> requirements. Some of CDER’s work aims to develop tools and methodologies that apply across multiple mission systems to reduce costs and security operations. • Finally, </w:t>
      </w:r>
      <w:r w:rsidRPr="00407425">
        <w:rPr>
          <w:rStyle w:val="Emphasis"/>
          <w:highlight w:val="green"/>
        </w:rPr>
        <w:t>NASA</w:t>
      </w:r>
      <w:r w:rsidRPr="00AE2729">
        <w:rPr>
          <w:sz w:val="16"/>
        </w:rPr>
        <w:t xml:space="preserve"> has </w:t>
      </w:r>
      <w:r w:rsidRPr="00407425">
        <w:rPr>
          <w:rStyle w:val="Emphasis"/>
          <w:highlight w:val="green"/>
        </w:rPr>
        <w:t>begun encrypting data</w:t>
      </w:r>
      <w:r w:rsidRPr="00AE2729">
        <w:rPr>
          <w:sz w:val="16"/>
        </w:rPr>
        <w:t xml:space="preserve"> while it is stored and during transfer. At the end of 2016 AT&amp;T encrypted NASA’s Deep Space Network (</w:t>
      </w:r>
      <w:r w:rsidRPr="00D54433">
        <w:rPr>
          <w:rStyle w:val="Emphasis"/>
          <w:highlight w:val="green"/>
        </w:rPr>
        <w:t>DSN</w:t>
      </w:r>
      <w:r w:rsidRPr="00AE2729">
        <w:rPr>
          <w:sz w:val="16"/>
        </w:rPr>
        <w:t xml:space="preserve">), which is the foundation of communication infrastructure for interplanetary spacecraft missions. Somewhat ironically however this </w:t>
      </w:r>
      <w:r w:rsidRPr="00D54433">
        <w:rPr>
          <w:rStyle w:val="Emphasis"/>
          <w:highlight w:val="green"/>
        </w:rPr>
        <w:t>encryption</w:t>
      </w:r>
      <w:r w:rsidRPr="00AE2729">
        <w:rPr>
          <w:sz w:val="16"/>
        </w:rPr>
        <w:t xml:space="preserve"> was only </w:t>
      </w:r>
      <w:r w:rsidRPr="00D54433">
        <w:rPr>
          <w:rStyle w:val="Emphasis"/>
          <w:highlight w:val="green"/>
        </w:rPr>
        <w:t>performed</w:t>
      </w:r>
      <w:r w:rsidRPr="00AE2729">
        <w:rPr>
          <w:sz w:val="16"/>
        </w:rPr>
        <w:t xml:space="preserve"> after a report on how to hack into the Mars rover Curiosity appeared on the internet [6] [16]. NASA JPL’s CDER Group is also working with university researchers at the Massachusetts Institute of Technology (MIT) to conduct penetration tests on mission system software. Increasing engagement with the broader security research community will considerably improve mission system security for space assets. V.3 Private space asset </w:t>
      </w:r>
      <w:proofErr w:type="spellStart"/>
      <w:r w:rsidRPr="00AE2729">
        <w:rPr>
          <w:sz w:val="16"/>
        </w:rPr>
        <w:t>organisations</w:t>
      </w:r>
      <w:proofErr w:type="spellEnd"/>
      <w:r w:rsidRPr="00AE2729">
        <w:rPr>
          <w:sz w:val="16"/>
        </w:rPr>
        <w:t xml:space="preserve"> Like NASA the private space asset industry is currently improving its security, but as previously mentioned, </w:t>
      </w:r>
      <w:r w:rsidRPr="00A666A6">
        <w:rPr>
          <w:rStyle w:val="Emphasis"/>
          <w:highlight w:val="green"/>
        </w:rPr>
        <w:t>it is impossible to evaluate</w:t>
      </w:r>
      <w:r w:rsidRPr="00AE2729">
        <w:rPr>
          <w:sz w:val="16"/>
        </w:rPr>
        <w:t xml:space="preserve"> many </w:t>
      </w:r>
      <w:r w:rsidRPr="00A666A6">
        <w:rPr>
          <w:rStyle w:val="Emphasis"/>
          <w:highlight w:val="green"/>
        </w:rPr>
        <w:t xml:space="preserve">private sector companies who are </w:t>
      </w:r>
      <w:r w:rsidRPr="0091066E">
        <w:rPr>
          <w:rStyle w:val="Emphasis"/>
          <w:highlight w:val="green"/>
          <w:bdr w:val="single" w:sz="4" w:space="0" w:color="auto"/>
        </w:rPr>
        <w:t>not transparent</w:t>
      </w:r>
      <w:r w:rsidRPr="00A666A6">
        <w:rPr>
          <w:rStyle w:val="Emphasis"/>
          <w:highlight w:val="green"/>
        </w:rPr>
        <w:t xml:space="preserve"> regarding their cybersecurity</w:t>
      </w:r>
      <w:r w:rsidRPr="00AE2729">
        <w:rPr>
          <w:sz w:val="16"/>
        </w:rPr>
        <w:t xml:space="preserve"> efforts. </w:t>
      </w:r>
      <w:r w:rsidRPr="001E27A0">
        <w:rPr>
          <w:rStyle w:val="Emphasis"/>
          <w:highlight w:val="green"/>
        </w:rPr>
        <w:t>SpaceX, Virgin Galactic or other space asset developers</w:t>
      </w:r>
      <w:r w:rsidRPr="00AE2729">
        <w:rPr>
          <w:sz w:val="16"/>
        </w:rPr>
        <w:t xml:space="preserve">, owners and operators </w:t>
      </w:r>
      <w:r w:rsidRPr="001E27A0">
        <w:rPr>
          <w:rStyle w:val="Emphasis"/>
          <w:highlight w:val="green"/>
        </w:rPr>
        <w:t>do not make their technology readily available</w:t>
      </w:r>
      <w:r w:rsidRPr="00AE2729">
        <w:rPr>
          <w:sz w:val="16"/>
        </w:rPr>
        <w:t xml:space="preserve"> for security researchers </w:t>
      </w:r>
      <w:r w:rsidRPr="001E27A0">
        <w:rPr>
          <w:rStyle w:val="Emphasis"/>
          <w:highlight w:val="green"/>
        </w:rPr>
        <w:t>to test.</w:t>
      </w:r>
      <w:r w:rsidRPr="00AE2729">
        <w:rPr>
          <w:sz w:val="16"/>
        </w:rPr>
        <w:t xml:space="preserve"> This is probably because </w:t>
      </w:r>
      <w:r w:rsidRPr="00337DBC">
        <w:rPr>
          <w:rStyle w:val="Emphasis"/>
          <w:highlight w:val="green"/>
        </w:rPr>
        <w:t>they are concerned that their sensitive code or information will fall into competitors’ hands.</w:t>
      </w:r>
      <w:r w:rsidRPr="00AE2729">
        <w:rPr>
          <w:sz w:val="16"/>
        </w:rPr>
        <w:t xml:space="preserve"> Despite this, penetration testers, ethical hackers and security researchers are constantly finding holes in various satellite network systems and asking the responsible party to fix the vulnerabilities. </w:t>
      </w:r>
      <w:proofErr w:type="gramStart"/>
      <w:r w:rsidRPr="00AE2729">
        <w:rPr>
          <w:sz w:val="16"/>
        </w:rPr>
        <w:t>Unfortunately</w:t>
      </w:r>
      <w:proofErr w:type="gramEnd"/>
      <w:r w:rsidRPr="00AE2729">
        <w:rPr>
          <w:sz w:val="16"/>
        </w:rPr>
        <w:t xml:space="preserve"> these vulnerability notifications often go ignored due to manufacturers’ lack of bandwidth to address the issues or mistrust of the hackers. The lifecycle complexities and associated liability questions discussed earlier (Figure 3) further complicate fixing vulnerabilities. If ignored, the ethical hackers generally follow responsible reporting procedures and expose the vulnerability to the public following </w:t>
      </w:r>
      <w:proofErr w:type="gramStart"/>
      <w:r w:rsidRPr="00AE2729">
        <w:rPr>
          <w:sz w:val="16"/>
        </w:rPr>
        <w:t>a period of time</w:t>
      </w:r>
      <w:proofErr w:type="gramEnd"/>
      <w:r w:rsidRPr="00AE2729">
        <w:rPr>
          <w:sz w:val="16"/>
        </w:rPr>
        <w:t xml:space="preserve"> after notifying the vendor. By publicly announcing the threat, the ethical hackers intend to garner large-scale attention to the problem and force the vendor to fix the issue. This was the case with the Iridium satellite owners who asserted their systems were extremely difficult to hack [23]. Only after ethical hackers announced their vulnerabilities and embarrassed the company did Iridium take steps to improve the security of their communication network [6].</w:t>
      </w:r>
    </w:p>
    <w:p w14:paraId="16135C14" w14:textId="77777777" w:rsidR="0099745D" w:rsidRDefault="0099745D" w:rsidP="0099745D">
      <w:pPr>
        <w:pStyle w:val="Heading4"/>
      </w:pPr>
      <w:r>
        <w:t>Private companies are cutting corners – action is key</w:t>
      </w:r>
    </w:p>
    <w:p w14:paraId="7FC01EBD" w14:textId="77777777" w:rsidR="0099745D" w:rsidRPr="002D454E" w:rsidRDefault="0099745D" w:rsidP="0099745D">
      <w:pPr>
        <w:rPr>
          <w:b/>
          <w:bCs/>
        </w:rPr>
      </w:pPr>
      <w:r w:rsidRPr="001C3DAD">
        <w:rPr>
          <w:rStyle w:val="Emphasis"/>
          <w:highlight w:val="green"/>
        </w:rPr>
        <w:t>Akoto 20-1</w:t>
      </w:r>
      <w:r>
        <w:t xml:space="preserve"> -- William Akoto, </w:t>
      </w:r>
      <w:r w:rsidRPr="002D454E">
        <w:rPr>
          <w:b/>
          <w:bCs/>
        </w:rPr>
        <w:t>FEBRUARY 12, 2020</w:t>
      </w:r>
      <w:r>
        <w:rPr>
          <w:b/>
          <w:bCs/>
        </w:rPr>
        <w:t>, “</w:t>
      </w:r>
      <w:r w:rsidRPr="002D454E">
        <w:rPr>
          <w:b/>
          <w:bCs/>
        </w:rPr>
        <w:t>Hackers could shut down satellites -- or turn them into weapons</w:t>
      </w:r>
      <w:r>
        <w:rPr>
          <w:b/>
          <w:bCs/>
        </w:rPr>
        <w:t xml:space="preserve">”, </w:t>
      </w:r>
      <w:hyperlink r:id="rId7" w:history="1">
        <w:r w:rsidRPr="002528EB">
          <w:rPr>
            <w:rStyle w:val="Hyperlink"/>
            <w:b/>
            <w:bCs/>
          </w:rPr>
          <w:t>https://gcn.com/cybersecurity/2020/02/hackers-could-shut-down-satellites-or-turn-them-into-weapons/291164/</w:t>
        </w:r>
      </w:hyperlink>
      <w:r>
        <w:rPr>
          <w:b/>
          <w:bCs/>
        </w:rPr>
        <w:t xml:space="preserve">, </w:t>
      </w:r>
      <w:r w:rsidRPr="007E585F">
        <w:rPr>
          <w:b/>
          <w:bCs/>
        </w:rPr>
        <w:t>William Akoto is an assistant professor of international politics at Fordham University.</w:t>
      </w:r>
      <w:r>
        <w:rPr>
          <w:b/>
          <w:bCs/>
        </w:rPr>
        <w:t xml:space="preserve"> </w:t>
      </w:r>
      <w:r w:rsidRPr="00963C2E">
        <w:rPr>
          <w:b/>
          <w:bCs/>
        </w:rPr>
        <w:t xml:space="preserve"> He studies the political economy dynamics of cyber conflict, international </w:t>
      </w:r>
      <w:proofErr w:type="gramStart"/>
      <w:r w:rsidRPr="00963C2E">
        <w:rPr>
          <w:b/>
          <w:bCs/>
        </w:rPr>
        <w:t>trade</w:t>
      </w:r>
      <w:proofErr w:type="gramEnd"/>
      <w:r w:rsidRPr="00963C2E">
        <w:rPr>
          <w:b/>
          <w:bCs/>
        </w:rPr>
        <w:t xml:space="preserve"> and military coups. He has a </w:t>
      </w:r>
      <w:proofErr w:type="spellStart"/>
      <w:proofErr w:type="gramStart"/>
      <w:r w:rsidRPr="00963C2E">
        <w:rPr>
          <w:b/>
          <w:bCs/>
        </w:rPr>
        <w:t>Ph.D</w:t>
      </w:r>
      <w:proofErr w:type="spellEnd"/>
      <w:proofErr w:type="gramEnd"/>
      <w:r w:rsidRPr="00963C2E">
        <w:rPr>
          <w:b/>
          <w:bCs/>
        </w:rPr>
        <w:t xml:space="preserve"> in Political Science from the University of South Carolina.</w:t>
      </w:r>
      <w:r>
        <w:rPr>
          <w:b/>
          <w:bCs/>
        </w:rPr>
        <w:t xml:space="preserve"> // </w:t>
      </w:r>
      <w:proofErr w:type="spellStart"/>
      <w:r>
        <w:rPr>
          <w:b/>
          <w:bCs/>
        </w:rPr>
        <w:t>arav</w:t>
      </w:r>
      <w:proofErr w:type="spellEnd"/>
    </w:p>
    <w:p w14:paraId="086830B3" w14:textId="77777777" w:rsidR="0099745D" w:rsidRDefault="0099745D" w:rsidP="0099745D"/>
    <w:p w14:paraId="2020F635" w14:textId="77777777" w:rsidR="0099745D" w:rsidRPr="003272E2" w:rsidRDefault="0099745D" w:rsidP="0099745D">
      <w:pPr>
        <w:rPr>
          <w:sz w:val="16"/>
        </w:rPr>
      </w:pPr>
      <w:r w:rsidRPr="003272E2">
        <w:rPr>
          <w:sz w:val="16"/>
        </w:rPr>
        <w:t xml:space="preserve">Last month, </w:t>
      </w:r>
      <w:r w:rsidRPr="003272E2">
        <w:rPr>
          <w:rStyle w:val="Emphasis"/>
        </w:rPr>
        <w:t>SpaceX</w:t>
      </w:r>
      <w:r w:rsidRPr="003272E2">
        <w:rPr>
          <w:sz w:val="16"/>
        </w:rPr>
        <w:t xml:space="preserve"> became the operator of the </w:t>
      </w:r>
      <w:hyperlink r:id="rId8" w:tgtFrame="_blank" w:history="1">
        <w:r w:rsidRPr="003272E2">
          <w:rPr>
            <w:rStyle w:val="Hyperlink"/>
            <w:sz w:val="16"/>
          </w:rPr>
          <w:t>world’s largest active satellite constellation</w:t>
        </w:r>
      </w:hyperlink>
      <w:r w:rsidRPr="003272E2">
        <w:rPr>
          <w:sz w:val="16"/>
        </w:rPr>
        <w:t>. As of the end of January, the company had </w:t>
      </w:r>
      <w:hyperlink r:id="rId9" w:tgtFrame="_blank" w:history="1">
        <w:r w:rsidRPr="003272E2">
          <w:rPr>
            <w:rStyle w:val="Hyperlink"/>
            <w:sz w:val="16"/>
          </w:rPr>
          <w:t>242 satellites orbiting the planet</w:t>
        </w:r>
      </w:hyperlink>
      <w:r w:rsidRPr="003272E2">
        <w:rPr>
          <w:sz w:val="16"/>
        </w:rPr>
        <w:t xml:space="preserve"> with plans to </w:t>
      </w:r>
      <w:r w:rsidRPr="003272E2">
        <w:rPr>
          <w:rStyle w:val="Emphasis"/>
          <w:bdr w:val="single" w:sz="4" w:space="0" w:color="auto"/>
        </w:rPr>
        <w:t>launch 42,000 over the next decade</w:t>
      </w:r>
      <w:r w:rsidRPr="003272E2">
        <w:rPr>
          <w:sz w:val="16"/>
        </w:rPr>
        <w:t xml:space="preserve">. This is part of its ambitious project to provide internet access across the globe. The race to put satellites in space is on, with </w:t>
      </w:r>
      <w:r w:rsidRPr="003272E2">
        <w:rPr>
          <w:rStyle w:val="Emphasis"/>
        </w:rPr>
        <w:t>Amazon</w:t>
      </w:r>
      <w:r w:rsidRPr="003272E2">
        <w:rPr>
          <w:sz w:val="16"/>
        </w:rPr>
        <w:t xml:space="preserve">, U.K.-based </w:t>
      </w:r>
      <w:proofErr w:type="spellStart"/>
      <w:r w:rsidRPr="003272E2">
        <w:rPr>
          <w:rStyle w:val="Emphasis"/>
        </w:rPr>
        <w:t>OneWeb</w:t>
      </w:r>
      <w:proofErr w:type="spellEnd"/>
      <w:r w:rsidRPr="003272E2">
        <w:rPr>
          <w:sz w:val="16"/>
        </w:rPr>
        <w:t xml:space="preserve"> and other </w:t>
      </w:r>
      <w:r w:rsidRPr="003272E2">
        <w:rPr>
          <w:rStyle w:val="Emphasis"/>
          <w:highlight w:val="green"/>
        </w:rPr>
        <w:t>companies chomping</w:t>
      </w:r>
      <w:r w:rsidRPr="003272E2">
        <w:rPr>
          <w:sz w:val="16"/>
        </w:rPr>
        <w:t xml:space="preserve"> at the bit </w:t>
      </w:r>
      <w:r w:rsidRPr="003272E2">
        <w:rPr>
          <w:rStyle w:val="Emphasis"/>
          <w:highlight w:val="green"/>
        </w:rPr>
        <w:t>to place</w:t>
      </w:r>
      <w:r w:rsidRPr="003272E2">
        <w:rPr>
          <w:sz w:val="16"/>
        </w:rPr>
        <w:t xml:space="preserve"> thousands of </w:t>
      </w:r>
      <w:r w:rsidRPr="003272E2">
        <w:rPr>
          <w:rStyle w:val="Emphasis"/>
          <w:highlight w:val="green"/>
        </w:rPr>
        <w:t>satellites in orbit</w:t>
      </w:r>
      <w:r w:rsidRPr="003272E2">
        <w:rPr>
          <w:sz w:val="16"/>
        </w:rPr>
        <w:t xml:space="preserve"> in the coming months.</w:t>
      </w:r>
    </w:p>
    <w:p w14:paraId="2B92050E" w14:textId="77777777" w:rsidR="0099745D" w:rsidRPr="003272E2" w:rsidRDefault="0099745D" w:rsidP="0099745D">
      <w:pPr>
        <w:rPr>
          <w:sz w:val="16"/>
        </w:rPr>
      </w:pPr>
      <w:r w:rsidRPr="003272E2">
        <w:rPr>
          <w:sz w:val="16"/>
        </w:rPr>
        <w:t>These new satellites have the </w:t>
      </w:r>
      <w:hyperlink r:id="rId10" w:tgtFrame="_blank" w:history="1">
        <w:r w:rsidRPr="003272E2">
          <w:rPr>
            <w:rStyle w:val="Hyperlink"/>
            <w:sz w:val="16"/>
          </w:rPr>
          <w:t>potential to revolutionize</w:t>
        </w:r>
      </w:hyperlink>
      <w:r w:rsidRPr="003272E2">
        <w:rPr>
          <w:sz w:val="16"/>
        </w:rPr>
        <w:t xml:space="preserve"> many aspects of everyday life -- from bringing internet access to remote corners of the globe to monitoring the environment and improving global navigation systems. Amid all the fanfare, a </w:t>
      </w:r>
      <w:r w:rsidRPr="003272E2">
        <w:rPr>
          <w:rStyle w:val="Emphasis"/>
          <w:highlight w:val="green"/>
        </w:rPr>
        <w:t>critical danger</w:t>
      </w:r>
      <w:r w:rsidRPr="003272E2">
        <w:rPr>
          <w:sz w:val="16"/>
        </w:rPr>
        <w:t xml:space="preserve"> has flown under the radar: the </w:t>
      </w:r>
      <w:r w:rsidRPr="003272E2">
        <w:rPr>
          <w:rStyle w:val="Emphasis"/>
          <w:highlight w:val="green"/>
        </w:rPr>
        <w:t>lack of cybersecurity</w:t>
      </w:r>
      <w:r w:rsidRPr="003272E2">
        <w:rPr>
          <w:sz w:val="16"/>
        </w:rPr>
        <w:t xml:space="preserve"> standards and </w:t>
      </w:r>
      <w:r w:rsidRPr="003272E2">
        <w:rPr>
          <w:rStyle w:val="Emphasis"/>
          <w:highlight w:val="green"/>
        </w:rPr>
        <w:t>regulation</w:t>
      </w:r>
      <w:r w:rsidRPr="003272E2">
        <w:rPr>
          <w:sz w:val="16"/>
        </w:rPr>
        <w:t xml:space="preserve">s </w:t>
      </w:r>
      <w:r w:rsidRPr="003272E2">
        <w:rPr>
          <w:rStyle w:val="Emphasis"/>
          <w:highlight w:val="green"/>
        </w:rPr>
        <w:t>for commercial satellites</w:t>
      </w:r>
      <w:r w:rsidRPr="003272E2">
        <w:rPr>
          <w:sz w:val="16"/>
        </w:rPr>
        <w:t xml:space="preserve">, in the U.S. and </w:t>
      </w:r>
      <w:r w:rsidRPr="003272E2">
        <w:rPr>
          <w:rStyle w:val="Emphasis"/>
          <w:highlight w:val="green"/>
        </w:rPr>
        <w:t>internationally</w:t>
      </w:r>
      <w:r w:rsidRPr="003272E2">
        <w:rPr>
          <w:rStyle w:val="Emphasis"/>
        </w:rPr>
        <w:t>.</w:t>
      </w:r>
      <w:r w:rsidRPr="003272E2">
        <w:rPr>
          <w:sz w:val="16"/>
        </w:rPr>
        <w:t xml:space="preserve"> As a </w:t>
      </w:r>
      <w:hyperlink r:id="rId11" w:tgtFrame="_blank" w:history="1">
        <w:r w:rsidRPr="003272E2">
          <w:rPr>
            <w:rStyle w:val="Hyperlink"/>
            <w:sz w:val="16"/>
          </w:rPr>
          <w:t>scholar who studies cyber conflict</w:t>
        </w:r>
      </w:hyperlink>
      <w:r w:rsidRPr="003272E2">
        <w:rPr>
          <w:sz w:val="16"/>
        </w:rPr>
        <w:t>, I’m keenly aware that this, coupled with satellites’ complex supply chains and layers of stakeholders, leaves them highly vulnerable to cyberattacks.</w:t>
      </w:r>
    </w:p>
    <w:p w14:paraId="1BD8AD99" w14:textId="77777777" w:rsidR="0099745D" w:rsidRPr="003272E2" w:rsidRDefault="0099745D" w:rsidP="0099745D">
      <w:pPr>
        <w:rPr>
          <w:sz w:val="16"/>
          <w:szCs w:val="16"/>
        </w:rPr>
      </w:pPr>
      <w:r w:rsidRPr="003272E2">
        <w:rPr>
          <w:sz w:val="16"/>
          <w:szCs w:val="16"/>
        </w:rPr>
        <w:t>If hackers were to take control of these satellites, the consequences could be dire. On the mundane end of scale, hackers could simply shut satellites down, denying access to their services. Hackers could also jam or </w:t>
      </w:r>
      <w:hyperlink r:id="rId12" w:tgtFrame="_blank" w:history="1">
        <w:r w:rsidRPr="003272E2">
          <w:rPr>
            <w:rStyle w:val="Hyperlink"/>
            <w:sz w:val="16"/>
            <w:szCs w:val="16"/>
          </w:rPr>
          <w:t>spoof</w:t>
        </w:r>
      </w:hyperlink>
      <w:r w:rsidRPr="003272E2">
        <w:rPr>
          <w:sz w:val="16"/>
          <w:szCs w:val="16"/>
        </w:rPr>
        <w:t> the signals from satellites, creating havoc for critical infrastructure. This includes electric grids, water networks and transportation systems.</w:t>
      </w:r>
    </w:p>
    <w:p w14:paraId="6288934F" w14:textId="77777777" w:rsidR="0099745D" w:rsidRPr="003272E2" w:rsidRDefault="0099745D" w:rsidP="0099745D">
      <w:pPr>
        <w:rPr>
          <w:sz w:val="16"/>
          <w:szCs w:val="16"/>
        </w:rPr>
      </w:pPr>
      <w:r w:rsidRPr="003272E2">
        <w:rPr>
          <w:sz w:val="16"/>
          <w:szCs w:val="16"/>
        </w:rPr>
        <w:t>Some of these new satellites have thrusters that allow them to speed up, slow down and change direction in space. If hackers took control of these steerable satellites, the consequences could be catastrophic. Hackers could alter the satellites’ orbits and crash them into other satellites or even the International Space Station.</w:t>
      </w:r>
    </w:p>
    <w:p w14:paraId="2C88178A" w14:textId="77777777" w:rsidR="0099745D" w:rsidRPr="003272E2" w:rsidRDefault="0099745D" w:rsidP="0099745D">
      <w:pPr>
        <w:rPr>
          <w:sz w:val="16"/>
          <w:szCs w:val="16"/>
        </w:rPr>
      </w:pPr>
      <w:r w:rsidRPr="003272E2">
        <w:rPr>
          <w:b/>
          <w:bCs/>
          <w:sz w:val="16"/>
          <w:szCs w:val="16"/>
        </w:rPr>
        <w:t>Commodity parts open a door</w:t>
      </w:r>
    </w:p>
    <w:p w14:paraId="7BFBDACD" w14:textId="77777777" w:rsidR="0099745D" w:rsidRPr="003272E2" w:rsidRDefault="0099745D" w:rsidP="0099745D">
      <w:pPr>
        <w:rPr>
          <w:sz w:val="16"/>
          <w:szCs w:val="16"/>
        </w:rPr>
      </w:pPr>
      <w:r w:rsidRPr="003272E2">
        <w:rPr>
          <w:sz w:val="16"/>
          <w:szCs w:val="16"/>
        </w:rPr>
        <w:t>Makers of these satellites, particularly small CubeSats, use </w:t>
      </w:r>
      <w:hyperlink r:id="rId13" w:tgtFrame="_blank" w:history="1">
        <w:r w:rsidRPr="003272E2">
          <w:rPr>
            <w:rStyle w:val="Hyperlink"/>
            <w:sz w:val="16"/>
            <w:szCs w:val="16"/>
          </w:rPr>
          <w:t>off-the-shelf technology</w:t>
        </w:r>
      </w:hyperlink>
      <w:r w:rsidRPr="003272E2">
        <w:rPr>
          <w:sz w:val="16"/>
          <w:szCs w:val="16"/>
        </w:rPr>
        <w:t>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805EA3B" w14:textId="77777777" w:rsidR="0099745D" w:rsidRPr="003272E2" w:rsidRDefault="0099745D" w:rsidP="0099745D">
      <w:pPr>
        <w:rPr>
          <w:sz w:val="16"/>
          <w:szCs w:val="16"/>
        </w:rPr>
      </w:pPr>
      <w:r w:rsidRPr="003272E2">
        <w:rPr>
          <w:sz w:val="16"/>
          <w:szCs w:val="16"/>
        </w:rPr>
        <w:t>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With each additional vendor, the vulnerabilities increase as hackers have multiple opportunities to infiltrate the system.</w:t>
      </w:r>
    </w:p>
    <w:p w14:paraId="65F7815E" w14:textId="77777777" w:rsidR="0099745D" w:rsidRPr="003272E2" w:rsidRDefault="007367A3" w:rsidP="0099745D">
      <w:pPr>
        <w:rPr>
          <w:sz w:val="16"/>
          <w:szCs w:val="16"/>
        </w:rPr>
      </w:pPr>
      <w:hyperlink r:id="rId14" w:tgtFrame="_blank" w:history="1">
        <w:r w:rsidR="0099745D" w:rsidRPr="003272E2">
          <w:rPr>
            <w:rStyle w:val="Hyperlink"/>
            <w:sz w:val="16"/>
            <w:szCs w:val="16"/>
          </w:rPr>
          <w:t>Hacking some of these CubeSats</w:t>
        </w:r>
      </w:hyperlink>
      <w:r w:rsidR="0099745D" w:rsidRPr="003272E2">
        <w:rPr>
          <w:sz w:val="16"/>
          <w:szCs w:val="16"/>
        </w:rPr>
        <w:t> may be as simple as waiting for one of them to pass overhead and then sending malicious commands using specialized ground antennas. Hacking more sophisticated satellites might not be that hard either.</w:t>
      </w:r>
    </w:p>
    <w:p w14:paraId="632AEC3B" w14:textId="77777777" w:rsidR="0099745D" w:rsidRPr="003272E2" w:rsidRDefault="0099745D" w:rsidP="0099745D">
      <w:pPr>
        <w:rPr>
          <w:sz w:val="16"/>
          <w:szCs w:val="16"/>
        </w:rPr>
      </w:pPr>
      <w:r w:rsidRPr="003272E2">
        <w:rPr>
          <w:sz w:val="16"/>
          <w:szCs w:val="16"/>
        </w:rPr>
        <w:t>Satellites are typically controlled from ground stations. These stations run computers with software vulnerabilities that can be exploited by hackers. If hackers were to infiltrate these computers, they could send malicious commands to the satellites.</w:t>
      </w:r>
    </w:p>
    <w:p w14:paraId="00B581A8" w14:textId="77777777" w:rsidR="0099745D" w:rsidRPr="003272E2" w:rsidRDefault="0099745D" w:rsidP="0099745D">
      <w:pPr>
        <w:rPr>
          <w:sz w:val="16"/>
          <w:szCs w:val="16"/>
        </w:rPr>
      </w:pPr>
      <w:r w:rsidRPr="003272E2">
        <w:rPr>
          <w:b/>
          <w:bCs/>
          <w:sz w:val="16"/>
          <w:szCs w:val="16"/>
        </w:rPr>
        <w:t>A history of hacks</w:t>
      </w:r>
    </w:p>
    <w:p w14:paraId="4E3BC4ED" w14:textId="77777777" w:rsidR="0099745D" w:rsidRPr="003272E2" w:rsidRDefault="0099745D" w:rsidP="0099745D">
      <w:pPr>
        <w:rPr>
          <w:sz w:val="16"/>
          <w:szCs w:val="16"/>
        </w:rPr>
      </w:pPr>
      <w:r w:rsidRPr="003272E2">
        <w:rPr>
          <w:sz w:val="16"/>
          <w:szCs w:val="16"/>
        </w:rPr>
        <w:t>This scenario played out in 1998 when </w:t>
      </w:r>
      <w:hyperlink r:id="rId15" w:tgtFrame="_blank" w:history="1">
        <w:r w:rsidRPr="003272E2">
          <w:rPr>
            <w:rStyle w:val="Hyperlink"/>
            <w:sz w:val="16"/>
            <w:szCs w:val="16"/>
          </w:rPr>
          <w:t>hackers took control</w:t>
        </w:r>
      </w:hyperlink>
      <w:r w:rsidRPr="003272E2">
        <w:rPr>
          <w:sz w:val="16"/>
          <w:szCs w:val="16"/>
        </w:rPr>
        <w:t> of the U.S.-German ROSAT X-Ray satellite. They did it by hacking into computers at the Goddard Space Flight Center in Maryland. The hackers then instructed the satellite to aim its solar panels directly at the sun. This effectively fried its batteries and rendered the satellite useless. The defunct satellite eventually </w:t>
      </w:r>
      <w:hyperlink r:id="rId16" w:tgtFrame="_blank" w:history="1">
        <w:r w:rsidRPr="003272E2">
          <w:rPr>
            <w:rStyle w:val="Hyperlink"/>
            <w:sz w:val="16"/>
            <w:szCs w:val="16"/>
          </w:rPr>
          <w:t>crashed back to Earth</w:t>
        </w:r>
      </w:hyperlink>
      <w:r w:rsidRPr="003272E2">
        <w:rPr>
          <w:sz w:val="16"/>
          <w:szCs w:val="16"/>
        </w:rPr>
        <w:t> in 2011. Hackers could also hold satellites for ransom, as happened in 1999 when </w:t>
      </w:r>
      <w:hyperlink r:id="rId17" w:tgtFrame="_blank" w:history="1">
        <w:r w:rsidRPr="003272E2">
          <w:rPr>
            <w:rStyle w:val="Hyperlink"/>
            <w:sz w:val="16"/>
            <w:szCs w:val="16"/>
          </w:rPr>
          <w:t>hackers took control</w:t>
        </w:r>
      </w:hyperlink>
      <w:r w:rsidRPr="003272E2">
        <w:rPr>
          <w:sz w:val="16"/>
          <w:szCs w:val="16"/>
        </w:rPr>
        <w:t xml:space="preserve"> of the U.K.‘s </w:t>
      </w:r>
      <w:proofErr w:type="spellStart"/>
      <w:r w:rsidRPr="003272E2">
        <w:rPr>
          <w:sz w:val="16"/>
          <w:szCs w:val="16"/>
        </w:rPr>
        <w:t>SkyNet</w:t>
      </w:r>
      <w:proofErr w:type="spellEnd"/>
      <w:r w:rsidRPr="003272E2">
        <w:rPr>
          <w:sz w:val="16"/>
          <w:szCs w:val="16"/>
        </w:rPr>
        <w:t xml:space="preserve"> satellites.</w:t>
      </w:r>
    </w:p>
    <w:p w14:paraId="65FE8918" w14:textId="77777777" w:rsidR="0099745D" w:rsidRPr="003272E2" w:rsidRDefault="0099745D" w:rsidP="0099745D">
      <w:pPr>
        <w:rPr>
          <w:sz w:val="16"/>
          <w:szCs w:val="16"/>
        </w:rPr>
      </w:pPr>
      <w:r w:rsidRPr="003272E2">
        <w:rPr>
          <w:sz w:val="16"/>
          <w:szCs w:val="16"/>
        </w:rPr>
        <w:t>Over the years, the threat of cyberattacks on satellites has gotten more dire. In 2008, hackers, possibly from China, reportedly </w:t>
      </w:r>
      <w:hyperlink r:id="rId18" w:tgtFrame="_blank" w:history="1">
        <w:r w:rsidRPr="003272E2">
          <w:rPr>
            <w:rStyle w:val="Hyperlink"/>
            <w:sz w:val="16"/>
            <w:szCs w:val="16"/>
          </w:rPr>
          <w:t>took full control</w:t>
        </w:r>
      </w:hyperlink>
      <w:r w:rsidRPr="003272E2">
        <w:rPr>
          <w:sz w:val="16"/>
          <w:szCs w:val="16"/>
        </w:rPr>
        <w:t> of two NASA satellites, one for about two minutes and the other for about nine minutes. In 2018, another group of Chinese state-backed hackers reportedly launched a </w:t>
      </w:r>
      <w:hyperlink r:id="rId19" w:tgtFrame="_blank" w:history="1">
        <w:r w:rsidRPr="003272E2">
          <w:rPr>
            <w:rStyle w:val="Hyperlink"/>
            <w:sz w:val="16"/>
            <w:szCs w:val="16"/>
          </w:rPr>
          <w:t>sophisticated hacking campaign</w:t>
        </w:r>
      </w:hyperlink>
      <w:r w:rsidRPr="003272E2">
        <w:rPr>
          <w:sz w:val="16"/>
          <w:szCs w:val="16"/>
        </w:rPr>
        <w:t> aimed at satellite operators and defense contractors. Iranian hacking groups have also attempted </w:t>
      </w:r>
      <w:hyperlink r:id="rId20" w:tgtFrame="_blank" w:history="1">
        <w:r w:rsidRPr="003272E2">
          <w:rPr>
            <w:rStyle w:val="Hyperlink"/>
            <w:sz w:val="16"/>
            <w:szCs w:val="16"/>
          </w:rPr>
          <w:t>similar attacks</w:t>
        </w:r>
      </w:hyperlink>
      <w:r w:rsidRPr="003272E2">
        <w:rPr>
          <w:sz w:val="16"/>
          <w:szCs w:val="16"/>
        </w:rPr>
        <w:t>.</w:t>
      </w:r>
    </w:p>
    <w:p w14:paraId="70DE5095" w14:textId="77777777" w:rsidR="0099745D" w:rsidRPr="003272E2" w:rsidRDefault="0099745D" w:rsidP="0099745D">
      <w:pPr>
        <w:rPr>
          <w:rStyle w:val="StyleUnderline"/>
        </w:rPr>
      </w:pPr>
      <w:r w:rsidRPr="003272E2">
        <w:rPr>
          <w:sz w:val="16"/>
          <w:szCs w:val="16"/>
        </w:rPr>
        <w:t>Although the U.S. Department of Defense and National Security Agency have made </w:t>
      </w:r>
      <w:hyperlink r:id="rId21" w:tgtFrame="_blank" w:history="1">
        <w:r w:rsidRPr="003272E2">
          <w:rPr>
            <w:rStyle w:val="Hyperlink"/>
            <w:sz w:val="16"/>
            <w:szCs w:val="16"/>
          </w:rPr>
          <w:t>some efforts to address space cybersecurity</w:t>
        </w:r>
      </w:hyperlink>
      <w:r w:rsidRPr="003272E2">
        <w:rPr>
          <w:sz w:val="16"/>
          <w:szCs w:val="16"/>
        </w:rPr>
        <w:t xml:space="preserve">, the pace has been slow. </w:t>
      </w:r>
      <w:r w:rsidRPr="003272E2">
        <w:rPr>
          <w:rStyle w:val="StyleUnderline"/>
        </w:rPr>
        <w:t>There are currently </w:t>
      </w:r>
      <w:hyperlink r:id="rId22" w:tgtFrame="_blank" w:history="1">
        <w:r w:rsidRPr="003272E2">
          <w:rPr>
            <w:rStyle w:val="StyleUnderline"/>
          </w:rPr>
          <w:t>no cybersecurity standards for satellites</w:t>
        </w:r>
      </w:hyperlink>
      <w:r w:rsidRPr="003272E2">
        <w:rPr>
          <w:rStyle w:val="StyleUnderline"/>
        </w:rPr>
        <w:t> and no governing body to regulate and ensure their cybersecurity. Even if common standards could be developed, there are no mechanisms in place to enforce them. This means responsibility for satellite cybersecurity falls to the individual companies that build and operate them.</w:t>
      </w:r>
    </w:p>
    <w:p w14:paraId="1BC64F6E" w14:textId="77777777" w:rsidR="0099745D" w:rsidRPr="003272E2" w:rsidRDefault="0099745D" w:rsidP="0099745D">
      <w:r w:rsidRPr="003272E2">
        <w:rPr>
          <w:b/>
          <w:bCs/>
        </w:rPr>
        <w:t>Market forces work against space cybersecurity</w:t>
      </w:r>
    </w:p>
    <w:p w14:paraId="21E1E6A3" w14:textId="77777777" w:rsidR="0099745D" w:rsidRPr="003272E2" w:rsidRDefault="0099745D" w:rsidP="0099745D">
      <w:pPr>
        <w:rPr>
          <w:rStyle w:val="Emphasis"/>
        </w:rPr>
      </w:pPr>
      <w:r w:rsidRPr="003272E2">
        <w:rPr>
          <w:rStyle w:val="Emphasis"/>
        </w:rPr>
        <w:t>As they compete to be the dominant satellite operator</w:t>
      </w:r>
      <w:r w:rsidRPr="003272E2">
        <w:rPr>
          <w:sz w:val="16"/>
        </w:rPr>
        <w:t xml:space="preserve">, SpaceX and </w:t>
      </w:r>
      <w:r w:rsidRPr="003272E2">
        <w:rPr>
          <w:rStyle w:val="Emphasis"/>
          <w:highlight w:val="green"/>
        </w:rPr>
        <w:t>rival companies</w:t>
      </w:r>
      <w:r w:rsidRPr="003272E2">
        <w:rPr>
          <w:sz w:val="16"/>
        </w:rPr>
        <w:t xml:space="preserve"> are </w:t>
      </w:r>
      <w:hyperlink r:id="rId23" w:tgtFrame="_blank" w:history="1">
        <w:r w:rsidRPr="003272E2">
          <w:rPr>
            <w:rStyle w:val="Emphasis"/>
            <w:highlight w:val="green"/>
          </w:rPr>
          <w:t>under increasing pressure to cut costs</w:t>
        </w:r>
      </w:hyperlink>
      <w:r w:rsidRPr="003272E2">
        <w:rPr>
          <w:rStyle w:val="Emphasis"/>
          <w:highlight w:val="green"/>
        </w:rPr>
        <w:t>.</w:t>
      </w:r>
      <w:r w:rsidRPr="003272E2">
        <w:rPr>
          <w:sz w:val="16"/>
        </w:rPr>
        <w:t xml:space="preserve"> There is also pressure to </w:t>
      </w:r>
      <w:r w:rsidRPr="003272E2">
        <w:rPr>
          <w:rStyle w:val="Emphasis"/>
          <w:highlight w:val="green"/>
        </w:rPr>
        <w:t>speed</w:t>
      </w:r>
      <w:r w:rsidRPr="003272E2">
        <w:rPr>
          <w:sz w:val="16"/>
        </w:rPr>
        <w:t xml:space="preserve"> </w:t>
      </w:r>
      <w:r w:rsidRPr="003272E2">
        <w:rPr>
          <w:rStyle w:val="Emphasis"/>
          <w:highlight w:val="green"/>
        </w:rPr>
        <w:t>up</w:t>
      </w:r>
      <w:r w:rsidRPr="003272E2">
        <w:rPr>
          <w:sz w:val="16"/>
        </w:rPr>
        <w:t xml:space="preserve"> </w:t>
      </w:r>
      <w:r w:rsidRPr="003272E2">
        <w:rPr>
          <w:rStyle w:val="Emphasis"/>
          <w:highlight w:val="green"/>
        </w:rPr>
        <w:t>d</w:t>
      </w:r>
      <w:r w:rsidRPr="003272E2">
        <w:rPr>
          <w:sz w:val="16"/>
        </w:rPr>
        <w:t xml:space="preserve">evelopment </w:t>
      </w:r>
      <w:r w:rsidRPr="003272E2">
        <w:rPr>
          <w:rStyle w:val="Emphasis"/>
          <w:highlight w:val="green"/>
        </w:rPr>
        <w:t>and</w:t>
      </w:r>
      <w:r w:rsidRPr="003272E2">
        <w:rPr>
          <w:sz w:val="16"/>
        </w:rPr>
        <w:t xml:space="preserve"> </w:t>
      </w:r>
      <w:r w:rsidRPr="003272E2">
        <w:rPr>
          <w:rStyle w:val="Emphasis"/>
          <w:highlight w:val="green"/>
        </w:rPr>
        <w:t>p</w:t>
      </w:r>
      <w:r w:rsidRPr="003272E2">
        <w:rPr>
          <w:sz w:val="16"/>
        </w:rPr>
        <w:t xml:space="preserve">roduction. This makes it </w:t>
      </w:r>
      <w:r w:rsidRPr="003272E2">
        <w:rPr>
          <w:rStyle w:val="Emphasis"/>
          <w:highlight w:val="green"/>
        </w:rPr>
        <w:t>tempting for</w:t>
      </w:r>
      <w:r w:rsidRPr="003272E2">
        <w:rPr>
          <w:sz w:val="16"/>
        </w:rPr>
        <w:t xml:space="preserve"> the </w:t>
      </w:r>
      <w:r w:rsidRPr="003272E2">
        <w:rPr>
          <w:rStyle w:val="Emphasis"/>
          <w:highlight w:val="green"/>
        </w:rPr>
        <w:t xml:space="preserve">companies to </w:t>
      </w:r>
      <w:r w:rsidRPr="003272E2">
        <w:rPr>
          <w:rStyle w:val="Emphasis"/>
          <w:highlight w:val="green"/>
          <w:bdr w:val="single" w:sz="4" w:space="0" w:color="auto"/>
        </w:rPr>
        <w:t>cut corners</w:t>
      </w:r>
      <w:r w:rsidRPr="003272E2">
        <w:rPr>
          <w:sz w:val="16"/>
        </w:rPr>
        <w:t xml:space="preserve"> </w:t>
      </w:r>
      <w:r w:rsidRPr="003272E2">
        <w:rPr>
          <w:rStyle w:val="Emphasis"/>
          <w:highlight w:val="green"/>
        </w:rPr>
        <w:t>in</w:t>
      </w:r>
      <w:r w:rsidRPr="003272E2">
        <w:rPr>
          <w:sz w:val="16"/>
        </w:rPr>
        <w:t xml:space="preserve"> areas like </w:t>
      </w:r>
      <w:r w:rsidRPr="003272E2">
        <w:rPr>
          <w:rStyle w:val="Emphasis"/>
          <w:highlight w:val="green"/>
        </w:rPr>
        <w:t>cybersecurity</w:t>
      </w:r>
      <w:r w:rsidRPr="003272E2">
        <w:rPr>
          <w:sz w:val="16"/>
        </w:rPr>
        <w:t xml:space="preserve"> that are </w:t>
      </w:r>
      <w:r w:rsidRPr="003272E2">
        <w:rPr>
          <w:rStyle w:val="Emphasis"/>
          <w:highlight w:val="green"/>
        </w:rPr>
        <w:t xml:space="preserve">secondary to </w:t>
      </w:r>
      <w:proofErr w:type="gramStart"/>
      <w:r w:rsidRPr="003272E2">
        <w:rPr>
          <w:rStyle w:val="Emphasis"/>
          <w:highlight w:val="green"/>
        </w:rPr>
        <w:t>actually getting</w:t>
      </w:r>
      <w:proofErr w:type="gramEnd"/>
      <w:r w:rsidRPr="003272E2">
        <w:rPr>
          <w:sz w:val="16"/>
        </w:rPr>
        <w:t xml:space="preserve"> these </w:t>
      </w:r>
      <w:r w:rsidRPr="003272E2">
        <w:rPr>
          <w:rStyle w:val="Emphasis"/>
          <w:highlight w:val="green"/>
        </w:rPr>
        <w:t>sat</w:t>
      </w:r>
      <w:r w:rsidRPr="003272E2">
        <w:rPr>
          <w:sz w:val="16"/>
        </w:rPr>
        <w:t>ellite</w:t>
      </w:r>
      <w:r w:rsidRPr="003272E2">
        <w:rPr>
          <w:rStyle w:val="Emphasis"/>
          <w:highlight w:val="green"/>
        </w:rPr>
        <w:t>s</w:t>
      </w:r>
      <w:r w:rsidRPr="003272E2">
        <w:rPr>
          <w:sz w:val="16"/>
        </w:rPr>
        <w:t xml:space="preserve"> </w:t>
      </w:r>
      <w:r w:rsidRPr="003272E2">
        <w:rPr>
          <w:rStyle w:val="Emphasis"/>
          <w:highlight w:val="green"/>
        </w:rPr>
        <w:t>in space.</w:t>
      </w:r>
    </w:p>
    <w:p w14:paraId="7259AD1D" w14:textId="77777777" w:rsidR="0099745D" w:rsidRPr="003272E2" w:rsidRDefault="0099745D" w:rsidP="0099745D">
      <w:pPr>
        <w:rPr>
          <w:sz w:val="16"/>
        </w:rPr>
      </w:pPr>
      <w:r w:rsidRPr="003272E2">
        <w:rPr>
          <w:sz w:val="16"/>
        </w:rPr>
        <w:t xml:space="preserve">Even for companies that make a high priority of cybersecurity, the </w:t>
      </w:r>
      <w:r w:rsidRPr="003272E2">
        <w:rPr>
          <w:rStyle w:val="Emphasis"/>
          <w:highlight w:val="green"/>
        </w:rPr>
        <w:t>costs associated with</w:t>
      </w:r>
      <w:r w:rsidRPr="003272E2">
        <w:rPr>
          <w:sz w:val="16"/>
        </w:rPr>
        <w:t xml:space="preserve"> guaranteeing the </w:t>
      </w:r>
      <w:r w:rsidRPr="003272E2">
        <w:rPr>
          <w:rStyle w:val="Emphasis"/>
          <w:highlight w:val="green"/>
        </w:rPr>
        <w:t>security</w:t>
      </w:r>
      <w:r w:rsidRPr="003272E2">
        <w:rPr>
          <w:sz w:val="16"/>
        </w:rPr>
        <w:t xml:space="preserve"> of each component could be </w:t>
      </w:r>
      <w:r w:rsidRPr="003272E2">
        <w:rPr>
          <w:rStyle w:val="Emphasis"/>
          <w:highlight w:val="green"/>
        </w:rPr>
        <w:t>prohibitive</w:t>
      </w:r>
      <w:r w:rsidRPr="003272E2">
        <w:rPr>
          <w:sz w:val="16"/>
        </w:rPr>
        <w:t xml:space="preserve">. This problem is even </w:t>
      </w:r>
      <w:r w:rsidRPr="003272E2">
        <w:rPr>
          <w:rStyle w:val="Emphasis"/>
          <w:highlight w:val="green"/>
        </w:rPr>
        <w:t>more acute for low-cost space missions</w:t>
      </w:r>
      <w:r w:rsidRPr="003272E2">
        <w:rPr>
          <w:sz w:val="16"/>
        </w:rPr>
        <w:t xml:space="preserve">, where the </w:t>
      </w:r>
      <w:r w:rsidRPr="003272E2">
        <w:rPr>
          <w:rStyle w:val="Emphasis"/>
          <w:highlight w:val="green"/>
        </w:rPr>
        <w:t>cost of ensuring cybersecurity could exceed</w:t>
      </w:r>
      <w:r w:rsidRPr="003272E2">
        <w:rPr>
          <w:sz w:val="16"/>
        </w:rPr>
        <w:t xml:space="preserve"> the </w:t>
      </w:r>
      <w:r w:rsidRPr="003272E2">
        <w:rPr>
          <w:rStyle w:val="Emphasis"/>
          <w:highlight w:val="green"/>
        </w:rPr>
        <w:t>cost</w:t>
      </w:r>
      <w:r w:rsidRPr="003272E2">
        <w:rPr>
          <w:sz w:val="16"/>
        </w:rPr>
        <w:t xml:space="preserve"> </w:t>
      </w:r>
      <w:r w:rsidRPr="003272E2">
        <w:rPr>
          <w:rStyle w:val="Emphasis"/>
          <w:highlight w:val="green"/>
        </w:rPr>
        <w:t>of</w:t>
      </w:r>
      <w:r w:rsidRPr="003272E2">
        <w:rPr>
          <w:sz w:val="16"/>
        </w:rPr>
        <w:t xml:space="preserve"> the </w:t>
      </w:r>
      <w:r w:rsidRPr="003272E2">
        <w:rPr>
          <w:rStyle w:val="Emphasis"/>
          <w:highlight w:val="green"/>
        </w:rPr>
        <w:t>satellite</w:t>
      </w:r>
      <w:r w:rsidRPr="003272E2">
        <w:rPr>
          <w:sz w:val="16"/>
        </w:rPr>
        <w:t xml:space="preserve"> itself.</w:t>
      </w:r>
    </w:p>
    <w:p w14:paraId="755330AF" w14:textId="77777777" w:rsidR="0099745D" w:rsidRPr="003272E2" w:rsidRDefault="0099745D" w:rsidP="0099745D">
      <w:pPr>
        <w:rPr>
          <w:sz w:val="16"/>
        </w:rPr>
      </w:pPr>
      <w:r w:rsidRPr="003272E2">
        <w:rPr>
          <w:sz w:val="16"/>
        </w:rPr>
        <w:t>To compound matters, the complex supply chain of these satellites and the multiple parties involved in their management means it’s often not clear who bears </w:t>
      </w:r>
      <w:hyperlink r:id="rId24" w:tgtFrame="_blank" w:history="1">
        <w:r w:rsidRPr="003272E2">
          <w:rPr>
            <w:rStyle w:val="Hyperlink"/>
            <w:sz w:val="16"/>
          </w:rPr>
          <w:t>responsibility and liability for cyber breaches</w:t>
        </w:r>
      </w:hyperlink>
      <w:r w:rsidRPr="003272E2">
        <w:rPr>
          <w:sz w:val="16"/>
        </w:rPr>
        <w:t xml:space="preserve">. This </w:t>
      </w:r>
      <w:r w:rsidRPr="003272E2">
        <w:rPr>
          <w:rStyle w:val="Emphasis"/>
          <w:bdr w:val="single" w:sz="4" w:space="0" w:color="auto"/>
        </w:rPr>
        <w:t>lack of clarity</w:t>
      </w:r>
      <w:r w:rsidRPr="003272E2">
        <w:rPr>
          <w:sz w:val="16"/>
        </w:rPr>
        <w:t xml:space="preserve"> has bred complacency and hindered efforts to secure these important systems.</w:t>
      </w:r>
    </w:p>
    <w:p w14:paraId="137FB338" w14:textId="77777777" w:rsidR="0099745D" w:rsidRPr="003272E2" w:rsidRDefault="0099745D" w:rsidP="0099745D"/>
    <w:p w14:paraId="250B38BF" w14:textId="77777777" w:rsidR="0099745D" w:rsidRDefault="0099745D" w:rsidP="0099745D">
      <w:pPr>
        <w:pStyle w:val="Heading4"/>
      </w:pPr>
      <w:r>
        <w:t xml:space="preserve">It’s Coming Now </w:t>
      </w:r>
      <w:proofErr w:type="gramStart"/>
      <w:r>
        <w:t>-  Space</w:t>
      </w:r>
      <w:proofErr w:type="gramEnd"/>
      <w:r>
        <w:t xml:space="preserve"> is the new frontier for cyberattacks.</w:t>
      </w:r>
    </w:p>
    <w:p w14:paraId="3A8CC337" w14:textId="77777777" w:rsidR="0099745D" w:rsidRPr="0049353F" w:rsidRDefault="0099745D" w:rsidP="0099745D">
      <w:pPr>
        <w:rPr>
          <w:b/>
          <w:bCs/>
          <w:sz w:val="16"/>
        </w:rPr>
      </w:pPr>
      <w:r w:rsidRPr="009C4746">
        <w:rPr>
          <w:rStyle w:val="Emphasis"/>
          <w:highlight w:val="green"/>
        </w:rPr>
        <w:t>Shin 21</w:t>
      </w:r>
      <w:r w:rsidRPr="0049353F">
        <w:rPr>
          <w:sz w:val="16"/>
        </w:rPr>
        <w:t xml:space="preserve">  -- John Shin, Forbes Councils Member</w:t>
      </w:r>
      <w:r w:rsidRPr="0049353F">
        <w:rPr>
          <w:b/>
          <w:bCs/>
          <w:sz w:val="16"/>
        </w:rPr>
        <w:t xml:space="preserve">, </w:t>
      </w:r>
      <w:hyperlink r:id="rId25" w:history="1">
        <w:r w:rsidRPr="00532300">
          <w:rPr>
            <w:rStyle w:val="Hyperlink"/>
            <w:b/>
            <w:bCs/>
            <w:sz w:val="16"/>
          </w:rPr>
          <w:t>Forbes Technology Council</w:t>
        </w:r>
      </w:hyperlink>
      <w:r w:rsidRPr="0049353F">
        <w:rPr>
          <w:sz w:val="16"/>
        </w:rPr>
        <w:t>, Managing Director at </w:t>
      </w:r>
      <w:hyperlink r:id="rId26" w:tgtFrame="_blank" w:history="1">
        <w:r w:rsidRPr="0049353F">
          <w:rPr>
            <w:rStyle w:val="Hyperlink"/>
            <w:sz w:val="16"/>
          </w:rPr>
          <w:t>RSI Security</w:t>
        </w:r>
      </w:hyperlink>
      <w:r w:rsidRPr="0049353F">
        <w:rPr>
          <w:sz w:val="16"/>
        </w:rPr>
        <w:t>, helping organizations achieve cybersecurity and compliance success., Aug 20, 2021,07:45am EDT, “</w:t>
      </w:r>
      <w:r w:rsidRPr="0049353F">
        <w:rPr>
          <w:b/>
          <w:bCs/>
          <w:sz w:val="16"/>
        </w:rPr>
        <w:t xml:space="preserve">Why Space Is The Next Frontier For Cybersecurity”, </w:t>
      </w:r>
      <w:hyperlink r:id="rId27" w:history="1">
        <w:r w:rsidRPr="002528EB">
          <w:rPr>
            <w:rStyle w:val="Hyperlink"/>
            <w:b/>
            <w:bCs/>
            <w:sz w:val="16"/>
          </w:rPr>
          <w:t>https://www.forbes.com/sites/forbestechcouncil/2021/08/20/why-space-is-the-next-frontier-for-cybersecurity/?sh=608c654041b1</w:t>
        </w:r>
      </w:hyperlink>
      <w:r>
        <w:rPr>
          <w:b/>
          <w:bCs/>
          <w:sz w:val="16"/>
        </w:rPr>
        <w:t xml:space="preserve">   //</w:t>
      </w:r>
      <w:proofErr w:type="spellStart"/>
      <w:r>
        <w:rPr>
          <w:b/>
          <w:bCs/>
          <w:sz w:val="16"/>
        </w:rPr>
        <w:t>arav</w:t>
      </w:r>
      <w:proofErr w:type="spellEnd"/>
    </w:p>
    <w:p w14:paraId="4529E7ED" w14:textId="77777777" w:rsidR="0099745D" w:rsidRPr="0049353F" w:rsidRDefault="0099745D" w:rsidP="0099745D">
      <w:pPr>
        <w:rPr>
          <w:b/>
          <w:bCs/>
          <w:sz w:val="16"/>
          <w:szCs w:val="16"/>
        </w:rPr>
      </w:pPr>
      <w:r w:rsidRPr="0049353F">
        <w:rPr>
          <w:b/>
          <w:bCs/>
          <w:sz w:val="16"/>
          <w:szCs w:val="16"/>
        </w:rPr>
        <w:t>With projects like Blue Origin and SpaceX, private-sector innovators like Jeff Bezos and Elon Musk are pursuing outer space endeavors at seemingly breakneck speed. These projects give us a glimpse of what's possible, making outer space travel and industry seem reachable within our lifetimes.</w:t>
      </w:r>
    </w:p>
    <w:p w14:paraId="73B34BDB" w14:textId="77777777" w:rsidR="0099745D" w:rsidRPr="0049353F" w:rsidRDefault="0099745D" w:rsidP="0099745D">
      <w:pPr>
        <w:rPr>
          <w:b/>
          <w:bCs/>
          <w:sz w:val="16"/>
        </w:rPr>
      </w:pPr>
      <w:r w:rsidRPr="0049353F">
        <w:rPr>
          <w:b/>
          <w:bCs/>
          <w:sz w:val="16"/>
        </w:rPr>
        <w:t xml:space="preserve">But with the digital technology and software required to make that happen, it's time to start assessing things from a cybersecurity perspective. In fact, both the </w:t>
      </w:r>
      <w:r w:rsidRPr="0049353F">
        <w:rPr>
          <w:rStyle w:val="Emphasis"/>
          <w:highlight w:val="green"/>
        </w:rPr>
        <w:t>private</w:t>
      </w:r>
      <w:r w:rsidRPr="0049353F">
        <w:rPr>
          <w:b/>
          <w:bCs/>
          <w:sz w:val="16"/>
        </w:rPr>
        <w:t xml:space="preserve"> and public </w:t>
      </w:r>
      <w:r w:rsidRPr="0049353F">
        <w:rPr>
          <w:rStyle w:val="Emphasis"/>
          <w:highlight w:val="green"/>
        </w:rPr>
        <w:t>sector</w:t>
      </w:r>
      <w:r w:rsidRPr="0049353F">
        <w:rPr>
          <w:b/>
          <w:bCs/>
          <w:sz w:val="16"/>
        </w:rPr>
        <w:t xml:space="preserve">s are already </w:t>
      </w:r>
      <w:r w:rsidRPr="0049353F">
        <w:rPr>
          <w:rStyle w:val="Emphasis"/>
          <w:highlight w:val="green"/>
        </w:rPr>
        <w:t>beginning to tackle</w:t>
      </w:r>
      <w:r w:rsidRPr="0049353F">
        <w:rPr>
          <w:b/>
          <w:bCs/>
          <w:sz w:val="16"/>
        </w:rPr>
        <w:t xml:space="preserve"> what </w:t>
      </w:r>
      <w:r w:rsidRPr="0049353F">
        <w:rPr>
          <w:rStyle w:val="Emphasis"/>
          <w:highlight w:val="green"/>
        </w:rPr>
        <w:t>cybersecurity</w:t>
      </w:r>
      <w:r w:rsidRPr="0049353F">
        <w:rPr>
          <w:b/>
          <w:bCs/>
          <w:sz w:val="16"/>
        </w:rPr>
        <w:t xml:space="preserve"> means </w:t>
      </w:r>
      <w:r w:rsidRPr="0049353F">
        <w:rPr>
          <w:rStyle w:val="Emphasis"/>
          <w:highlight w:val="green"/>
        </w:rPr>
        <w:t>in</w:t>
      </w:r>
      <w:r w:rsidRPr="0049353F">
        <w:rPr>
          <w:b/>
          <w:bCs/>
          <w:sz w:val="16"/>
        </w:rPr>
        <w:t xml:space="preserve"> the context of </w:t>
      </w:r>
      <w:r w:rsidRPr="0049353F">
        <w:rPr>
          <w:rStyle w:val="Emphasis"/>
          <w:highlight w:val="green"/>
        </w:rPr>
        <w:t>outer space</w:t>
      </w:r>
      <w:r w:rsidRPr="0049353F">
        <w:rPr>
          <w:b/>
          <w:bCs/>
          <w:sz w:val="16"/>
        </w:rPr>
        <w:t xml:space="preserve">. </w:t>
      </w:r>
      <w:r w:rsidRPr="0049353F">
        <w:rPr>
          <w:rStyle w:val="Emphasis"/>
          <w:highlight w:val="green"/>
        </w:rPr>
        <w:t>Satellites</w:t>
      </w:r>
      <w:r w:rsidRPr="0049353F">
        <w:rPr>
          <w:b/>
          <w:bCs/>
          <w:sz w:val="16"/>
        </w:rPr>
        <w:t xml:space="preserve"> already </w:t>
      </w:r>
      <w:r w:rsidRPr="0049353F">
        <w:rPr>
          <w:rStyle w:val="Emphasis"/>
          <w:highlight w:val="green"/>
        </w:rPr>
        <w:t>transmit</w:t>
      </w:r>
      <w:r w:rsidRPr="0049353F">
        <w:rPr>
          <w:b/>
          <w:bCs/>
          <w:sz w:val="16"/>
        </w:rPr>
        <w:t xml:space="preserve"> sometimes sensitive </w:t>
      </w:r>
      <w:r w:rsidRPr="0049353F">
        <w:rPr>
          <w:rStyle w:val="Emphasis"/>
          <w:highlight w:val="green"/>
        </w:rPr>
        <w:t>data</w:t>
      </w:r>
      <w:r w:rsidRPr="0049353F">
        <w:rPr>
          <w:b/>
          <w:bCs/>
          <w:sz w:val="16"/>
        </w:rPr>
        <w:t xml:space="preserve"> to and from Earth, </w:t>
      </w:r>
      <w:r w:rsidRPr="0049353F">
        <w:rPr>
          <w:rStyle w:val="Emphasis"/>
          <w:highlight w:val="green"/>
        </w:rPr>
        <w:t>making</w:t>
      </w:r>
      <w:r w:rsidRPr="0049353F">
        <w:rPr>
          <w:b/>
          <w:bCs/>
          <w:sz w:val="16"/>
        </w:rPr>
        <w:t xml:space="preserve"> them </w:t>
      </w:r>
      <w:r w:rsidRPr="0049353F">
        <w:rPr>
          <w:rStyle w:val="Emphasis"/>
          <w:highlight w:val="green"/>
        </w:rPr>
        <w:t>a</w:t>
      </w:r>
      <w:r w:rsidRPr="0049353F">
        <w:rPr>
          <w:b/>
          <w:bCs/>
          <w:sz w:val="16"/>
        </w:rPr>
        <w:t> </w:t>
      </w:r>
      <w:hyperlink r:id="rId28" w:tgtFrame="_blank" w:tooltip="https://www.wired.com/2011/10/hackers-attack-satellites/" w:history="1">
        <w:r w:rsidRPr="0049353F">
          <w:rPr>
            <w:rStyle w:val="Hyperlink"/>
            <w:b/>
            <w:bCs/>
            <w:sz w:val="16"/>
          </w:rPr>
          <w:t>potential</w:t>
        </w:r>
        <w:r w:rsidRPr="0049353F">
          <w:rPr>
            <w:rStyle w:val="Emphasis"/>
          </w:rPr>
          <w:t xml:space="preserve"> </w:t>
        </w:r>
        <w:r w:rsidRPr="0049353F">
          <w:rPr>
            <w:rStyle w:val="Emphasis"/>
            <w:highlight w:val="green"/>
          </w:rPr>
          <w:t>target</w:t>
        </w:r>
        <w:r w:rsidRPr="0049353F">
          <w:rPr>
            <w:rStyle w:val="Emphasis"/>
          </w:rPr>
          <w:t xml:space="preserve"> </w:t>
        </w:r>
        <w:r w:rsidRPr="0049353F">
          <w:rPr>
            <w:rStyle w:val="Emphasis"/>
            <w:highlight w:val="green"/>
          </w:rPr>
          <w:t>for</w:t>
        </w:r>
        <w:r w:rsidRPr="0049353F">
          <w:rPr>
            <w:rStyle w:val="Emphasis"/>
          </w:rPr>
          <w:t xml:space="preserve"> </w:t>
        </w:r>
        <w:r w:rsidRPr="0049353F">
          <w:rPr>
            <w:rStyle w:val="Hyperlink"/>
            <w:b/>
            <w:bCs/>
            <w:sz w:val="16"/>
          </w:rPr>
          <w:t xml:space="preserve">hackers or malicious </w:t>
        </w:r>
        <w:r w:rsidRPr="0049353F">
          <w:rPr>
            <w:rStyle w:val="Emphasis"/>
            <w:highlight w:val="green"/>
          </w:rPr>
          <w:t>actors</w:t>
        </w:r>
      </w:hyperlink>
      <w:r w:rsidRPr="0049353F">
        <w:rPr>
          <w:b/>
          <w:bCs/>
          <w:sz w:val="16"/>
        </w:rPr>
        <w:t>. Also, just because a satellite is in orbit doesn't mean that ground station facilities aren't already a target for cybercriminals.</w:t>
      </w:r>
    </w:p>
    <w:p w14:paraId="40720BD1" w14:textId="77777777" w:rsidR="0099745D" w:rsidRPr="0049353F" w:rsidRDefault="0099745D" w:rsidP="0099745D">
      <w:pPr>
        <w:rPr>
          <w:b/>
          <w:bCs/>
          <w:sz w:val="16"/>
        </w:rPr>
      </w:pPr>
      <w:r w:rsidRPr="0049353F">
        <w:rPr>
          <w:b/>
          <w:bCs/>
          <w:sz w:val="16"/>
        </w:rPr>
        <w:t xml:space="preserve">Making space technology infrastructure and communications as safe as possible will require innovative thinking and new partnerships. Recognizing the challenges, </w:t>
      </w:r>
      <w:r w:rsidRPr="0049353F">
        <w:rPr>
          <w:rStyle w:val="Emphasis"/>
          <w:highlight w:val="green"/>
        </w:rPr>
        <w:t>building upon</w:t>
      </w:r>
      <w:r w:rsidRPr="0049353F">
        <w:rPr>
          <w:b/>
          <w:bCs/>
          <w:sz w:val="16"/>
        </w:rPr>
        <w:t xml:space="preserve"> </w:t>
      </w:r>
      <w:r w:rsidRPr="0049353F">
        <w:rPr>
          <w:rStyle w:val="Emphasis"/>
          <w:highlight w:val="green"/>
        </w:rPr>
        <w:t>current cybersecurity</w:t>
      </w:r>
      <w:r w:rsidRPr="0049353F">
        <w:rPr>
          <w:b/>
          <w:bCs/>
          <w:sz w:val="16"/>
        </w:rPr>
        <w:t xml:space="preserve"> </w:t>
      </w:r>
      <w:proofErr w:type="gramStart"/>
      <w:r w:rsidRPr="0049353F">
        <w:rPr>
          <w:b/>
          <w:bCs/>
          <w:sz w:val="16"/>
        </w:rPr>
        <w:t>efforts</w:t>
      </w:r>
      <w:proofErr w:type="gramEnd"/>
      <w:r w:rsidRPr="0049353F">
        <w:rPr>
          <w:b/>
          <w:bCs/>
          <w:sz w:val="16"/>
        </w:rPr>
        <w:t xml:space="preserve"> and implementing space-oriented regulatory frameworks are the </w:t>
      </w:r>
      <w:r w:rsidRPr="0049353F">
        <w:rPr>
          <w:rStyle w:val="Emphasis"/>
          <w:highlight w:val="green"/>
        </w:rPr>
        <w:t>key</w:t>
      </w:r>
      <w:r w:rsidRPr="0049353F">
        <w:rPr>
          <w:b/>
          <w:bCs/>
          <w:sz w:val="16"/>
        </w:rPr>
        <w:t xml:space="preserve"> factors for the final frontier.</w:t>
      </w:r>
    </w:p>
    <w:p w14:paraId="723C231F" w14:textId="77777777" w:rsidR="0099745D" w:rsidRPr="00715874" w:rsidRDefault="0099745D" w:rsidP="0099745D">
      <w:pPr>
        <w:rPr>
          <w:b/>
          <w:bCs/>
          <w:sz w:val="16"/>
          <w:szCs w:val="16"/>
        </w:rPr>
      </w:pPr>
      <w:r w:rsidRPr="00715874">
        <w:rPr>
          <w:b/>
          <w:bCs/>
          <w:sz w:val="16"/>
          <w:szCs w:val="16"/>
        </w:rPr>
        <w:t>Unique Cybersecurity Challenges Facing Space</w:t>
      </w:r>
    </w:p>
    <w:p w14:paraId="081C4012" w14:textId="77777777" w:rsidR="0099745D" w:rsidRPr="00715874" w:rsidRDefault="0099745D" w:rsidP="0099745D">
      <w:pPr>
        <w:rPr>
          <w:b/>
          <w:bCs/>
          <w:sz w:val="16"/>
          <w:szCs w:val="16"/>
        </w:rPr>
      </w:pPr>
      <w:r w:rsidRPr="00715874">
        <w:rPr>
          <w:b/>
          <w:bCs/>
          <w:sz w:val="16"/>
          <w:szCs w:val="16"/>
        </w:rPr>
        <w:t>In many ways, space industry and technology rely on the same infrastructure and carry out many similar functions of our terrestrial digital world. But the main challenges arise from scale, distance and the criticality of systems and equipment functioning. If a hacker were to penetrate earth-based systems and provide false information to a satellite, for instance, it </w:t>
      </w:r>
      <w:hyperlink r:id="rId29" w:tgtFrame="_blank" w:tooltip="https://www.scientificamerican.com/article/hackers-could-shut-down-satellites-or-turn-them-into-weapons/" w:history="1">
        <w:r w:rsidRPr="00715874">
          <w:rPr>
            <w:rStyle w:val="Hyperlink"/>
            <w:b/>
            <w:bCs/>
            <w:sz w:val="16"/>
            <w:szCs w:val="16"/>
          </w:rPr>
          <w:t>could cause an inter-space collision</w:t>
        </w:r>
      </w:hyperlink>
      <w:r w:rsidRPr="00715874">
        <w:rPr>
          <w:b/>
          <w:bCs/>
          <w:sz w:val="16"/>
          <w:szCs w:val="16"/>
        </w:rPr>
        <w:t> and potentially take out major communications systems globally.</w:t>
      </w:r>
    </w:p>
    <w:p w14:paraId="3ED2A3EB" w14:textId="77777777" w:rsidR="0099745D" w:rsidRPr="00715874" w:rsidRDefault="0099745D" w:rsidP="0099745D">
      <w:pPr>
        <w:rPr>
          <w:b/>
          <w:bCs/>
          <w:sz w:val="16"/>
        </w:rPr>
      </w:pPr>
      <w:r w:rsidRPr="00715874">
        <w:rPr>
          <w:b/>
          <w:bCs/>
          <w:sz w:val="16"/>
        </w:rPr>
        <w:t xml:space="preserve">Secondly, </w:t>
      </w:r>
      <w:r w:rsidRPr="00715874">
        <w:rPr>
          <w:rStyle w:val="Emphasis"/>
          <w:highlight w:val="green"/>
        </w:rPr>
        <w:t>more</w:t>
      </w:r>
      <w:r w:rsidRPr="00715874">
        <w:rPr>
          <w:b/>
          <w:bCs/>
          <w:sz w:val="16"/>
        </w:rPr>
        <w:t xml:space="preserve"> governments and </w:t>
      </w:r>
      <w:r w:rsidRPr="00715874">
        <w:rPr>
          <w:rStyle w:val="Emphasis"/>
          <w:highlight w:val="green"/>
        </w:rPr>
        <w:t>private</w:t>
      </w:r>
      <w:r w:rsidRPr="00715874">
        <w:rPr>
          <w:b/>
          <w:bCs/>
          <w:sz w:val="16"/>
        </w:rPr>
        <w:t xml:space="preserve"> </w:t>
      </w:r>
      <w:r w:rsidRPr="00715874">
        <w:rPr>
          <w:rStyle w:val="Emphasis"/>
          <w:highlight w:val="green"/>
        </w:rPr>
        <w:t>org</w:t>
      </w:r>
      <w:r w:rsidRPr="00715874">
        <w:rPr>
          <w:b/>
          <w:bCs/>
          <w:sz w:val="16"/>
        </w:rPr>
        <w:t>anization</w:t>
      </w:r>
      <w:r w:rsidRPr="00715874">
        <w:rPr>
          <w:rStyle w:val="Emphasis"/>
          <w:highlight w:val="green"/>
        </w:rPr>
        <w:t>s</w:t>
      </w:r>
      <w:r w:rsidRPr="00715874">
        <w:rPr>
          <w:b/>
          <w:bCs/>
          <w:sz w:val="16"/>
        </w:rPr>
        <w:t xml:space="preserve"> are becoming more </w:t>
      </w:r>
      <w:hyperlink r:id="rId30" w:tgtFrame="_blank" w:tooltip="https://hbr.org/2021/02/the-commercial-space-age-is-here" w:history="1">
        <w:r w:rsidRPr="00715874">
          <w:rPr>
            <w:rStyle w:val="Emphasis"/>
            <w:sz w:val="16"/>
            <w:highlight w:val="green"/>
          </w:rPr>
          <w:t>involved</w:t>
        </w:r>
        <w:r w:rsidRPr="00715874">
          <w:rPr>
            <w:rStyle w:val="Hyperlink"/>
            <w:b/>
            <w:bCs/>
            <w:sz w:val="16"/>
          </w:rPr>
          <w:t xml:space="preserve"> </w:t>
        </w:r>
        <w:r w:rsidRPr="00715874">
          <w:rPr>
            <w:rStyle w:val="Emphasis"/>
            <w:sz w:val="16"/>
            <w:highlight w:val="green"/>
          </w:rPr>
          <w:t>with space</w:t>
        </w:r>
        <w:r w:rsidRPr="00715874">
          <w:rPr>
            <w:rStyle w:val="Emphasis"/>
            <w:sz w:val="16"/>
          </w:rPr>
          <w:t xml:space="preserve"> </w:t>
        </w:r>
        <w:r w:rsidRPr="00715874">
          <w:rPr>
            <w:rStyle w:val="Hyperlink"/>
            <w:b/>
            <w:bCs/>
            <w:sz w:val="16"/>
          </w:rPr>
          <w:t>projects</w:t>
        </w:r>
      </w:hyperlink>
      <w:r w:rsidRPr="00715874">
        <w:rPr>
          <w:b/>
          <w:bCs/>
          <w:sz w:val="16"/>
        </w:rPr>
        <w:t> </w:t>
      </w:r>
      <w:r w:rsidRPr="00715874">
        <w:rPr>
          <w:rStyle w:val="Emphasis"/>
          <w:highlight w:val="green"/>
        </w:rPr>
        <w:t>than ever</w:t>
      </w:r>
      <w:r w:rsidRPr="00715874">
        <w:rPr>
          <w:b/>
          <w:bCs/>
          <w:sz w:val="16"/>
        </w:rPr>
        <w:t xml:space="preserve"> before. While this lowered barrier to entry increases innovation and discovery, it also </w:t>
      </w:r>
      <w:r w:rsidRPr="00715874">
        <w:rPr>
          <w:rStyle w:val="Emphasis"/>
          <w:highlight w:val="green"/>
        </w:rPr>
        <w:t>enhances</w:t>
      </w:r>
      <w:r w:rsidRPr="00715874">
        <w:rPr>
          <w:b/>
          <w:bCs/>
          <w:sz w:val="16"/>
        </w:rPr>
        <w:t xml:space="preserve"> the number of potential </w:t>
      </w:r>
      <w:r w:rsidRPr="00715874">
        <w:rPr>
          <w:rStyle w:val="Emphasis"/>
          <w:highlight w:val="green"/>
        </w:rPr>
        <w:t>access points for hackers</w:t>
      </w:r>
      <w:r w:rsidRPr="00715874">
        <w:rPr>
          <w:b/>
          <w:bCs/>
          <w:sz w:val="16"/>
        </w:rPr>
        <w:t xml:space="preserve">. NASA is no longer the main player to be safeguarded. </w:t>
      </w:r>
      <w:r w:rsidRPr="00715874">
        <w:rPr>
          <w:rStyle w:val="Emphasis"/>
          <w:highlight w:val="green"/>
        </w:rPr>
        <w:t>Malicious actors</w:t>
      </w:r>
      <w:r w:rsidRPr="00715874">
        <w:rPr>
          <w:b/>
          <w:bCs/>
          <w:sz w:val="16"/>
        </w:rPr>
        <w:t xml:space="preserve"> now </w:t>
      </w:r>
      <w:r w:rsidRPr="00715874">
        <w:rPr>
          <w:rStyle w:val="Emphasis"/>
          <w:highlight w:val="green"/>
        </w:rPr>
        <w:t>have</w:t>
      </w:r>
      <w:r w:rsidRPr="00715874">
        <w:rPr>
          <w:b/>
          <w:bCs/>
          <w:sz w:val="16"/>
        </w:rPr>
        <w:t xml:space="preserve"> many </w:t>
      </w:r>
      <w:r w:rsidRPr="00715874">
        <w:rPr>
          <w:rStyle w:val="Emphasis"/>
          <w:highlight w:val="green"/>
        </w:rPr>
        <w:t>more options</w:t>
      </w:r>
      <w:r w:rsidRPr="00715874">
        <w:rPr>
          <w:b/>
          <w:bCs/>
          <w:sz w:val="16"/>
        </w:rPr>
        <w:t xml:space="preserve"> to target, from other governments to equipment manufacturers along the supply chain.</w:t>
      </w:r>
    </w:p>
    <w:p w14:paraId="31E73CBF" w14:textId="77777777" w:rsidR="0099745D" w:rsidRPr="00715874" w:rsidRDefault="0099745D" w:rsidP="0099745D">
      <w:pPr>
        <w:rPr>
          <w:b/>
          <w:bCs/>
          <w:sz w:val="16"/>
        </w:rPr>
      </w:pPr>
      <w:r w:rsidRPr="00715874">
        <w:rPr>
          <w:b/>
          <w:bCs/>
          <w:sz w:val="16"/>
        </w:rPr>
        <w:t xml:space="preserve">The </w:t>
      </w:r>
      <w:r w:rsidRPr="00715874">
        <w:rPr>
          <w:rStyle w:val="Emphasis"/>
          <w:highlight w:val="green"/>
        </w:rPr>
        <w:t>rise</w:t>
      </w:r>
      <w:r w:rsidRPr="00715874">
        <w:rPr>
          <w:b/>
          <w:bCs/>
          <w:sz w:val="16"/>
        </w:rPr>
        <w:t xml:space="preserve"> </w:t>
      </w:r>
      <w:r w:rsidRPr="00715874">
        <w:rPr>
          <w:rStyle w:val="Emphasis"/>
          <w:highlight w:val="green"/>
        </w:rPr>
        <w:t>of</w:t>
      </w:r>
      <w:r w:rsidRPr="00715874">
        <w:rPr>
          <w:b/>
          <w:bCs/>
          <w:sz w:val="16"/>
        </w:rPr>
        <w:t xml:space="preserve"> advanced </w:t>
      </w:r>
      <w:r w:rsidRPr="00715874">
        <w:rPr>
          <w:rStyle w:val="Emphasis"/>
          <w:highlight w:val="green"/>
        </w:rPr>
        <w:t>tech</w:t>
      </w:r>
      <w:r w:rsidRPr="00715874">
        <w:rPr>
          <w:b/>
          <w:bCs/>
          <w:sz w:val="16"/>
        </w:rPr>
        <w:t>nology that can be used for hacking — such as </w:t>
      </w:r>
      <w:hyperlink r:id="rId31" w:tgtFrame="_blank" w:tooltip="https://www.rand.org/blog/articles/2020/04/quantum-computers-will-break-the-internet-but-only-if-we-let-them.html" w:history="1">
        <w:r w:rsidRPr="00715874">
          <w:rPr>
            <w:rStyle w:val="Hyperlink"/>
            <w:b/>
            <w:bCs/>
            <w:sz w:val="16"/>
          </w:rPr>
          <w:t>quantum computers</w:t>
        </w:r>
      </w:hyperlink>
      <w:r w:rsidRPr="00715874">
        <w:rPr>
          <w:b/>
          <w:bCs/>
          <w:sz w:val="16"/>
        </w:rPr>
        <w:t xml:space="preserve"> — also </w:t>
      </w:r>
      <w:r w:rsidRPr="00715874">
        <w:rPr>
          <w:rStyle w:val="Emphasis"/>
          <w:highlight w:val="green"/>
        </w:rPr>
        <w:t>poses</w:t>
      </w:r>
      <w:r w:rsidRPr="00715874">
        <w:rPr>
          <w:b/>
          <w:bCs/>
          <w:sz w:val="16"/>
        </w:rPr>
        <w:t xml:space="preserve"> a </w:t>
      </w:r>
      <w:r w:rsidRPr="00715874">
        <w:rPr>
          <w:rStyle w:val="Emphasis"/>
          <w:highlight w:val="green"/>
        </w:rPr>
        <w:t>significant cybersecurity threat</w:t>
      </w:r>
      <w:r w:rsidRPr="00715874">
        <w:rPr>
          <w:b/>
          <w:bCs/>
          <w:sz w:val="16"/>
        </w:rPr>
        <w:t xml:space="preserve"> to the space-based ecosystem. As things like space tourism and militarization grow, so will the focus of </w:t>
      </w:r>
      <w:r w:rsidRPr="00715874">
        <w:rPr>
          <w:rStyle w:val="Emphasis"/>
          <w:highlight w:val="green"/>
        </w:rPr>
        <w:t>hackers</w:t>
      </w:r>
      <w:r w:rsidRPr="00715874">
        <w:rPr>
          <w:b/>
          <w:bCs/>
          <w:sz w:val="16"/>
        </w:rPr>
        <w:t xml:space="preserve"> that </w:t>
      </w:r>
      <w:r w:rsidRPr="00715874">
        <w:rPr>
          <w:rStyle w:val="Emphasis"/>
          <w:highlight w:val="green"/>
        </w:rPr>
        <w:t>recognize</w:t>
      </w:r>
      <w:r w:rsidRPr="00715874">
        <w:rPr>
          <w:b/>
          <w:bCs/>
          <w:sz w:val="16"/>
        </w:rPr>
        <w:t xml:space="preserve"> the potential monetary </w:t>
      </w:r>
      <w:r w:rsidRPr="00715874">
        <w:rPr>
          <w:rStyle w:val="Emphasis"/>
          <w:highlight w:val="green"/>
        </w:rPr>
        <w:t>value of</w:t>
      </w:r>
      <w:r w:rsidRPr="00715874">
        <w:rPr>
          <w:b/>
          <w:bCs/>
          <w:sz w:val="16"/>
        </w:rPr>
        <w:t xml:space="preserve"> ransomware and other </w:t>
      </w:r>
      <w:r w:rsidRPr="00715874">
        <w:rPr>
          <w:rStyle w:val="Emphasis"/>
          <w:highlight w:val="green"/>
        </w:rPr>
        <w:t>attacks</w:t>
      </w:r>
      <w:r w:rsidRPr="00715874">
        <w:rPr>
          <w:b/>
          <w:bCs/>
          <w:sz w:val="16"/>
        </w:rPr>
        <w:t xml:space="preserve">. Combine this with the severe lack of international cybersecurity cooperation with space technology, and we see a </w:t>
      </w:r>
      <w:r w:rsidRPr="00715874">
        <w:rPr>
          <w:rStyle w:val="Emphasis"/>
          <w:highlight w:val="green"/>
        </w:rPr>
        <w:t>plethora of hurdles</w:t>
      </w:r>
      <w:r w:rsidRPr="00715874">
        <w:rPr>
          <w:b/>
          <w:bCs/>
          <w:sz w:val="16"/>
        </w:rPr>
        <w:t xml:space="preserve"> that need to be overcome in the next few decades.</w:t>
      </w:r>
    </w:p>
    <w:p w14:paraId="0F124514" w14:textId="77777777" w:rsidR="0099745D" w:rsidRPr="00715874" w:rsidRDefault="0099745D" w:rsidP="0099745D">
      <w:pPr>
        <w:rPr>
          <w:b/>
          <w:bCs/>
          <w:sz w:val="16"/>
          <w:szCs w:val="16"/>
        </w:rPr>
      </w:pPr>
      <w:r w:rsidRPr="00715874">
        <w:rPr>
          <w:b/>
          <w:bCs/>
          <w:sz w:val="16"/>
          <w:szCs w:val="16"/>
        </w:rPr>
        <w:t xml:space="preserve">What The Industry Can Do </w:t>
      </w:r>
      <w:proofErr w:type="gramStart"/>
      <w:r w:rsidRPr="00715874">
        <w:rPr>
          <w:b/>
          <w:bCs/>
          <w:sz w:val="16"/>
          <w:szCs w:val="16"/>
        </w:rPr>
        <w:t>To</w:t>
      </w:r>
      <w:proofErr w:type="gramEnd"/>
      <w:r w:rsidRPr="00715874">
        <w:rPr>
          <w:b/>
          <w:bCs/>
          <w:sz w:val="16"/>
          <w:szCs w:val="16"/>
        </w:rPr>
        <w:t xml:space="preserve"> Make Space Safe</w:t>
      </w:r>
    </w:p>
    <w:p w14:paraId="4AF0D400" w14:textId="77777777" w:rsidR="0099745D" w:rsidRPr="00715874" w:rsidRDefault="0099745D" w:rsidP="0099745D">
      <w:pPr>
        <w:rPr>
          <w:b/>
          <w:bCs/>
          <w:sz w:val="16"/>
          <w:szCs w:val="16"/>
        </w:rPr>
      </w:pPr>
      <w:r w:rsidRPr="00715874">
        <w:rPr>
          <w:b/>
          <w:bCs/>
          <w:sz w:val="16"/>
          <w:szCs w:val="16"/>
        </w:rPr>
        <w:t xml:space="preserve">The good news is that companies and governments across the board are beginning to take a forward-thinking stance at emerging cybersecurity threats to space equipment, </w:t>
      </w:r>
      <w:proofErr w:type="gramStart"/>
      <w:r w:rsidRPr="00715874">
        <w:rPr>
          <w:b/>
          <w:bCs/>
          <w:sz w:val="16"/>
          <w:szCs w:val="16"/>
        </w:rPr>
        <w:t>software</w:t>
      </w:r>
      <w:proofErr w:type="gramEnd"/>
      <w:r w:rsidRPr="00715874">
        <w:rPr>
          <w:b/>
          <w:bCs/>
          <w:sz w:val="16"/>
          <w:szCs w:val="16"/>
        </w:rPr>
        <w:t xml:space="preserve"> and communications. Space equipment manufacturers Boeing and Northrup Grumman even hosted a recent webinar discussing </w:t>
      </w:r>
      <w:hyperlink r:id="rId32" w:tgtFrame="_blank" w:tooltip="https://www.flightglobal.com/space/space-industry-worried-that-cyberattacks-could-spread-off-earth/144571.article" w:history="1">
        <w:r w:rsidRPr="00715874">
          <w:rPr>
            <w:rStyle w:val="Hyperlink"/>
            <w:b/>
            <w:bCs/>
            <w:sz w:val="16"/>
            <w:szCs w:val="16"/>
          </w:rPr>
          <w:t>how to lower cybersecurity risk</w:t>
        </w:r>
      </w:hyperlink>
      <w:r w:rsidRPr="00715874">
        <w:rPr>
          <w:b/>
          <w:bCs/>
          <w:sz w:val="16"/>
          <w:szCs w:val="16"/>
        </w:rPr>
        <w:t> in the design of space-bound equipment.</w:t>
      </w:r>
    </w:p>
    <w:p w14:paraId="1401E5A2" w14:textId="77777777" w:rsidR="0099745D" w:rsidRPr="00715874" w:rsidRDefault="0099745D" w:rsidP="0099745D">
      <w:pPr>
        <w:rPr>
          <w:b/>
          <w:bCs/>
          <w:sz w:val="16"/>
        </w:rPr>
      </w:pPr>
      <w:r w:rsidRPr="00715874">
        <w:rPr>
          <w:b/>
          <w:bCs/>
          <w:sz w:val="16"/>
        </w:rPr>
        <w:t xml:space="preserve">I completely agree with one of the main points made by these two companies: </w:t>
      </w:r>
      <w:r w:rsidRPr="00715874">
        <w:rPr>
          <w:rStyle w:val="Emphasis"/>
          <w:highlight w:val="green"/>
        </w:rPr>
        <w:t>We need</w:t>
      </w:r>
      <w:r w:rsidRPr="00715874">
        <w:rPr>
          <w:b/>
          <w:bCs/>
          <w:sz w:val="16"/>
        </w:rPr>
        <w:t xml:space="preserve"> </w:t>
      </w:r>
      <w:r w:rsidRPr="00715874">
        <w:rPr>
          <w:rStyle w:val="Emphasis"/>
          <w:highlight w:val="green"/>
        </w:rPr>
        <w:t>upfront cybersecurity accountability</w:t>
      </w:r>
      <w:r w:rsidRPr="00715874">
        <w:rPr>
          <w:b/>
          <w:bCs/>
          <w:sz w:val="16"/>
        </w:rPr>
        <w:t xml:space="preserve"> from the very beginning. This doesn't just go for equipment and hardware, but for operating systems and software that will be used by shuttles, </w:t>
      </w:r>
      <w:proofErr w:type="gramStart"/>
      <w:r w:rsidRPr="00715874">
        <w:rPr>
          <w:b/>
          <w:bCs/>
          <w:sz w:val="16"/>
        </w:rPr>
        <w:t>rockets</w:t>
      </w:r>
      <w:proofErr w:type="gramEnd"/>
      <w:r w:rsidRPr="00715874">
        <w:rPr>
          <w:b/>
          <w:bCs/>
          <w:sz w:val="16"/>
        </w:rPr>
        <w:t xml:space="preserve"> and satellites. It's easy for engineers or globally distributed software developers to take a product- and functionality-first </w:t>
      </w:r>
      <w:proofErr w:type="gramStart"/>
      <w:r w:rsidRPr="00715874">
        <w:rPr>
          <w:b/>
          <w:bCs/>
          <w:sz w:val="16"/>
        </w:rPr>
        <w:t>approach, but</w:t>
      </w:r>
      <w:proofErr w:type="gramEnd"/>
      <w:r w:rsidRPr="00715874">
        <w:rPr>
          <w:b/>
          <w:bCs/>
          <w:sz w:val="16"/>
        </w:rPr>
        <w:t xml:space="preserve"> emphasizing security at all phases of the process is paramount.</w:t>
      </w:r>
    </w:p>
    <w:p w14:paraId="27D34554" w14:textId="77777777" w:rsidR="0099745D" w:rsidRPr="008F43D0" w:rsidRDefault="0099745D" w:rsidP="0099745D">
      <w:pPr>
        <w:rPr>
          <w:b/>
          <w:bCs/>
          <w:sz w:val="16"/>
          <w:szCs w:val="16"/>
        </w:rPr>
      </w:pPr>
      <w:r w:rsidRPr="00715874">
        <w:rPr>
          <w:b/>
          <w:bCs/>
          <w:sz w:val="16"/>
          <w:szCs w:val="16"/>
        </w:rPr>
        <w:t xml:space="preserve">Finally, the private and public sectors need to collaborate and conduct as many real-world cybersecurity </w:t>
      </w:r>
      <w:proofErr w:type="gramStart"/>
      <w:r w:rsidRPr="00715874">
        <w:rPr>
          <w:b/>
          <w:bCs/>
          <w:sz w:val="16"/>
          <w:szCs w:val="16"/>
        </w:rPr>
        <w:t>scenarios</w:t>
      </w:r>
      <w:proofErr w:type="gramEnd"/>
      <w:r w:rsidRPr="00715874">
        <w:rPr>
          <w:b/>
          <w:bCs/>
          <w:sz w:val="16"/>
          <w:szCs w:val="16"/>
        </w:rPr>
        <w:t xml:space="preserve"> and exercises before equipment gets sent into orbit. Things like penetration testing and breach response need to be drilled exhaustively. Because once the equipment is sent into space, it becomes extremely difficult to adjust on the fly if gaps crop up. </w:t>
      </w:r>
    </w:p>
    <w:p w14:paraId="6F177A4F" w14:textId="77777777" w:rsidR="0099745D" w:rsidRPr="00715874" w:rsidRDefault="0099745D" w:rsidP="0099745D">
      <w:pPr>
        <w:rPr>
          <w:b/>
          <w:bCs/>
          <w:sz w:val="16"/>
          <w:szCs w:val="16"/>
        </w:rPr>
      </w:pPr>
      <w:r w:rsidRPr="00715874">
        <w:rPr>
          <w:b/>
          <w:bCs/>
          <w:sz w:val="16"/>
          <w:szCs w:val="16"/>
        </w:rPr>
        <w:t xml:space="preserve">The Role </w:t>
      </w:r>
      <w:proofErr w:type="gramStart"/>
      <w:r w:rsidRPr="00715874">
        <w:rPr>
          <w:b/>
          <w:bCs/>
          <w:sz w:val="16"/>
          <w:szCs w:val="16"/>
        </w:rPr>
        <w:t>Of</w:t>
      </w:r>
      <w:proofErr w:type="gramEnd"/>
      <w:r w:rsidRPr="00715874">
        <w:rPr>
          <w:b/>
          <w:bCs/>
          <w:sz w:val="16"/>
          <w:szCs w:val="16"/>
        </w:rPr>
        <w:t xml:space="preserve"> Regulatory Bodies And Frameworks</w:t>
      </w:r>
    </w:p>
    <w:p w14:paraId="72BC1DE2" w14:textId="77777777" w:rsidR="0099745D" w:rsidRPr="00715874" w:rsidRDefault="0099745D" w:rsidP="0099745D">
      <w:pPr>
        <w:rPr>
          <w:b/>
          <w:bCs/>
          <w:sz w:val="16"/>
          <w:szCs w:val="16"/>
        </w:rPr>
      </w:pPr>
      <w:r w:rsidRPr="00715874">
        <w:rPr>
          <w:b/>
          <w:bCs/>
          <w:sz w:val="16"/>
          <w:szCs w:val="16"/>
        </w:rPr>
        <w:t>Governments and international bodies need to implement global standards for hacker-proofing technology along the entire space supply chain. In addition, there are existing cybersecurity standards that can be tweaked and implemented to make the space industrial ecosystem more secure.</w:t>
      </w:r>
    </w:p>
    <w:p w14:paraId="35D36A9A" w14:textId="77777777" w:rsidR="0099745D" w:rsidRPr="00715874" w:rsidRDefault="0099745D" w:rsidP="0099745D">
      <w:pPr>
        <w:rPr>
          <w:rStyle w:val="Emphasis"/>
        </w:rPr>
      </w:pPr>
      <w:r w:rsidRPr="00715874">
        <w:rPr>
          <w:rStyle w:val="Emphasis"/>
        </w:rPr>
        <w:t>One such solution that is already being discussed is the </w:t>
      </w:r>
      <w:hyperlink r:id="rId33" w:tgtFrame="_blank" w:tooltip="https://searchsecurity.techtarget.com/definition/zero-trust-model-zero-trust-network" w:history="1">
        <w:r w:rsidRPr="00715874">
          <w:rPr>
            <w:rStyle w:val="Emphasis"/>
          </w:rPr>
          <w:t>zero trust</w:t>
        </w:r>
      </w:hyperlink>
      <w:r w:rsidRPr="00715874">
        <w:rPr>
          <w:rStyle w:val="Emphasis"/>
        </w:rPr>
        <w:t> architecture. With zero trust, devices and equipment are hermetically sealed from a system's access standpoint, limiting unauthorized user access even within an organization. Zero trust reduces operational risk because even if a hacker gains access to systems on earth, gaining additional access is almost impossible due to zero trust architecture's decentralized nature.</w:t>
      </w:r>
    </w:p>
    <w:p w14:paraId="0AAD6765" w14:textId="77777777" w:rsidR="0099745D" w:rsidRPr="00715874" w:rsidRDefault="0099745D" w:rsidP="0099745D">
      <w:pPr>
        <w:rPr>
          <w:b/>
          <w:bCs/>
          <w:sz w:val="16"/>
          <w:szCs w:val="16"/>
        </w:rPr>
      </w:pPr>
      <w:r w:rsidRPr="00715874">
        <w:rPr>
          <w:b/>
          <w:bCs/>
          <w:sz w:val="16"/>
          <w:szCs w:val="16"/>
        </w:rPr>
        <w:t>The National Institute of Standards and Technology (NIST) in the United States could also play a pivotal role in pushing standardized cybersecurity frameworks. Just last month, NIST introduced a reference document for how cybersecurity standards may be </w:t>
      </w:r>
      <w:hyperlink r:id="rId34" w:tgtFrame="_blank" w:tooltip="https://csrc.nist.gov/publications/detail/nistir/8270/draft" w:history="1">
        <w:r w:rsidRPr="00715874">
          <w:rPr>
            <w:rStyle w:val="Hyperlink"/>
            <w:b/>
            <w:bCs/>
            <w:sz w:val="16"/>
            <w:szCs w:val="16"/>
          </w:rPr>
          <w:t>introduced for commercial satellite operations</w:t>
        </w:r>
      </w:hyperlink>
      <w:r w:rsidRPr="00715874">
        <w:rPr>
          <w:b/>
          <w:bCs/>
          <w:sz w:val="16"/>
          <w:szCs w:val="16"/>
        </w:rPr>
        <w:t>. Once NIST receives industry feedback, more concrete recommendations should emerge.</w:t>
      </w:r>
    </w:p>
    <w:p w14:paraId="3964522D" w14:textId="77777777" w:rsidR="0099745D" w:rsidRPr="00715874" w:rsidRDefault="0099745D" w:rsidP="0099745D">
      <w:pPr>
        <w:rPr>
          <w:b/>
          <w:bCs/>
          <w:sz w:val="16"/>
          <w:szCs w:val="16"/>
        </w:rPr>
      </w:pPr>
      <w:r w:rsidRPr="00715874">
        <w:rPr>
          <w:b/>
          <w:bCs/>
          <w:sz w:val="16"/>
          <w:szCs w:val="16"/>
        </w:rPr>
        <w:t>With the private sector making even more daring endeavors into orbit, it's undeniable that more of our terrestrial-based economy will be intertwined with space technology and activity. The challenge of safeguarding that infrastructure from hackers is unparalleled, but not impossible. By building on existing private-public partnerships and formulating innovative frameworks that all organizations can adopt globally, we can securely explore the final frontier free from cybercrime.</w:t>
      </w:r>
    </w:p>
    <w:p w14:paraId="58B162EF" w14:textId="77777777" w:rsidR="0099745D" w:rsidRDefault="0099745D" w:rsidP="0099745D">
      <w:pPr>
        <w:pStyle w:val="Heading4"/>
        <w:rPr>
          <w:u w:val="single"/>
        </w:rPr>
      </w:pPr>
      <w:r>
        <w:t>Cyberattacks on the grid spiral to all-out nuclear conflict.</w:t>
      </w:r>
    </w:p>
    <w:p w14:paraId="282D5BD1" w14:textId="5C5A1595" w:rsidR="0099745D" w:rsidRDefault="0099745D" w:rsidP="0099745D">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35" w:history="1">
        <w:r w:rsidRPr="00D26E47">
          <w:rPr>
            <w:rStyle w:val="Hyperlink"/>
          </w:rPr>
          <w:t>https://www.armscontrol.org/act/2019-11/features/cyber-battles-nuclear-outcomes-dangerous-new-pathways-escalation</w:t>
        </w:r>
      </w:hyperlink>
      <w:r>
        <w:rPr>
          <w:rStyle w:val="Hyperlink"/>
        </w:rPr>
        <w:t xml:space="preserve">] </w:t>
      </w:r>
    </w:p>
    <w:p w14:paraId="6F283777" w14:textId="77777777" w:rsidR="0099745D" w:rsidRDefault="0099745D" w:rsidP="0099745D">
      <w:pPr>
        <w:rPr>
          <w:rStyle w:val="StyleUnderline"/>
        </w:rPr>
      </w:pPr>
      <w:r w:rsidRPr="00B7045F">
        <w:rPr>
          <w:sz w:val="16"/>
        </w:rPr>
        <w:t xml:space="preserve">Yet another pathway to </w:t>
      </w:r>
      <w:r w:rsidRPr="006B122F">
        <w:rPr>
          <w:rStyle w:val="Emphasis"/>
          <w:highlight w:val="green"/>
        </w:rPr>
        <w:t>escalation</w:t>
      </w:r>
      <w:r w:rsidRPr="0059791E">
        <w:rPr>
          <w:rStyle w:val="StyleUnderline"/>
        </w:rPr>
        <w:t xml:space="preserve"> could </w:t>
      </w:r>
      <w:r w:rsidRPr="006B122F">
        <w:rPr>
          <w:rStyle w:val="Emphasis"/>
          <w:highlight w:val="green"/>
        </w:rPr>
        <w:t>arise from</w:t>
      </w:r>
      <w:r w:rsidRPr="007B189B">
        <w:rPr>
          <w:rStyle w:val="StyleUnderline"/>
          <w:highlight w:val="green"/>
        </w:rPr>
        <w:t xml:space="preserve"> </w:t>
      </w:r>
      <w:r w:rsidRPr="00D27562">
        <w:rPr>
          <w:rStyle w:val="Emphasis"/>
        </w:rPr>
        <w:t>a</w:t>
      </w:r>
      <w:r w:rsidRPr="002A67EE">
        <w:rPr>
          <w:rStyle w:val="Emphasis"/>
        </w:rPr>
        <w:t xml:space="preserve"> </w:t>
      </w:r>
      <w:r w:rsidRPr="007B189B">
        <w:rPr>
          <w:rStyle w:val="Emphasis"/>
          <w:highlight w:val="green"/>
        </w:rPr>
        <w:t>cascading</w:t>
      </w:r>
      <w:r w:rsidRPr="002A67EE">
        <w:rPr>
          <w:rStyle w:val="Emphasis"/>
        </w:rPr>
        <w:t xml:space="preserve"> series</w:t>
      </w:r>
      <w:r w:rsidRPr="0059791E">
        <w:rPr>
          <w:rStyle w:val="StyleUnderline"/>
        </w:rPr>
        <w:t xml:space="preserve"> of </w:t>
      </w:r>
      <w:proofErr w:type="spellStart"/>
      <w:r w:rsidRPr="006B122F">
        <w:rPr>
          <w:rStyle w:val="Emphasis"/>
          <w:highlight w:val="green"/>
        </w:rPr>
        <w:t>cyberstrikes</w:t>
      </w:r>
      <w:proofErr w:type="spellEnd"/>
      <w:r w:rsidRPr="00B7045F">
        <w:rPr>
          <w:sz w:val="16"/>
        </w:rPr>
        <w:t xml:space="preserve"> and counterstrikes </w:t>
      </w:r>
      <w:r w:rsidRPr="006B122F">
        <w:rPr>
          <w:rStyle w:val="Emphasis"/>
          <w:highlight w:val="green"/>
        </w:rPr>
        <w:t>against</w:t>
      </w:r>
      <w:r w:rsidRPr="007B189B">
        <w:rPr>
          <w:rStyle w:val="StyleUnderline"/>
          <w:highlight w:val="green"/>
        </w:rPr>
        <w:t xml:space="preserve"> </w:t>
      </w:r>
      <w:r w:rsidRPr="00B7045F">
        <w:rPr>
          <w:rStyle w:val="Emphasis"/>
        </w:rPr>
        <w:t>vital</w:t>
      </w:r>
      <w:r w:rsidRPr="002A67EE">
        <w:rPr>
          <w:rStyle w:val="Emphasis"/>
        </w:rPr>
        <w:t xml:space="preserve"> </w:t>
      </w:r>
      <w:r w:rsidRPr="00880311">
        <w:rPr>
          <w:rStyle w:val="Emphasis"/>
          <w:b w:val="0"/>
          <w:bCs/>
          <w:sz w:val="16"/>
          <w:szCs w:val="16"/>
          <w:u w:val="none"/>
        </w:rPr>
        <w:t>national</w:t>
      </w:r>
      <w:r w:rsidRPr="002A67EE">
        <w:rPr>
          <w:rStyle w:val="Emphasis"/>
        </w:rPr>
        <w:t xml:space="preserve"> </w:t>
      </w:r>
      <w:r w:rsidRPr="00880311">
        <w:rPr>
          <w:rStyle w:val="Emphasis"/>
          <w:highlight w:val="green"/>
          <w:bdr w:val="single" w:sz="4" w:space="0" w:color="auto"/>
        </w:rPr>
        <w:t>infrastructure</w:t>
      </w:r>
      <w:r w:rsidRPr="0059791E">
        <w:rPr>
          <w:rStyle w:val="StyleUnderline"/>
        </w:rPr>
        <w:t xml:space="preserve"> </w:t>
      </w:r>
      <w:r w:rsidRPr="00B7045F">
        <w:rPr>
          <w:sz w:val="16"/>
        </w:rPr>
        <w:t xml:space="preserve">rather than on military targets. </w:t>
      </w:r>
      <w:r w:rsidRPr="007B189B">
        <w:rPr>
          <w:rStyle w:val="Emphasis"/>
          <w:highlight w:val="green"/>
        </w:rPr>
        <w:t>All</w:t>
      </w:r>
      <w:r w:rsidRPr="002A67EE">
        <w:rPr>
          <w:rStyle w:val="Emphasis"/>
        </w:rPr>
        <w:t xml:space="preserve"> major </w:t>
      </w:r>
      <w:r w:rsidRPr="007B189B">
        <w:rPr>
          <w:rStyle w:val="Emphasis"/>
          <w:highlight w:val="green"/>
        </w:rPr>
        <w:t>powers</w:t>
      </w:r>
      <w:r w:rsidRPr="00B7045F">
        <w:rPr>
          <w:sz w:val="16"/>
        </w:rPr>
        <w:t xml:space="preserve">, along with Iran and North Korea, </w:t>
      </w:r>
      <w:r w:rsidRPr="006B122F">
        <w:rPr>
          <w:rStyle w:val="Emphasis"/>
          <w:highlight w:val="green"/>
        </w:rPr>
        <w:t>have developed</w:t>
      </w:r>
      <w:r w:rsidRPr="006B122F">
        <w:rPr>
          <w:rStyle w:val="Emphasis"/>
        </w:rPr>
        <w:t xml:space="preserve"> </w:t>
      </w:r>
      <w:r w:rsidRPr="0059791E">
        <w:rPr>
          <w:rStyle w:val="StyleUnderline"/>
        </w:rPr>
        <w:t xml:space="preserve">and deployed </w:t>
      </w:r>
      <w:r w:rsidRPr="006B122F">
        <w:rPr>
          <w:rStyle w:val="Emphasis"/>
          <w:highlight w:val="green"/>
        </w:rPr>
        <w:t>cyberweapons</w:t>
      </w:r>
      <w:r w:rsidRPr="0059791E">
        <w:rPr>
          <w:rStyle w:val="StyleUnderline"/>
        </w:rPr>
        <w:t xml:space="preserve"> designed </w:t>
      </w:r>
      <w:r w:rsidRPr="006B122F">
        <w:rPr>
          <w:rStyle w:val="Emphasis"/>
          <w:highlight w:val="green"/>
        </w:rPr>
        <w:t>to</w:t>
      </w:r>
      <w:r w:rsidRPr="0059791E">
        <w:rPr>
          <w:rStyle w:val="StyleUnderline"/>
        </w:rPr>
        <w:t xml:space="preserve"> disrupt and </w:t>
      </w:r>
      <w:r w:rsidRPr="006B122F">
        <w:rPr>
          <w:rStyle w:val="Emphasis"/>
          <w:highlight w:val="green"/>
        </w:rPr>
        <w:t>destroy</w:t>
      </w:r>
      <w:r w:rsidRPr="0059791E">
        <w:rPr>
          <w:rStyle w:val="StyleUnderline"/>
        </w:rPr>
        <w:t xml:space="preserve"> major elements of an adversary’s key economic systems, such as </w:t>
      </w:r>
      <w:r w:rsidRPr="00880311">
        <w:rPr>
          <w:rStyle w:val="Emphasis"/>
          <w:highlight w:val="green"/>
        </w:rPr>
        <w:t>power</w:t>
      </w:r>
      <w:r w:rsidRPr="00C321E8">
        <w:rPr>
          <w:rStyle w:val="Emphasis"/>
        </w:rPr>
        <w:t xml:space="preserve"> </w:t>
      </w:r>
      <w:r w:rsidRPr="007B189B">
        <w:rPr>
          <w:rStyle w:val="Emphasis"/>
          <w:highlight w:val="green"/>
        </w:rPr>
        <w:t>grids</w:t>
      </w:r>
      <w:r w:rsidRPr="00B7045F">
        <w:rPr>
          <w:sz w:val="16"/>
        </w:rPr>
        <w:t xml:space="preserve">, financial systems, and </w:t>
      </w:r>
      <w:r w:rsidRPr="00880311">
        <w:rPr>
          <w:rStyle w:val="Emphasis"/>
          <w:highlight w:val="green"/>
        </w:rPr>
        <w:t>transportation</w:t>
      </w:r>
      <w:r w:rsidRPr="00B7045F">
        <w:rPr>
          <w:sz w:val="16"/>
        </w:rPr>
        <w:t xml:space="preserve">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F34452">
        <w:rPr>
          <w:rStyle w:val="Emphasis"/>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F34452">
        <w:rPr>
          <w:rStyle w:val="Emphasis"/>
          <w:highlight w:val="green"/>
        </w:rPr>
        <w:t>lead to</w:t>
      </w:r>
      <w:r w:rsidRPr="0059791E">
        <w:rPr>
          <w:rStyle w:val="StyleUnderline"/>
        </w:rPr>
        <w:t xml:space="preserve"> an escalating series of </w:t>
      </w:r>
      <w:r w:rsidRPr="007B189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F34452">
        <w:rPr>
          <w:rStyle w:val="Emphasis"/>
          <w:highlight w:val="green"/>
        </w:rPr>
        <w:t>leading</w:t>
      </w:r>
      <w:r w:rsidRPr="0059791E">
        <w:rPr>
          <w:rStyle w:val="StyleUnderline"/>
        </w:rPr>
        <w:t xml:space="preserve"> one side </w:t>
      </w:r>
      <w:r w:rsidRPr="00F34452">
        <w:rPr>
          <w:rStyle w:val="Emphasis"/>
          <w:highlight w:val="green"/>
        </w:rPr>
        <w:t>to</w:t>
      </w:r>
      <w:r w:rsidRPr="0059791E">
        <w:rPr>
          <w:rStyle w:val="StyleUnderline"/>
        </w:rPr>
        <w:t xml:space="preserve"> initiate </w:t>
      </w:r>
      <w:r w:rsidRPr="007B189B">
        <w:rPr>
          <w:rStyle w:val="Emphasis"/>
          <w:highlight w:val="green"/>
        </w:rPr>
        <w:t>kinetic attacks</w:t>
      </w:r>
      <w:r w:rsidRPr="0059791E">
        <w:rPr>
          <w:rStyle w:val="StyleUnderline"/>
        </w:rPr>
        <w:t xml:space="preserve"> on critical military targets, </w:t>
      </w:r>
      <w:r w:rsidRPr="00F34452">
        <w:rPr>
          <w:rStyle w:val="Emphasis"/>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7B189B">
        <w:rPr>
          <w:rStyle w:val="StyleUnderline"/>
          <w:highlight w:val="green"/>
        </w:rPr>
        <w:t xml:space="preserve"> </w:t>
      </w:r>
      <w:r w:rsidRPr="00F34452">
        <w:rPr>
          <w:rStyle w:val="Emphasis"/>
          <w:highlight w:val="green"/>
        </w:rPr>
        <w:t>nuclear</w:t>
      </w:r>
      <w:r w:rsidRPr="007B189B">
        <w:rPr>
          <w:rStyle w:val="StyleUnderline"/>
          <w:highlight w:val="green"/>
        </w:rPr>
        <w:t xml:space="preserve"> </w:t>
      </w:r>
      <w:r w:rsidRPr="00F34452">
        <w:rPr>
          <w:rStyle w:val="Emphasis"/>
          <w:highlight w:val="green"/>
        </w:rPr>
        <w:t>conflict</w:t>
      </w:r>
      <w:r w:rsidRPr="0059791E">
        <w:rPr>
          <w:rStyle w:val="StyleUnderline"/>
        </w:rPr>
        <w:t>.</w:t>
      </w:r>
      <w:r w:rsidRPr="00B7045F">
        <w:rPr>
          <w:sz w:val="16"/>
        </w:rPr>
        <w:t xml:space="preserve"> For example, </w:t>
      </w:r>
      <w:r w:rsidRPr="00013683">
        <w:rPr>
          <w:rStyle w:val="StyleUnderline"/>
          <w:sz w:val="16"/>
          <w:szCs w:val="16"/>
          <w:u w:val="none"/>
        </w:rPr>
        <w:t xml:space="preserve">a Russian cyberattack on the U.S. power grid could </w:t>
      </w:r>
      <w:r w:rsidRPr="00013683">
        <w:rPr>
          <w:rStyle w:val="Emphasis"/>
          <w:b w:val="0"/>
          <w:bCs/>
          <w:sz w:val="16"/>
          <w:szCs w:val="16"/>
          <w:u w:val="none"/>
        </w:rPr>
        <w:t>trigger U.S. attacks</w:t>
      </w:r>
      <w:r w:rsidRPr="00013683">
        <w:rPr>
          <w:rStyle w:val="StyleUnderline"/>
          <w:sz w:val="16"/>
          <w:szCs w:val="16"/>
          <w:u w:val="none"/>
        </w:rPr>
        <w:t xml:space="preserve"> on Russian energy and financial systems,</w:t>
      </w:r>
      <w:r w:rsidRPr="00EE7C8F">
        <w:rPr>
          <w:rStyle w:val="StyleUnderline"/>
        </w:rPr>
        <w:t xml:space="preserve"> </w:t>
      </w:r>
      <w:r w:rsidRPr="00F34452">
        <w:rPr>
          <w:rStyle w:val="Emphasis"/>
          <w:highlight w:val="green"/>
        </w:rPr>
        <w:t>causing</w:t>
      </w:r>
      <w:r w:rsidRPr="0059791E">
        <w:rPr>
          <w:rStyle w:val="StyleUnderline"/>
        </w:rPr>
        <w:t xml:space="preserve"> widespread </w:t>
      </w:r>
      <w:r w:rsidRPr="00F34452">
        <w:rPr>
          <w:rStyle w:val="Emphasis"/>
          <w:highlight w:val="green"/>
        </w:rPr>
        <w:t>disorder</w:t>
      </w:r>
      <w:r w:rsidRPr="0059791E">
        <w:rPr>
          <w:rStyle w:val="StyleUnderline"/>
        </w:rPr>
        <w:t xml:space="preserve"> in both countries </w:t>
      </w:r>
      <w:r w:rsidRPr="00F34452">
        <w:rPr>
          <w:rStyle w:val="Emphasis"/>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F34452">
        <w:rPr>
          <w:rStyle w:val="Emphasis"/>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013683">
        <w:rPr>
          <w:rStyle w:val="Emphasis"/>
          <w:bdr w:val="single" w:sz="4" w:space="0" w:color="auto"/>
        </w:rPr>
        <w:t>nuclear war</w:t>
      </w:r>
      <w:r w:rsidRPr="00EE7C8F">
        <w:rPr>
          <w:rStyle w:val="Emphasis"/>
        </w:rPr>
        <w:t>.”</w:t>
      </w:r>
      <w:r w:rsidRPr="00EE7C8F">
        <w:rPr>
          <w:rStyle w:val="StyleUnderline"/>
        </w:rPr>
        <w:t>14</w:t>
      </w:r>
    </w:p>
    <w:p w14:paraId="74E4C890" w14:textId="17DB93AC" w:rsidR="0099745D" w:rsidRDefault="00762BE9" w:rsidP="0099745D">
      <w:pPr>
        <w:pStyle w:val="Heading4"/>
      </w:pPr>
      <w:r>
        <w:t>N</w:t>
      </w:r>
      <w:r w:rsidR="0099745D">
        <w:t>ow Private company satellites launching soon will be the new target.</w:t>
      </w:r>
    </w:p>
    <w:p w14:paraId="07EF31BB" w14:textId="77777777" w:rsidR="0099745D" w:rsidRPr="005C6278" w:rsidRDefault="0099745D" w:rsidP="0099745D">
      <w:r w:rsidRPr="00BA390F">
        <w:rPr>
          <w:rStyle w:val="Emphasis"/>
        </w:rPr>
        <w:t> </w:t>
      </w:r>
      <w:proofErr w:type="spellStart"/>
      <w:r w:rsidRPr="009C4746">
        <w:rPr>
          <w:rStyle w:val="Emphasis"/>
          <w:highlight w:val="green"/>
        </w:rPr>
        <w:t>Heilweil</w:t>
      </w:r>
      <w:proofErr w:type="spellEnd"/>
      <w:r w:rsidRPr="009C4746">
        <w:rPr>
          <w:rStyle w:val="Emphasis"/>
          <w:highlight w:val="green"/>
        </w:rPr>
        <w:t xml:space="preserve"> 21</w:t>
      </w:r>
      <w:r>
        <w:t xml:space="preserve"> -- </w:t>
      </w:r>
      <w:hyperlink r:id="rId36" w:history="1">
        <w:r w:rsidRPr="00ED5406">
          <w:rPr>
            <w:rStyle w:val="Hyperlink"/>
          </w:rPr>
          <w:t>Rebecca Heilweil</w:t>
        </w:r>
      </w:hyperlink>
      <w:r>
        <w:t>, R</w:t>
      </w:r>
      <w:r w:rsidRPr="00740F4E">
        <w:t xml:space="preserve">ebecca </w:t>
      </w:r>
      <w:proofErr w:type="spellStart"/>
      <w:r w:rsidRPr="00740F4E">
        <w:t>Heilweil</w:t>
      </w:r>
      <w:proofErr w:type="spellEnd"/>
      <w:r w:rsidRPr="00740F4E">
        <w:t xml:space="preserve"> is a reporter for Open Sourced, covering emerging technologies, artificial intelligence, and logistics. Her Twitter handle is @rebheilweil.</w:t>
      </w:r>
      <w:r>
        <w:t xml:space="preserve">, </w:t>
      </w:r>
      <w:r w:rsidRPr="00740F4E">
        <w:t>Jul 29, 2021, 7:00am EDT</w:t>
      </w:r>
      <w:r>
        <w:t xml:space="preserve">, </w:t>
      </w:r>
      <w:hyperlink r:id="rId37" w:history="1">
        <w:r w:rsidRPr="002528EB">
          <w:rPr>
            <w:rStyle w:val="Hyperlink"/>
          </w:rPr>
          <w:t>https://www.vox.com/recode/22598437/spacex-hackers-cyberattack-space-force</w:t>
        </w:r>
      </w:hyperlink>
      <w:r>
        <w:t>, “</w:t>
      </w:r>
      <w:r w:rsidRPr="005C6278">
        <w:t>For hackers, space is the final frontier</w:t>
      </w:r>
      <w:r>
        <w:t xml:space="preserve">”, </w:t>
      </w:r>
      <w:hyperlink r:id="rId38" w:history="1">
        <w:r w:rsidRPr="002528EB">
          <w:rPr>
            <w:rStyle w:val="Hyperlink"/>
          </w:rPr>
          <w:t>https://www.vox.com/recode/22598437/spacex-hackers-cyberattack-space-force</w:t>
        </w:r>
      </w:hyperlink>
      <w:r>
        <w:t>, //</w:t>
      </w:r>
      <w:proofErr w:type="spellStart"/>
      <w:r>
        <w:t>arav</w:t>
      </w:r>
      <w:proofErr w:type="spellEnd"/>
    </w:p>
    <w:p w14:paraId="7E537852" w14:textId="77777777" w:rsidR="0099745D" w:rsidRPr="002D59EE" w:rsidRDefault="0099745D" w:rsidP="0099745D">
      <w:pPr>
        <w:rPr>
          <w:sz w:val="16"/>
          <w:szCs w:val="16"/>
        </w:rPr>
      </w:pPr>
      <w:r w:rsidRPr="002D59EE">
        <w:rPr>
          <w:sz w:val="16"/>
          <w:szCs w:val="16"/>
        </w:rPr>
        <w:t>From </w:t>
      </w:r>
      <w:hyperlink r:id="rId39" w:history="1">
        <w:r w:rsidRPr="002D59EE">
          <w:rPr>
            <w:rStyle w:val="Hyperlink"/>
            <w:sz w:val="16"/>
            <w:szCs w:val="16"/>
          </w:rPr>
          <w:t>offering joyrides for the ultra-rich</w:t>
        </w:r>
      </w:hyperlink>
      <w:r w:rsidRPr="002D59EE">
        <w:rPr>
          <w:sz w:val="16"/>
          <w:szCs w:val="16"/>
        </w:rPr>
        <w:t> to </w:t>
      </w:r>
      <w:hyperlink r:id="rId40" w:history="1">
        <w:r w:rsidRPr="002D59EE">
          <w:rPr>
            <w:rStyle w:val="Hyperlink"/>
            <w:sz w:val="16"/>
            <w:szCs w:val="16"/>
          </w:rPr>
          <w:t>beaming the internet</w:t>
        </w:r>
      </w:hyperlink>
      <w:r w:rsidRPr="002D59EE">
        <w:rPr>
          <w:sz w:val="16"/>
          <w:szCs w:val="16"/>
        </w:rPr>
        <w:t> down to Earth, private space companies are very much open for business.</w:t>
      </w:r>
    </w:p>
    <w:p w14:paraId="633BD421" w14:textId="77777777" w:rsidR="0099745D" w:rsidRPr="002D59EE" w:rsidRDefault="0099745D" w:rsidP="0099745D">
      <w:pPr>
        <w:rPr>
          <w:sz w:val="16"/>
        </w:rPr>
      </w:pPr>
      <w:r w:rsidRPr="002D59EE">
        <w:rPr>
          <w:sz w:val="16"/>
        </w:rPr>
        <w:t>But some cybersecurity experts say this emerging industry is a giant target for hackers. Amid the surge in commercial rocket launches and a recent spike in </w:t>
      </w:r>
      <w:hyperlink r:id="rId41" w:history="1">
        <w:r w:rsidRPr="002D59EE">
          <w:rPr>
            <w:rStyle w:val="Hyperlink"/>
            <w:sz w:val="16"/>
          </w:rPr>
          <w:t>ransomware attacks</w:t>
        </w:r>
      </w:hyperlink>
      <w:r w:rsidRPr="002D59EE">
        <w:rPr>
          <w:sz w:val="16"/>
        </w:rPr>
        <w:t xml:space="preserve">, </w:t>
      </w:r>
      <w:r w:rsidRPr="002D59EE">
        <w:rPr>
          <w:rStyle w:val="Emphasis"/>
          <w:highlight w:val="green"/>
        </w:rPr>
        <w:t xml:space="preserve">cyberattacks aimed at space systems </w:t>
      </w:r>
      <w:r w:rsidRPr="002D59EE">
        <w:rPr>
          <w:rStyle w:val="Emphasis"/>
        </w:rPr>
        <w:t xml:space="preserve">could </w:t>
      </w:r>
      <w:r w:rsidRPr="002D59EE">
        <w:rPr>
          <w:rStyle w:val="Emphasis"/>
          <w:highlight w:val="green"/>
        </w:rPr>
        <w:t>disrupt internet access</w:t>
      </w:r>
      <w:r w:rsidRPr="002D59EE">
        <w:rPr>
          <w:sz w:val="16"/>
        </w:rPr>
        <w:t xml:space="preserve">, </w:t>
      </w:r>
      <w:r w:rsidRPr="002D59EE">
        <w:rPr>
          <w:rStyle w:val="Emphasis"/>
          <w:highlight w:val="green"/>
        </w:rPr>
        <w:t>interfere</w:t>
      </w:r>
      <w:r w:rsidRPr="002D59EE">
        <w:rPr>
          <w:sz w:val="16"/>
        </w:rPr>
        <w:t xml:space="preserve"> </w:t>
      </w:r>
      <w:r w:rsidRPr="002D59EE">
        <w:rPr>
          <w:rStyle w:val="Emphasis"/>
          <w:highlight w:val="green"/>
        </w:rPr>
        <w:t>with</w:t>
      </w:r>
      <w:r w:rsidRPr="002D59EE">
        <w:rPr>
          <w:sz w:val="16"/>
        </w:rPr>
        <w:t xml:space="preserve"> the Global Positioning Satellite (</w:t>
      </w:r>
      <w:r w:rsidRPr="00F1729D">
        <w:rPr>
          <w:rStyle w:val="Emphasis"/>
          <w:highlight w:val="green"/>
        </w:rPr>
        <w:t>GPS</w:t>
      </w:r>
      <w:r w:rsidRPr="002D59EE">
        <w:rPr>
          <w:sz w:val="16"/>
        </w:rPr>
        <w:t xml:space="preserve">) system, </w:t>
      </w:r>
      <w:r w:rsidRPr="002D59EE">
        <w:rPr>
          <w:rStyle w:val="Emphasis"/>
          <w:highlight w:val="green"/>
        </w:rPr>
        <w:t>and</w:t>
      </w:r>
      <w:r w:rsidRPr="002D59EE">
        <w:rPr>
          <w:sz w:val="16"/>
        </w:rPr>
        <w:t xml:space="preserve"> even </w:t>
      </w:r>
      <w:r w:rsidRPr="002D59EE">
        <w:rPr>
          <w:rStyle w:val="Emphasis"/>
          <w:highlight w:val="green"/>
        </w:rPr>
        <w:t>turn satellites into </w:t>
      </w:r>
      <w:hyperlink r:id="rId42" w:history="1">
        <w:r w:rsidRPr="002D59EE">
          <w:rPr>
            <w:rStyle w:val="Emphasis"/>
            <w:highlight w:val="green"/>
          </w:rPr>
          <w:t>weapons</w:t>
        </w:r>
      </w:hyperlink>
      <w:r w:rsidRPr="002D59EE">
        <w:rPr>
          <w:sz w:val="16"/>
        </w:rPr>
        <w:t>.</w:t>
      </w:r>
    </w:p>
    <w:p w14:paraId="0945D706" w14:textId="77777777" w:rsidR="0099745D" w:rsidRPr="002D59EE" w:rsidRDefault="0099745D" w:rsidP="0099745D">
      <w:pPr>
        <w:rPr>
          <w:sz w:val="16"/>
        </w:rPr>
      </w:pPr>
      <w:r w:rsidRPr="002D59EE">
        <w:rPr>
          <w:sz w:val="16"/>
        </w:rPr>
        <w:t>“</w:t>
      </w:r>
      <w:r w:rsidRPr="002D59EE">
        <w:rPr>
          <w:rStyle w:val="Emphasis"/>
          <w:highlight w:val="green"/>
        </w:rPr>
        <w:t>We should be worried</w:t>
      </w:r>
      <w:r w:rsidRPr="002D59EE">
        <w:rPr>
          <w:sz w:val="16"/>
        </w:rPr>
        <w:t xml:space="preserve"> about that if we’re worried about people hacking into our navigation systems. We should be worried about that if we care about our electric grid staying online,” Gregory Falco, </w:t>
      </w:r>
      <w:hyperlink r:id="rId43" w:history="1">
        <w:r w:rsidRPr="002D59EE">
          <w:rPr>
            <w:rStyle w:val="Hyperlink"/>
            <w:sz w:val="16"/>
          </w:rPr>
          <w:t>a civil engineering professor</w:t>
        </w:r>
      </w:hyperlink>
      <w:r w:rsidRPr="002D59EE">
        <w:rPr>
          <w:sz w:val="16"/>
        </w:rPr>
        <w:t> at Johns Hopkins University, told Recode. “These space systems enable all of this other critical infrastructure that we have, and we don’t even realize it.”</w:t>
      </w:r>
    </w:p>
    <w:p w14:paraId="5756BD45" w14:textId="77777777" w:rsidR="0099745D" w:rsidRPr="002D59EE" w:rsidRDefault="0099745D" w:rsidP="0099745D">
      <w:pPr>
        <w:rPr>
          <w:sz w:val="16"/>
        </w:rPr>
      </w:pPr>
      <w:r w:rsidRPr="002D59EE">
        <w:rPr>
          <w:sz w:val="16"/>
        </w:rPr>
        <w:t xml:space="preserve">The United States is not currently facing a large proliferation of </w:t>
      </w:r>
      <w:proofErr w:type="spellStart"/>
      <w:r w:rsidRPr="002D59EE">
        <w:rPr>
          <w:sz w:val="16"/>
        </w:rPr>
        <w:t>cyber attacks</w:t>
      </w:r>
      <w:proofErr w:type="spellEnd"/>
      <w:r w:rsidRPr="002D59EE">
        <w:rPr>
          <w:sz w:val="16"/>
        </w:rPr>
        <w:t xml:space="preserve"> in space, but </w:t>
      </w:r>
      <w:r w:rsidRPr="002D59EE">
        <w:rPr>
          <w:rStyle w:val="Emphasis"/>
        </w:rPr>
        <w:t>satellites have</w:t>
      </w:r>
      <w:r w:rsidRPr="002D59EE">
        <w:rPr>
          <w:sz w:val="16"/>
        </w:rPr>
        <w:t> </w:t>
      </w:r>
      <w:hyperlink r:id="rId44" w:anchor=":~:text=A%20history%20of%20hacks,panels%20directly%20at%20the%20sun." w:history="1">
        <w:r w:rsidRPr="002D59EE">
          <w:rPr>
            <w:rStyle w:val="Emphasis"/>
          </w:rPr>
          <w:t>been</w:t>
        </w:r>
        <w:r w:rsidRPr="002D59EE">
          <w:rPr>
            <w:rStyle w:val="Hyperlink"/>
            <w:sz w:val="16"/>
          </w:rPr>
          <w:t xml:space="preserve"> </w:t>
        </w:r>
        <w:r w:rsidRPr="002D59EE">
          <w:rPr>
            <w:rStyle w:val="Emphasis"/>
          </w:rPr>
          <w:t>hacked</w:t>
        </w:r>
        <w:r w:rsidRPr="002D59EE">
          <w:rPr>
            <w:rStyle w:val="Hyperlink"/>
            <w:sz w:val="16"/>
          </w:rPr>
          <w:t xml:space="preserve"> in the past</w:t>
        </w:r>
      </w:hyperlink>
      <w:r w:rsidRPr="002D59EE">
        <w:rPr>
          <w:rStyle w:val="Emphasis"/>
        </w:rPr>
        <w:t>. For instance, two American satellites</w:t>
      </w:r>
      <w:r w:rsidRPr="002D59EE">
        <w:rPr>
          <w:sz w:val="16"/>
        </w:rPr>
        <w:t xml:space="preserve"> used by the US Geological Survey and NASA to monitor climate and terrain were </w:t>
      </w:r>
      <w:r w:rsidRPr="002D59EE">
        <w:rPr>
          <w:rStyle w:val="Emphasis"/>
        </w:rPr>
        <w:t>broken into</w:t>
      </w:r>
      <w:r w:rsidRPr="002D59EE">
        <w:rPr>
          <w:sz w:val="16"/>
        </w:rPr>
        <w:t> </w:t>
      </w:r>
      <w:hyperlink r:id="rId45" w:history="1">
        <w:r w:rsidRPr="002D59EE">
          <w:rPr>
            <w:rStyle w:val="Emphasis"/>
          </w:rPr>
          <w:t>four times</w:t>
        </w:r>
        <w:r w:rsidRPr="002D59EE">
          <w:rPr>
            <w:rStyle w:val="Hyperlink"/>
            <w:sz w:val="16"/>
          </w:rPr>
          <w:t xml:space="preserve"> </w:t>
        </w:r>
        <w:r w:rsidRPr="002D59EE">
          <w:rPr>
            <w:rStyle w:val="Emphasis"/>
          </w:rPr>
          <w:t>over the course of 2007 and 2008</w:t>
        </w:r>
      </w:hyperlink>
      <w:r w:rsidRPr="002D59EE">
        <w:rPr>
          <w:sz w:val="16"/>
        </w:rPr>
        <w:t xml:space="preserve">. Intrusions and physical </w:t>
      </w:r>
      <w:r w:rsidRPr="002D59EE">
        <w:rPr>
          <w:rStyle w:val="Emphasis"/>
        </w:rPr>
        <w:t>attacks</w:t>
      </w:r>
      <w:r w:rsidRPr="002D59EE">
        <w:rPr>
          <w:sz w:val="16"/>
        </w:rPr>
        <w:t xml:space="preserve"> on satellites, their connection systems, and the stations on Earth that control them have </w:t>
      </w:r>
      <w:r w:rsidRPr="002D59EE">
        <w:rPr>
          <w:rStyle w:val="Emphasis"/>
        </w:rPr>
        <w:t>increased in recent years</w:t>
      </w:r>
      <w:r w:rsidRPr="002D59EE">
        <w:rPr>
          <w:sz w:val="16"/>
        </w:rPr>
        <w:t xml:space="preserve"> “probably due to the advancement of the tech being used and the space race,” according to Maher </w:t>
      </w:r>
      <w:proofErr w:type="spellStart"/>
      <w:r w:rsidRPr="002D59EE">
        <w:rPr>
          <w:sz w:val="16"/>
        </w:rPr>
        <w:t>Yamout</w:t>
      </w:r>
      <w:proofErr w:type="spellEnd"/>
      <w:r w:rsidRPr="002D59EE">
        <w:rPr>
          <w:sz w:val="16"/>
        </w:rPr>
        <w:t>, a senior security researcher at the Russia-based cybersecurity company Kaspersky.</w:t>
      </w:r>
    </w:p>
    <w:p w14:paraId="35A7F3D5" w14:textId="77777777" w:rsidR="0099745D" w:rsidRPr="002D59EE" w:rsidRDefault="0099745D" w:rsidP="0099745D">
      <w:pPr>
        <w:rPr>
          <w:sz w:val="16"/>
        </w:rPr>
      </w:pPr>
      <w:r w:rsidRPr="002D59EE">
        <w:rPr>
          <w:sz w:val="16"/>
        </w:rPr>
        <w:t>Back in April, the head of the Space Development Agency, which is a branch of the Department of Defense meant to boost the military’s space capabilities, </w:t>
      </w:r>
      <w:hyperlink r:id="rId46" w:history="1">
        <w:r w:rsidRPr="002D59EE">
          <w:rPr>
            <w:rStyle w:val="Hyperlink"/>
            <w:sz w:val="16"/>
          </w:rPr>
          <w:t>warned</w:t>
        </w:r>
      </w:hyperlink>
      <w:r w:rsidRPr="002D59EE">
        <w:rPr>
          <w:sz w:val="16"/>
        </w:rPr>
        <w:t xml:space="preserve"> that </w:t>
      </w:r>
      <w:proofErr w:type="spellStart"/>
      <w:r w:rsidRPr="002D59EE">
        <w:rPr>
          <w:rStyle w:val="Emphasis"/>
          <w:highlight w:val="green"/>
        </w:rPr>
        <w:t>cyber attacks</w:t>
      </w:r>
      <w:proofErr w:type="spellEnd"/>
      <w:r w:rsidRPr="002D59EE">
        <w:rPr>
          <w:rStyle w:val="Emphasis"/>
          <w:highlight w:val="green"/>
        </w:rPr>
        <w:t xml:space="preserve"> against satellites pose</w:t>
      </w:r>
      <w:r w:rsidRPr="002D59EE">
        <w:rPr>
          <w:sz w:val="16"/>
        </w:rPr>
        <w:t xml:space="preserve">d </w:t>
      </w:r>
      <w:r w:rsidRPr="002D59EE">
        <w:rPr>
          <w:rStyle w:val="Emphasis"/>
          <w:highlight w:val="green"/>
        </w:rPr>
        <w:t>more of a threat than missiles</w:t>
      </w:r>
      <w:r w:rsidRPr="002D59EE">
        <w:rPr>
          <w:sz w:val="16"/>
        </w:rPr>
        <w:t>. The Space Force, which is in charge of </w:t>
      </w:r>
      <w:hyperlink r:id="rId47" w:history="1">
        <w:r w:rsidRPr="002D59EE">
          <w:rPr>
            <w:rStyle w:val="Hyperlink"/>
            <w:sz w:val="16"/>
          </w:rPr>
          <w:t>overseeing the military’s satellites</w:t>
        </w:r>
      </w:hyperlink>
      <w:r w:rsidRPr="002D59EE">
        <w:rPr>
          <w:sz w:val="16"/>
        </w:rPr>
        <w:t> and GPS, is also boosting </w:t>
      </w:r>
      <w:hyperlink r:id="rId48" w:history="1">
        <w:r w:rsidRPr="002D59EE">
          <w:rPr>
            <w:rStyle w:val="Hyperlink"/>
            <w:sz w:val="16"/>
          </w:rPr>
          <w:t>its cybersecurity investments</w:t>
        </w:r>
      </w:hyperlink>
      <w:r w:rsidRPr="002D59EE">
        <w:rPr>
          <w:sz w:val="16"/>
        </w:rPr>
        <w:t>. The military is now preparing for the likelihood that there could be more cyberattacks in space, while the federal government urges the growing number of commercial space companies to </w:t>
      </w:r>
      <w:hyperlink r:id="rId49" w:history="1">
        <w:r w:rsidRPr="002D59EE">
          <w:rPr>
            <w:rStyle w:val="Hyperlink"/>
            <w:sz w:val="16"/>
          </w:rPr>
          <w:t>beef up their cybersecurity</w:t>
        </w:r>
      </w:hyperlink>
      <w:r w:rsidRPr="002D59EE">
        <w:rPr>
          <w:sz w:val="16"/>
        </w:rPr>
        <w:t>, especially as they look to launch more satellites.</w:t>
      </w:r>
    </w:p>
    <w:p w14:paraId="0741FE36" w14:textId="77777777" w:rsidR="0099745D" w:rsidRPr="0093276D" w:rsidRDefault="0099745D" w:rsidP="0099745D">
      <w:pPr>
        <w:rPr>
          <w:sz w:val="16"/>
          <w:szCs w:val="16"/>
        </w:rPr>
      </w:pPr>
      <w:r w:rsidRPr="0093276D">
        <w:rPr>
          <w:rStyle w:val="Emphasis"/>
          <w:highlight w:val="green"/>
        </w:rPr>
        <w:t xml:space="preserve">SpaceX, Amazon, </w:t>
      </w:r>
      <w:proofErr w:type="spellStart"/>
      <w:r w:rsidRPr="0093276D">
        <w:rPr>
          <w:rStyle w:val="Emphasis"/>
          <w:highlight w:val="green"/>
        </w:rPr>
        <w:t>OneWeb</w:t>
      </w:r>
      <w:proofErr w:type="spellEnd"/>
      <w:r w:rsidRPr="0093276D">
        <w:rPr>
          <w:sz w:val="16"/>
          <w:szCs w:val="16"/>
        </w:rPr>
        <w:t>, and </w:t>
      </w:r>
      <w:hyperlink r:id="rId50" w:anchor="viasat-3" w:history="1">
        <w:r w:rsidRPr="0093276D">
          <w:rPr>
            <w:rStyle w:val="Hyperlink"/>
            <w:sz w:val="16"/>
            <w:szCs w:val="16"/>
          </w:rPr>
          <w:t>others</w:t>
        </w:r>
      </w:hyperlink>
      <w:r w:rsidRPr="0093276D">
        <w:rPr>
          <w:sz w:val="16"/>
          <w:szCs w:val="16"/>
        </w:rPr>
        <w:t xml:space="preserve"> have already </w:t>
      </w:r>
      <w:r w:rsidRPr="0093276D">
        <w:rPr>
          <w:rStyle w:val="Emphasis"/>
          <w:highlight w:val="green"/>
        </w:rPr>
        <w:t>launched</w:t>
      </w:r>
      <w:r w:rsidRPr="0093276D">
        <w:rPr>
          <w:sz w:val="16"/>
          <w:szCs w:val="16"/>
        </w:rPr>
        <w:t xml:space="preserve"> </w:t>
      </w:r>
      <w:r w:rsidRPr="0093276D">
        <w:rPr>
          <w:rStyle w:val="Emphasis"/>
          <w:highlight w:val="green"/>
        </w:rPr>
        <w:t>hundred</w:t>
      </w:r>
      <w:r w:rsidRPr="0093276D">
        <w:rPr>
          <w:rStyle w:val="Emphasis"/>
        </w:rPr>
        <w:t>s</w:t>
      </w:r>
      <w:r w:rsidRPr="0093276D">
        <w:rPr>
          <w:sz w:val="16"/>
          <w:szCs w:val="16"/>
        </w:rPr>
        <w:t xml:space="preserve"> of </w:t>
      </w:r>
      <w:r w:rsidRPr="0093276D">
        <w:rPr>
          <w:rStyle w:val="Emphasis"/>
          <w:highlight w:val="green"/>
        </w:rPr>
        <w:t>satellites</w:t>
      </w:r>
      <w:r w:rsidRPr="0093276D">
        <w:rPr>
          <w:sz w:val="16"/>
          <w:szCs w:val="16"/>
        </w:rPr>
        <w:t xml:space="preserve"> in order to sell </w:t>
      </w:r>
      <w:hyperlink r:id="rId51" w:history="1">
        <w:r w:rsidRPr="0093276D">
          <w:rPr>
            <w:rStyle w:val="Hyperlink"/>
            <w:sz w:val="16"/>
            <w:szCs w:val="16"/>
          </w:rPr>
          <w:t>internet access around the world</w:t>
        </w:r>
      </w:hyperlink>
      <w:r w:rsidRPr="0093276D">
        <w:rPr>
          <w:sz w:val="16"/>
          <w:szCs w:val="16"/>
        </w:rPr>
        <w:t xml:space="preserve"> — and are </w:t>
      </w:r>
      <w:r w:rsidRPr="0093276D">
        <w:rPr>
          <w:rStyle w:val="Emphasis"/>
          <w:highlight w:val="green"/>
        </w:rPr>
        <w:t>planning to send </w:t>
      </w:r>
      <w:hyperlink r:id="rId52" w:history="1">
        <w:r w:rsidRPr="0093276D">
          <w:rPr>
            <w:rStyle w:val="Emphasis"/>
            <w:highlight w:val="green"/>
          </w:rPr>
          <w:t>thousands more</w:t>
        </w:r>
      </w:hyperlink>
      <w:r w:rsidRPr="0093276D">
        <w:rPr>
          <w:sz w:val="16"/>
          <w:szCs w:val="16"/>
        </w:rPr>
        <w:t> into orbit. Those will join the </w:t>
      </w:r>
      <w:hyperlink r:id="rId53" w:history="1">
        <w:r w:rsidRPr="0093276D">
          <w:rPr>
            <w:rStyle w:val="Hyperlink"/>
            <w:sz w:val="16"/>
            <w:szCs w:val="16"/>
          </w:rPr>
          <w:t>thousands of satellites</w:t>
        </w:r>
      </w:hyperlink>
      <w:r w:rsidRPr="0093276D">
        <w:rPr>
          <w:sz w:val="16"/>
          <w:szCs w:val="16"/>
        </w:rPr>
        <w:t> we rely on for everything from telephone service to weather reports to </w:t>
      </w:r>
      <w:hyperlink r:id="rId54" w:history="1">
        <w:r w:rsidRPr="0093276D">
          <w:rPr>
            <w:rStyle w:val="Hyperlink"/>
            <w:sz w:val="16"/>
            <w:szCs w:val="16"/>
          </w:rPr>
          <w:t>agricultural research</w:t>
        </w:r>
      </w:hyperlink>
      <w:r w:rsidRPr="0093276D">
        <w:rPr>
          <w:sz w:val="16"/>
          <w:szCs w:val="16"/>
        </w:rPr>
        <w:t xml:space="preserve">. While most people associate satellites with navigation apps, </w:t>
      </w:r>
      <w:r w:rsidRPr="0093276D">
        <w:rPr>
          <w:rStyle w:val="Emphasis"/>
        </w:rPr>
        <w:t>satellites also transmit crucial timing data</w:t>
      </w:r>
      <w:r w:rsidRPr="0093276D">
        <w:rPr>
          <w:sz w:val="16"/>
          <w:szCs w:val="16"/>
        </w:rPr>
        <w:t xml:space="preserve"> that’s used to run the electric grid and banking transactions, according to Travis </w:t>
      </w:r>
      <w:proofErr w:type="spellStart"/>
      <w:r w:rsidRPr="0093276D">
        <w:rPr>
          <w:sz w:val="16"/>
          <w:szCs w:val="16"/>
        </w:rPr>
        <w:t>Langster</w:t>
      </w:r>
      <w:proofErr w:type="spellEnd"/>
      <w:r w:rsidRPr="0093276D">
        <w:rPr>
          <w:sz w:val="16"/>
          <w:szCs w:val="16"/>
        </w:rPr>
        <w:t>, the vice president of the </w:t>
      </w:r>
      <w:hyperlink r:id="rId55" w:history="1">
        <w:r w:rsidRPr="0093276D">
          <w:rPr>
            <w:rStyle w:val="Hyperlink"/>
            <w:sz w:val="16"/>
            <w:szCs w:val="16"/>
          </w:rPr>
          <w:t xml:space="preserve">space situational awareness startup </w:t>
        </w:r>
        <w:proofErr w:type="spellStart"/>
        <w:r w:rsidRPr="0093276D">
          <w:rPr>
            <w:rStyle w:val="Hyperlink"/>
            <w:sz w:val="16"/>
            <w:szCs w:val="16"/>
          </w:rPr>
          <w:t>Comspoc</w:t>
        </w:r>
        <w:proofErr w:type="spellEnd"/>
      </w:hyperlink>
      <w:r w:rsidRPr="0093276D">
        <w:rPr>
          <w:sz w:val="16"/>
          <w:szCs w:val="16"/>
        </w:rPr>
        <w:t>.</w:t>
      </w:r>
    </w:p>
    <w:p w14:paraId="09C20A34" w14:textId="77777777" w:rsidR="0099745D" w:rsidRPr="0093276D" w:rsidRDefault="0099745D" w:rsidP="0099745D">
      <w:pPr>
        <w:rPr>
          <w:sz w:val="16"/>
        </w:rPr>
      </w:pPr>
      <w:r w:rsidRPr="0093276D">
        <w:rPr>
          <w:sz w:val="16"/>
        </w:rPr>
        <w:t xml:space="preserve">Our </w:t>
      </w:r>
      <w:r w:rsidRPr="0093276D">
        <w:rPr>
          <w:rStyle w:val="Emphasis"/>
          <w:highlight w:val="green"/>
        </w:rPr>
        <w:t>increased reliance</w:t>
      </w:r>
      <w:r w:rsidRPr="0093276D">
        <w:rPr>
          <w:sz w:val="16"/>
        </w:rPr>
        <w:t xml:space="preserve"> </w:t>
      </w:r>
      <w:r w:rsidRPr="0093276D">
        <w:rPr>
          <w:rStyle w:val="Emphasis"/>
          <w:highlight w:val="green"/>
        </w:rPr>
        <w:t>on</w:t>
      </w:r>
      <w:r w:rsidRPr="0093276D">
        <w:rPr>
          <w:sz w:val="16"/>
        </w:rPr>
        <w:t xml:space="preserve"> this </w:t>
      </w:r>
      <w:r w:rsidRPr="0093276D">
        <w:rPr>
          <w:rStyle w:val="Emphasis"/>
          <w:highlight w:val="green"/>
        </w:rPr>
        <w:t>tech</w:t>
      </w:r>
      <w:r w:rsidRPr="0093276D">
        <w:rPr>
          <w:sz w:val="16"/>
        </w:rPr>
        <w:t xml:space="preserve"> makes the threat of hacking especially </w:t>
      </w:r>
      <w:r w:rsidRPr="0093276D">
        <w:rPr>
          <w:rStyle w:val="Emphasis"/>
          <w:highlight w:val="green"/>
        </w:rPr>
        <w:t>worrisome</w:t>
      </w:r>
      <w:r w:rsidRPr="0093276D">
        <w:rPr>
          <w:sz w:val="16"/>
        </w:rPr>
        <w:t xml:space="preserve">. A </w:t>
      </w:r>
      <w:r w:rsidRPr="0093276D">
        <w:rPr>
          <w:rStyle w:val="Emphasis"/>
          <w:highlight w:val="green"/>
        </w:rPr>
        <w:t>hacker could</w:t>
      </w:r>
      <w:r w:rsidRPr="0093276D">
        <w:rPr>
          <w:sz w:val="16"/>
        </w:rPr>
        <w:t xml:space="preserve"> try to </w:t>
      </w:r>
      <w:r w:rsidRPr="0093276D">
        <w:rPr>
          <w:rStyle w:val="Emphasis"/>
          <w:highlight w:val="green"/>
        </w:rPr>
        <w:t>access</w:t>
      </w:r>
      <w:r w:rsidRPr="0093276D">
        <w:rPr>
          <w:sz w:val="16"/>
        </w:rPr>
        <w:t xml:space="preserve"> a </w:t>
      </w:r>
      <w:r w:rsidRPr="0093276D">
        <w:rPr>
          <w:rStyle w:val="Emphasis"/>
          <w:highlight w:val="green"/>
        </w:rPr>
        <w:t>satellite</w:t>
      </w:r>
      <w:r w:rsidRPr="0093276D">
        <w:rPr>
          <w:sz w:val="16"/>
        </w:rPr>
        <w:t xml:space="preserve"> by targeting a company’s ground systems, and once inside, the attacker could </w:t>
      </w:r>
      <w:r w:rsidRPr="0093276D">
        <w:rPr>
          <w:rStyle w:val="Emphasis"/>
          <w:highlight w:val="green"/>
        </w:rPr>
        <w:t>manipulate</w:t>
      </w:r>
      <w:r w:rsidRPr="0093276D">
        <w:rPr>
          <w:sz w:val="16"/>
        </w:rPr>
        <w:t xml:space="preserve"> the communications or </w:t>
      </w:r>
      <w:r w:rsidRPr="0093276D">
        <w:rPr>
          <w:rStyle w:val="Emphasis"/>
          <w:highlight w:val="green"/>
        </w:rPr>
        <w:t>controls</w:t>
      </w:r>
      <w:r w:rsidRPr="0093276D">
        <w:rPr>
          <w:sz w:val="16"/>
        </w:rPr>
        <w:t xml:space="preserve">, </w:t>
      </w:r>
      <w:r w:rsidRPr="0093276D">
        <w:rPr>
          <w:rStyle w:val="Emphasis"/>
          <w:highlight w:val="green"/>
        </w:rPr>
        <w:t>download unwanted software</w:t>
      </w:r>
      <w:r w:rsidRPr="0093276D">
        <w:rPr>
          <w:sz w:val="16"/>
        </w:rPr>
        <w:t xml:space="preserve">, or </w:t>
      </w:r>
      <w:r w:rsidRPr="0093276D">
        <w:rPr>
          <w:rStyle w:val="Emphasis"/>
          <w:highlight w:val="green"/>
        </w:rPr>
        <w:t>even</w:t>
      </w:r>
      <w:r w:rsidRPr="0093276D">
        <w:rPr>
          <w:sz w:val="16"/>
        </w:rPr>
        <w:t xml:space="preserve"> </w:t>
      </w:r>
      <w:r w:rsidRPr="0093276D">
        <w:rPr>
          <w:rStyle w:val="Emphasis"/>
          <w:highlight w:val="green"/>
        </w:rPr>
        <w:t>tell</w:t>
      </w:r>
      <w:r w:rsidRPr="0093276D">
        <w:rPr>
          <w:sz w:val="16"/>
        </w:rPr>
        <w:t xml:space="preserve"> the </w:t>
      </w:r>
      <w:r w:rsidRPr="0093276D">
        <w:rPr>
          <w:rStyle w:val="Emphasis"/>
          <w:highlight w:val="green"/>
        </w:rPr>
        <w:t>satellite to change</w:t>
      </w:r>
      <w:r w:rsidRPr="0093276D">
        <w:rPr>
          <w:sz w:val="16"/>
        </w:rPr>
        <w:t xml:space="preserve"> its </w:t>
      </w:r>
      <w:r w:rsidRPr="0093276D">
        <w:rPr>
          <w:rStyle w:val="Emphasis"/>
          <w:highlight w:val="green"/>
        </w:rPr>
        <w:t>course</w:t>
      </w:r>
      <w:r w:rsidRPr="0093276D">
        <w:rPr>
          <w:sz w:val="16"/>
        </w:rPr>
        <w:t>, according to </w:t>
      </w:r>
      <w:hyperlink r:id="rId56" w:history="1">
        <w:r w:rsidRPr="0093276D">
          <w:rPr>
            <w:rStyle w:val="Hyperlink"/>
            <w:sz w:val="16"/>
          </w:rPr>
          <w:t>Iain Boyd</w:t>
        </w:r>
      </w:hyperlink>
      <w:r w:rsidRPr="0093276D">
        <w:rPr>
          <w:sz w:val="16"/>
        </w:rPr>
        <w:t>, the director of the University of Colorado Boulder’s Center for National Security Initiatives.</w:t>
      </w:r>
    </w:p>
    <w:p w14:paraId="740E2349" w14:textId="77777777" w:rsidR="0099745D" w:rsidRPr="0093276D" w:rsidRDefault="0099745D" w:rsidP="0099745D">
      <w:pPr>
        <w:rPr>
          <w:sz w:val="16"/>
          <w:szCs w:val="16"/>
        </w:rPr>
      </w:pPr>
      <w:r w:rsidRPr="0093276D">
        <w:rPr>
          <w:sz w:val="16"/>
          <w:szCs w:val="16"/>
        </w:rPr>
        <w:t>“It’s the same kind of thing where people are getting into your computer system and behaving badly,” Boyd told Recode. He added that hackers might also attempt to overwhelm a satellite with false signals or impersonate a satellite’s communication — a process called spoofing — to confuse vehicles on Earth’s surface.</w:t>
      </w:r>
    </w:p>
    <w:p w14:paraId="5D6CA2C6" w14:textId="77777777" w:rsidR="0099745D" w:rsidRPr="0093276D" w:rsidRDefault="0099745D" w:rsidP="0099745D">
      <w:pPr>
        <w:rPr>
          <w:sz w:val="16"/>
        </w:rPr>
      </w:pPr>
      <w:r w:rsidRPr="0093276D">
        <w:rPr>
          <w:sz w:val="16"/>
        </w:rPr>
        <w:t xml:space="preserve">These cyberattacks on space systems have been disruptive, but their </w:t>
      </w:r>
      <w:r w:rsidRPr="0093276D">
        <w:rPr>
          <w:rStyle w:val="Emphasis"/>
          <w:highlight w:val="green"/>
        </w:rPr>
        <w:t>impact could be catastrophic</w:t>
      </w:r>
      <w:r w:rsidRPr="0093276D">
        <w:rPr>
          <w:sz w:val="16"/>
        </w:rPr>
        <w:t xml:space="preserve">. </w:t>
      </w:r>
      <w:r w:rsidRPr="00782649">
        <w:rPr>
          <w:rStyle w:val="Emphasis"/>
          <w:b w:val="0"/>
          <w:bCs/>
          <w:sz w:val="16"/>
          <w:szCs w:val="16"/>
          <w:u w:val="none"/>
        </w:rPr>
        <w:t>For instance, in 2014, US</w:t>
      </w:r>
      <w:r w:rsidRPr="00782649">
        <w:rPr>
          <w:b/>
          <w:bCs/>
          <w:sz w:val="16"/>
          <w:szCs w:val="16"/>
        </w:rPr>
        <w:t xml:space="preserve"> officials </w:t>
      </w:r>
      <w:r w:rsidRPr="00782649">
        <w:rPr>
          <w:rStyle w:val="Emphasis"/>
          <w:b w:val="0"/>
          <w:bCs/>
          <w:sz w:val="16"/>
          <w:szCs w:val="16"/>
          <w:u w:val="none"/>
        </w:rPr>
        <w:t>blamed China for a cyberattack</w:t>
      </w:r>
      <w:r w:rsidRPr="00782649">
        <w:rPr>
          <w:b/>
          <w:bCs/>
          <w:sz w:val="16"/>
          <w:szCs w:val="16"/>
        </w:rPr>
        <w:t xml:space="preserve"> </w:t>
      </w:r>
      <w:r w:rsidRPr="00782649">
        <w:rPr>
          <w:rStyle w:val="Emphasis"/>
          <w:b w:val="0"/>
          <w:bCs/>
          <w:sz w:val="16"/>
          <w:szCs w:val="16"/>
          <w:u w:val="none"/>
        </w:rPr>
        <w:t>that</w:t>
      </w:r>
      <w:r w:rsidRPr="00782649">
        <w:rPr>
          <w:b/>
          <w:bCs/>
          <w:sz w:val="16"/>
          <w:szCs w:val="16"/>
        </w:rPr>
        <w:t xml:space="preserve"> </w:t>
      </w:r>
      <w:r w:rsidRPr="00782649">
        <w:rPr>
          <w:rStyle w:val="Emphasis"/>
          <w:b w:val="0"/>
          <w:bCs/>
          <w:sz w:val="16"/>
          <w:szCs w:val="16"/>
          <w:u w:val="none"/>
        </w:rPr>
        <w:t>forced</w:t>
      </w:r>
      <w:r w:rsidRPr="00782649">
        <w:rPr>
          <w:b/>
          <w:bCs/>
          <w:sz w:val="16"/>
          <w:szCs w:val="16"/>
        </w:rPr>
        <w:t xml:space="preserve"> the National Oceanic and Atmospheric Administration (</w:t>
      </w:r>
      <w:r w:rsidRPr="00782649">
        <w:rPr>
          <w:rStyle w:val="Emphasis"/>
          <w:b w:val="0"/>
          <w:bCs/>
          <w:sz w:val="16"/>
          <w:szCs w:val="16"/>
          <w:u w:val="none"/>
        </w:rPr>
        <w:t>NOAA</w:t>
      </w:r>
      <w:r w:rsidRPr="00782649">
        <w:rPr>
          <w:b/>
          <w:bCs/>
          <w:sz w:val="16"/>
          <w:szCs w:val="16"/>
        </w:rPr>
        <w:t xml:space="preserve">) </w:t>
      </w:r>
      <w:r w:rsidRPr="00782649">
        <w:rPr>
          <w:rStyle w:val="Emphasis"/>
          <w:b w:val="0"/>
          <w:bCs/>
          <w:sz w:val="16"/>
          <w:szCs w:val="16"/>
          <w:u w:val="none"/>
        </w:rPr>
        <w:t>to</w:t>
      </w:r>
      <w:r w:rsidRPr="00782649">
        <w:rPr>
          <w:b/>
          <w:bCs/>
          <w:sz w:val="16"/>
          <w:szCs w:val="16"/>
        </w:rPr>
        <w:t> </w:t>
      </w:r>
      <w:hyperlink r:id="rId57" w:history="1">
        <w:r w:rsidRPr="00782649">
          <w:rPr>
            <w:rStyle w:val="Emphasis"/>
            <w:b w:val="0"/>
            <w:bCs/>
            <w:sz w:val="16"/>
            <w:szCs w:val="16"/>
            <w:u w:val="none"/>
          </w:rPr>
          <w:t xml:space="preserve">cut off </w:t>
        </w:r>
        <w:r w:rsidRPr="00782649">
          <w:rPr>
            <w:rStyle w:val="Hyperlink"/>
            <w:b/>
            <w:bCs/>
            <w:sz w:val="16"/>
            <w:szCs w:val="16"/>
          </w:rPr>
          <w:t xml:space="preserve">public </w:t>
        </w:r>
        <w:r w:rsidRPr="00782649">
          <w:rPr>
            <w:rStyle w:val="Emphasis"/>
            <w:b w:val="0"/>
            <w:bCs/>
            <w:sz w:val="16"/>
            <w:szCs w:val="16"/>
            <w:u w:val="none"/>
          </w:rPr>
          <w:t>access</w:t>
        </w:r>
      </w:hyperlink>
      <w:r w:rsidRPr="00782649">
        <w:rPr>
          <w:b/>
          <w:bCs/>
          <w:sz w:val="16"/>
          <w:szCs w:val="16"/>
        </w:rPr>
        <w:t> </w:t>
      </w:r>
      <w:r w:rsidRPr="00782649">
        <w:rPr>
          <w:rStyle w:val="Emphasis"/>
          <w:b w:val="0"/>
          <w:bCs/>
          <w:sz w:val="16"/>
          <w:szCs w:val="16"/>
          <w:u w:val="none"/>
        </w:rPr>
        <w:t>to</w:t>
      </w:r>
      <w:r w:rsidRPr="00782649">
        <w:rPr>
          <w:b/>
          <w:bCs/>
          <w:sz w:val="16"/>
          <w:szCs w:val="16"/>
        </w:rPr>
        <w:t xml:space="preserve"> imagery </w:t>
      </w:r>
      <w:r w:rsidRPr="00782649">
        <w:rPr>
          <w:rStyle w:val="Emphasis"/>
          <w:b w:val="0"/>
          <w:bCs/>
          <w:sz w:val="16"/>
          <w:szCs w:val="16"/>
          <w:u w:val="none"/>
        </w:rPr>
        <w:t>data</w:t>
      </w:r>
      <w:r w:rsidRPr="00782649">
        <w:rPr>
          <w:b/>
          <w:bCs/>
          <w:sz w:val="16"/>
          <w:szCs w:val="16"/>
        </w:rPr>
        <w:t xml:space="preserve"> from a satellite</w:t>
      </w:r>
      <w:r w:rsidRPr="0093276D">
        <w:rPr>
          <w:sz w:val="16"/>
        </w:rPr>
        <w:t xml:space="preserve"> network used for weather forecasting. Russia has </w:t>
      </w:r>
      <w:hyperlink r:id="rId58" w:history="1">
        <w:r w:rsidRPr="0093276D">
          <w:rPr>
            <w:rStyle w:val="Hyperlink"/>
            <w:sz w:val="16"/>
          </w:rPr>
          <w:t>reportedly used</w:t>
        </w:r>
      </w:hyperlink>
      <w:r w:rsidRPr="0093276D">
        <w:rPr>
          <w:sz w:val="16"/>
        </w:rPr>
        <w:t> GPS spoofing to confuse ships about their actual locations. And in the future, a worst-case scenario could involve a hacker tricking a satellite into crashing into other space infrastructure, according to William Akoto, an </w:t>
      </w:r>
      <w:hyperlink r:id="rId59" w:history="1">
        <w:r w:rsidRPr="0093276D">
          <w:rPr>
            <w:rStyle w:val="Hyperlink"/>
            <w:sz w:val="16"/>
          </w:rPr>
          <w:t>international politics professor</w:t>
        </w:r>
      </w:hyperlink>
      <w:r w:rsidRPr="0093276D">
        <w:rPr>
          <w:sz w:val="16"/>
        </w:rPr>
        <w:t> at Fordham University, who studies cyber conflict.</w:t>
      </w:r>
    </w:p>
    <w:p w14:paraId="2BAD7E7E" w14:textId="77777777" w:rsidR="0099745D" w:rsidRPr="0093276D" w:rsidRDefault="0099745D" w:rsidP="0099745D">
      <w:pPr>
        <w:rPr>
          <w:sz w:val="16"/>
          <w:szCs w:val="16"/>
        </w:rPr>
      </w:pPr>
      <w:r w:rsidRPr="0093276D">
        <w:rPr>
          <w:sz w:val="16"/>
          <w:szCs w:val="16"/>
        </w:rPr>
        <w:t>“You can’t just walk down to the server room and apply a patch to something that’s in orbit,” explained Matthew Scholl, who leads the computer security division of the Information Technology Laboratory at the National Institute for Standards and Technology (NIST).</w:t>
      </w:r>
    </w:p>
    <w:p w14:paraId="39DA6537" w14:textId="77777777" w:rsidR="0099745D" w:rsidRPr="0093276D" w:rsidRDefault="0099745D" w:rsidP="0099745D">
      <w:pPr>
        <w:rPr>
          <w:sz w:val="16"/>
          <w:szCs w:val="16"/>
        </w:rPr>
      </w:pPr>
      <w:r w:rsidRPr="0093276D">
        <w:rPr>
          <w:sz w:val="16"/>
          <w:szCs w:val="16"/>
        </w:rPr>
        <w:t>To address the impending threat of cyberattacks on space systems, the US military earlier this year transferred </w:t>
      </w:r>
      <w:hyperlink r:id="rId60" w:history="1">
        <w:r w:rsidRPr="0093276D">
          <w:rPr>
            <w:rStyle w:val="Hyperlink"/>
            <w:sz w:val="16"/>
            <w:szCs w:val="16"/>
          </w:rPr>
          <w:t>more than 2,000 cybersecurity experts</w:t>
        </w:r>
      </w:hyperlink>
      <w:r w:rsidRPr="0093276D">
        <w:rPr>
          <w:sz w:val="16"/>
          <w:szCs w:val="16"/>
        </w:rPr>
        <w:t> to </w:t>
      </w:r>
      <w:hyperlink r:id="rId61" w:history="1">
        <w:r w:rsidRPr="0093276D">
          <w:rPr>
            <w:rStyle w:val="Hyperlink"/>
            <w:sz w:val="16"/>
            <w:szCs w:val="16"/>
          </w:rPr>
          <w:t>the newly formed Space Force</w:t>
        </w:r>
      </w:hyperlink>
      <w:r w:rsidRPr="0093276D">
        <w:rPr>
          <w:sz w:val="16"/>
          <w:szCs w:val="16"/>
        </w:rPr>
        <w:t>. The Air Force, meanwhile, has begun </w:t>
      </w:r>
      <w:hyperlink r:id="rId62" w:history="1">
        <w:r w:rsidRPr="0093276D">
          <w:rPr>
            <w:rStyle w:val="Hyperlink"/>
            <w:sz w:val="16"/>
            <w:szCs w:val="16"/>
          </w:rPr>
          <w:t>hosting competitions</w:t>
        </w:r>
      </w:hyperlink>
      <w:r w:rsidRPr="0093276D">
        <w:rPr>
          <w:sz w:val="16"/>
          <w:szCs w:val="16"/>
        </w:rPr>
        <w:t> encouraging hackers to break into satellites, with the hope of learning more about potential vulnerabilities. But cybersecurity experts warn that the private space industry hasn’t been transparent about how it’s managing security threats.</w:t>
      </w:r>
    </w:p>
    <w:p w14:paraId="0A69C6BA" w14:textId="77777777" w:rsidR="0099745D" w:rsidRPr="0093276D" w:rsidRDefault="0099745D" w:rsidP="0099745D">
      <w:pPr>
        <w:rPr>
          <w:sz w:val="16"/>
          <w:szCs w:val="16"/>
        </w:rPr>
      </w:pPr>
      <w:r w:rsidRPr="0093276D">
        <w:rPr>
          <w:sz w:val="16"/>
          <w:szCs w:val="16"/>
        </w:rPr>
        <w:t>“From a commercial standpoint, we have to hope that they’re doing something,” said Falco, the Johns Hopkins professor. “But most commercial companies working on satellite systems have given zero details about anything that they have regarding the security of their space systems.”</w:t>
      </w:r>
    </w:p>
    <w:p w14:paraId="16F97596" w14:textId="77777777" w:rsidR="0099745D" w:rsidRPr="0093276D" w:rsidRDefault="0099745D" w:rsidP="0099745D">
      <w:pPr>
        <w:rPr>
          <w:sz w:val="16"/>
          <w:szCs w:val="16"/>
        </w:rPr>
      </w:pPr>
      <w:r w:rsidRPr="0093276D">
        <w:rPr>
          <w:sz w:val="16"/>
          <w:szCs w:val="16"/>
        </w:rPr>
        <w:t>Some of these companies are currently hiring cybersecurity professionals. Blue Origin, for instance, has been looking for an information system security officer to find vulnerabilities in the company’s systems, while SpaceX is searching for </w:t>
      </w:r>
      <w:hyperlink r:id="rId63" w:history="1">
        <w:r w:rsidRPr="0093276D">
          <w:rPr>
            <w:rStyle w:val="Hyperlink"/>
            <w:sz w:val="16"/>
            <w:szCs w:val="16"/>
          </w:rPr>
          <w:t>an information security assurance analyst</w:t>
        </w:r>
      </w:hyperlink>
      <w:r w:rsidRPr="0093276D">
        <w:rPr>
          <w:sz w:val="16"/>
          <w:szCs w:val="16"/>
        </w:rPr>
        <w:t> to investigate the physical and cybersecurity of the company’s supply chain.</w:t>
      </w:r>
    </w:p>
    <w:p w14:paraId="7B20AED1" w14:textId="77777777" w:rsidR="0099745D" w:rsidRPr="0093276D" w:rsidRDefault="0099745D" w:rsidP="0099745D">
      <w:pPr>
        <w:rPr>
          <w:sz w:val="16"/>
          <w:szCs w:val="16"/>
        </w:rPr>
      </w:pPr>
      <w:r w:rsidRPr="0093276D">
        <w:rPr>
          <w:sz w:val="16"/>
          <w:szCs w:val="16"/>
        </w:rPr>
        <w:t xml:space="preserve">None of the companies Recode contacted — Virgin Galactic, Blue Origin, </w:t>
      </w:r>
      <w:proofErr w:type="spellStart"/>
      <w:r w:rsidRPr="0093276D">
        <w:rPr>
          <w:sz w:val="16"/>
          <w:szCs w:val="16"/>
        </w:rPr>
        <w:t>OneWeb</w:t>
      </w:r>
      <w:proofErr w:type="spellEnd"/>
      <w:r w:rsidRPr="0093276D">
        <w:rPr>
          <w:sz w:val="16"/>
          <w:szCs w:val="16"/>
        </w:rPr>
        <w:t>, and SpaceX — responded to a request for comment about the state of their cybersecurity.</w:t>
      </w:r>
    </w:p>
    <w:p w14:paraId="2FDF7207" w14:textId="77777777" w:rsidR="0099745D" w:rsidRPr="0093276D" w:rsidRDefault="0099745D" w:rsidP="0099745D">
      <w:pPr>
        <w:rPr>
          <w:sz w:val="16"/>
          <w:szCs w:val="16"/>
        </w:rPr>
      </w:pPr>
      <w:r w:rsidRPr="0093276D">
        <w:rPr>
          <w:sz w:val="16"/>
          <w:szCs w:val="16"/>
        </w:rPr>
        <w:t>But as commercial space companies try to staff up their security teams, the federal government is also stepping in to help.</w:t>
      </w:r>
    </w:p>
    <w:p w14:paraId="2A2631D0" w14:textId="77777777" w:rsidR="0099745D" w:rsidRPr="0093276D" w:rsidRDefault="0099745D" w:rsidP="0099745D">
      <w:pPr>
        <w:rPr>
          <w:sz w:val="16"/>
          <w:szCs w:val="16"/>
        </w:rPr>
      </w:pPr>
      <w:r w:rsidRPr="0093276D">
        <w:rPr>
          <w:sz w:val="16"/>
          <w:szCs w:val="16"/>
        </w:rPr>
        <w:t>Last year, then-President Donald Trump signed an executive order </w:t>
      </w:r>
      <w:hyperlink r:id="rId64" w:history="1">
        <w:r w:rsidRPr="0093276D">
          <w:rPr>
            <w:rStyle w:val="Hyperlink"/>
            <w:sz w:val="16"/>
            <w:szCs w:val="16"/>
          </w:rPr>
          <w:t>recommending principles</w:t>
        </w:r>
      </w:hyperlink>
      <w:r w:rsidRPr="0093276D">
        <w:rPr>
          <w:sz w:val="16"/>
          <w:szCs w:val="16"/>
        </w:rPr>
        <w:t> for cybersecurity and space systems, encouraging private companies to </w:t>
      </w:r>
      <w:hyperlink r:id="rId65" w:history="1">
        <w:r w:rsidRPr="0093276D">
          <w:rPr>
            <w:rStyle w:val="Hyperlink"/>
            <w:sz w:val="16"/>
            <w:szCs w:val="16"/>
          </w:rPr>
          <w:t>take precautions</w:t>
        </w:r>
      </w:hyperlink>
      <w:r w:rsidRPr="0093276D">
        <w:rPr>
          <w:sz w:val="16"/>
          <w:szCs w:val="16"/>
        </w:rPr>
        <w:t> like boosting protections for control systems in their rockets and satellites and deploying antivirus software to protect their ground stations. NIST has </w:t>
      </w:r>
      <w:hyperlink r:id="rId66" w:history="1">
        <w:r w:rsidRPr="0093276D">
          <w:rPr>
            <w:rStyle w:val="Hyperlink"/>
            <w:sz w:val="16"/>
            <w:szCs w:val="16"/>
          </w:rPr>
          <w:t>developed</w:t>
        </w:r>
      </w:hyperlink>
      <w:r w:rsidRPr="0093276D">
        <w:rPr>
          <w:sz w:val="16"/>
          <w:szCs w:val="16"/>
        </w:rPr>
        <w:t> cybersecurity resources for commercial space operations, including satellites.</w:t>
      </w:r>
    </w:p>
    <w:p w14:paraId="1651C60B" w14:textId="77777777" w:rsidR="0099745D" w:rsidRPr="003E7184" w:rsidRDefault="0099745D" w:rsidP="0099745D">
      <w:pPr>
        <w:rPr>
          <w:sz w:val="16"/>
          <w:szCs w:val="16"/>
        </w:rPr>
      </w:pPr>
      <w:r w:rsidRPr="003E7184">
        <w:rPr>
          <w:sz w:val="16"/>
          <w:szCs w:val="16"/>
        </w:rPr>
        <w:t>In June, Reps. Ted Lieu and Ken Calvert proposed legislation that would classify space as </w:t>
      </w:r>
      <w:hyperlink r:id="rId67" w:history="1">
        <w:r w:rsidRPr="003E7184">
          <w:rPr>
            <w:rStyle w:val="Hyperlink"/>
            <w:sz w:val="16"/>
            <w:szCs w:val="16"/>
          </w:rPr>
          <w:t>critical infrastructure</w:t>
        </w:r>
      </w:hyperlink>
      <w:r w:rsidRPr="003E7184">
        <w:rPr>
          <w:sz w:val="16"/>
          <w:szCs w:val="16"/>
        </w:rPr>
        <w:t> to boost collaboration between private space companies and the government on cybersecurity matters. The Federal Aviation Administration also helped create the Space Information Sharing Analysis Center (Space ISAC), a collaboration that coordinates with companies across the space industry to share information about potential threats and attacks to their cybersecurity.</w:t>
      </w:r>
    </w:p>
    <w:p w14:paraId="5A27406D" w14:textId="77777777" w:rsidR="0099745D" w:rsidRPr="003E7184" w:rsidRDefault="0099745D" w:rsidP="0099745D">
      <w:pPr>
        <w:rPr>
          <w:sz w:val="16"/>
          <w:szCs w:val="16"/>
        </w:rPr>
      </w:pPr>
      <w:r w:rsidRPr="003E7184">
        <w:rPr>
          <w:sz w:val="16"/>
          <w:szCs w:val="16"/>
        </w:rPr>
        <w:t>“Infrastructure that is distributed globally means that there’s a very broad attack surface,” Erin Miller, Space ISAC’s executive director, told Recode. “We need to be building in and designing cybersecurity capabilities into every single one of our space systems.”</w:t>
      </w:r>
    </w:p>
    <w:p w14:paraId="2EDF8AC9" w14:textId="77777777" w:rsidR="0099745D" w:rsidRDefault="0099745D" w:rsidP="0099745D">
      <w:pPr>
        <w:rPr>
          <w:sz w:val="16"/>
          <w:szCs w:val="16"/>
        </w:rPr>
      </w:pPr>
      <w:r w:rsidRPr="003E7184">
        <w:rPr>
          <w:sz w:val="16"/>
          <w:szCs w:val="16"/>
        </w:rPr>
        <w:t>For now, that means that ensuring national security and addressing the cybersecurity challenges of the emerging space industry are one and the same. After all, the growing number of attacks against all sorts of private companies, whether they’re </w:t>
      </w:r>
      <w:hyperlink r:id="rId68" w:history="1">
        <w:r w:rsidRPr="003E7184">
          <w:rPr>
            <w:rStyle w:val="Hyperlink"/>
            <w:sz w:val="16"/>
            <w:szCs w:val="16"/>
          </w:rPr>
          <w:t>oil pipelines</w:t>
        </w:r>
      </w:hyperlink>
      <w:r w:rsidRPr="003E7184">
        <w:rPr>
          <w:sz w:val="16"/>
          <w:szCs w:val="16"/>
        </w:rPr>
        <w:t> or </w:t>
      </w:r>
      <w:hyperlink r:id="rId69" w:history="1">
        <w:r w:rsidRPr="003E7184">
          <w:rPr>
            <w:rStyle w:val="Hyperlink"/>
            <w:sz w:val="16"/>
            <w:szCs w:val="16"/>
          </w:rPr>
          <w:t>meat distributors</w:t>
        </w:r>
      </w:hyperlink>
      <w:r w:rsidRPr="003E7184">
        <w:rPr>
          <w:sz w:val="16"/>
          <w:szCs w:val="16"/>
        </w:rPr>
        <w:t>, makes it clear that when firms don’t protect themselves from hackers, the American public can feel the consequences. As more of the tech that powers our everyday lives heads to space, so should the country’s increased focus on cybersecurity.</w:t>
      </w:r>
    </w:p>
    <w:p w14:paraId="50DC1E28" w14:textId="77777777" w:rsidR="0099745D" w:rsidRPr="00AA0380" w:rsidRDefault="0099745D" w:rsidP="0099745D">
      <w:pPr>
        <w:pStyle w:val="Heading4"/>
      </w:pPr>
      <w:r>
        <w:t>Independently, GPS loss threatens large economic loss</w:t>
      </w:r>
    </w:p>
    <w:p w14:paraId="277DB5E8" w14:textId="77777777" w:rsidR="0099745D" w:rsidRPr="003617E6" w:rsidRDefault="0099745D" w:rsidP="0099745D">
      <w:r w:rsidRPr="003617E6">
        <w:rPr>
          <w:rStyle w:val="Style13ptBold"/>
        </w:rPr>
        <w:t>Graff 18</w:t>
      </w:r>
      <w:r w:rsidRPr="003617E6">
        <w:t xml:space="preserve"> (Garrett M., former editor of Politico Magazine, editor-in-chief of Washingtonian magazine in Washington, D.C., and instructor at Georgetown University in the </w:t>
      </w:r>
      <w:proofErr w:type="gramStart"/>
      <w:r w:rsidRPr="003617E6">
        <w:t>Masters in Professional Studies Journalism</w:t>
      </w:r>
      <w:proofErr w:type="gramEnd"/>
      <w:r w:rsidRPr="003617E6">
        <w:t xml:space="preserve"> and Public Relations program, WIRED contributing editor, “The New Arms Race Threatening to Explode in Space,” WIRED, August 26, 2018, https://www.wired.com/story/new-arms-race-threatening-to-explode-in-space)</w:t>
      </w:r>
    </w:p>
    <w:p w14:paraId="1CB842CD" w14:textId="77777777" w:rsidR="0099745D" w:rsidRPr="003617E6" w:rsidRDefault="0099745D" w:rsidP="0099745D">
      <w:pPr>
        <w:rPr>
          <w:sz w:val="12"/>
        </w:rPr>
      </w:pPr>
      <w:r w:rsidRPr="003617E6">
        <w:rPr>
          <w:rStyle w:val="StyleUnderline"/>
        </w:rPr>
        <w:t>For decades, America’s satellites had circled Earth at a largely safe remove</w:t>
      </w:r>
      <w:r w:rsidRPr="003617E6">
        <w:rPr>
          <w:sz w:val="12"/>
        </w:rPr>
        <w:t xml:space="preserve"> from the vicissitudes of geopolitics. </w:t>
      </w:r>
      <w:r w:rsidRPr="003617E6">
        <w:rPr>
          <w:rStyle w:val="StyleUnderline"/>
        </w:rPr>
        <w:t xml:space="preserve">An informal global moratorium on the testing of </w:t>
      </w:r>
      <w:r w:rsidRPr="003617E6">
        <w:rPr>
          <w:rStyle w:val="Emphasis"/>
        </w:rPr>
        <w:t>a</w:t>
      </w:r>
      <w:r w:rsidRPr="003617E6">
        <w:rPr>
          <w:sz w:val="12"/>
        </w:rPr>
        <w:t>nti</w:t>
      </w:r>
      <w:r w:rsidRPr="003617E6">
        <w:rPr>
          <w:rStyle w:val="Emphasis"/>
        </w:rPr>
        <w:t>-sat</w:t>
      </w:r>
      <w:r w:rsidRPr="003617E6">
        <w:rPr>
          <w:sz w:val="12"/>
        </w:rPr>
        <w:t xml:space="preserve">ellite weapons </w:t>
      </w:r>
      <w:r w:rsidRPr="003617E6">
        <w:rPr>
          <w:rStyle w:val="StyleUnderline"/>
        </w:rPr>
        <w:t>had held since 1985</w:t>
      </w:r>
      <w:r w:rsidRPr="003617E6">
        <w:rPr>
          <w:sz w:val="12"/>
        </w:rPr>
        <w:t xml:space="preserve">; the intervening decades had been a period of post–Cold War peace—and unquestioned American supremacy—high overhead. </w:t>
      </w:r>
      <w:r w:rsidRPr="003617E6">
        <w:rPr>
          <w:rStyle w:val="StyleUnderline"/>
        </w:rPr>
        <w:t xml:space="preserve">During those decades, </w:t>
      </w:r>
      <w:r w:rsidRPr="006F5E1C">
        <w:rPr>
          <w:rStyle w:val="StyleUnderline"/>
          <w:sz w:val="16"/>
          <w:szCs w:val="16"/>
          <w:u w:val="none"/>
        </w:rPr>
        <w:t xml:space="preserve">satellites had become </w:t>
      </w:r>
      <w:r w:rsidRPr="006F5E1C">
        <w:rPr>
          <w:rStyle w:val="Emphasis"/>
          <w:sz w:val="16"/>
          <w:szCs w:val="16"/>
          <w:u w:val="none"/>
        </w:rPr>
        <w:t>linchpins</w:t>
      </w:r>
      <w:r w:rsidRPr="006F5E1C">
        <w:rPr>
          <w:rStyle w:val="StyleUnderline"/>
          <w:sz w:val="16"/>
          <w:szCs w:val="16"/>
          <w:u w:val="none"/>
        </w:rPr>
        <w:t xml:space="preserve"> of the</w:t>
      </w:r>
      <w:r w:rsidRPr="006F5E1C">
        <w:rPr>
          <w:sz w:val="16"/>
          <w:szCs w:val="16"/>
        </w:rPr>
        <w:t xml:space="preserve"> American military apparatus and the </w:t>
      </w:r>
      <w:r w:rsidRPr="006F5E1C">
        <w:rPr>
          <w:rStyle w:val="Emphasis"/>
          <w:sz w:val="16"/>
          <w:szCs w:val="16"/>
          <w:u w:val="none"/>
        </w:rPr>
        <w:t>global economy</w:t>
      </w:r>
      <w:r w:rsidRPr="003617E6">
        <w:rPr>
          <w:sz w:val="12"/>
        </w:rPr>
        <w:t xml:space="preserve">. By 2007, ships at sea and warplanes in the air had grown reliant on instant satellite communications with ground stations thousands of miles away. </w:t>
      </w:r>
      <w:r w:rsidRPr="003617E6">
        <w:rPr>
          <w:rStyle w:val="StyleUnderline"/>
        </w:rPr>
        <w:t>Government forecasters relied on weather satellites</w:t>
      </w:r>
      <w:r w:rsidRPr="003617E6">
        <w:rPr>
          <w:sz w:val="12"/>
        </w:rPr>
        <w:t xml:space="preserve">; intelligence analysts relied on high-­resolution imagery to anticipate and track adversaries the world over. </w:t>
      </w:r>
      <w:r w:rsidRPr="00CD3D27">
        <w:rPr>
          <w:rStyle w:val="Emphasis"/>
          <w:highlight w:val="green"/>
        </w:rPr>
        <w:t>GPS had become</w:t>
      </w:r>
      <w:r w:rsidRPr="003617E6">
        <w:rPr>
          <w:sz w:val="12"/>
        </w:rPr>
        <w:t xml:space="preserve"> perhaps </w:t>
      </w:r>
      <w:r w:rsidRPr="00CD3D27">
        <w:rPr>
          <w:rStyle w:val="Emphasis"/>
          <w:highlight w:val="green"/>
        </w:rPr>
        <w:t>the single most indispensable global system ever designed</w:t>
      </w:r>
      <w:r w:rsidRPr="003617E6">
        <w:rPr>
          <w:rStyle w:val="StyleUnderline"/>
        </w:rPr>
        <w:t xml:space="preserve"> by humans—the infrastructure upon which the rest of the world’s infrastructure is based.</w:t>
      </w:r>
      <w:r w:rsidRPr="003617E6">
        <w:rPr>
          <w:sz w:val="12"/>
        </w:rPr>
        <w:t xml:space="preserve"> (Fourteen of the 16 infrastructure sectors designated as critical by the Department of Homeland Security, like energy and financial services, rely on GPS for their operation.) </w:t>
      </w:r>
      <w:r w:rsidRPr="003617E6">
        <w:rPr>
          <w:rStyle w:val="StyleUnderline"/>
        </w:rPr>
        <w:t>Now</w:t>
      </w:r>
      <w:r w:rsidRPr="003617E6">
        <w:rPr>
          <w:sz w:val="12"/>
        </w:rPr>
        <w:t xml:space="preserve">, Shelton feared, all those </w:t>
      </w:r>
      <w:r w:rsidRPr="00CD3D27">
        <w:rPr>
          <w:rStyle w:val="Emphasis"/>
          <w:highlight w:val="green"/>
        </w:rPr>
        <w:t>satellites</w:t>
      </w:r>
      <w:r w:rsidRPr="003617E6">
        <w:rPr>
          <w:sz w:val="12"/>
        </w:rPr>
        <w:t xml:space="preserve"> overhead </w:t>
      </w:r>
      <w:r w:rsidRPr="00CD3D27">
        <w:rPr>
          <w:rStyle w:val="Emphasis"/>
          <w:highlight w:val="green"/>
        </w:rPr>
        <w:t>had become</w:t>
      </w:r>
      <w:r w:rsidRPr="003617E6">
        <w:rPr>
          <w:sz w:val="12"/>
        </w:rPr>
        <w:t xml:space="preserve"> so many huge, </w:t>
      </w:r>
      <w:r w:rsidRPr="00CD3D27">
        <w:rPr>
          <w:rStyle w:val="Emphasis"/>
          <w:highlight w:val="green"/>
        </w:rPr>
        <w:t>unarmored, billion-dollar sitting ducks</w:t>
      </w:r>
      <w:r w:rsidRPr="003617E6">
        <w:rPr>
          <w:rStyle w:val="StyleUnderline"/>
        </w:rPr>
        <w:t xml:space="preserve">. </w:t>
      </w:r>
      <w:r w:rsidRPr="003617E6">
        <w:rPr>
          <w:sz w:val="12"/>
        </w:rPr>
        <w:t xml:space="preserve">In the decade since China’s first successful anti-satellite missile test, Shelton’s premonition has largely come true: Everything has changed in space. A secretive, pitched arms race has </w:t>
      </w:r>
      <w:proofErr w:type="gramStart"/>
      <w:r w:rsidRPr="003617E6">
        <w:rPr>
          <w:sz w:val="12"/>
        </w:rPr>
        <w:t>opened up</w:t>
      </w:r>
      <w:proofErr w:type="gramEnd"/>
      <w:r w:rsidRPr="003617E6">
        <w:rPr>
          <w:sz w:val="12"/>
        </w:rPr>
        <w:t xml:space="preserve"> between the US, China, Russia, and, to a lesser extent, North Korea. The object of the race: to devise more and better ways to quickly cripple your adversary’s satellites. After decades of uncontested US supremacy, multinational cooperation, and a diplomatic consensus on reserving space for peaceful uses, </w:t>
      </w:r>
      <w:r w:rsidRPr="003617E6">
        <w:rPr>
          <w:rStyle w:val="StyleUnderline"/>
        </w:rPr>
        <w:t xml:space="preserve">military officials have begun referring to Earth’s orbit as a new “warfighting domain.” </w:t>
      </w:r>
      <w:r w:rsidRPr="003617E6">
        <w:rPr>
          <w:sz w:val="12"/>
        </w:rPr>
        <w:t xml:space="preserve">On the ground, the military is starting to retrain pilots, ship captains, and ground troops in fail-safe forms of navigation that don’t rely on GPS—like celestial navigation. The US military must relearn how to fight “unwired” and defend itself in space. “We knew how to do that, and somehow we forgot,” General John E. Hyten, the head of US Strategic Command, said in 2015. When former director of national intelligence James Clapper left office at the end of the Obama administration, he told me that the </w:t>
      </w:r>
      <w:r w:rsidRPr="003617E6">
        <w:rPr>
          <w:rStyle w:val="StyleUnderline"/>
        </w:rPr>
        <w:t>increasing sophistication of America’s adversaries in space was one of the top three strategic threats he worried about.</w:t>
      </w:r>
      <w:r w:rsidRPr="003617E6">
        <w:rPr>
          <w:sz w:val="12"/>
        </w:rPr>
        <w:t xml:space="preserve"> Clapper’s successor, Dan Coats, warned last spring that “Russia and China remain committed to developing capabilities to challenge perceived adversaries in space, especially the United States.” Since he took office, President Trump has dropped numerous hints of the warnings he’s evidently getting from military and intelligence leaders. During a spring livestream with astronauts aboard the International Space Station, he alluded, obliquely and without context, to the “tremendous military applications in space.” And he has repeatedly floated the idea of creating a new branch of the armed forces specifically for celestial combat—culminating last week </w:t>
      </w:r>
      <w:r w:rsidRPr="007725D3">
        <w:rPr>
          <w:sz w:val="12"/>
        </w:rPr>
        <w:t xml:space="preserve">with a speech out-and-out ordering the Joint Chiefs of Staff to begin developing plans for a new “Space Force.” But </w:t>
      </w:r>
      <w:r w:rsidRPr="007725D3">
        <w:rPr>
          <w:rStyle w:val="StyleUnderline"/>
        </w:rPr>
        <w:t>if space is indeed becoming a war-­fighting domain, it’s important to understand the stakes</w:t>
      </w:r>
      <w:r w:rsidRPr="007725D3">
        <w:rPr>
          <w:sz w:val="12"/>
        </w:rPr>
        <w:t xml:space="preserve">, not just for America’s strategic standing but for the species. </w:t>
      </w:r>
      <w:r w:rsidRPr="007725D3">
        <w:rPr>
          <w:rStyle w:val="StyleUnderline"/>
        </w:rPr>
        <w:t>A Russo-Sino-American space war could very well end with a [</w:t>
      </w:r>
      <w:r w:rsidRPr="007725D3">
        <w:rPr>
          <w:rStyle w:val="Emphasis"/>
        </w:rPr>
        <w:t>destroyed</w:t>
      </w:r>
      <w:r w:rsidRPr="007725D3">
        <w:rPr>
          <w:rStyle w:val="StyleUnderline"/>
        </w:rPr>
        <w:t>]</w:t>
      </w:r>
      <w:r w:rsidRPr="007725D3">
        <w:rPr>
          <w:sz w:val="12"/>
        </w:rPr>
        <w:t xml:space="preserve"> crippled </w:t>
      </w:r>
      <w:r w:rsidRPr="007725D3">
        <w:rPr>
          <w:rStyle w:val="Emphasis"/>
        </w:rPr>
        <w:t>global economy</w:t>
      </w:r>
      <w:r w:rsidRPr="007725D3">
        <w:rPr>
          <w:rStyle w:val="StyleUnderline"/>
        </w:rPr>
        <w:t xml:space="preserve">, </w:t>
      </w:r>
      <w:r w:rsidRPr="007725D3">
        <w:rPr>
          <w:rStyle w:val="Emphasis"/>
        </w:rPr>
        <w:t>inoperable infrastructure</w:t>
      </w:r>
      <w:r w:rsidRPr="007725D3">
        <w:rPr>
          <w:rStyle w:val="StyleUnderline"/>
        </w:rPr>
        <w:t>, and</w:t>
      </w:r>
      <w:r w:rsidRPr="007725D3">
        <w:rPr>
          <w:sz w:val="12"/>
        </w:rPr>
        <w:t xml:space="preserve"> a planet shrouded by the orbiting fragments of </w:t>
      </w:r>
      <w:r w:rsidRPr="007725D3">
        <w:rPr>
          <w:rStyle w:val="StyleUnderline"/>
        </w:rPr>
        <w:t>pulverized satellites</w:t>
      </w:r>
      <w:r w:rsidRPr="007725D3">
        <w:rPr>
          <w:sz w:val="12"/>
        </w:rPr>
        <w:t>—</w:t>
      </w:r>
      <w:r w:rsidRPr="007725D3">
        <w:rPr>
          <w:rStyle w:val="StyleUnderline"/>
        </w:rPr>
        <w:t>which</w:t>
      </w:r>
      <w:r w:rsidRPr="007725D3">
        <w:rPr>
          <w:sz w:val="12"/>
        </w:rPr>
        <w:t xml:space="preserve">, by the way, </w:t>
      </w:r>
      <w:r w:rsidRPr="007725D3">
        <w:rPr>
          <w:rStyle w:val="StyleUnderline"/>
        </w:rPr>
        <w:t>could hinder us</w:t>
      </w:r>
      <w:r w:rsidRPr="007725D3">
        <w:rPr>
          <w:sz w:val="12"/>
        </w:rPr>
        <w:t xml:space="preserve"> all </w:t>
      </w:r>
      <w:r w:rsidRPr="007725D3">
        <w:rPr>
          <w:rStyle w:val="StyleUnderline"/>
        </w:rPr>
        <w:t>on Earth until we figured out a way of cleaning them up.</w:t>
      </w:r>
      <w:r w:rsidRPr="007725D3">
        <w:rPr>
          <w:sz w:val="12"/>
        </w:rPr>
        <w:t xml:space="preserve"> In the aftermath of such a conflict, </w:t>
      </w:r>
      <w:r w:rsidRPr="007725D3">
        <w:rPr>
          <w:rStyle w:val="Emphasis"/>
        </w:rPr>
        <w:t>it might be years</w:t>
      </w:r>
      <w:r w:rsidRPr="007725D3">
        <w:rPr>
          <w:rStyle w:val="StyleUnderline"/>
        </w:rPr>
        <w:t xml:space="preserve"> before we could </w:t>
      </w:r>
      <w:r w:rsidRPr="007725D3">
        <w:rPr>
          <w:rStyle w:val="Emphasis"/>
        </w:rPr>
        <w:t>restore</w:t>
      </w:r>
      <w:r w:rsidRPr="007725D3">
        <w:rPr>
          <w:rStyle w:val="StyleUnderline"/>
        </w:rPr>
        <w:t xml:space="preserve"> new </w:t>
      </w:r>
      <w:r w:rsidRPr="007725D3">
        <w:rPr>
          <w:rStyle w:val="Emphasis"/>
        </w:rPr>
        <w:t>constellations</w:t>
      </w:r>
      <w:r w:rsidRPr="007725D3">
        <w:rPr>
          <w:rStyle w:val="StyleUnderline"/>
        </w:rPr>
        <w:t xml:space="preserve"> of satellites to </w:t>
      </w:r>
      <w:r w:rsidRPr="007725D3">
        <w:rPr>
          <w:rStyle w:val="Emphasis"/>
        </w:rPr>
        <w:t>orbit</w:t>
      </w:r>
      <w:r w:rsidRPr="007725D3">
        <w:rPr>
          <w:sz w:val="12"/>
        </w:rPr>
        <w:t xml:space="preserve">. Preparing for orbital war has fast become a priority of the US military, but the more urgent priority is figuring out how to prevent it. Growing up in Oklahoma City, William Shelton dreamed of becoming a pilot. He got as far as the Air Force Academy before he discovered his eyes weren’t good enough. So </w:t>
      </w:r>
      <w:proofErr w:type="gramStart"/>
      <w:r w:rsidRPr="007725D3">
        <w:rPr>
          <w:sz w:val="12"/>
        </w:rPr>
        <w:t>instead</w:t>
      </w:r>
      <w:proofErr w:type="gramEnd"/>
      <w:r w:rsidRPr="007725D3">
        <w:rPr>
          <w:sz w:val="12"/>
        </w:rPr>
        <w:t xml:space="preserve"> he became an astronomical engineer. In 1976</w:t>
      </w:r>
      <w:r w:rsidRPr="003617E6">
        <w:rPr>
          <w:sz w:val="12"/>
        </w:rPr>
        <w:t xml:space="preserve"> he began serving as a launch facility manager at Vandenberg Air Force Base, the military’s oldest space and missile launch base, perched on the California coast north of Santa Barbara. He arrived just as the Air Force was beginning to understand how crucial space would be to its future: The nation’s first early-warning satellites had been put in orbit with the intention of tracking Soviet missile launches, and satellite imagery was becoming increasingly critical to intelligence gathering. Shelton’s poor eyesight, it turned out, had led him to the center of the Air Force’s new frontier. In August 1990, Shelton, then a young lieutenant colonel, took command of the 2nd Space Operations Squadron in Colorado. When he arrived at his post, the Air Force was busy building a new constellation of satellites—launching new ones from Cape Canaveral in Florida every few months to help fill out what he was told would ultimately be a global system aimed at helping the US improve its navigation and increase the precision of its bombs and missiles. This was the new Global Positioning System, and one of Shelton’s first duties at “2Sops” was to build support and enthusiasm for the new effort. To impress visitors (including the brass), he carried around a demo GPS unit that weighed 10 pounds, cost $3,000, and could tell America’s soldiers, sailors, airmen, and Marines exactly where they were on the surface of the planet. The power of the new system that 2Sops ran was proven faster than anyone imagined. The Gulf War caused a rush of final preparations to get GPS ready for battle. Around 2:30 am on January 17, 1991, GPS-equipped helicopters snuck into Iraq, using the technology to guide themselves through the darkened desert and knock out air defense radars. The first bombing campaign of the war had begun. Reporters marveled at precision-­guided bombs zeroing in on their targets and cruise missiles appearing to turn street corners to hit the right buildings. Shelton had a front-row seat to this transformation. </w:t>
      </w:r>
      <w:r w:rsidRPr="003617E6">
        <w:rPr>
          <w:rStyle w:val="StyleUnderline"/>
        </w:rPr>
        <w:t>As the technology has improved, so has the precision of GPS.</w:t>
      </w:r>
      <w:r w:rsidRPr="003617E6">
        <w:rPr>
          <w:sz w:val="12"/>
        </w:rPr>
        <w:t xml:space="preserve"> The system originally provided accuracy to within 17 yards; with it, you could pinpoint a specific </w:t>
      </w:r>
      <w:proofErr w:type="spellStart"/>
      <w:r w:rsidRPr="003617E6">
        <w:rPr>
          <w:sz w:val="12"/>
        </w:rPr>
        <w:t>copse</w:t>
      </w:r>
      <w:proofErr w:type="spellEnd"/>
      <w:r w:rsidRPr="003617E6">
        <w:rPr>
          <w:sz w:val="12"/>
        </w:rPr>
        <w:t xml:space="preserve"> of pine trees. Today, if you’re using a smartphone, it can generally locate an object to within five yards—a resolution fine enough to locate a pair of pine trees within that </w:t>
      </w:r>
      <w:proofErr w:type="spellStart"/>
      <w:r w:rsidRPr="003617E6">
        <w:rPr>
          <w:sz w:val="12"/>
        </w:rPr>
        <w:t>copse</w:t>
      </w:r>
      <w:proofErr w:type="spellEnd"/>
      <w:r w:rsidRPr="003617E6">
        <w:rPr>
          <w:sz w:val="12"/>
        </w:rPr>
        <w:t xml:space="preserve">. Soon it could be able to zero in on a </w:t>
      </w:r>
      <w:proofErr w:type="gramStart"/>
      <w:r w:rsidRPr="003617E6">
        <w:rPr>
          <w:sz w:val="12"/>
        </w:rPr>
        <w:t>pine cone</w:t>
      </w:r>
      <w:proofErr w:type="gramEnd"/>
      <w:r w:rsidRPr="003617E6">
        <w:rPr>
          <w:sz w:val="12"/>
        </w:rPr>
        <w:t xml:space="preserve">: Research from UC Riverside has demonstrated that the latest tech is reliable to within an inch. And research has shown that 1-millimeter accuracy might be eventually possible—which means that the system could locate an individual seed inside that </w:t>
      </w:r>
      <w:proofErr w:type="gramStart"/>
      <w:r w:rsidRPr="003617E6">
        <w:rPr>
          <w:sz w:val="12"/>
        </w:rPr>
        <w:t>pine cone</w:t>
      </w:r>
      <w:proofErr w:type="gramEnd"/>
      <w:r w:rsidRPr="003617E6">
        <w:rPr>
          <w:sz w:val="12"/>
        </w:rPr>
        <w:t xml:space="preserve">. Today, troops on the ground use GPS to navigate foreign streets; drone pilots can program a flight plan from thousands of miles away. And because GPS satellites also house America’s detection system for nuclear detonations, we rely on them to tell us if North Korea launches a nuclear weapon, and to tell our missiles and bombs where to find their targets. “When you look at our American way of war, the strategy is largely underpinned by space assets—navigation, early warning, timing,” Shelton says. And that’s just the military. </w:t>
      </w:r>
      <w:r w:rsidRPr="003617E6">
        <w:rPr>
          <w:rStyle w:val="StyleUnderline"/>
        </w:rPr>
        <w:t xml:space="preserve">The creators of </w:t>
      </w:r>
      <w:r w:rsidRPr="006F7780">
        <w:rPr>
          <w:rStyle w:val="Emphasis"/>
          <w:highlight w:val="green"/>
        </w:rPr>
        <w:t>GPS</w:t>
      </w:r>
      <w:r w:rsidRPr="003617E6">
        <w:rPr>
          <w:rStyle w:val="StyleUnderline"/>
        </w:rPr>
        <w:t xml:space="preserve"> probably never intended for the system to become the </w:t>
      </w:r>
      <w:r w:rsidRPr="006F7780">
        <w:rPr>
          <w:rStyle w:val="Emphasis"/>
          <w:highlight w:val="green"/>
        </w:rPr>
        <w:t>backbone of daily life</w:t>
      </w:r>
      <w:r w:rsidRPr="003617E6">
        <w:rPr>
          <w:rStyle w:val="StyleUnderline"/>
        </w:rPr>
        <w:t>, but it has.</w:t>
      </w:r>
      <w:r w:rsidRPr="003617E6">
        <w:rPr>
          <w:sz w:val="12"/>
        </w:rPr>
        <w:t xml:space="preserve"> I visited Colorado while reporting this story and tried to keep tabs on everything I did that relied on GPS. </w:t>
      </w:r>
      <w:r w:rsidRPr="003617E6">
        <w:rPr>
          <w:rStyle w:val="StyleUnderline"/>
        </w:rPr>
        <w:t>There were the obvious navigational moments</w:t>
      </w:r>
      <w:r w:rsidRPr="003617E6">
        <w:rPr>
          <w:sz w:val="12"/>
        </w:rPr>
        <w:t>—my Uber ride to the airport, my American Airlines flight to Denver, my own Google Maps–guided drive in a rental car to Schriever Air Force Base, outside Colorado Springs. But there were also less obvious instances, like the phone calls I made along the way (</w:t>
      </w:r>
      <w:r w:rsidRPr="00731171">
        <w:rPr>
          <w:rStyle w:val="Emphasis"/>
          <w:highlight w:val="green"/>
        </w:rPr>
        <w:t>cellular networks rely on GPS</w:t>
      </w:r>
      <w:r w:rsidRPr="003617E6">
        <w:rPr>
          <w:rStyle w:val="StyleUnderline"/>
        </w:rPr>
        <w:t xml:space="preserve"> data to keep their stations synchronized</w:t>
      </w:r>
      <w:r w:rsidRPr="003617E6">
        <w:rPr>
          <w:sz w:val="12"/>
        </w:rPr>
        <w:t>), my stop at the ATM (</w:t>
      </w:r>
      <w:r w:rsidRPr="00731171">
        <w:rPr>
          <w:rStyle w:val="Emphasis"/>
          <w:highlight w:val="green"/>
        </w:rPr>
        <w:t>banks</w:t>
      </w:r>
      <w:r w:rsidRPr="00731171">
        <w:rPr>
          <w:rStyle w:val="StyleUnderline"/>
          <w:highlight w:val="green"/>
        </w:rPr>
        <w:t xml:space="preserve"> use GPS</w:t>
      </w:r>
      <w:r w:rsidRPr="003617E6">
        <w:rPr>
          <w:rStyle w:val="StyleUnderline"/>
        </w:rPr>
        <w:t xml:space="preserve"> to track deposits and withdrawals</w:t>
      </w:r>
      <w:r w:rsidRPr="003617E6">
        <w:rPr>
          <w:sz w:val="12"/>
        </w:rPr>
        <w:t xml:space="preserve">), </w:t>
      </w:r>
      <w:r w:rsidRPr="003617E6">
        <w:rPr>
          <w:rStyle w:val="StyleUnderline"/>
        </w:rPr>
        <w:t>and</w:t>
      </w:r>
      <w:r w:rsidRPr="003617E6">
        <w:rPr>
          <w:sz w:val="12"/>
        </w:rPr>
        <w:t xml:space="preserve"> the fill-up at the gas station (</w:t>
      </w:r>
      <w:r w:rsidRPr="00731171">
        <w:rPr>
          <w:rStyle w:val="StyleUnderline"/>
          <w:highlight w:val="green"/>
        </w:rPr>
        <w:t xml:space="preserve">the </w:t>
      </w:r>
      <w:r w:rsidRPr="00731171">
        <w:rPr>
          <w:rStyle w:val="Emphasis"/>
          <w:highlight w:val="green"/>
        </w:rPr>
        <w:t>credit card</w:t>
      </w:r>
      <w:r w:rsidRPr="00731171">
        <w:rPr>
          <w:rStyle w:val="StyleUnderline"/>
          <w:highlight w:val="green"/>
        </w:rPr>
        <w:t xml:space="preserve"> system also</w:t>
      </w:r>
      <w:r w:rsidRPr="003617E6">
        <w:rPr>
          <w:rStyle w:val="StyleUnderline"/>
        </w:rPr>
        <w:t xml:space="preserve"> relies on </w:t>
      </w:r>
      <w:r w:rsidRPr="00FC4F82">
        <w:rPr>
          <w:rStyle w:val="Emphasis"/>
          <w:highlight w:val="green"/>
        </w:rPr>
        <w:t>GPS</w:t>
      </w:r>
      <w:r w:rsidRPr="003617E6">
        <w:rPr>
          <w:sz w:val="12"/>
        </w:rPr>
        <w:t xml:space="preserve">). Moreover, GPS is no longer the world’s sole geolocating mechanism. Russia, China, and the European Union have now all either deployed or begun working on their own full constellations of navigation satellites, ensuring that they won’t have to rely on the US system. It also means that, in the early moments of a war, it’s a fair bet that satellites—the other guy’s satellites—could be among the first targets. During the Cold War, a US army mountain outpost in the Fulda Gap, the shortest route between East and West Germany, served as an early warning trip wire for a Soviet invasion of Europe. If Russian tanks ever made a surprise attack, NATO planners knew that the soldiers there would likely be the first to find out. Today, the members of 2Sops play a similar role. Deep inside the squat, beige, windowless Building 400 at Schriever Air Force Base—the destination I had plugged into Google Maps during my trip to Colorado—10 people at a time remotely operate the heavenly constellation of GPS satellites that guide Tomahawk cruise missiles to their targets, deliver Lyft passengers to their destinations, and help farmers cultivate their crops. They also watch out for any shocks or attacks on the system. The average GPS operators are in their mid-twenties. During one recent shift, the entire Global Positioning System was being operated by two 19-year-old airmen (who, the Air Force emphasizes, are rigorously trained). Their commander, US Air Force lieutenant colonel Peter Norsky, is in his mid-thirties. Together, they watch over the roughly three dozen GPS satellites, troubleshooting the geolocation system and minding the quirks of each orbiting craft—this one’s damaged solar panels, that one’s balky communications links—as if they were remotely tending a stable full of temperamental horses. </w:t>
      </w:r>
      <w:r w:rsidRPr="003617E6">
        <w:rPr>
          <w:rStyle w:val="StyleUnderline"/>
        </w:rPr>
        <w:t xml:space="preserve">As integral as GPS is to daily life, the way it </w:t>
      </w:r>
      <w:proofErr w:type="gramStart"/>
      <w:r w:rsidRPr="003617E6">
        <w:rPr>
          <w:rStyle w:val="StyleUnderline"/>
        </w:rPr>
        <w:t>actually works</w:t>
      </w:r>
      <w:proofErr w:type="gramEnd"/>
      <w:r w:rsidRPr="003617E6">
        <w:rPr>
          <w:rStyle w:val="StyleUnderline"/>
        </w:rPr>
        <w:t xml:space="preserve"> is little understood</w:t>
      </w:r>
      <w:r w:rsidRPr="003617E6">
        <w:rPr>
          <w:sz w:val="12"/>
        </w:rPr>
        <w:t xml:space="preserve"> by most people outside of Schriever Air Force Base. Fundamentally, </w:t>
      </w:r>
      <w:r w:rsidRPr="003617E6">
        <w:rPr>
          <w:rStyle w:val="StyleUnderline"/>
        </w:rPr>
        <w:t>the function of GPS is to provide the globe with a shared clock.</w:t>
      </w:r>
      <w:r w:rsidRPr="003617E6">
        <w:rPr>
          <w:sz w:val="12"/>
        </w:rPr>
        <w:t xml:space="preserve"> GPS satellites allow phone companies to keep their systems in sync, battleships to chart open waters, and ATMs to </w:t>
      </w:r>
      <w:proofErr w:type="gramStart"/>
      <w:r w:rsidRPr="003617E6">
        <w:rPr>
          <w:sz w:val="12"/>
        </w:rPr>
        <w:t>time-stamp</w:t>
      </w:r>
      <w:proofErr w:type="gramEnd"/>
      <w:r w:rsidRPr="003617E6">
        <w:rPr>
          <w:sz w:val="12"/>
        </w:rPr>
        <w:t xml:space="preserve"> their transactions by triangulating signals from overhead and measuring how long it takes those signals from different satellites to reach a GPS receiver. </w:t>
      </w:r>
      <w:r w:rsidRPr="003617E6">
        <w:rPr>
          <w:rStyle w:val="StyleUnderline"/>
        </w:rPr>
        <w:t>The system works by making daily calculations, employing Newtonian physics and Einsteinian relativity, to minutely tweak the time broadcast from each GPS satellite as it moves through space</w:t>
      </w:r>
      <w:r w:rsidRPr="003617E6">
        <w:rPr>
          <w:sz w:val="12"/>
        </w:rPr>
        <w:t xml:space="preserve">—the high-tech version of tuning your grandfather clock to within 100-­billionths of a second. Time is, after all, relative; as of January, the time in space was 18 seconds ahead of Earth’s “Coordinated Universal Time,” since space doesn’t recognize the leap seconds that scientists add to terrestrial time to account for the planet’s slowing rotation. Additionally, the time-keeping device on each satellite gives a subtly different reading, the result of variations in their atomic clocks, which tell time by measuring the precise oscillations of an atom. (Some GPS satellites use rubidium atoms, which are highly accurate day to day; some use cesium, which is more accurate over long stretches.) </w:t>
      </w:r>
      <w:r w:rsidRPr="00341672">
        <w:rPr>
          <w:rStyle w:val="Emphasis"/>
          <w:highlight w:val="green"/>
        </w:rPr>
        <w:t xml:space="preserve">Any malfunction in the GPS system threatens to plunge the global economy into </w:t>
      </w:r>
      <w:r w:rsidRPr="00135550">
        <w:rPr>
          <w:rStyle w:val="Emphasis"/>
          <w:highlight w:val="green"/>
          <w:bdr w:val="single" w:sz="4" w:space="0" w:color="auto"/>
        </w:rPr>
        <w:t>chaos</w:t>
      </w:r>
      <w:r w:rsidRPr="00341672">
        <w:rPr>
          <w:sz w:val="12"/>
          <w:highlight w:val="green"/>
        </w:rPr>
        <w:t>.</w:t>
      </w:r>
      <w:r w:rsidRPr="003617E6">
        <w:rPr>
          <w:sz w:val="12"/>
        </w:rPr>
        <w:t xml:space="preserve"> </w:t>
      </w:r>
      <w:proofErr w:type="gramStart"/>
      <w:r w:rsidRPr="003617E6">
        <w:rPr>
          <w:sz w:val="12"/>
        </w:rPr>
        <w:t>Fortunately</w:t>
      </w:r>
      <w:proofErr w:type="gramEnd"/>
      <w:r w:rsidRPr="003617E6">
        <w:rPr>
          <w:sz w:val="12"/>
        </w:rPr>
        <w:t xml:space="preserve"> those glitches are rare, but they’re not unheard of. On January 25, 2016, one of 2Sops’ flight commanders, Captain Aaron Blain, was awoken by a call from work in the middle of the night. User reports from around the country suggested that the system’s precision had “wobbled,” making measurements increasingly inaccurate. Blain raced to Schriever in his Ford pickup and found that the constellation’s timing was off by about 13 microseconds. It was </w:t>
      </w:r>
      <w:r w:rsidRPr="002612E0">
        <w:rPr>
          <w:rStyle w:val="Emphasis"/>
          <w:highlight w:val="green"/>
        </w:rPr>
        <w:t>an</w:t>
      </w:r>
      <w:r w:rsidRPr="00341672">
        <w:rPr>
          <w:rStyle w:val="StyleUnderline"/>
          <w:highlight w:val="green"/>
        </w:rPr>
        <w:t xml:space="preserve"> </w:t>
      </w:r>
      <w:r w:rsidRPr="00341672">
        <w:rPr>
          <w:rStyle w:val="Emphasis"/>
          <w:highlight w:val="green"/>
        </w:rPr>
        <w:t>infinitesimal</w:t>
      </w:r>
      <w:r w:rsidRPr="003617E6">
        <w:rPr>
          <w:sz w:val="12"/>
        </w:rPr>
        <w:t xml:space="preserve"> number—over 25,000 times shorter than the blink of an eye—but for the finely tuned GPS it was a yawning crevice. Left uncorrected, the </w:t>
      </w:r>
      <w:r w:rsidRPr="002612E0">
        <w:rPr>
          <w:rStyle w:val="Emphasis"/>
          <w:highlight w:val="green"/>
        </w:rPr>
        <w:t>glitch</w:t>
      </w:r>
      <w:r w:rsidRPr="002612E0">
        <w:rPr>
          <w:rStyle w:val="StyleUnderline"/>
          <w:highlight w:val="green"/>
        </w:rPr>
        <w:t xml:space="preserve"> </w:t>
      </w:r>
      <w:r w:rsidRPr="002612E0">
        <w:rPr>
          <w:rStyle w:val="Emphasis"/>
          <w:highlight w:val="green"/>
        </w:rPr>
        <w:t>could</w:t>
      </w:r>
      <w:r w:rsidRPr="003617E6">
        <w:rPr>
          <w:sz w:val="12"/>
        </w:rPr>
        <w:t xml:space="preserve"> have </w:t>
      </w:r>
      <w:r w:rsidRPr="002612E0">
        <w:rPr>
          <w:rStyle w:val="Emphasis"/>
          <w:highlight w:val="green"/>
        </w:rPr>
        <w:t>ricochet</w:t>
      </w:r>
      <w:r w:rsidRPr="002612E0">
        <w:rPr>
          <w:sz w:val="12"/>
        </w:rPr>
        <w:t>ed</w:t>
      </w:r>
      <w:r w:rsidRPr="003617E6">
        <w:rPr>
          <w:sz w:val="12"/>
        </w:rPr>
        <w:t xml:space="preserve"> </w:t>
      </w:r>
      <w:r w:rsidRPr="003617E6">
        <w:rPr>
          <w:rStyle w:val="StyleUnderline"/>
        </w:rPr>
        <w:t xml:space="preserve">through the global economy, </w:t>
      </w:r>
      <w:r w:rsidRPr="002612E0">
        <w:rPr>
          <w:rStyle w:val="Emphasis"/>
          <w:highlight w:val="green"/>
        </w:rPr>
        <w:t>corrupting</w:t>
      </w:r>
      <w:r w:rsidRPr="003617E6">
        <w:rPr>
          <w:sz w:val="12"/>
        </w:rPr>
        <w:t xml:space="preserve"> not just driving directions but </w:t>
      </w:r>
      <w:r w:rsidRPr="00731171">
        <w:rPr>
          <w:rStyle w:val="Emphasis"/>
          <w:highlight w:val="green"/>
        </w:rPr>
        <w:t>stock trades</w:t>
      </w:r>
      <w:r w:rsidRPr="003617E6">
        <w:rPr>
          <w:sz w:val="12"/>
        </w:rPr>
        <w:t xml:space="preserve"> too. Alongside the rest of his team, Blain worked through the night, chugging Mountain Dew. It took about six hours to locate the problem—a single corrupted measurement—and then individually reset the affected satellites. (Russia’s GPS equivalent, known as </w:t>
      </w:r>
      <w:proofErr w:type="spellStart"/>
      <w:r w:rsidRPr="003617E6">
        <w:rPr>
          <w:sz w:val="12"/>
        </w:rPr>
        <w:t>Glonass</w:t>
      </w:r>
      <w:proofErr w:type="spellEnd"/>
      <w:r w:rsidRPr="003617E6">
        <w:rPr>
          <w:sz w:val="12"/>
        </w:rPr>
        <w:t xml:space="preserve">, has suffered even more serious issues. In 2014 it went down for 10 hours, but many </w:t>
      </w:r>
      <w:proofErr w:type="spellStart"/>
      <w:r w:rsidRPr="003617E6">
        <w:rPr>
          <w:sz w:val="12"/>
        </w:rPr>
        <w:t>Glonass</w:t>
      </w:r>
      <w:proofErr w:type="spellEnd"/>
      <w:r w:rsidRPr="003617E6">
        <w:rPr>
          <w:sz w:val="12"/>
        </w:rPr>
        <w:t xml:space="preserve"> receivers can also use GPS as a backup, so the systemic chaos was limited.) 2Sops averted a benign catastrophe that night, but it seems increasingly worried about what China and Russia are doing up in the heavens, out of sight. It recently doubled the number of airmen who oversee the satellites, so one team can run the GPS constellation while another trains to face worst-case scenarios—what the Pentagon refers to as “a contested, degraded, and ­operationally limited environment.” That is, a space war. The New Satellite Arms Race Threatening to Explode in Space </w:t>
      </w:r>
      <w:r w:rsidRPr="003617E6">
        <w:rPr>
          <w:rStyle w:val="StyleUnderline"/>
        </w:rPr>
        <w:t>In one respect, space is already like a war zone: It’s increasingly shot through with flying shrapnel.</w:t>
      </w:r>
      <w:r w:rsidRPr="003617E6">
        <w:rPr>
          <w:sz w:val="12"/>
        </w:rPr>
        <w:t xml:space="preserve"> By some estimates, there are more than 100 million pieces of debris zipping around in Earth’s orbit. China’s 2007 anti-satellite test is estimated to have created some 150,000 new ones, many too small to be tracked. In 2013, some of those fragments hit a Russian satellite—threatening to add still more debris to the orbital mix. And as commercial ventures like SpaceX and Blue Origin ramp up their space tourism </w:t>
      </w:r>
      <w:proofErr w:type="gramStart"/>
      <w:r w:rsidRPr="003617E6">
        <w:rPr>
          <w:sz w:val="12"/>
        </w:rPr>
        <w:t>plans,</w:t>
      </w:r>
      <w:proofErr w:type="gramEnd"/>
      <w:r w:rsidRPr="003617E6">
        <w:rPr>
          <w:sz w:val="12"/>
        </w:rPr>
        <w:t xml:space="preserve"> Earth’s orbit is about to get even more crowded with both junk and spacecraft. Scientists say there could be a point at which the density of objects spinning around the planet reaches a threshold—called the Kessler effect—that triggers a runaway cascade of collisions: an entire orbit, in other words, set to Blend. Another tricky thing about space debris is that </w:t>
      </w:r>
      <w:r w:rsidRPr="003617E6">
        <w:rPr>
          <w:rStyle w:val="Emphasis"/>
        </w:rPr>
        <w:t>sometimes it isn’t just debris</w:t>
      </w:r>
      <w:r w:rsidRPr="003617E6">
        <w:rPr>
          <w:sz w:val="12"/>
        </w:rPr>
        <w:t xml:space="preserve">. A US military program called the Space Surveillance Network carefully tracks and monitors every piece of space junk that’s larger than a softball. That currently amounts to some 20,000 objects—everything from old satellite parts to discarded rocket boosters to a pair of pliers lost during an astronaut’s spacewalk. In 2014, a piece of presumptive space junk known to the US military as Object 2014-28E began to behave strangely. The object, known to be of Russian origin, started to perform complicated maneuvers. “That’s concerning—when you see something that appears to be debris come to life,” Shelton says. Object 2014-28E was, in fact, an autonomous spacecraft capable of veering off course and sidling up to other objects, including American commercial communications satellites. In the years since, Object 2014-28E has been joined by similar space objects of Russian provenance. Analysts fear that they might mark the revival of a Russian program known as Satellite Killer, which was shut down after the Cold War. But it’s difficult, even for US government analysts, to know for certain whether that fear is warranted. The secrecy that surrounds nearly everything space-related makes it hard to assess any adversary’s capabilities. Discerning intentions is especially difficult. “If I wanted to build a satellite that looked very different from its actual mission, that’s not hard to do,” Shelton says. </w:t>
      </w:r>
      <w:r w:rsidRPr="003617E6">
        <w:rPr>
          <w:rStyle w:val="StyleUnderline"/>
        </w:rPr>
        <w:t>A satellite that maneuvers close to another could be doing a repair job or squaring up for an attack</w:t>
      </w:r>
      <w:r w:rsidRPr="003617E6">
        <w:rPr>
          <w:sz w:val="12"/>
        </w:rPr>
        <w:t xml:space="preserve">—and it might use the same tools for both. “Small satellites with small grappling arms—they have both military and nonmilitary uses,” says Dean Cheng, who studies China’s military capabilities at the Heritage Foundation. “If I manipulate a satellite’s bits and pieces, I can also rip something out.” The US has also been secretive in developing what may or may not be weapons in space. Last May, the Air Force announced that an unmanned space-shuttle-like vehicle that appears to be classified had completed 718 days orbiting Earth, doing who knows what. As of this May, another OTV was circling the globe, more than 200 days into its mostly classified mission. Todd Harrison, director of the Aerospace Security Project at the Center for Strategic and International Studies in Washington, explains that there are effectively four categories of space weapons: kinetic (aimed at destroying a satellite), </w:t>
      </w:r>
      <w:proofErr w:type="spellStart"/>
      <w:r w:rsidRPr="003617E6">
        <w:rPr>
          <w:sz w:val="12"/>
        </w:rPr>
        <w:t>nonkinetic</w:t>
      </w:r>
      <w:proofErr w:type="spellEnd"/>
      <w:r w:rsidRPr="003617E6">
        <w:rPr>
          <w:sz w:val="12"/>
        </w:rPr>
        <w:t xml:space="preserve"> (aimed at disabling a satellite without touching it), electromagnetic (aimed at interfering with a satellite’s signals), and cyber (aimed at corrupting the data sent to a satellite). </w:t>
      </w:r>
      <w:r w:rsidRPr="003617E6">
        <w:rPr>
          <w:rStyle w:val="StyleUnderline"/>
        </w:rPr>
        <w:t xml:space="preserve">The US tested its own </w:t>
      </w:r>
      <w:r w:rsidRPr="003617E6">
        <w:rPr>
          <w:rStyle w:val="Emphasis"/>
        </w:rPr>
        <w:t>a</w:t>
      </w:r>
      <w:r w:rsidRPr="003617E6">
        <w:rPr>
          <w:sz w:val="12"/>
        </w:rPr>
        <w:t>nti</w:t>
      </w:r>
      <w:r w:rsidRPr="003617E6">
        <w:rPr>
          <w:rStyle w:val="Emphasis"/>
        </w:rPr>
        <w:t>-sat</w:t>
      </w:r>
      <w:r w:rsidRPr="003617E6">
        <w:rPr>
          <w:sz w:val="12"/>
        </w:rPr>
        <w:t xml:space="preserve">ellite missile </w:t>
      </w:r>
      <w:r w:rsidRPr="003617E6">
        <w:rPr>
          <w:rStyle w:val="StyleUnderline"/>
        </w:rPr>
        <w:t>in 2008</w:t>
      </w:r>
      <w:r w:rsidRPr="003617E6">
        <w:rPr>
          <w:sz w:val="12"/>
        </w:rPr>
        <w:t xml:space="preserve">, shooting down an errant spy satellite as it was falling out of orbit. </w:t>
      </w:r>
      <w:r w:rsidRPr="003617E6">
        <w:rPr>
          <w:rStyle w:val="StyleUnderline"/>
        </w:rPr>
        <w:t>Russia has repeatedly flight-tested</w:t>
      </w:r>
      <w:r w:rsidRPr="003617E6">
        <w:rPr>
          <w:sz w:val="12"/>
        </w:rPr>
        <w:t xml:space="preserve"> a so-called direct ascent weapon, </w:t>
      </w:r>
      <w:r w:rsidRPr="003617E6">
        <w:rPr>
          <w:rStyle w:val="StyleUnderline"/>
        </w:rPr>
        <w:t>the</w:t>
      </w:r>
      <w:r w:rsidRPr="003617E6">
        <w:rPr>
          <w:sz w:val="12"/>
        </w:rPr>
        <w:t xml:space="preserve"> PL-19 </w:t>
      </w:r>
      <w:r w:rsidRPr="003617E6">
        <w:rPr>
          <w:rStyle w:val="StyleUnderline"/>
        </w:rPr>
        <w:t>Nudol</w:t>
      </w:r>
      <w:r w:rsidRPr="003617E6">
        <w:rPr>
          <w:sz w:val="12"/>
        </w:rPr>
        <w:t xml:space="preserve"> ballistic missile, which could strike objects in orbit, </w:t>
      </w:r>
      <w:r w:rsidRPr="003617E6">
        <w:rPr>
          <w:rStyle w:val="StyleUnderline"/>
        </w:rPr>
        <w:t>although it hasn’t conducted a live attack</w:t>
      </w:r>
      <w:r w:rsidRPr="003617E6">
        <w:rPr>
          <w:sz w:val="12"/>
        </w:rPr>
        <w:t xml:space="preserve"> on an orbiting satellite. And </w:t>
      </w:r>
      <w:r w:rsidRPr="003617E6">
        <w:rPr>
          <w:rStyle w:val="StyleUnderline"/>
        </w:rPr>
        <w:t>in the decade since China shot down its weather satellite in 2007, Beijing has launched multiple</w:t>
      </w:r>
      <w:r w:rsidRPr="003617E6">
        <w:rPr>
          <w:sz w:val="12"/>
        </w:rPr>
        <w:t xml:space="preserve"> ballistic missile </w:t>
      </w:r>
      <w:r w:rsidRPr="003617E6">
        <w:rPr>
          <w:rStyle w:val="StyleUnderline"/>
        </w:rPr>
        <w:t>tests</w:t>
      </w:r>
      <w:r w:rsidRPr="003617E6">
        <w:rPr>
          <w:sz w:val="12"/>
        </w:rPr>
        <w:t xml:space="preserve"> that extended </w:t>
      </w:r>
      <w:r w:rsidRPr="003617E6">
        <w:rPr>
          <w:rStyle w:val="StyleUnderline"/>
        </w:rPr>
        <w:t>into orbit.</w:t>
      </w:r>
      <w:r w:rsidRPr="003617E6">
        <w:rPr>
          <w:sz w:val="12"/>
        </w:rPr>
        <w:t xml:space="preserve"> In addition, a trio of Chinese satellites have practiced “close-proximity operations,” similar to those performed by the Russian Object 2014-28E. Anti-satellite weapons form just one part of what China calls </w:t>
      </w:r>
      <w:proofErr w:type="spellStart"/>
      <w:r w:rsidRPr="003617E6">
        <w:rPr>
          <w:sz w:val="12"/>
        </w:rPr>
        <w:t>shashoujian</w:t>
      </w:r>
      <w:proofErr w:type="spellEnd"/>
      <w:r w:rsidRPr="003617E6">
        <w:rPr>
          <w:sz w:val="12"/>
        </w:rPr>
        <w:t xml:space="preserve">, or “assassin’s mace” systems, which can be used at the start of an attack to achieve a surprise, decisive advantage over a technologically superior foe. There’s also the growing challenge of cyberattacks on satellites: Chinese hackers have reportedly infiltrated the US weather satellite system, and a Romanian hacker announced that he had accessed the server of one of NASA’s space flight centers. In the past decade, at least two nonmilitary US satellite systems have experienced brief, unattributed glitches tied to hacking attacks. Some actors have begun to exploit the fragility not of satellites themselves, but of the signals they broadcast. By the time the radio signals from a GPS satellite reach Earth from thousands of miles up, they can be easily overridden by a stronger signal broadcast on the same frequency. Simple GPS jammers sell online for $119, but they have a short reach. Militaries appear to be acquiring much more powerful jamming technologies. In 2016, roughly 1,000 planes and 700 vessels at sea reportedly experienced problems with their GPS signals near North Korea, which is believed to have purchased Russian jammers that can be mounted on trucks. Those devices have an effective radius of 30 to 60 miles. The US seems to possess similar technology; a test that went awry near a Navy base in San Diego in 2007 knocked out GPS signals to cell phone network operators for at least two hours. More troubling than simple jamming, though, is the rise of “spoofing,” which overrides correct GPS data with a more powerful localized signal that delivers false information to a receiver. In 2013 a team of researchers from the University of Texas at Austin successfully led astray an $80 million yacht in the Mediterranean, overpowering its GPS receivers and sending it onto a new course. The dirty truth about spoofing is that secure channels are no defense against it. “Even our encrypted military GPS receivers can be spoofed,” Harrison says. Shelton, who retired in 2014 after 38 years in the Air Force, lives not far from 2Sops in Colorado; these days he chairs an educational and advocacy nonprofit called the Space Foundation. He still expends a lot of energy worrying about what is happening in the heavens. “We as a nation have been too slow to respond to this threat,” he says. He’s particularly troubled by the failure of the US to procure new space systems. Some </w:t>
      </w:r>
      <w:r w:rsidRPr="003617E6">
        <w:rPr>
          <w:rStyle w:val="StyleUnderline"/>
        </w:rPr>
        <w:t>GPS</w:t>
      </w:r>
      <w:r w:rsidRPr="003617E6">
        <w:rPr>
          <w:sz w:val="12"/>
        </w:rPr>
        <w:t xml:space="preserve"> satellites are older than the people running them. “Our </w:t>
      </w:r>
      <w:r w:rsidRPr="003617E6">
        <w:rPr>
          <w:rStyle w:val="StyleUnderline"/>
        </w:rPr>
        <w:t>systems are archaic</w:t>
      </w:r>
      <w:r w:rsidRPr="003617E6">
        <w:rPr>
          <w:sz w:val="12"/>
        </w:rPr>
        <w:t>,” Shelton says. “</w:t>
      </w:r>
      <w:r w:rsidRPr="00731171">
        <w:rPr>
          <w:rStyle w:val="StyleUnderline"/>
        </w:rPr>
        <w:t xml:space="preserve">Because space assets are so expensive, we deploy ‘just enough’; </w:t>
      </w:r>
      <w:r w:rsidRPr="00731171">
        <w:rPr>
          <w:rStyle w:val="Emphasis"/>
        </w:rPr>
        <w:t>there’s no backup or excess capability</w:t>
      </w:r>
      <w:r w:rsidRPr="003617E6">
        <w:rPr>
          <w:sz w:val="12"/>
        </w:rPr>
        <w:t xml:space="preserve">.” (The Air Force noted that the GPS constellation consists of more than 30 satellites, which provides some redundancy.) </w:t>
      </w:r>
      <w:r w:rsidRPr="003617E6">
        <w:rPr>
          <w:rStyle w:val="StyleUnderline"/>
        </w:rPr>
        <w:t>China</w:t>
      </w:r>
      <w:r w:rsidRPr="003617E6">
        <w:rPr>
          <w:sz w:val="12"/>
        </w:rPr>
        <w:t xml:space="preserve">, by contrast, </w:t>
      </w:r>
      <w:r w:rsidRPr="003617E6">
        <w:rPr>
          <w:rStyle w:val="StyleUnderline"/>
        </w:rPr>
        <w:t>is investing heavily in its space program, seeing it as a symbol of its growing prominence.</w:t>
      </w:r>
      <w:r w:rsidRPr="003617E6">
        <w:rPr>
          <w:sz w:val="12"/>
        </w:rPr>
        <w:t xml:space="preserve"> As soon as this year, it could land a craft on the never-before-touched far side of the moon. And China’s global navigation satellite system, known as </w:t>
      </w:r>
      <w:proofErr w:type="spellStart"/>
      <w:r w:rsidRPr="003617E6">
        <w:rPr>
          <w:sz w:val="12"/>
        </w:rPr>
        <w:t>BeiDou</w:t>
      </w:r>
      <w:proofErr w:type="spellEnd"/>
      <w:r w:rsidRPr="003617E6">
        <w:rPr>
          <w:sz w:val="12"/>
        </w:rPr>
        <w:t xml:space="preserve">, has some capabilities that outmatch even the United States’ GPS. In 2015, China created a new space-­focused military service, known as the People’s Liberation Army Strategic Support Force. </w:t>
      </w:r>
      <w:r w:rsidRPr="003617E6">
        <w:rPr>
          <w:rStyle w:val="StyleUnderline"/>
        </w:rPr>
        <w:t>Meanwhile, the US relies entirely on Russian rockets to get its astronauts to the Space Station</w:t>
      </w:r>
      <w:r w:rsidRPr="003617E6">
        <w:rPr>
          <w:sz w:val="12"/>
        </w:rPr>
        <w:t xml:space="preserve"> (although NASA has awarded contracts to Boeing and SpaceX to fix that). As Cheng says, “Today China is one of two countries that can put a person into space—and the other country isn’t the United States.” Many of America’s space warriors, as they call themselves, share Shelton’s sense that the US isn’t responding nearly quickly enough to the threat of orbital war. “We needed to be marching faster,” says Deborah Lee James, who served as President Obama’s secretary of the Air Force. “Why aren’t there more space and cyber officers at the top of the Air Force?” Addressing these issues, as James’ question suggests, is not just about throwing money at the space-industrial complex. It involves organizational changes too. The Air Force is building what it calls the nation’s first Space Mission Force, made up of airmen trained to respond to the demands of an orbital war. On the same base as the 2Sops command center, the military has established the National Space Defense Center, which puts representatives from various military and intelligence offices focused on space under a single roof. And the defense authorization bill is full of upgrades to the Air Force’s space-­fighting capabilities, including the creation of an additional Air Force unit responsible for space warfighting operations. Not content to tinker with the Air Force, a growing number of people in Washington—including the commander in chief—</w:t>
      </w:r>
      <w:proofErr w:type="gramStart"/>
      <w:r w:rsidRPr="003617E6">
        <w:rPr>
          <w:sz w:val="12"/>
        </w:rPr>
        <w:t>have to</w:t>
      </w:r>
      <w:proofErr w:type="gramEnd"/>
      <w:r w:rsidRPr="003617E6">
        <w:rPr>
          <w:sz w:val="12"/>
        </w:rPr>
        <w:t xml:space="preserve"> come to favor creating an entire new military branch dedicated to space operations. In May, during a ceremony honoring West Point’s football team, President Trump told his audience, “We’re getting very big in space, both militarily and for other reasons, and we are seriously thinking of the Space Force.” The comment sounded to many listeners like yet another oddball Trumpian tangent. But then, after reportedly meeting resistance from the Air Force, Trump escalated. At a mid-June meeting of the newly constituted US Space Council, he announced—much to the surprise of his own advisors and the military itself—that he was ordering the Pentagon to move forward. As he said, “I’m hereby directing the Department of Defense and Pentagon to immediately begin the process necessary to establish a Space Force as the sixth branch of the Armed Forces. That’s a big statement. We are going to have the Air Force and we are going to have the Space Force—separate but equal. It’s going to be something.” The Space Force is, of course, not a fait accompli. Any military reorganization </w:t>
      </w:r>
      <w:proofErr w:type="gramStart"/>
      <w:r w:rsidRPr="003617E6">
        <w:rPr>
          <w:sz w:val="12"/>
        </w:rPr>
        <w:t>has to</w:t>
      </w:r>
      <w:proofErr w:type="gramEnd"/>
      <w:r w:rsidRPr="003617E6">
        <w:rPr>
          <w:sz w:val="12"/>
        </w:rPr>
        <w:t xml:space="preserve"> be approved by Congress—which is not necessarily an easy path. (Last year, a bill that included the creation of just such a new branch of the military passed the US House of Representatives, but that provision was taken out of the Senate version.) And the establishment of a new branch of the military involves a vast set of logistical and structural questions. Yet Trump’s push may speed up a natural evolution toward an independent space branch by years, if not a decade. Space, the president said, was “going to be important monetarily and militarily. We don’t want China and Russia and other countries leading us. We’ve always led.” But where—and to what—are we leading? Part of the challenge in figuring out how to think about space conflict is the sheer complexity of the orbital environment—an arena that has long belonged to nation-states, but that is increasingly becoming a domain of commerce and tourism. How do countries protect their interests up above—and down here? </w:t>
      </w:r>
      <w:r w:rsidRPr="003617E6">
        <w:rPr>
          <w:rStyle w:val="StyleUnderline"/>
        </w:rPr>
        <w:t xml:space="preserve">Right now, countries appear to be racing to build their military capabilities—but an arms race isn’t the only answer. </w:t>
      </w:r>
      <w:r w:rsidRPr="003617E6">
        <w:rPr>
          <w:sz w:val="12"/>
        </w:rPr>
        <w:t xml:space="preserve">The last time an arms race appeared poised to overtake space, the world’s superpowers banded together to sign the 1967 Outer Space Treaty, which banned weapons of mass destruction in space and held that “the moon and other celestial bodies” should be reserved for peaceful purposes. The Outer Space Treaty is still in force, but it is by now full of holes. Legal scholars had a hard time proving that China’s 2007 anti-­satellite test, for instance, violated the agreement. That’s because the missile that China fired was not technically addressed in the 50-year-old treaty. </w:t>
      </w:r>
      <w:r w:rsidRPr="003617E6">
        <w:rPr>
          <w:rStyle w:val="StyleUnderline"/>
        </w:rPr>
        <w:t>Part of what makes space such volatile terrain right now is that it’s hard even to apply the existing laws of war to it.</w:t>
      </w:r>
      <w:r w:rsidRPr="003617E6">
        <w:rPr>
          <w:sz w:val="12"/>
        </w:rPr>
        <w:t xml:space="preserve"> No country can claim sovereignty in orbit, and it’s impossible to occupy territory there. </w:t>
      </w:r>
      <w:proofErr w:type="gramStart"/>
      <w:r w:rsidRPr="003617E6">
        <w:rPr>
          <w:sz w:val="12"/>
        </w:rPr>
        <w:t>So</w:t>
      </w:r>
      <w:proofErr w:type="gramEnd"/>
      <w:r w:rsidRPr="003617E6">
        <w:rPr>
          <w:sz w:val="12"/>
        </w:rPr>
        <w:t xml:space="preserve"> what counts as an act of territorial aggression? What qualifies as a proportional response? </w:t>
      </w:r>
      <w:r w:rsidRPr="003617E6">
        <w:rPr>
          <w:rStyle w:val="StyleUnderline"/>
        </w:rPr>
        <w:t>It’s</w:t>
      </w:r>
      <w:r w:rsidRPr="003617E6">
        <w:rPr>
          <w:sz w:val="12"/>
        </w:rPr>
        <w:t xml:space="preserve"> even </w:t>
      </w:r>
      <w:r w:rsidRPr="003617E6">
        <w:rPr>
          <w:rStyle w:val="StyleUnderline"/>
        </w:rPr>
        <w:t>difficult to say, with certainty, what</w:t>
      </w:r>
      <w:r w:rsidRPr="003617E6">
        <w:rPr>
          <w:sz w:val="12"/>
        </w:rPr>
        <w:t xml:space="preserve"> the </w:t>
      </w:r>
      <w:r w:rsidRPr="003617E6">
        <w:rPr>
          <w:rStyle w:val="StyleUnderline"/>
        </w:rPr>
        <w:t>physics of war in space will look like. We don’t well understand</w:t>
      </w:r>
      <w:r w:rsidRPr="003617E6">
        <w:rPr>
          <w:sz w:val="12"/>
        </w:rPr>
        <w:t xml:space="preserve">, for instance, </w:t>
      </w:r>
      <w:r w:rsidRPr="003617E6">
        <w:rPr>
          <w:rStyle w:val="StyleUnderline"/>
        </w:rPr>
        <w:t xml:space="preserve">how </w:t>
      </w:r>
      <w:r w:rsidRPr="00731171">
        <w:rPr>
          <w:rStyle w:val="Emphasis"/>
          <w:highlight w:val="green"/>
        </w:rPr>
        <w:t>a kinetic attack on a satellite constellation might spill over into a spiraling Kessler effect</w:t>
      </w:r>
      <w:r w:rsidRPr="003617E6">
        <w:rPr>
          <w:rStyle w:val="StyleUnderline"/>
        </w:rPr>
        <w:t xml:space="preserve">. </w:t>
      </w:r>
      <w:r w:rsidRPr="003617E6">
        <w:rPr>
          <w:sz w:val="12"/>
        </w:rPr>
        <w:t>Humans have “millennia of experience in blowing up things on land,” says Laurie Blank, a law professor at Emory University and a specialist in the laws of armed conflict. “</w:t>
      </w:r>
      <w:r w:rsidRPr="003617E6">
        <w:rPr>
          <w:rStyle w:val="StyleUnderline"/>
        </w:rPr>
        <w:t>We’re still learning the consequences of all these things in space.</w:t>
      </w:r>
      <w:r w:rsidRPr="003617E6">
        <w:rPr>
          <w:sz w:val="12"/>
        </w:rPr>
        <w:t>”</w:t>
      </w:r>
    </w:p>
    <w:p w14:paraId="63E76AD1" w14:textId="77777777" w:rsidR="0099745D" w:rsidRDefault="0099745D" w:rsidP="0099745D">
      <w:pPr>
        <w:pStyle w:val="Heading2"/>
      </w:pPr>
      <w:r>
        <w:t xml:space="preserve">2 - Conflicts </w:t>
      </w:r>
    </w:p>
    <w:p w14:paraId="3FF9C48B" w14:textId="77777777" w:rsidR="0099745D" w:rsidRPr="00146222" w:rsidRDefault="0099745D" w:rsidP="0099745D">
      <w:pPr>
        <w:pStyle w:val="Heading4"/>
      </w:pPr>
      <w:r>
        <w:t xml:space="preserve">Unchecked </w:t>
      </w:r>
      <w:r w:rsidRPr="00ED7B47">
        <w:rPr>
          <w:u w:val="single"/>
        </w:rPr>
        <w:t>Commercial</w:t>
      </w:r>
      <w:r>
        <w:t xml:space="preserve"> Appropriation </w:t>
      </w:r>
      <w:r>
        <w:rPr>
          <w:u w:val="single"/>
        </w:rPr>
        <w:t>causes</w:t>
      </w:r>
      <w:r>
        <w:t xml:space="preserve"> Space Conflicts.</w:t>
      </w:r>
    </w:p>
    <w:p w14:paraId="6BF5E28F" w14:textId="77777777" w:rsidR="0099745D" w:rsidRPr="00BC2859" w:rsidRDefault="0099745D" w:rsidP="0099745D">
      <w:r>
        <w:rPr>
          <w:rStyle w:val="Style13ptBold"/>
        </w:rPr>
        <w:t xml:space="preserve">Perez 21 </w:t>
      </w:r>
      <w:r w:rsidRPr="00BC2859">
        <w:t xml:space="preserve">Veronica Delgado-Perez. 12/14/21. Argument | The Commercialization of Space Risks Launching a Militarized Space Race. </w:t>
      </w:r>
      <w:hyperlink r:id="rId70"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53016E86" w14:textId="77777777" w:rsidR="0099745D" w:rsidRDefault="0099745D" w:rsidP="0099745D">
      <w:pPr>
        <w:rPr>
          <w:sz w:val="12"/>
        </w:rPr>
      </w:pPr>
      <w:r w:rsidRPr="000B7AC9">
        <w:rPr>
          <w:rStyle w:val="StyleUnderline"/>
        </w:rPr>
        <w:t xml:space="preserve">Fundamentals of the Final Frontier It is a </w:t>
      </w:r>
      <w:r w:rsidRPr="000F1281">
        <w:rPr>
          <w:rStyle w:val="Emphasis"/>
          <w:highlight w:val="green"/>
          <w:bdr w:val="single" w:sz="18" w:space="0" w:color="auto"/>
        </w:rPr>
        <w:t>geopolitical imperative</w:t>
      </w:r>
      <w:r w:rsidRPr="00BC2859">
        <w:rPr>
          <w:rStyle w:val="Emphasis"/>
          <w:bdr w:val="single" w:sz="18" w:space="0" w:color="auto"/>
        </w:rPr>
        <w:t xml:space="preserve"> </w:t>
      </w:r>
      <w:r w:rsidRPr="000F1281">
        <w:rPr>
          <w:rStyle w:val="Emphasis"/>
          <w:highlight w:val="green"/>
          <w:bdr w:val="single" w:sz="18" w:space="0" w:color="auto"/>
        </w:rPr>
        <w:t>to</w:t>
      </w:r>
      <w:r w:rsidRPr="00BC2859">
        <w:rPr>
          <w:rStyle w:val="Emphasis"/>
          <w:bdr w:val="single" w:sz="18" w:space="0" w:color="auto"/>
        </w:rPr>
        <w:t xml:space="preserve"> </w:t>
      </w:r>
      <w:r w:rsidRPr="000F1281">
        <w:rPr>
          <w:rStyle w:val="Emphasis"/>
          <w:highlight w:val="green"/>
          <w:bdr w:val="single" w:sz="18" w:space="0" w:color="auto"/>
        </w:rPr>
        <w:t>determine</w:t>
      </w:r>
      <w:r w:rsidRPr="00BC2859">
        <w:rPr>
          <w:rStyle w:val="Emphasis"/>
          <w:bdr w:val="single" w:sz="18" w:space="0" w:color="auto"/>
        </w:rPr>
        <w:t xml:space="preserve"> what, </w:t>
      </w:r>
      <w:r w:rsidRPr="000F1281">
        <w:rPr>
          <w:rStyle w:val="Emphasis"/>
          <w:highlight w:val="green"/>
          <w:bdr w:val="single" w:sz="18" w:space="0" w:color="auto"/>
        </w:rPr>
        <w:t>if</w:t>
      </w:r>
      <w:r w:rsidRPr="00BC2859">
        <w:rPr>
          <w:rStyle w:val="Emphasis"/>
          <w:bdr w:val="single" w:sz="18" w:space="0" w:color="auto"/>
        </w:rPr>
        <w:t xml:space="preserve"> any, </w:t>
      </w:r>
      <w:r w:rsidRPr="000F1281">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F1281">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F1281">
        <w:rPr>
          <w:rStyle w:val="StyleUnderline"/>
          <w:highlight w:val="green"/>
        </w:rPr>
        <w:t>commercial utilization</w:t>
      </w:r>
      <w:r w:rsidRPr="000B7AC9">
        <w:rPr>
          <w:rStyle w:val="StyleUnderline"/>
        </w:rPr>
        <w:t xml:space="preserve"> of outer space’s resources is intrinsically </w:t>
      </w:r>
      <w:r w:rsidRPr="000F1281">
        <w:rPr>
          <w:rStyle w:val="Emphasis"/>
          <w:highlight w:val="green"/>
        </w:rPr>
        <w:t xml:space="preserve">linked to the </w:t>
      </w:r>
      <w:r w:rsidRPr="000F1281">
        <w:rPr>
          <w:rStyle w:val="Emphasis"/>
          <w:highlight w:val="green"/>
          <w:bdr w:val="single" w:sz="18" w:space="0" w:color="auto"/>
        </w:rPr>
        <w:t>escalation of international competition over resources</w:t>
      </w:r>
      <w:r w:rsidRPr="000B7AC9">
        <w:rPr>
          <w:rStyle w:val="StyleUnderline"/>
        </w:rPr>
        <w:t xml:space="preserve">, which could </w:t>
      </w:r>
      <w:r w:rsidRPr="000F1281">
        <w:rPr>
          <w:rStyle w:val="Emphasis"/>
          <w:highlight w:val="green"/>
          <w:bdr w:val="single" w:sz="18" w:space="0" w:color="auto"/>
        </w:rPr>
        <w:t>threaten international peace and</w:t>
      </w:r>
      <w:r w:rsidRPr="00146222">
        <w:rPr>
          <w:rStyle w:val="StyleUnderline"/>
          <w:bdr w:val="single" w:sz="18" w:space="0" w:color="auto"/>
        </w:rPr>
        <w:t xml:space="preserve"> </w:t>
      </w:r>
      <w:r w:rsidRPr="000F1281">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F1281">
        <w:rPr>
          <w:rStyle w:val="Emphasis"/>
          <w:highlight w:val="green"/>
        </w:rPr>
        <w:t>there are significant drawbacks</w:t>
      </w:r>
      <w:r w:rsidRPr="00BC2859">
        <w:rPr>
          <w:rStyle w:val="StyleUnderline"/>
        </w:rPr>
        <w:t xml:space="preserve"> </w:t>
      </w:r>
      <w:r w:rsidRPr="000F1281">
        <w:rPr>
          <w:rStyle w:val="Emphasis"/>
          <w:highlight w:val="green"/>
        </w:rPr>
        <w:t>to</w:t>
      </w:r>
      <w:r w:rsidRPr="00BC2859">
        <w:rPr>
          <w:rStyle w:val="StyleUnderline"/>
        </w:rPr>
        <w:t xml:space="preserve"> the </w:t>
      </w:r>
      <w:r w:rsidRPr="000F1281">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F1281">
        <w:rPr>
          <w:rStyle w:val="StyleUnderline"/>
          <w:highlight w:val="green"/>
        </w:rPr>
        <w:t>states</w:t>
      </w:r>
      <w:r w:rsidRPr="000B7AC9">
        <w:rPr>
          <w:rStyle w:val="StyleUnderline"/>
        </w:rPr>
        <w:t xml:space="preserve"> </w:t>
      </w:r>
      <w:r w:rsidRPr="000F1281">
        <w:rPr>
          <w:rStyle w:val="StyleUnderline"/>
          <w:highlight w:val="green"/>
        </w:rPr>
        <w:t>with</w:t>
      </w:r>
      <w:r w:rsidRPr="000B7AC9">
        <w:rPr>
          <w:rStyle w:val="StyleUnderline"/>
        </w:rPr>
        <w:t xml:space="preserve"> the </w:t>
      </w:r>
      <w:r w:rsidRPr="000F1281">
        <w:rPr>
          <w:rStyle w:val="Emphasis"/>
          <w:highlight w:val="green"/>
        </w:rPr>
        <w:t>technical and financial capital</w:t>
      </w:r>
      <w:r w:rsidRPr="000B7AC9">
        <w:rPr>
          <w:rStyle w:val="StyleUnderline"/>
        </w:rPr>
        <w:t xml:space="preserve"> to support space missions, to </w:t>
      </w:r>
      <w:r w:rsidRPr="00782649">
        <w:rPr>
          <w:rStyle w:val="Emphasis"/>
          <w:highlight w:val="green"/>
        </w:rPr>
        <w:t>geopolitical competition over extraterrestrial resources</w:t>
      </w:r>
      <w:r w:rsidRPr="000B7AC9">
        <w:rPr>
          <w:rStyle w:val="StyleUnderline"/>
        </w:rPr>
        <w:t xml:space="preserve"> that </w:t>
      </w:r>
      <w:r w:rsidRPr="000F1281">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F1281">
        <w:rPr>
          <w:rStyle w:val="StyleUnderline"/>
          <w:highlight w:val="green"/>
        </w:rPr>
        <w:t>new actors</w:t>
      </w:r>
      <w:r w:rsidRPr="000B7AC9">
        <w:rPr>
          <w:rStyle w:val="StyleUnderline"/>
        </w:rPr>
        <w:t xml:space="preserve"> on the game stage, </w:t>
      </w:r>
      <w:r w:rsidRPr="000F1281">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F1281">
        <w:rPr>
          <w:rStyle w:val="StyleUnderline"/>
          <w:highlight w:val="green"/>
        </w:rPr>
        <w:t>Washington and Moscow</w:t>
      </w:r>
      <w:r w:rsidRPr="000B7AC9">
        <w:rPr>
          <w:rStyle w:val="StyleUnderline"/>
        </w:rPr>
        <w:t xml:space="preserve"> risk </w:t>
      </w:r>
      <w:r w:rsidRPr="000F1281">
        <w:rPr>
          <w:rStyle w:val="StyleUnderline"/>
          <w:highlight w:val="green"/>
        </w:rPr>
        <w:t>return</w:t>
      </w:r>
      <w:r w:rsidRPr="000B7AC9">
        <w:rPr>
          <w:rStyle w:val="StyleUnderline"/>
        </w:rPr>
        <w:t xml:space="preserve">ing </w:t>
      </w:r>
      <w:r w:rsidRPr="000F1281">
        <w:rPr>
          <w:rStyle w:val="StyleUnderline"/>
          <w:highlight w:val="green"/>
        </w:rPr>
        <w:t>to</w:t>
      </w:r>
      <w:r w:rsidRPr="000B7AC9">
        <w:rPr>
          <w:rStyle w:val="StyleUnderline"/>
        </w:rPr>
        <w:t xml:space="preserve"> the era of unrestricted </w:t>
      </w:r>
      <w:r w:rsidRPr="000F1281">
        <w:rPr>
          <w:rStyle w:val="StyleUnderline"/>
          <w:highlight w:val="green"/>
        </w:rPr>
        <w:t>expansion</w:t>
      </w:r>
      <w:r w:rsidRPr="000B7AC9">
        <w:rPr>
          <w:rStyle w:val="StyleUnderline"/>
        </w:rPr>
        <w:t xml:space="preserve"> </w:t>
      </w:r>
      <w:r w:rsidRPr="000F1281">
        <w:rPr>
          <w:rStyle w:val="StyleUnderline"/>
          <w:highlight w:val="green"/>
        </w:rPr>
        <w:t>of</w:t>
      </w:r>
      <w:r w:rsidRPr="000B7AC9">
        <w:rPr>
          <w:rStyle w:val="StyleUnderline"/>
        </w:rPr>
        <w:t xml:space="preserve"> launch platforms and </w:t>
      </w:r>
      <w:r w:rsidRPr="000F1281">
        <w:rPr>
          <w:rStyle w:val="StyleUnderline"/>
          <w:highlight w:val="green"/>
        </w:rPr>
        <w:t>strategically-deployed nuclear warheads</w:t>
      </w:r>
      <w:r w:rsidRPr="000B7AC9">
        <w:rPr>
          <w:rStyle w:val="StyleUnderline"/>
        </w:rPr>
        <w:t xml:space="preserve"> — potentially </w:t>
      </w:r>
      <w:r w:rsidRPr="000F1281">
        <w:rPr>
          <w:rStyle w:val="StyleUnderline"/>
          <w:highlight w:val="green"/>
        </w:rPr>
        <w:t>with</w:t>
      </w:r>
      <w:r w:rsidRPr="000B7AC9">
        <w:rPr>
          <w:rStyle w:val="StyleUnderline"/>
        </w:rPr>
        <w:t xml:space="preserve"> the aid of </w:t>
      </w:r>
      <w:r w:rsidRPr="000F1281">
        <w:rPr>
          <w:rStyle w:val="StyleUnderline"/>
          <w:highlight w:val="green"/>
        </w:rPr>
        <w:t>military infrastructure</w:t>
      </w:r>
      <w:r w:rsidRPr="000B7AC9">
        <w:rPr>
          <w:rStyle w:val="StyleUnderline"/>
        </w:rPr>
        <w:t xml:space="preserve"> </w:t>
      </w:r>
      <w:r w:rsidRPr="000F1281">
        <w:rPr>
          <w:rStyle w:val="StyleUnderline"/>
          <w:highlight w:val="green"/>
        </w:rPr>
        <w:t>in</w:t>
      </w:r>
      <w:r w:rsidRPr="000B7AC9">
        <w:rPr>
          <w:rStyle w:val="StyleUnderline"/>
        </w:rPr>
        <w:t xml:space="preserve"> </w:t>
      </w:r>
      <w:r w:rsidRPr="000F1281">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B32389">
        <w:rPr>
          <w:rStyle w:val="Emphasis"/>
          <w:highlight w:val="green"/>
        </w:rPr>
        <w:t>private enterprises</w:t>
      </w:r>
      <w:r w:rsidRPr="00F148C5">
        <w:rPr>
          <w:rStyle w:val="StyleUnderline"/>
        </w:rPr>
        <w:t xml:space="preserve"> operating in the vacuum of space also </w:t>
      </w:r>
      <w:r w:rsidRPr="000F1281">
        <w:rPr>
          <w:rStyle w:val="Emphasis"/>
          <w:highlight w:val="green"/>
        </w:rPr>
        <w:t>float in an unstable legal vacuum</w:t>
      </w:r>
      <w:r w:rsidRPr="00F148C5">
        <w:rPr>
          <w:rStyle w:val="StyleUnderline"/>
        </w:rPr>
        <w:t xml:space="preserve"> which </w:t>
      </w:r>
      <w:r w:rsidRPr="000F1281">
        <w:rPr>
          <w:rStyle w:val="Emphasis"/>
          <w:highlight w:val="green"/>
          <w:bdr w:val="single" w:sz="18" w:space="0" w:color="auto"/>
        </w:rPr>
        <w:t>threatens to implode in geopolitical competition</w:t>
      </w:r>
      <w:r w:rsidRPr="00F148C5">
        <w:rPr>
          <w:rStyle w:val="StyleUnderline"/>
        </w:rPr>
        <w:t xml:space="preserve">. Beyond Stars and States In an </w:t>
      </w:r>
      <w:r w:rsidRPr="000F1281">
        <w:rPr>
          <w:rStyle w:val="Emphasis"/>
          <w:highlight w:val="green"/>
        </w:rPr>
        <w:t>increasingly commercial outer space</w:t>
      </w:r>
      <w:r w:rsidRPr="00F148C5">
        <w:rPr>
          <w:rStyle w:val="StyleUnderline"/>
        </w:rPr>
        <w:t xml:space="preserve"> in which there are </w:t>
      </w:r>
      <w:r w:rsidRPr="000F1281">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F1281">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F1281">
        <w:rPr>
          <w:rStyle w:val="StyleUnderline"/>
          <w:highlight w:val="green"/>
        </w:rPr>
        <w:t>states</w:t>
      </w:r>
      <w:r w:rsidRPr="00F148C5">
        <w:rPr>
          <w:rStyle w:val="StyleUnderline"/>
        </w:rPr>
        <w:t xml:space="preserve"> would likely </w:t>
      </w:r>
      <w:r w:rsidRPr="000F1281">
        <w:rPr>
          <w:rStyle w:val="StyleUnderline"/>
          <w:highlight w:val="green"/>
          <w:bdr w:val="single" w:sz="18" w:space="0" w:color="auto"/>
        </w:rPr>
        <w:t>resort to military force</w:t>
      </w:r>
      <w:r w:rsidRPr="000F1281">
        <w:rPr>
          <w:rStyle w:val="StyleUnderline"/>
          <w:highlight w:val="green"/>
        </w:rPr>
        <w:t xml:space="preserve"> to protect</w:t>
      </w:r>
      <w:r w:rsidRPr="00F148C5">
        <w:rPr>
          <w:rStyle w:val="StyleUnderline"/>
        </w:rPr>
        <w:t xml:space="preserve"> and secure private </w:t>
      </w:r>
      <w:r w:rsidRPr="000F1281">
        <w:rPr>
          <w:rStyle w:val="StyleUnderline"/>
          <w:highlight w:val="gree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F1281">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F1281">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F1281">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F1281">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3539CD74" w14:textId="77777777" w:rsidR="00A213B8" w:rsidRDefault="00A213B8" w:rsidP="00A213B8">
      <w:pPr>
        <w:pStyle w:val="Heading4"/>
      </w:pPr>
      <w:r>
        <w:t xml:space="preserve">Space War cause </w:t>
      </w:r>
      <w:r>
        <w:rPr>
          <w:u w:val="single"/>
        </w:rPr>
        <w:t>Nuclear War</w:t>
      </w:r>
      <w:r>
        <w:t>.</w:t>
      </w:r>
    </w:p>
    <w:p w14:paraId="058BB31C" w14:textId="77777777" w:rsidR="00A213B8" w:rsidRPr="00B0356E" w:rsidRDefault="00A213B8" w:rsidP="00A213B8">
      <w:r w:rsidRPr="001804FB">
        <w:rPr>
          <w:rStyle w:val="Style13ptBold"/>
        </w:rPr>
        <w:t>Gallagher 15</w:t>
      </w:r>
      <w:r>
        <w:t xml:space="preserve"> “</w:t>
      </w:r>
      <w:r w:rsidRPr="00D0048E">
        <w:t>Antisatellite warfare without nuclear risk: A mirage</w:t>
      </w:r>
      <w:r>
        <w:t xml:space="preserve">” </w:t>
      </w:r>
      <w:hyperlink r:id="rId71"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5B62F616" w14:textId="77777777" w:rsidR="00A213B8" w:rsidRDefault="00A213B8" w:rsidP="00A213B8">
      <w:pPr>
        <w:rPr>
          <w:sz w:val="16"/>
        </w:rPr>
      </w:pPr>
      <w:r w:rsidRPr="00F53651">
        <w:rPr>
          <w:rStyle w:val="StyleUnderline"/>
        </w:rPr>
        <w:t xml:space="preserve">In recent decades, however, </w:t>
      </w:r>
      <w:r w:rsidRPr="000F1281">
        <w:rPr>
          <w:rStyle w:val="Emphasis"/>
          <w:highlight w:val="green"/>
        </w:rPr>
        <w:t>as space-based</w:t>
      </w:r>
      <w:r w:rsidRPr="00F53651">
        <w:rPr>
          <w:rStyle w:val="StyleUnderline"/>
        </w:rPr>
        <w:t xml:space="preserve"> reconnaissance, communication, and targeting </w:t>
      </w:r>
      <w:r w:rsidRPr="000F1281">
        <w:rPr>
          <w:rStyle w:val="Emphasis"/>
          <w:highlight w:val="green"/>
        </w:rPr>
        <w:t>capabilities</w:t>
      </w:r>
      <w:r w:rsidRPr="00F53651">
        <w:rPr>
          <w:rStyle w:val="StyleUnderline"/>
        </w:rPr>
        <w:t xml:space="preserve"> </w:t>
      </w:r>
      <w:r w:rsidRPr="000F1281">
        <w:rPr>
          <w:rStyle w:val="Emphasis"/>
          <w:highlight w:val="green"/>
          <w:bdr w:val="single" w:sz="18" w:space="0" w:color="auto"/>
        </w:rPr>
        <w:t>have become integral</w:t>
      </w:r>
      <w:r w:rsidRPr="00F53651">
        <w:rPr>
          <w:rStyle w:val="StyleUnderline"/>
        </w:rPr>
        <w:t xml:space="preserve"> </w:t>
      </w:r>
      <w:r w:rsidRPr="000F1281">
        <w:rPr>
          <w:rStyle w:val="Emphasis"/>
          <w:highlight w:val="green"/>
        </w:rPr>
        <w:t>elements of modern military operations</w:t>
      </w:r>
      <w:r w:rsidRPr="00F53651">
        <w:rPr>
          <w:rStyle w:val="StyleUnderline"/>
        </w:rPr>
        <w:t xml:space="preserve">, strategists and policy makers have </w:t>
      </w:r>
      <w:r w:rsidRPr="000F1281">
        <w:rPr>
          <w:rStyle w:val="Emphasis"/>
          <w:highlight w:val="green"/>
        </w:rPr>
        <w:t>explored whether</w:t>
      </w:r>
      <w:r w:rsidRPr="00F53651">
        <w:rPr>
          <w:rStyle w:val="StyleUnderline"/>
        </w:rPr>
        <w:t xml:space="preserve"> carrying out </w:t>
      </w:r>
      <w:r w:rsidRPr="000F1281">
        <w:rPr>
          <w:rStyle w:val="Emphasis"/>
          <w:highlight w:val="green"/>
        </w:rPr>
        <w:t>antisatellite attacks</w:t>
      </w:r>
      <w:r w:rsidRPr="00F53651">
        <w:rPr>
          <w:rStyle w:val="StyleUnderline"/>
        </w:rPr>
        <w:t xml:space="preserve"> </w:t>
      </w:r>
      <w:r w:rsidRPr="000F1281">
        <w:rPr>
          <w:rStyle w:val="Emphasis"/>
          <w:highlight w:val="green"/>
        </w:rPr>
        <w:t>could confer</w:t>
      </w:r>
      <w:r w:rsidRPr="00F53651">
        <w:rPr>
          <w:rStyle w:val="StyleUnderline"/>
        </w:rPr>
        <w:t xml:space="preserve"> major </w:t>
      </w:r>
      <w:r w:rsidRPr="000F1281">
        <w:rPr>
          <w:rStyle w:val="Emphasis"/>
          <w:highlight w:val="green"/>
        </w:rPr>
        <w:t xml:space="preserve">military advantages without </w:t>
      </w:r>
      <w:r w:rsidRPr="000F1281">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F1281">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F1281">
        <w:rPr>
          <w:rStyle w:val="Emphasis"/>
          <w:highlight w:val="green"/>
        </w:rPr>
        <w:t>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Russia</w:t>
      </w:r>
      <w:r w:rsidRPr="00F53651">
        <w:rPr>
          <w:rStyle w:val="StyleUnderline"/>
        </w:rPr>
        <w:t xml:space="preserve">, and </w:t>
      </w:r>
      <w:r w:rsidRPr="000F1281">
        <w:rPr>
          <w:rStyle w:val="Emphasis"/>
          <w:highlight w:val="green"/>
        </w:rPr>
        <w:t>China</w:t>
      </w:r>
      <w:r w:rsidRPr="00F53651">
        <w:rPr>
          <w:rStyle w:val="StyleUnderline"/>
        </w:rPr>
        <w:t xml:space="preserve"> </w:t>
      </w:r>
      <w:r w:rsidRPr="000F1281">
        <w:rPr>
          <w:rStyle w:val="Emphasis"/>
          <w:highlight w:val="green"/>
        </w:rPr>
        <w:t>have</w:t>
      </w:r>
      <w:r w:rsidRPr="00F53651">
        <w:rPr>
          <w:rStyle w:val="StyleUnderline"/>
        </w:rPr>
        <w:t xml:space="preserve"> all tested advanced </w:t>
      </w:r>
      <w:r w:rsidRPr="000F1281">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F1281">
        <w:rPr>
          <w:rStyle w:val="Emphasis"/>
          <w:highlight w:val="green"/>
        </w:rPr>
        <w:t>Because 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depends heavily on space</w:t>
      </w:r>
      <w:r w:rsidRPr="00F53651">
        <w:rPr>
          <w:rStyle w:val="StyleUnderline"/>
        </w:rPr>
        <w:t xml:space="preserve"> </w:t>
      </w:r>
      <w:r w:rsidRPr="000F1281">
        <w:rPr>
          <w:rStyle w:val="Emphasis"/>
          <w:highlight w:val="green"/>
        </w:rPr>
        <w:t>for</w:t>
      </w:r>
      <w:r w:rsidRPr="00F53651">
        <w:rPr>
          <w:rStyle w:val="StyleUnderline"/>
        </w:rPr>
        <w:t xml:space="preserve"> its terrestrial </w:t>
      </w:r>
      <w:r w:rsidRPr="000F1281">
        <w:rPr>
          <w:rStyle w:val="Emphasis"/>
          <w:highlight w:val="green"/>
        </w:rPr>
        <w:t>military superiority</w:t>
      </w:r>
      <w:r w:rsidRPr="00F53651">
        <w:rPr>
          <w:rStyle w:val="StyleUnderline"/>
        </w:rPr>
        <w:t xml:space="preserve">, some US strategists have predicted that potential </w:t>
      </w:r>
      <w:r w:rsidRPr="000F1281">
        <w:rPr>
          <w:rStyle w:val="Emphasis"/>
          <w:highlight w:val="green"/>
        </w:rPr>
        <w:t>adversaries</w:t>
      </w:r>
      <w:r w:rsidRPr="00F53651">
        <w:rPr>
          <w:rStyle w:val="StyleUnderline"/>
        </w:rPr>
        <w:t xml:space="preserve"> </w:t>
      </w:r>
      <w:r w:rsidRPr="000F1281">
        <w:rPr>
          <w:rStyle w:val="Emphasis"/>
          <w:highlight w:val="green"/>
        </w:rPr>
        <w:t xml:space="preserve">will try to neutralize US advantages </w:t>
      </w:r>
      <w:r w:rsidRPr="000F1281">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F1281">
        <w:rPr>
          <w:rStyle w:val="Emphasis"/>
          <w:highlight w:val="green"/>
        </w:rPr>
        <w:t>. If any nation</w:t>
      </w:r>
      <w:r w:rsidRPr="00F53651">
        <w:rPr>
          <w:rStyle w:val="StyleUnderline"/>
        </w:rPr>
        <w:t xml:space="preserve">, for whatever reason, </w:t>
      </w:r>
      <w:r w:rsidRPr="000F1281">
        <w:rPr>
          <w:rStyle w:val="Emphasis"/>
          <w:highlight w:val="green"/>
        </w:rPr>
        <w:t>launched an attack on</w:t>
      </w:r>
      <w:r w:rsidRPr="00F53651">
        <w:rPr>
          <w:rStyle w:val="StyleUnderline"/>
        </w:rPr>
        <w:t xml:space="preserve"> a second nation's </w:t>
      </w:r>
      <w:r w:rsidRPr="000F1281">
        <w:rPr>
          <w:rStyle w:val="Emphasis"/>
          <w:highlight w:val="green"/>
        </w:rPr>
        <w:t>satellites</w:t>
      </w:r>
      <w:r w:rsidRPr="00F53651">
        <w:rPr>
          <w:rStyle w:val="StyleUnderline"/>
        </w:rPr>
        <w:t xml:space="preserve">, </w:t>
      </w:r>
      <w:r w:rsidRPr="000F1281">
        <w:rPr>
          <w:rStyle w:val="Emphasis"/>
          <w:highlight w:val="green"/>
        </w:rPr>
        <w:t>nuclear retaliation</w:t>
      </w:r>
      <w:r w:rsidRPr="00F53651">
        <w:rPr>
          <w:rStyle w:val="StyleUnderline"/>
        </w:rPr>
        <w:t xml:space="preserve"> against terrestrial targets </w:t>
      </w:r>
      <w:r w:rsidRPr="000F1281">
        <w:rPr>
          <w:rStyle w:val="Emphasis"/>
          <w:highlight w:val="green"/>
        </w:rPr>
        <w:t>would be</w:t>
      </w:r>
      <w:r w:rsidRPr="00F53651">
        <w:rPr>
          <w:rStyle w:val="StyleUnderline"/>
        </w:rPr>
        <w:t xml:space="preserve"> an </w:t>
      </w:r>
      <w:r w:rsidRPr="000F1281">
        <w:rPr>
          <w:rStyle w:val="Emphasis"/>
          <w:highlight w:val="green"/>
        </w:rPr>
        <w:t>irrational</w:t>
      </w:r>
      <w:r w:rsidRPr="00F53651">
        <w:rPr>
          <w:rStyle w:val="StyleUnderline"/>
        </w:rPr>
        <w:t xml:space="preserve"> response.</w:t>
      </w:r>
      <w:r w:rsidRPr="00E23CB3">
        <w:rPr>
          <w:sz w:val="16"/>
        </w:rPr>
        <w:t xml:space="preserve"> </w:t>
      </w:r>
      <w:r w:rsidRPr="000F1281">
        <w:rPr>
          <w:rStyle w:val="Emphasis"/>
          <w:highlight w:val="green"/>
        </w:rPr>
        <w:t>But powerful countries</w:t>
      </w:r>
      <w:r w:rsidRPr="00F53651">
        <w:rPr>
          <w:rStyle w:val="StyleUnderline"/>
        </w:rPr>
        <w:t xml:space="preserve"> do sometimes </w:t>
      </w:r>
      <w:r w:rsidRPr="000F1281">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F1281">
        <w:rPr>
          <w:rStyle w:val="Emphasis"/>
          <w:highlight w:val="green"/>
        </w:rPr>
        <w:t xml:space="preserve">antisatellite weapons </w:t>
      </w:r>
      <w:r w:rsidRPr="000F1281">
        <w:rPr>
          <w:rStyle w:val="Emphasis"/>
          <w:highlight w:val="green"/>
          <w:bdr w:val="single" w:sz="18" w:space="0" w:color="auto"/>
        </w:rPr>
        <w:t>could contribute to nuclear war</w:t>
      </w:r>
      <w:r w:rsidRPr="000F1281">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F1281">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F1281">
        <w:rPr>
          <w:rStyle w:val="Emphasis"/>
          <w:highlight w:val="green"/>
        </w:rPr>
        <w:t>If</w:t>
      </w:r>
      <w:r w:rsidRPr="00F53651">
        <w:rPr>
          <w:rStyle w:val="StyleUnderline"/>
        </w:rPr>
        <w:t xml:space="preserve">, for instance, </w:t>
      </w:r>
      <w:r w:rsidRPr="000F1281">
        <w:rPr>
          <w:rStyle w:val="Emphasis"/>
          <w:highlight w:val="green"/>
        </w:rPr>
        <w:t>US</w:t>
      </w:r>
      <w:r w:rsidRPr="00F53651">
        <w:rPr>
          <w:rStyle w:val="StyleUnderline"/>
        </w:rPr>
        <w:t xml:space="preserve"> military </w:t>
      </w:r>
      <w:r w:rsidRPr="000F1281">
        <w:rPr>
          <w:rStyle w:val="Emphasis"/>
          <w:highlight w:val="green"/>
        </w:rPr>
        <w:t>leaders</w:t>
      </w:r>
      <w:r w:rsidRPr="00F53651">
        <w:rPr>
          <w:rStyle w:val="StyleUnderline"/>
        </w:rPr>
        <w:t xml:space="preserve"> </w:t>
      </w:r>
      <w:r w:rsidRPr="000F1281">
        <w:rPr>
          <w:rStyle w:val="Emphasis"/>
          <w:highlight w:val="green"/>
        </w:rPr>
        <w:t>became</w:t>
      </w:r>
      <w:r w:rsidRPr="00F53651">
        <w:rPr>
          <w:rStyle w:val="StyleUnderline"/>
        </w:rPr>
        <w:t xml:space="preserve"> seriously </w:t>
      </w:r>
      <w:r w:rsidRPr="000F1281">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rPr>
        <w:t xml:space="preserve">might mistakenly assume that a space war had begun and retaliate before they knew what had </w:t>
      </w:r>
      <w:proofErr w:type="gramStart"/>
      <w:r w:rsidRPr="00E23CB3">
        <w:rPr>
          <w:rStyle w:val="StyleUnderline"/>
        </w:rPr>
        <w:t>actually happened</w:t>
      </w:r>
      <w:proofErr w:type="gramEnd"/>
      <w:r w:rsidRPr="00E23CB3">
        <w:rPr>
          <w:rStyle w:val="StyleUnderline"/>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6913BCAB" w14:textId="77777777" w:rsidR="00A213B8" w:rsidRPr="00146222" w:rsidRDefault="00A213B8" w:rsidP="0099745D">
      <w:pPr>
        <w:rPr>
          <w:sz w:val="12"/>
        </w:rPr>
      </w:pPr>
    </w:p>
    <w:p w14:paraId="78F9FE24" w14:textId="77777777" w:rsidR="0099745D" w:rsidRDefault="0099745D" w:rsidP="0099745D"/>
    <w:p w14:paraId="2997A7C3" w14:textId="77777777" w:rsidR="0099745D" w:rsidRPr="00411543" w:rsidRDefault="0099745D" w:rsidP="0099745D">
      <w:pPr>
        <w:pStyle w:val="Heading2"/>
      </w:pPr>
      <w:r>
        <w:t xml:space="preserve">3- India </w:t>
      </w:r>
    </w:p>
    <w:p w14:paraId="4150AE10" w14:textId="77777777" w:rsidR="005D001F" w:rsidRDefault="005D001F" w:rsidP="005D001F">
      <w:pPr>
        <w:pStyle w:val="Heading4"/>
      </w:pPr>
      <w:r>
        <w:t>Private space appropriation discourages cooperation in space and triggers militarization</w:t>
      </w:r>
    </w:p>
    <w:p w14:paraId="4F326128" w14:textId="6EF54912" w:rsidR="005D001F" w:rsidRDefault="005D001F" w:rsidP="005D001F">
      <w:r>
        <w:t xml:space="preserve">Claire </w:t>
      </w:r>
      <w:r w:rsidRPr="00E04A0B">
        <w:rPr>
          <w:rStyle w:val="Emphasis"/>
          <w:highlight w:val="green"/>
        </w:rPr>
        <w:t>Finkelstein, 2018</w:t>
      </w:r>
      <w:r>
        <w:t xml:space="preserve">, Claire Finkelstein is the Algernon Biddle Professor of Law and Professor of Philosophy, and director of the Center for Ethics and the Rule of Law at the University of Pennsylvania. Mark Nevitt is the </w:t>
      </w:r>
      <w:proofErr w:type="spellStart"/>
      <w:r>
        <w:t>Sharswood</w:t>
      </w:r>
      <w:proofErr w:type="spellEnd"/>
      <w:r>
        <w:t xml:space="preserve"> Fellow at University of Pennsylvania Law School. Trump risks leading the world into a space arms race thehill.com/opinion/national-security/402640-trump-risks-leading-the-world-into-a-space-arms-race.  </w:t>
      </w:r>
    </w:p>
    <w:p w14:paraId="5AC61897" w14:textId="77777777" w:rsidR="005D001F" w:rsidRPr="003C07BF" w:rsidRDefault="005D001F" w:rsidP="005D001F"/>
    <w:p w14:paraId="7CAA499F" w14:textId="77777777" w:rsidR="005D001F" w:rsidRPr="004603F4" w:rsidRDefault="005D001F" w:rsidP="005D001F">
      <w:pPr>
        <w:rPr>
          <w:b/>
          <w:u w:val="single"/>
        </w:rPr>
      </w:pPr>
      <w:r w:rsidRPr="004603F4">
        <w:rPr>
          <w:b/>
          <w:u w:val="single"/>
        </w:rPr>
        <w:t xml:space="preserve">A motive might be sought in the potentially profitable </w:t>
      </w:r>
      <w:r w:rsidRPr="008A7696">
        <w:rPr>
          <w:rStyle w:val="Emphasis"/>
          <w:highlight w:val="green"/>
        </w:rPr>
        <w:t>commercial ventures</w:t>
      </w:r>
      <w:r w:rsidRPr="004603F4">
        <w:rPr>
          <w:b/>
          <w:u w:val="single"/>
        </w:rPr>
        <w:t xml:space="preserve"> in outer space, such as asteroid mining</w:t>
      </w:r>
      <w:r w:rsidRPr="003D135E">
        <w:rPr>
          <w:bCs/>
        </w:rPr>
        <w:t xml:space="preserve">, for which the president has voiced support. The president may imagine that a Space Force is the way to gain control over and protect the valuable assets involved. </w:t>
      </w:r>
      <w:r w:rsidRPr="004603F4">
        <w:rPr>
          <w:b/>
          <w:u w:val="single"/>
        </w:rPr>
        <w:t xml:space="preserve">However, this way of thinking is </w:t>
      </w:r>
      <w:r w:rsidRPr="008A7696">
        <w:rPr>
          <w:rStyle w:val="Emphasis"/>
          <w:highlight w:val="green"/>
        </w:rPr>
        <w:t>risky</w:t>
      </w:r>
      <w:r w:rsidRPr="004603F4">
        <w:rPr>
          <w:b/>
          <w:u w:val="single"/>
        </w:rPr>
        <w:t>.</w:t>
      </w:r>
    </w:p>
    <w:p w14:paraId="2BD740C4" w14:textId="77777777" w:rsidR="005D001F" w:rsidRPr="004603F4" w:rsidRDefault="005D001F" w:rsidP="005D001F">
      <w:pPr>
        <w:rPr>
          <w:b/>
          <w:u w:val="single"/>
        </w:rPr>
      </w:pPr>
      <w:r w:rsidRPr="003D135E">
        <w:rPr>
          <w:bCs/>
        </w:rPr>
        <w:t>Currently</w:t>
      </w:r>
      <w:r w:rsidRPr="004603F4">
        <w:rPr>
          <w:b/>
          <w:u w:val="single"/>
        </w:rPr>
        <w:t>, outer space is “militarized” but not yet “weaponized.” Militaries around the globe make heavy use of satellite technology</w:t>
      </w:r>
      <w:r w:rsidRPr="003D135E">
        <w:rPr>
          <w:bCs/>
        </w:rPr>
        <w:t xml:space="preserve"> — such as surveillance and global positioning </w:t>
      </w:r>
      <w:r w:rsidRPr="004603F4">
        <w:rPr>
          <w:b/>
          <w:u w:val="single"/>
        </w:rPr>
        <w:t xml:space="preserve">— but so </w:t>
      </w:r>
      <w:proofErr w:type="gramStart"/>
      <w:r w:rsidRPr="004603F4">
        <w:rPr>
          <w:b/>
          <w:u w:val="single"/>
        </w:rPr>
        <w:t>far</w:t>
      </w:r>
      <w:proofErr w:type="gramEnd"/>
      <w:r w:rsidRPr="004603F4">
        <w:rPr>
          <w:b/>
          <w:u w:val="single"/>
        </w:rPr>
        <w:t xml:space="preserve"> they have refrained from placing weapons on satellites in outer space or using them directly for warfighting</w:t>
      </w:r>
      <w:r w:rsidRPr="003D135E">
        <w:rPr>
          <w:bCs/>
        </w:rPr>
        <w:t xml:space="preserve">. The administration’s </w:t>
      </w:r>
      <w:r w:rsidRPr="004603F4">
        <w:rPr>
          <w:b/>
          <w:u w:val="single"/>
        </w:rPr>
        <w:t xml:space="preserve">ad hoc push for space dominance risks upsetting a delicate balance: space now hovers precariously at the brink of </w:t>
      </w:r>
      <w:proofErr w:type="gramStart"/>
      <w:r w:rsidRPr="004603F4">
        <w:rPr>
          <w:b/>
          <w:u w:val="single"/>
        </w:rPr>
        <w:t>weaponization</w:t>
      </w:r>
      <w:proofErr w:type="gramEnd"/>
      <w:r w:rsidRPr="004603F4">
        <w:rPr>
          <w:b/>
          <w:u w:val="single"/>
        </w:rPr>
        <w:t xml:space="preserve"> and it would take only one major country defecting from the current system of peaceful self-constraint to drive us into a major arms race in outer space.  </w:t>
      </w:r>
    </w:p>
    <w:p w14:paraId="7BDC572C" w14:textId="77777777" w:rsidR="005D001F" w:rsidRPr="004603F4" w:rsidRDefault="005D001F" w:rsidP="005D001F">
      <w:pPr>
        <w:rPr>
          <w:b/>
          <w:u w:val="single"/>
        </w:rPr>
      </w:pPr>
      <w:r w:rsidRPr="004603F4">
        <w:rPr>
          <w:b/>
          <w:u w:val="single"/>
        </w:rPr>
        <w:t xml:space="preserve">The current peaceful equipoise is largely because of the remarkable success of the 1967 </w:t>
      </w:r>
      <w:r w:rsidRPr="001172FA">
        <w:rPr>
          <w:rStyle w:val="Emphasis"/>
        </w:rPr>
        <w:t>Outer Space Treaty</w:t>
      </w:r>
      <w:r w:rsidRPr="004603F4">
        <w:rPr>
          <w:b/>
          <w:u w:val="single"/>
        </w:rPr>
        <w:t xml:space="preserve">, an international agreement with which more </w:t>
      </w:r>
      <w:proofErr w:type="gramStart"/>
      <w:r w:rsidRPr="004603F4">
        <w:rPr>
          <w:b/>
          <w:u w:val="single"/>
        </w:rPr>
        <w:t>than  100</w:t>
      </w:r>
      <w:proofErr w:type="gramEnd"/>
      <w:r w:rsidRPr="004603F4">
        <w:rPr>
          <w:b/>
          <w:u w:val="single"/>
        </w:rPr>
        <w:t xml:space="preserve"> signatory countries have been compliant. Under this treaty, space is considered a “province of mankind” that is not owned or controlled by any single nation</w:t>
      </w:r>
      <w:r w:rsidRPr="003D135E">
        <w:rPr>
          <w:bCs/>
        </w:rPr>
        <w:t xml:space="preserve">. </w:t>
      </w:r>
      <w:r w:rsidRPr="004603F4">
        <w:rPr>
          <w:b/>
          <w:u w:val="single"/>
        </w:rPr>
        <w:t xml:space="preserve">Article IV of the treaty provides that celestial bodies be used “for peaceful purposes only,” and objects in orbit carrying nuclear or weapons of </w:t>
      </w:r>
      <w:r w:rsidRPr="001172FA">
        <w:rPr>
          <w:rStyle w:val="Emphasis"/>
        </w:rPr>
        <w:t>mass destruction are strictly prohibited</w:t>
      </w:r>
      <w:r w:rsidRPr="004603F4">
        <w:rPr>
          <w:b/>
          <w:u w:val="single"/>
        </w:rPr>
        <w:t>. Article II of the treaty makes clear that outer space “is not subject to national appropriation by claim of sovereignty.”</w:t>
      </w:r>
    </w:p>
    <w:p w14:paraId="4F09271F" w14:textId="77777777" w:rsidR="005D001F" w:rsidRPr="004603F4" w:rsidRDefault="005D001F" w:rsidP="005D001F">
      <w:pPr>
        <w:rPr>
          <w:b/>
          <w:u w:val="single"/>
        </w:rPr>
      </w:pPr>
      <w:r w:rsidRPr="003D135E">
        <w:rPr>
          <w:bCs/>
        </w:rPr>
        <w:t xml:space="preserve">Seeking military dominance in space, coupled with encouraging </w:t>
      </w:r>
      <w:r w:rsidRPr="00015833">
        <w:rPr>
          <w:rStyle w:val="Emphasis"/>
          <w:highlight w:val="green"/>
        </w:rPr>
        <w:t xml:space="preserve">appropriation of space for </w:t>
      </w:r>
      <w:r w:rsidRPr="00E9634F">
        <w:rPr>
          <w:rStyle w:val="Emphasis"/>
          <w:highlight w:val="green"/>
          <w:bdr w:val="single" w:sz="4" w:space="0" w:color="auto"/>
        </w:rPr>
        <w:t>commercial</w:t>
      </w:r>
      <w:r w:rsidRPr="00015833">
        <w:rPr>
          <w:rStyle w:val="Emphasis"/>
          <w:highlight w:val="green"/>
        </w:rPr>
        <w:t xml:space="preserve"> purposes</w:t>
      </w:r>
      <w:r w:rsidRPr="004603F4">
        <w:rPr>
          <w:b/>
          <w:u w:val="single"/>
        </w:rPr>
        <w:t xml:space="preserve">, puts us at loggerheads with our traditional allies, </w:t>
      </w:r>
      <w:r w:rsidRPr="00015833">
        <w:rPr>
          <w:rStyle w:val="Emphasis"/>
          <w:highlight w:val="green"/>
        </w:rPr>
        <w:t>upsets stable</w:t>
      </w:r>
      <w:r w:rsidRPr="004603F4">
        <w:rPr>
          <w:b/>
          <w:u w:val="single"/>
        </w:rPr>
        <w:t xml:space="preserve"> and well-established treaty </w:t>
      </w:r>
      <w:r w:rsidRPr="00015833">
        <w:rPr>
          <w:rStyle w:val="Emphasis"/>
          <w:highlight w:val="green"/>
        </w:rPr>
        <w:t>obligations</w:t>
      </w:r>
      <w:r w:rsidRPr="004603F4">
        <w:rPr>
          <w:b/>
          <w:u w:val="single"/>
        </w:rPr>
        <w:t xml:space="preserve">, and </w:t>
      </w:r>
      <w:r w:rsidRPr="00015833">
        <w:rPr>
          <w:rStyle w:val="Emphasis"/>
          <w:highlight w:val="green"/>
        </w:rPr>
        <w:t>moves the world closer to a highly dangerous arms race</w:t>
      </w:r>
      <w:r w:rsidRPr="004603F4">
        <w:rPr>
          <w:b/>
          <w:u w:val="single"/>
        </w:rPr>
        <w:t xml:space="preserve"> in outer space.</w:t>
      </w:r>
    </w:p>
    <w:p w14:paraId="0ECCA439" w14:textId="4C082160" w:rsidR="009D09D2" w:rsidRDefault="005D001F" w:rsidP="00E04A0B">
      <w:pPr>
        <w:rPr>
          <w:bCs/>
        </w:rPr>
      </w:pPr>
      <w:r w:rsidRPr="003D135E">
        <w:rPr>
          <w:bCs/>
        </w:rPr>
        <w:t xml:space="preserve">It is important to distinguish the idea of a Space Force from the pursuit of military and economic superiority in space. There may not be anything intrinsically wrong with the idea of a Space Force, or in somewhat more moderate form, a “Space Corps,” similar to the Marine Corps, or a “Space Command,” as Congress has called for in the 2019 National Defense Authorization Act, which President Trump signed into law last Monday. The merits of a stand-alone space unit depend on how its mission is conceived and how it fits into broader U.S. policy objectives in outer space, but a thoughtful, </w:t>
      </w:r>
      <w:proofErr w:type="gramStart"/>
      <w:r w:rsidRPr="003D135E">
        <w:rPr>
          <w:bCs/>
        </w:rPr>
        <w:t>coherent</w:t>
      </w:r>
      <w:proofErr w:type="gramEnd"/>
      <w:r w:rsidRPr="003D135E">
        <w:rPr>
          <w:bCs/>
        </w:rPr>
        <w:t xml:space="preserve"> and measured inter-agency space policy has yet to emerge. The danger comes from the aim of dominance, not the </w:t>
      </w:r>
      <w:proofErr w:type="gramStart"/>
      <w:r w:rsidRPr="003D135E">
        <w:rPr>
          <w:bCs/>
        </w:rPr>
        <w:t>particular way</w:t>
      </w:r>
      <w:proofErr w:type="gramEnd"/>
      <w:r w:rsidRPr="003D135E">
        <w:rPr>
          <w:bCs/>
        </w:rPr>
        <w:t xml:space="preserve"> in which dominance is sought. In addition to potentially touching off an arms race of planetary proportions, there could be an economic race over space resources, comparable to the emerging fight over the Arctic or over deep-sea fishing rights. The combination of space weaponization and space commercialization easily could thrust us into a new cold war (or worse). A hot war in outer space is unthinkable, and we cannot let it occur.</w:t>
      </w:r>
    </w:p>
    <w:p w14:paraId="33DCB926" w14:textId="77777777" w:rsidR="00671A27" w:rsidRDefault="00671A27" w:rsidP="00671A27">
      <w:pPr>
        <w:pStyle w:val="Heading4"/>
      </w:pPr>
      <w:r>
        <w:t>Private Sector supports militarism in space</w:t>
      </w:r>
    </w:p>
    <w:p w14:paraId="35B7C2AB" w14:textId="77777777" w:rsidR="00671A27" w:rsidRDefault="00671A27" w:rsidP="00671A27">
      <w:r w:rsidRPr="00EC2F3F">
        <w:rPr>
          <w:rStyle w:val="Emphasis"/>
          <w:highlight w:val="green"/>
        </w:rPr>
        <w:t>Shamas &amp; Holden</w:t>
      </w:r>
      <w:r w:rsidRPr="00E24DDF">
        <w:rPr>
          <w:b/>
          <w:bCs/>
        </w:rPr>
        <w:t>, 20</w:t>
      </w:r>
      <w:r w:rsidRPr="00EC2F3F">
        <w:rPr>
          <w:rStyle w:val="Emphasis"/>
          <w:highlight w:val="green"/>
        </w:rPr>
        <w:t>19</w:t>
      </w:r>
      <w:r>
        <w:t xml:space="preserve">, Victor Shamas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65B3E81F" w14:textId="77777777" w:rsidR="00671A27" w:rsidRDefault="00671A27" w:rsidP="00671A27">
      <w:r w:rsidRPr="00D9408C">
        <w:rPr>
          <w:b/>
          <w:bCs/>
          <w:u w:val="single"/>
        </w:rPr>
        <w:t xml:space="preserve"> One </w:t>
      </w:r>
      <w:r w:rsidRPr="00AF4939">
        <w:rPr>
          <w:rStyle w:val="Emphasis"/>
          <w:highlight w:val="green"/>
        </w:rPr>
        <w:t>novel element</w:t>
      </w:r>
      <w:r w:rsidRPr="00D9408C">
        <w:rPr>
          <w:b/>
          <w:bCs/>
          <w:u w:val="single"/>
        </w:rPr>
        <w:t xml:space="preserve"> in this phase </w:t>
      </w:r>
      <w:r w:rsidRPr="00AF4939">
        <w:rPr>
          <w:rStyle w:val="Emphasis"/>
          <w:highlight w:val="green"/>
        </w:rPr>
        <w:t>of cap</w:t>
      </w:r>
      <w:r w:rsidRPr="00D9408C">
        <w:rPr>
          <w:b/>
          <w:bCs/>
          <w:u w:val="single"/>
        </w:rPr>
        <w:t>italism-</w:t>
      </w:r>
      <w:r w:rsidRPr="00AF4939">
        <w:rPr>
          <w:rStyle w:val="Emphasis"/>
          <w:highlight w:val="green"/>
        </w:rPr>
        <w:t>in-space is</w:t>
      </w:r>
      <w:r w:rsidRPr="00D9408C">
        <w:rPr>
          <w:b/>
          <w:bCs/>
          <w:u w:val="single"/>
        </w:rPr>
        <w:t xml:space="preserve"> the inter</w:t>
      </w:r>
      <w:r w:rsidRPr="00AF4939">
        <w:rPr>
          <w:rStyle w:val="Emphasis"/>
          <w:highlight w:val="green"/>
        </w:rPr>
        <w:t>relationship</w:t>
      </w:r>
      <w:r w:rsidRPr="00D9408C">
        <w:rPr>
          <w:b/>
          <w:bCs/>
          <w:u w:val="single"/>
        </w:rPr>
        <w:t xml:space="preserve"> </w:t>
      </w:r>
      <w:r w:rsidRPr="00AF4939">
        <w:rPr>
          <w:rStyle w:val="Emphasis"/>
          <w:highlight w:val="green"/>
        </w:rPr>
        <w:t>between</w:t>
      </w:r>
      <w:r w:rsidRPr="00D9408C">
        <w:rPr>
          <w:b/>
          <w:bCs/>
          <w:u w:val="single"/>
        </w:rPr>
        <w:t xml:space="preserve"> Silicon Valley, </w:t>
      </w:r>
      <w:proofErr w:type="spellStart"/>
      <w:r w:rsidRPr="00D9408C">
        <w:rPr>
          <w:b/>
          <w:bCs/>
          <w:u w:val="single"/>
        </w:rPr>
        <w:t>NewSpace</w:t>
      </w:r>
      <w:proofErr w:type="spellEnd"/>
      <w:r w:rsidRPr="00D9408C">
        <w:rPr>
          <w:b/>
          <w:bCs/>
          <w:u w:val="single"/>
        </w:rPr>
        <w:t xml:space="preserve">, and the </w:t>
      </w:r>
      <w:r w:rsidRPr="00AF4939">
        <w:rPr>
          <w:rStyle w:val="Emphasis"/>
          <w:highlight w:val="green"/>
        </w:rPr>
        <w:t>state</w:t>
      </w:r>
      <w:r>
        <w:t xml:space="preserve"> (see, e.g., Vance, 2015). </w:t>
      </w:r>
      <w:r w:rsidRPr="00D9408C">
        <w:rPr>
          <w:b/>
          <w:bCs/>
          <w:u w:val="single"/>
        </w:rPr>
        <w:t>Silicon Valley’s capitalist class,</w:t>
      </w:r>
      <w:r>
        <w:t xml:space="preserve"> including Amazon’s Jeff Bezos, </w:t>
      </w:r>
      <w:r w:rsidRPr="00D9408C">
        <w:rPr>
          <w:b/>
          <w:bCs/>
          <w:u w:val="single"/>
        </w:rPr>
        <w:t xml:space="preserve">play an outsize role in </w:t>
      </w:r>
      <w:proofErr w:type="spellStart"/>
      <w:r w:rsidRPr="00D9408C">
        <w:rPr>
          <w:b/>
          <w:bCs/>
          <w:u w:val="single"/>
        </w:rPr>
        <w:t>NewSpace</w:t>
      </w:r>
      <w:proofErr w:type="spellEnd"/>
      <w:r w:rsidRPr="00D9408C">
        <w:rPr>
          <w:b/>
          <w:bCs/>
          <w:u w:val="single"/>
        </w:rPr>
        <w:t xml:space="preserve">. Behind and </w:t>
      </w:r>
      <w:r w:rsidRPr="00EC3B8D">
        <w:rPr>
          <w:rStyle w:val="Emphasis"/>
          <w:highlight w:val="green"/>
        </w:rPr>
        <w:t>around</w:t>
      </w:r>
      <w:r w:rsidRPr="00D9408C">
        <w:rPr>
          <w:b/>
          <w:bCs/>
          <w:u w:val="single"/>
        </w:rPr>
        <w:t xml:space="preserve"> </w:t>
      </w:r>
      <w:r w:rsidRPr="00EC3B8D">
        <w:rPr>
          <w:rStyle w:val="Emphasis"/>
          <w:highlight w:val="green"/>
        </w:rPr>
        <w:t>these</w:t>
      </w:r>
      <w:r w:rsidRPr="00D9408C">
        <w:rPr>
          <w:b/>
          <w:bCs/>
          <w:u w:val="single"/>
        </w:rPr>
        <w:t xml:space="preserve"> figures, however, </w:t>
      </w:r>
      <w:r w:rsidRPr="00EC3B8D">
        <w:rPr>
          <w:rStyle w:val="Emphasis"/>
          <w:highlight w:val="green"/>
        </w:rPr>
        <w:t>remains the state</w:t>
      </w:r>
      <w:r w:rsidRPr="00D9408C">
        <w:rPr>
          <w:b/>
          <w:bCs/>
          <w:u w:val="single"/>
        </w:rPr>
        <w:t>—</w:t>
      </w:r>
      <w:r w:rsidRPr="00EC3B8D">
        <w:rPr>
          <w:rStyle w:val="Emphasis"/>
          <w:highlight w:val="green"/>
        </w:rPr>
        <w:t>through</w:t>
      </w:r>
      <w:r w:rsidRPr="00D9408C">
        <w:rPr>
          <w:b/>
          <w:bCs/>
          <w:u w:val="single"/>
        </w:rPr>
        <w:t xml:space="preserve"> its weighty fiscal, regulatory, </w:t>
      </w:r>
      <w:r w:rsidRPr="00EC3B8D">
        <w:rPr>
          <w:rStyle w:val="Emphasis"/>
          <w:highlight w:val="green"/>
        </w:rPr>
        <w:t>military</w:t>
      </w:r>
      <w:r w:rsidRPr="00D9408C">
        <w:rPr>
          <w:b/>
          <w:bCs/>
          <w:u w:val="single"/>
        </w:rPr>
        <w:t xml:space="preserve">, and symbolic investment. </w:t>
      </w:r>
      <w:proofErr w:type="gramStart"/>
      <w:r w:rsidRPr="00D9408C">
        <w:rPr>
          <w:b/>
          <w:bCs/>
          <w:u w:val="single"/>
        </w:rPr>
        <w:t>s.Footnote</w:t>
      </w:r>
      <w:proofErr w:type="gramEnd"/>
      <w:r>
        <w:t xml:space="preserve">15 To take but one example: </w:t>
      </w:r>
      <w:r w:rsidRPr="001849CB">
        <w:rPr>
          <w:rStyle w:val="Emphasis"/>
          <w:highlight w:val="green"/>
        </w:rPr>
        <w:t>In June 2018, SpaceX won</w:t>
      </w:r>
      <w:r w:rsidRPr="00D9408C">
        <w:rPr>
          <w:b/>
          <w:bCs/>
          <w:u w:val="single"/>
        </w:rPr>
        <w:t xml:space="preserve"> a </w:t>
      </w:r>
      <w:r w:rsidRPr="001849CB">
        <w:rPr>
          <w:rStyle w:val="Emphasis"/>
          <w:highlight w:val="green"/>
        </w:rPr>
        <w:t>$130</w:t>
      </w:r>
      <w:r w:rsidRPr="00D9408C">
        <w:rPr>
          <w:b/>
          <w:bCs/>
          <w:u w:val="single"/>
        </w:rPr>
        <w:t xml:space="preserve"> </w:t>
      </w:r>
      <w:r w:rsidRPr="001849CB">
        <w:rPr>
          <w:rStyle w:val="Emphasis"/>
          <w:highlight w:val="green"/>
        </w:rPr>
        <w:t>mil</w:t>
      </w:r>
      <w:r w:rsidRPr="00D9408C">
        <w:rPr>
          <w:b/>
          <w:bCs/>
          <w:u w:val="single"/>
        </w:rPr>
        <w:t xml:space="preserve">lion </w:t>
      </w:r>
      <w:r w:rsidRPr="001849CB">
        <w:rPr>
          <w:rStyle w:val="Emphasis"/>
          <w:highlight w:val="green"/>
        </w:rPr>
        <w:t>contract</w:t>
      </w:r>
      <w:r w:rsidRPr="00D9408C">
        <w:rPr>
          <w:b/>
          <w:bCs/>
          <w:u w:val="single"/>
        </w:rPr>
        <w:t xml:space="preserve"> </w:t>
      </w:r>
      <w:r w:rsidRPr="00B830F1">
        <w:rPr>
          <w:rStyle w:val="Emphasis"/>
          <w:highlight w:val="green"/>
        </w:rPr>
        <w:t>with</w:t>
      </w:r>
      <w:r w:rsidRPr="00D9408C">
        <w:rPr>
          <w:b/>
          <w:bCs/>
          <w:u w:val="single"/>
        </w:rPr>
        <w:t xml:space="preserve"> the U.S. Air Force </w:t>
      </w:r>
      <w:r w:rsidRPr="00B830F1">
        <w:rPr>
          <w:rStyle w:val="Emphasis"/>
          <w:highlight w:val="green"/>
        </w:rPr>
        <w:t>to launch</w:t>
      </w:r>
      <w:r w:rsidRPr="00D9408C">
        <w:rPr>
          <w:b/>
          <w:bCs/>
          <w:u w:val="single"/>
        </w:rPr>
        <w:t xml:space="preserve"> an ‘Air Force Space Command' </w:t>
      </w:r>
      <w:r w:rsidRPr="00B830F1">
        <w:rPr>
          <w:rStyle w:val="Emphasis"/>
          <w:highlight w:val="green"/>
        </w:rPr>
        <w:t>sat</w:t>
      </w:r>
      <w:r w:rsidRPr="00D9408C">
        <w:rPr>
          <w:b/>
          <w:bCs/>
          <w:u w:val="single"/>
        </w:rPr>
        <w:t xml:space="preserve">ellite </w:t>
      </w:r>
      <w:r w:rsidRPr="00B830F1">
        <w:rPr>
          <w:rStyle w:val="Emphasis"/>
          <w:highlight w:val="green"/>
        </w:rPr>
        <w:t>on</w:t>
      </w:r>
      <w:r w:rsidRPr="00D9408C">
        <w:rPr>
          <w:b/>
          <w:bCs/>
          <w:u w:val="single"/>
        </w:rPr>
        <w:t xml:space="preserve">board a </w:t>
      </w:r>
      <w:r w:rsidRPr="00B830F1">
        <w:rPr>
          <w:rStyle w:val="Emphasis"/>
          <w:highlight w:val="green"/>
        </w:rPr>
        <w:t>Falcon Heavy rocket</w:t>
      </w:r>
      <w:r w:rsidRPr="00D9408C">
        <w:rPr>
          <w:b/>
          <w:bCs/>
          <w:u w:val="single"/>
        </w:rPr>
        <w:t xml:space="preserve"> </w:t>
      </w:r>
      <w:r>
        <w:t>(Erwin, 2018).</w:t>
      </w:r>
    </w:p>
    <w:p w14:paraId="426EE890" w14:textId="77777777" w:rsidR="00671A27" w:rsidRPr="00E04A0B" w:rsidRDefault="00671A27" w:rsidP="00E04A0B">
      <w:pPr>
        <w:rPr>
          <w:bCs/>
        </w:rPr>
      </w:pPr>
    </w:p>
    <w:p w14:paraId="28BAFDEE" w14:textId="74A23B5F" w:rsidR="0099745D" w:rsidRPr="00072C68" w:rsidRDefault="0099745D" w:rsidP="0099745D">
      <w:pPr>
        <w:pStyle w:val="Heading4"/>
      </w:pPr>
      <w:r>
        <w:t xml:space="preserve">Indian space mil causes </w:t>
      </w:r>
      <w:r>
        <w:rPr>
          <w:u w:val="single"/>
        </w:rPr>
        <w:t>regional war</w:t>
      </w:r>
      <w:r>
        <w:t xml:space="preserve"> and </w:t>
      </w:r>
      <w:r>
        <w:rPr>
          <w:u w:val="single"/>
        </w:rPr>
        <w:t>arms races</w:t>
      </w:r>
      <w:r>
        <w:t xml:space="preserve"> </w:t>
      </w:r>
    </w:p>
    <w:p w14:paraId="28AC64E9" w14:textId="77777777" w:rsidR="0099745D" w:rsidRPr="00B07119" w:rsidRDefault="0099745D" w:rsidP="0099745D">
      <w:r w:rsidRPr="00B07119">
        <w:rPr>
          <w:rStyle w:val="Style13ptBold"/>
        </w:rPr>
        <w:t>Khan</w:t>
      </w:r>
      <w:r w:rsidRPr="00B07119">
        <w:t xml:space="preserve"> &amp; Imam </w:t>
      </w:r>
      <w:r w:rsidRPr="00B07119">
        <w:rPr>
          <w:rStyle w:val="Style13ptBold"/>
        </w:rPr>
        <w:t>19</w:t>
      </w:r>
      <w:r w:rsidRPr="00B07119">
        <w:t xml:space="preserve"> [Sameer Ali Khan </w:t>
      </w:r>
      <w:proofErr w:type="gramStart"/>
      <w:r w:rsidRPr="00B07119">
        <w:t>a and</w:t>
      </w:r>
      <w:proofErr w:type="gramEnd"/>
      <w:r w:rsidRPr="00B07119">
        <w:t xml:space="preserve"> </w:t>
      </w:r>
      <w:proofErr w:type="spellStart"/>
      <w:r w:rsidRPr="00B07119">
        <w:t>Irteza</w:t>
      </w:r>
      <w:proofErr w:type="spellEnd"/>
      <w:r w:rsidRPr="00B07119">
        <w:t xml:space="preserve"> </w:t>
      </w:r>
      <w:proofErr w:type="spellStart"/>
      <w:r w:rsidRPr="00B07119">
        <w:t>Imamb</w:t>
      </w:r>
      <w:proofErr w:type="spellEnd"/>
      <w:r w:rsidRPr="00B07119">
        <w:t xml:space="preserve"> a Center for International Strategic Studies (CISS), Islamabad, Pakistan; b South Asian Strategic Stability Institute (SASSI), Islamabad, Pakistan. </w:t>
      </w:r>
      <w:proofErr w:type="spellStart"/>
      <w:r w:rsidRPr="00B07119">
        <w:t>Astropolitics</w:t>
      </w:r>
      <w:proofErr w:type="spellEnd"/>
      <w:r w:rsidRPr="00B07119">
        <w:t>. "Outer Space and Strategic Stability in South Asia."</w:t>
      </w:r>
      <w:r>
        <w:t xml:space="preserve"> https://www.tandfonline.com/doi/full/10.1080/14777622.2019.1578936]</w:t>
      </w:r>
    </w:p>
    <w:p w14:paraId="78A80320" w14:textId="77777777" w:rsidR="0099745D" w:rsidRPr="00072C68" w:rsidRDefault="0099745D" w:rsidP="0099745D">
      <w:pPr>
        <w:rPr>
          <w:rStyle w:val="StyleUnderline"/>
        </w:rPr>
      </w:pPr>
      <w:r w:rsidRPr="00103EFD">
        <w:rPr>
          <w:rStyle w:val="StyleUnderline"/>
          <w:highlight w:val="cyan"/>
        </w:rPr>
        <w:t>A</w:t>
      </w:r>
      <w:r w:rsidRPr="00072C68">
        <w:rPr>
          <w:rStyle w:val="StyleUnderline"/>
        </w:rPr>
        <w:t xml:space="preserve"> forthcoming </w:t>
      </w:r>
      <w:r w:rsidRPr="00103EFD">
        <w:rPr>
          <w:rStyle w:val="Emphasis"/>
          <w:highlight w:val="cyan"/>
        </w:rPr>
        <w:t>study</w:t>
      </w:r>
      <w:r w:rsidRPr="00103EFD">
        <w:rPr>
          <w:rStyle w:val="StyleUnderline"/>
          <w:highlight w:val="cyan"/>
        </w:rPr>
        <w:t xml:space="preserve"> identifies</w:t>
      </w:r>
      <w:r w:rsidRPr="00072C68">
        <w:rPr>
          <w:rStyle w:val="StyleUnderline"/>
        </w:rPr>
        <w:t xml:space="preserve"> various </w:t>
      </w:r>
      <w:r w:rsidRPr="00103EFD">
        <w:rPr>
          <w:rStyle w:val="Emphasis"/>
          <w:highlight w:val="cyan"/>
        </w:rPr>
        <w:t>differences</w:t>
      </w:r>
      <w:r w:rsidRPr="00103EFD">
        <w:rPr>
          <w:sz w:val="16"/>
          <w:highlight w:val="cyan"/>
        </w:rPr>
        <w:t xml:space="preserve"> </w:t>
      </w:r>
      <w:r w:rsidRPr="00103EFD">
        <w:rPr>
          <w:rStyle w:val="StyleUnderline"/>
          <w:highlight w:val="cyan"/>
        </w:rPr>
        <w:t>between the</w:t>
      </w:r>
      <w:r w:rsidRPr="00103EFD">
        <w:rPr>
          <w:sz w:val="16"/>
          <w:highlight w:val="cyan"/>
        </w:rPr>
        <w:t xml:space="preserve"> </w:t>
      </w:r>
      <w:r w:rsidRPr="00103EFD">
        <w:rPr>
          <w:rStyle w:val="Emphasis"/>
          <w:highlight w:val="cyan"/>
        </w:rPr>
        <w:t>Cold War</w:t>
      </w:r>
      <w:r w:rsidRPr="00103EFD">
        <w:rPr>
          <w:sz w:val="16"/>
          <w:highlight w:val="cyan"/>
        </w:rPr>
        <w:t xml:space="preserve"> </w:t>
      </w:r>
      <w:r w:rsidRPr="00103EFD">
        <w:rPr>
          <w:rStyle w:val="StyleUnderline"/>
          <w:highlight w:val="cyan"/>
        </w:rPr>
        <w:t>and</w:t>
      </w:r>
      <w:r w:rsidRPr="00103EFD">
        <w:rPr>
          <w:sz w:val="16"/>
          <w:highlight w:val="cyan"/>
        </w:rPr>
        <w:t xml:space="preserve"> </w:t>
      </w:r>
      <w:r w:rsidRPr="00103EFD">
        <w:rPr>
          <w:rStyle w:val="Emphasis"/>
          <w:highlight w:val="cyan"/>
        </w:rPr>
        <w:t>South Asian</w:t>
      </w:r>
      <w:r w:rsidRPr="00072C68">
        <w:rPr>
          <w:sz w:val="16"/>
        </w:rPr>
        <w:t xml:space="preserve"> context of </w:t>
      </w:r>
      <w:r w:rsidRPr="00072C68">
        <w:rPr>
          <w:rStyle w:val="StyleUnderline"/>
        </w:rPr>
        <w:t xml:space="preserve">strategic and deterrence </w:t>
      </w:r>
      <w:r w:rsidRPr="005268EE">
        <w:rPr>
          <w:rStyle w:val="StyleUnderline"/>
        </w:rPr>
        <w:t xml:space="preserve">stability </w:t>
      </w:r>
      <w:r w:rsidRPr="00103EFD">
        <w:rPr>
          <w:rStyle w:val="StyleUnderline"/>
          <w:highlight w:val="cyan"/>
        </w:rPr>
        <w:t>and determines</w:t>
      </w:r>
      <w:r w:rsidRPr="00072C68">
        <w:rPr>
          <w:rStyle w:val="StyleUnderline"/>
        </w:rPr>
        <w:t xml:space="preserve"> that</w:t>
      </w:r>
      <w:r w:rsidRPr="00072C68">
        <w:rPr>
          <w:sz w:val="16"/>
        </w:rPr>
        <w:t xml:space="preserve"> </w:t>
      </w:r>
      <w:r w:rsidRPr="00103EFD">
        <w:rPr>
          <w:rStyle w:val="Emphasis"/>
          <w:highlight w:val="cyan"/>
        </w:rPr>
        <w:t>key determinants</w:t>
      </w:r>
      <w:r w:rsidRPr="00072C68">
        <w:rPr>
          <w:sz w:val="16"/>
        </w:rPr>
        <w:t xml:space="preserve"> </w:t>
      </w:r>
      <w:r w:rsidRPr="00072C68">
        <w:rPr>
          <w:rStyle w:val="StyleUnderline"/>
        </w:rPr>
        <w:t xml:space="preserve">of stability in the South Asian region </w:t>
      </w:r>
      <w:r w:rsidRPr="00103EFD">
        <w:rPr>
          <w:rStyle w:val="StyleUnderline"/>
          <w:highlight w:val="cyan"/>
        </w:rPr>
        <w:t>include</w:t>
      </w:r>
      <w:r w:rsidRPr="00072C68">
        <w:rPr>
          <w:rStyle w:val="StyleUnderline"/>
        </w:rPr>
        <w:t>:</w:t>
      </w:r>
      <w:r w:rsidRPr="00072C68">
        <w:rPr>
          <w:sz w:val="16"/>
        </w:rPr>
        <w:t xml:space="preserve"> “(1) </w:t>
      </w:r>
      <w:r w:rsidRPr="00072C68">
        <w:rPr>
          <w:rStyle w:val="StyleUnderline"/>
        </w:rPr>
        <w:t xml:space="preserve">absence of </w:t>
      </w:r>
      <w:r w:rsidRPr="00103EFD">
        <w:rPr>
          <w:rStyle w:val="Emphasis"/>
          <w:highlight w:val="cyan"/>
        </w:rPr>
        <w:t>surprises from the adversary</w:t>
      </w:r>
      <w:r w:rsidRPr="00072C68">
        <w:rPr>
          <w:rStyle w:val="Emphasis"/>
        </w:rPr>
        <w:t>;</w:t>
      </w:r>
      <w:r w:rsidRPr="00072C68">
        <w:rPr>
          <w:sz w:val="16"/>
        </w:rPr>
        <w:t xml:space="preserve"> (2) </w:t>
      </w:r>
      <w:r w:rsidRPr="00072C68">
        <w:rPr>
          <w:rStyle w:val="StyleUnderline"/>
        </w:rPr>
        <w:t>non-existence of</w:t>
      </w:r>
      <w:r w:rsidRPr="00072C68">
        <w:rPr>
          <w:sz w:val="16"/>
        </w:rPr>
        <w:t xml:space="preserve"> ‘</w:t>
      </w:r>
      <w:r w:rsidRPr="00103EFD">
        <w:rPr>
          <w:rStyle w:val="Emphasis"/>
          <w:highlight w:val="cyan"/>
        </w:rPr>
        <w:t>use it or lose it’ dynamics</w:t>
      </w:r>
      <w:r w:rsidRPr="00072C68">
        <w:rPr>
          <w:sz w:val="16"/>
        </w:rPr>
        <w:t xml:space="preserve">; </w:t>
      </w:r>
      <w:r w:rsidRPr="00103EFD">
        <w:rPr>
          <w:rStyle w:val="StyleUnderline"/>
          <w:highlight w:val="cyan"/>
        </w:rPr>
        <w:t>and</w:t>
      </w:r>
      <w:r w:rsidRPr="00072C68">
        <w:rPr>
          <w:sz w:val="16"/>
        </w:rPr>
        <w:t xml:space="preserve"> (3) </w:t>
      </w:r>
      <w:r w:rsidRPr="00103EFD">
        <w:rPr>
          <w:rStyle w:val="StyleUnderline"/>
          <w:highlight w:val="cyan"/>
        </w:rPr>
        <w:t>no</w:t>
      </w:r>
      <w:r w:rsidRPr="00072C68">
        <w:rPr>
          <w:rStyle w:val="StyleUnderline"/>
        </w:rPr>
        <w:t xml:space="preserve"> </w:t>
      </w:r>
      <w:r w:rsidRPr="00072C68">
        <w:rPr>
          <w:rStyle w:val="Emphasis"/>
        </w:rPr>
        <w:t>technological</w:t>
      </w:r>
      <w:r w:rsidRPr="00072C68">
        <w:rPr>
          <w:sz w:val="16"/>
        </w:rPr>
        <w:t xml:space="preserve"> </w:t>
      </w:r>
      <w:r w:rsidRPr="00072C68">
        <w:rPr>
          <w:rStyle w:val="StyleUnderline"/>
        </w:rPr>
        <w:t xml:space="preserve">or political developments creating </w:t>
      </w:r>
      <w:r w:rsidRPr="00103EFD">
        <w:rPr>
          <w:rStyle w:val="StyleUnderline"/>
          <w:highlight w:val="cyan"/>
        </w:rPr>
        <w:t>temptations</w:t>
      </w:r>
      <w:r w:rsidRPr="00072C68">
        <w:rPr>
          <w:rStyle w:val="StyleUnderline"/>
        </w:rPr>
        <w:t xml:space="preserve"> for one side </w:t>
      </w:r>
      <w:r w:rsidRPr="00103EFD">
        <w:rPr>
          <w:rStyle w:val="StyleUnderline"/>
          <w:highlight w:val="cyan"/>
        </w:rPr>
        <w:t xml:space="preserve">to </w:t>
      </w:r>
      <w:r w:rsidRPr="00103EFD">
        <w:rPr>
          <w:rStyle w:val="Emphasis"/>
          <w:highlight w:val="cyan"/>
        </w:rPr>
        <w:t>go first</w:t>
      </w:r>
      <w:r w:rsidRPr="00072C68">
        <w:rPr>
          <w:sz w:val="16"/>
        </w:rPr>
        <w:t xml:space="preserve">.” 23 </w:t>
      </w:r>
      <w:r w:rsidRPr="00103EFD">
        <w:rPr>
          <w:rStyle w:val="StyleUnderline"/>
          <w:highlight w:val="cyan"/>
        </w:rPr>
        <w:t>Indian developments in</w:t>
      </w:r>
      <w:r w:rsidRPr="00072C68">
        <w:rPr>
          <w:rStyle w:val="StyleUnderline"/>
        </w:rPr>
        <w:t xml:space="preserve"> the areas of</w:t>
      </w:r>
      <w:r w:rsidRPr="00072C68">
        <w:rPr>
          <w:sz w:val="16"/>
        </w:rPr>
        <w:t xml:space="preserve"> </w:t>
      </w:r>
      <w:r w:rsidRPr="00103EFD">
        <w:rPr>
          <w:rStyle w:val="Emphasis"/>
          <w:highlight w:val="cyan"/>
        </w:rPr>
        <w:t>BMD</w:t>
      </w:r>
      <w:r w:rsidRPr="00103EFD">
        <w:rPr>
          <w:sz w:val="16"/>
          <w:highlight w:val="cyan"/>
        </w:rPr>
        <w:t xml:space="preserve">, </w:t>
      </w:r>
      <w:r w:rsidRPr="00103EFD">
        <w:rPr>
          <w:rStyle w:val="Emphasis"/>
          <w:highlight w:val="cyan"/>
        </w:rPr>
        <w:t>ASAT</w:t>
      </w:r>
      <w:r w:rsidRPr="00103EFD">
        <w:rPr>
          <w:sz w:val="16"/>
          <w:highlight w:val="cyan"/>
        </w:rPr>
        <w:t xml:space="preserve">, </w:t>
      </w:r>
      <w:r w:rsidRPr="00103EFD">
        <w:rPr>
          <w:rStyle w:val="StyleUnderline"/>
          <w:highlight w:val="cyan"/>
        </w:rPr>
        <w:t xml:space="preserve">and </w:t>
      </w:r>
      <w:r w:rsidRPr="00103EFD">
        <w:rPr>
          <w:rStyle w:val="Emphasis"/>
          <w:highlight w:val="cyan"/>
        </w:rPr>
        <w:t>outer space</w:t>
      </w:r>
      <w:r w:rsidRPr="00103EFD">
        <w:rPr>
          <w:rStyle w:val="StyleUnderline"/>
          <w:highlight w:val="cyan"/>
        </w:rPr>
        <w:t xml:space="preserve"> auger</w:t>
      </w:r>
      <w:r w:rsidRPr="00072C68">
        <w:rPr>
          <w:rStyle w:val="StyleUnderline"/>
        </w:rPr>
        <w:t xml:space="preserve"> </w:t>
      </w:r>
      <w:r w:rsidRPr="00072C68">
        <w:rPr>
          <w:rStyle w:val="Emphasis"/>
        </w:rPr>
        <w:t>negatively</w:t>
      </w:r>
      <w:r w:rsidRPr="00072C68">
        <w:rPr>
          <w:sz w:val="16"/>
        </w:rPr>
        <w:t xml:space="preserve"> </w:t>
      </w:r>
      <w:r w:rsidRPr="00072C68">
        <w:rPr>
          <w:rStyle w:val="StyleUnderline"/>
        </w:rPr>
        <w:t xml:space="preserve">in </w:t>
      </w:r>
      <w:r w:rsidRPr="00103EFD">
        <w:rPr>
          <w:rStyle w:val="StyleUnderline"/>
          <w:highlight w:val="cyan"/>
        </w:rPr>
        <w:t>all</w:t>
      </w:r>
      <w:r w:rsidRPr="00072C68">
        <w:rPr>
          <w:rStyle w:val="StyleUnderline"/>
        </w:rPr>
        <w:t xml:space="preserve"> the </w:t>
      </w:r>
      <w:r w:rsidRPr="00103EFD">
        <w:rPr>
          <w:rStyle w:val="Emphasis"/>
          <w:highlight w:val="cyan"/>
        </w:rPr>
        <w:t>three</w:t>
      </w:r>
      <w:r w:rsidRPr="00072C68">
        <w:rPr>
          <w:rStyle w:val="Emphasis"/>
        </w:rPr>
        <w:t xml:space="preserve"> domains</w:t>
      </w:r>
      <w:r w:rsidRPr="00072C68">
        <w:rPr>
          <w:sz w:val="16"/>
        </w:rPr>
        <w:t xml:space="preserve"> mentioned here. </w:t>
      </w:r>
      <w:r w:rsidRPr="00072C68">
        <w:rPr>
          <w:rStyle w:val="StyleUnderline"/>
        </w:rPr>
        <w:t xml:space="preserve">An increased capacity for </w:t>
      </w:r>
      <w:r w:rsidRPr="00103EFD">
        <w:rPr>
          <w:rStyle w:val="StyleUnderline"/>
          <w:highlight w:val="cyan"/>
        </w:rPr>
        <w:t>identification</w:t>
      </w:r>
      <w:r w:rsidRPr="00072C68">
        <w:rPr>
          <w:rStyle w:val="StyleUnderline"/>
        </w:rPr>
        <w:t xml:space="preserve"> of enemy targets </w:t>
      </w:r>
      <w:r w:rsidRPr="00103EFD">
        <w:rPr>
          <w:rStyle w:val="StyleUnderline"/>
          <w:highlight w:val="cyan"/>
        </w:rPr>
        <w:t xml:space="preserve">is likely to create </w:t>
      </w:r>
      <w:r w:rsidRPr="00103EFD">
        <w:rPr>
          <w:rStyle w:val="Emphasis"/>
          <w:highlight w:val="cyan"/>
        </w:rPr>
        <w:t>temptation</w:t>
      </w:r>
      <w:r w:rsidRPr="00103EFD">
        <w:rPr>
          <w:rStyle w:val="StyleUnderline"/>
          <w:highlight w:val="cyan"/>
        </w:rPr>
        <w:t xml:space="preserve"> for a </w:t>
      </w:r>
      <w:r w:rsidRPr="00103EFD">
        <w:rPr>
          <w:rStyle w:val="Emphasis"/>
          <w:highlight w:val="cyan"/>
        </w:rPr>
        <w:t>surprise first strike</w:t>
      </w:r>
      <w:r w:rsidRPr="00072C68">
        <w:rPr>
          <w:sz w:val="16"/>
        </w:rPr>
        <w:t xml:space="preserve"> by India. </w:t>
      </w:r>
      <w:r w:rsidRPr="00103EFD">
        <w:rPr>
          <w:rStyle w:val="StyleUnderline"/>
          <w:highlight w:val="cyan"/>
        </w:rPr>
        <w:t>This is likely to force Pakistan to adopt</w:t>
      </w:r>
      <w:r w:rsidRPr="00072C68">
        <w:rPr>
          <w:rStyle w:val="StyleUnderline"/>
        </w:rPr>
        <w:t xml:space="preserve"> either </w:t>
      </w:r>
      <w:r w:rsidRPr="00103EFD">
        <w:rPr>
          <w:rStyle w:val="Emphasis"/>
          <w:highlight w:val="cyan"/>
        </w:rPr>
        <w:t>higher alert levels</w:t>
      </w:r>
      <w:r w:rsidRPr="00103EFD">
        <w:rPr>
          <w:rStyle w:val="StyleUnderline"/>
          <w:highlight w:val="cyan"/>
        </w:rPr>
        <w:t xml:space="preserve"> or </w:t>
      </w:r>
      <w:r w:rsidRPr="00103EFD">
        <w:rPr>
          <w:rStyle w:val="Emphasis"/>
          <w:highlight w:val="cyan"/>
        </w:rPr>
        <w:t>expand its nuclear arsenal</w:t>
      </w:r>
      <w:r w:rsidRPr="00072C68">
        <w:rPr>
          <w:sz w:val="16"/>
        </w:rPr>
        <w:t xml:space="preserve">.24 Likewise, </w:t>
      </w:r>
      <w:r w:rsidRPr="00072C68">
        <w:rPr>
          <w:rStyle w:val="StyleUnderline"/>
        </w:rPr>
        <w:t>if India adopts a first-strike strategy</w:t>
      </w:r>
      <w:r w:rsidRPr="00072C68">
        <w:rPr>
          <w:sz w:val="16"/>
        </w:rPr>
        <w:t xml:space="preserve"> facilitated by advanced </w:t>
      </w:r>
      <w:proofErr w:type="spellStart"/>
      <w:r w:rsidRPr="00072C68">
        <w:rPr>
          <w:sz w:val="16"/>
        </w:rPr>
        <w:t>spacebased</w:t>
      </w:r>
      <w:proofErr w:type="spellEnd"/>
      <w:r w:rsidRPr="00072C68">
        <w:rPr>
          <w:sz w:val="16"/>
        </w:rPr>
        <w:t xml:space="preserve"> capabilities, </w:t>
      </w:r>
      <w:r w:rsidRPr="00103EFD">
        <w:rPr>
          <w:rStyle w:val="StyleUnderline"/>
          <w:highlight w:val="cyan"/>
        </w:rPr>
        <w:t>a</w:t>
      </w:r>
      <w:r w:rsidRPr="00103EFD">
        <w:rPr>
          <w:sz w:val="16"/>
          <w:highlight w:val="cyan"/>
        </w:rPr>
        <w:t xml:space="preserve"> </w:t>
      </w:r>
      <w:r w:rsidRPr="00103EFD">
        <w:rPr>
          <w:rStyle w:val="Emphasis"/>
          <w:highlight w:val="cyan"/>
        </w:rPr>
        <w:t>use-it-or-lose-it dilemma</w:t>
      </w:r>
      <w:r w:rsidRPr="00103EFD">
        <w:rPr>
          <w:sz w:val="16"/>
          <w:highlight w:val="cyan"/>
        </w:rPr>
        <w:t xml:space="preserve"> </w:t>
      </w:r>
      <w:r w:rsidRPr="00103EFD">
        <w:rPr>
          <w:rStyle w:val="StyleUnderline"/>
          <w:highlight w:val="cyan"/>
        </w:rPr>
        <w:t>is created</w:t>
      </w:r>
      <w:r w:rsidRPr="00072C68">
        <w:rPr>
          <w:rStyle w:val="StyleUnderline"/>
        </w:rPr>
        <w:t xml:space="preserve"> for Pakistan</w:t>
      </w:r>
      <w:r w:rsidRPr="00072C68">
        <w:rPr>
          <w:sz w:val="16"/>
        </w:rPr>
        <w:t xml:space="preserve">. Further, </w:t>
      </w:r>
      <w:r w:rsidRPr="00072C68">
        <w:rPr>
          <w:rStyle w:val="StyleUnderline"/>
        </w:rPr>
        <w:t>availability of such</w:t>
      </w:r>
      <w:r w:rsidRPr="00072C68">
        <w:rPr>
          <w:sz w:val="16"/>
        </w:rPr>
        <w:t xml:space="preserve"> </w:t>
      </w:r>
      <w:r w:rsidRPr="005268EE">
        <w:rPr>
          <w:rStyle w:val="Emphasis"/>
        </w:rPr>
        <w:t>offensive capabilities</w:t>
      </w:r>
      <w:r w:rsidRPr="005268EE">
        <w:rPr>
          <w:sz w:val="16"/>
        </w:rPr>
        <w:t xml:space="preserve"> </w:t>
      </w:r>
      <w:r w:rsidRPr="005268EE">
        <w:rPr>
          <w:rStyle w:val="StyleUnderline"/>
        </w:rPr>
        <w:t xml:space="preserve">can potentially favor Indian adoption of an offensive political outlook and </w:t>
      </w:r>
      <w:r w:rsidRPr="005268EE">
        <w:rPr>
          <w:rStyle w:val="Emphasis"/>
        </w:rPr>
        <w:t>military doctrines</w:t>
      </w:r>
      <w:r w:rsidRPr="005268EE">
        <w:rPr>
          <w:sz w:val="16"/>
        </w:rPr>
        <w:t xml:space="preserve">. </w:t>
      </w:r>
      <w:r w:rsidRPr="00103EFD">
        <w:rPr>
          <w:rStyle w:val="StyleUnderline"/>
          <w:highlight w:val="cyan"/>
        </w:rPr>
        <w:t>Pakistan</w:t>
      </w:r>
      <w:r w:rsidRPr="005268EE">
        <w:rPr>
          <w:sz w:val="16"/>
        </w:rPr>
        <w:t xml:space="preserve">, on the other hand, </w:t>
      </w:r>
      <w:r w:rsidRPr="005268EE">
        <w:rPr>
          <w:rStyle w:val="StyleUnderline"/>
        </w:rPr>
        <w:t>is likely to remain dependent on its nu</w:t>
      </w:r>
      <w:r w:rsidRPr="00072C68">
        <w:rPr>
          <w:rStyle w:val="StyleUnderline"/>
        </w:rPr>
        <w:t xml:space="preserve">clear deterrent until it has </w:t>
      </w:r>
      <w:r w:rsidRPr="00103EFD">
        <w:rPr>
          <w:rStyle w:val="Emphasis"/>
          <w:highlight w:val="cyan"/>
        </w:rPr>
        <w:t>developed its own</w:t>
      </w:r>
      <w:r w:rsidRPr="00072C68">
        <w:rPr>
          <w:rStyle w:val="StyleUnderline"/>
        </w:rPr>
        <w:t xml:space="preserve"> adequate </w:t>
      </w:r>
      <w:r w:rsidRPr="00072C68">
        <w:rPr>
          <w:rStyle w:val="Emphasis"/>
        </w:rPr>
        <w:t>space</w:t>
      </w:r>
      <w:r w:rsidRPr="00072C68">
        <w:rPr>
          <w:rStyle w:val="StyleUnderline"/>
        </w:rPr>
        <w:t xml:space="preserve">-based </w:t>
      </w:r>
      <w:r w:rsidRPr="00103EFD">
        <w:rPr>
          <w:rStyle w:val="Emphasis"/>
          <w:highlight w:val="cyan"/>
        </w:rPr>
        <w:t>capabilities</w:t>
      </w:r>
      <w:r w:rsidRPr="00072C68">
        <w:rPr>
          <w:rStyle w:val="StyleUnderline"/>
        </w:rPr>
        <w:t xml:space="preserve">. </w:t>
      </w:r>
    </w:p>
    <w:p w14:paraId="608CE393" w14:textId="77777777" w:rsidR="0099745D" w:rsidRPr="00DC4265" w:rsidRDefault="0099745D" w:rsidP="0099745D">
      <w:pPr>
        <w:pStyle w:val="Heading4"/>
        <w:rPr>
          <w:sz w:val="28"/>
        </w:rPr>
      </w:pPr>
      <w:r w:rsidRPr="00DC4265">
        <w:rPr>
          <w:sz w:val="28"/>
        </w:rPr>
        <w:t xml:space="preserve">Keeping space </w:t>
      </w:r>
      <w:r w:rsidRPr="00DC4265">
        <w:rPr>
          <w:sz w:val="28"/>
          <w:u w:val="single"/>
        </w:rPr>
        <w:t>weapon free</w:t>
      </w:r>
      <w:r w:rsidRPr="00DC4265">
        <w:rPr>
          <w:sz w:val="28"/>
        </w:rPr>
        <w:t xml:space="preserve"> solves South Asian crisis stability </w:t>
      </w:r>
    </w:p>
    <w:p w14:paraId="18036F79" w14:textId="77777777" w:rsidR="0099745D" w:rsidRPr="00DC4265" w:rsidRDefault="0099745D" w:rsidP="0099745D">
      <w:r w:rsidRPr="00DC4265">
        <w:rPr>
          <w:rStyle w:val="Style13ptBold"/>
          <w:sz w:val="28"/>
        </w:rPr>
        <w:t>Arif 19</w:t>
      </w:r>
      <w:r w:rsidRPr="00DC4265">
        <w:t xml:space="preserve"> [Misbah Arif Lecturer in the Department of </w:t>
      </w:r>
      <w:proofErr w:type="spellStart"/>
      <w:r w:rsidRPr="00DC4265">
        <w:t>Defence</w:t>
      </w:r>
      <w:proofErr w:type="spellEnd"/>
      <w:r w:rsidRPr="00DC4265">
        <w:t xml:space="preserve"> and Diplomatic Studies at Fatima Jinnah Women University, Rawalpindi, Pakistan. Rawalpindi, Pakistan. "Strategic Landscape of South Asia and Prevention of Arms Race in Outer Space." https://www.tandfonline.com/doi/abs/10.1080/14777622.2019.1578934?journalCode=fast20]</w:t>
      </w:r>
    </w:p>
    <w:p w14:paraId="56D82C1A" w14:textId="77777777" w:rsidR="0099745D" w:rsidRPr="00DC4265" w:rsidRDefault="0099745D" w:rsidP="0099745D">
      <w:pPr>
        <w:rPr>
          <w:rStyle w:val="StyleUnderline"/>
        </w:rPr>
      </w:pPr>
      <w:r w:rsidRPr="00DC4265">
        <w:rPr>
          <w:rStyle w:val="StyleUnderline"/>
          <w:highlight w:val="cyan"/>
        </w:rPr>
        <w:t>South Asia is</w:t>
      </w:r>
      <w:r w:rsidRPr="00DC4265">
        <w:rPr>
          <w:sz w:val="16"/>
        </w:rPr>
        <w:t xml:space="preserve"> in part </w:t>
      </w:r>
      <w:r w:rsidRPr="00DC4265">
        <w:rPr>
          <w:rStyle w:val="Emphasis"/>
          <w:highlight w:val="cyan"/>
        </w:rPr>
        <w:t>volatile</w:t>
      </w:r>
      <w:r w:rsidRPr="00DC4265">
        <w:rPr>
          <w:sz w:val="16"/>
        </w:rPr>
        <w:t xml:space="preserve"> </w:t>
      </w:r>
      <w:r w:rsidRPr="00DC4265">
        <w:rPr>
          <w:rStyle w:val="StyleUnderline"/>
        </w:rPr>
        <w:t>because of the historical rivalry between India and Pakistan</w:t>
      </w:r>
      <w:r w:rsidRPr="00DC4265">
        <w:rPr>
          <w:sz w:val="16"/>
        </w:rPr>
        <w:t xml:space="preserve">. After non-conventional and conventional military buildups in the past, </w:t>
      </w:r>
      <w:r w:rsidRPr="00DC4265">
        <w:rPr>
          <w:rStyle w:val="StyleUnderline"/>
          <w:highlight w:val="cyan"/>
        </w:rPr>
        <w:t>an arms race in</w:t>
      </w:r>
      <w:r w:rsidRPr="00DC4265">
        <w:rPr>
          <w:rStyle w:val="StyleUnderline"/>
        </w:rPr>
        <w:t xml:space="preserve"> the domain of </w:t>
      </w:r>
      <w:r w:rsidRPr="00DC4265">
        <w:rPr>
          <w:rStyle w:val="Emphasis"/>
        </w:rPr>
        <w:t xml:space="preserve">outer </w:t>
      </w:r>
      <w:r w:rsidRPr="00DC4265">
        <w:rPr>
          <w:rStyle w:val="Emphasis"/>
          <w:highlight w:val="cyan"/>
        </w:rPr>
        <w:t>space</w:t>
      </w:r>
      <w:r w:rsidRPr="00DC4265">
        <w:rPr>
          <w:sz w:val="16"/>
          <w:highlight w:val="cyan"/>
        </w:rPr>
        <w:t xml:space="preserve"> </w:t>
      </w:r>
      <w:r w:rsidRPr="00DC4265">
        <w:rPr>
          <w:rStyle w:val="StyleUnderline"/>
          <w:highlight w:val="cyan"/>
        </w:rPr>
        <w:t>is</w:t>
      </w:r>
      <w:r w:rsidRPr="00DC4265">
        <w:rPr>
          <w:rStyle w:val="StyleUnderline"/>
        </w:rPr>
        <w:t xml:space="preserve"> now </w:t>
      </w:r>
      <w:r w:rsidRPr="00DC4265">
        <w:rPr>
          <w:rStyle w:val="StyleUnderline"/>
          <w:highlight w:val="cyan"/>
        </w:rPr>
        <w:t xml:space="preserve">a </w:t>
      </w:r>
      <w:r w:rsidRPr="00DC4265">
        <w:rPr>
          <w:rStyle w:val="Emphasis"/>
          <w:highlight w:val="cyan"/>
        </w:rPr>
        <w:t>possibility</w:t>
      </w:r>
      <w:r w:rsidRPr="00DC4265">
        <w:rPr>
          <w:sz w:val="16"/>
        </w:rPr>
        <w:t xml:space="preserve">. </w:t>
      </w:r>
      <w:r w:rsidRPr="00DC4265">
        <w:rPr>
          <w:rStyle w:val="StyleUnderline"/>
        </w:rPr>
        <w:t xml:space="preserve">Space is an advantageous </w:t>
      </w:r>
      <w:r w:rsidRPr="00DC4265">
        <w:rPr>
          <w:rStyle w:val="Emphasis"/>
        </w:rPr>
        <w:t>frontier</w:t>
      </w:r>
      <w:r w:rsidRPr="00DC4265">
        <w:rPr>
          <w:sz w:val="16"/>
        </w:rPr>
        <w:t xml:space="preserve"> for military uses. In this context, the consensus in international law defines space as a </w:t>
      </w:r>
      <w:proofErr w:type="gramStart"/>
      <w:r w:rsidRPr="00DC4265">
        <w:rPr>
          <w:sz w:val="16"/>
        </w:rPr>
        <w:t>global commons</w:t>
      </w:r>
      <w:proofErr w:type="gramEnd"/>
      <w:r w:rsidRPr="00DC4265">
        <w:rPr>
          <w:sz w:val="16"/>
        </w:rPr>
        <w:t xml:space="preserve"> to be used for peaceful purposes. Nonetheless, space powers, including India, engage in space militarization, which can lead to the weaponization of space. </w:t>
      </w:r>
      <w:r w:rsidRPr="00DC4265">
        <w:rPr>
          <w:rStyle w:val="StyleUnderline"/>
        </w:rPr>
        <w:t xml:space="preserve">India is motivated in this regard by </w:t>
      </w:r>
      <w:r w:rsidRPr="00DC4265">
        <w:rPr>
          <w:rStyle w:val="Emphasis"/>
        </w:rPr>
        <w:t>aspirations</w:t>
      </w:r>
      <w:r w:rsidRPr="00DC4265">
        <w:rPr>
          <w:rStyle w:val="StyleUnderline"/>
        </w:rPr>
        <w:t xml:space="preserve"> of regional</w:t>
      </w:r>
      <w:r w:rsidRPr="00DC4265">
        <w:rPr>
          <w:sz w:val="16"/>
        </w:rPr>
        <w:t xml:space="preserve"> </w:t>
      </w:r>
      <w:r w:rsidRPr="00DC4265">
        <w:rPr>
          <w:rStyle w:val="Emphasis"/>
        </w:rPr>
        <w:t>hegemony</w:t>
      </w:r>
      <w:r w:rsidRPr="00DC4265">
        <w:rPr>
          <w:sz w:val="16"/>
        </w:rPr>
        <w:t xml:space="preserve"> </w:t>
      </w:r>
      <w:r w:rsidRPr="00DC4265">
        <w:rPr>
          <w:rStyle w:val="StyleUnderline"/>
        </w:rPr>
        <w:t xml:space="preserve">and to balance its capabilities with respect to </w:t>
      </w:r>
      <w:r w:rsidRPr="00DC4265">
        <w:rPr>
          <w:rStyle w:val="Emphasis"/>
        </w:rPr>
        <w:t>China</w:t>
      </w:r>
      <w:r w:rsidRPr="00DC4265">
        <w:rPr>
          <w:sz w:val="16"/>
        </w:rPr>
        <w:t xml:space="preserve"> </w:t>
      </w:r>
      <w:proofErr w:type="gramStart"/>
      <w:r w:rsidRPr="00DC4265">
        <w:rPr>
          <w:rStyle w:val="StyleUnderline"/>
        </w:rPr>
        <w:t>in an effort to</w:t>
      </w:r>
      <w:proofErr w:type="gramEnd"/>
      <w:r w:rsidRPr="00DC4265">
        <w:rPr>
          <w:rStyle w:val="StyleUnderline"/>
        </w:rPr>
        <w:t xml:space="preserve"> counter China’s increasing influence in South Asia. </w:t>
      </w:r>
      <w:r w:rsidRPr="00DC4265">
        <w:rPr>
          <w:rStyle w:val="StyleUnderline"/>
          <w:highlight w:val="cyan"/>
        </w:rPr>
        <w:t>These</w:t>
      </w:r>
      <w:r w:rsidRPr="00DC4265">
        <w:rPr>
          <w:sz w:val="16"/>
        </w:rPr>
        <w:t xml:space="preserve"> developments </w:t>
      </w:r>
      <w:r w:rsidRPr="00DC4265">
        <w:rPr>
          <w:rStyle w:val="StyleUnderline"/>
          <w:highlight w:val="cyan"/>
        </w:rPr>
        <w:t>posit</w:t>
      </w:r>
      <w:r w:rsidRPr="00DC4265">
        <w:rPr>
          <w:sz w:val="16"/>
          <w:highlight w:val="cyan"/>
        </w:rPr>
        <w:t xml:space="preserve"> </w:t>
      </w:r>
      <w:r w:rsidRPr="00DC4265">
        <w:rPr>
          <w:rStyle w:val="Emphasis"/>
          <w:highlight w:val="cyan"/>
        </w:rPr>
        <w:t>adverse effects</w:t>
      </w:r>
      <w:r w:rsidRPr="00DC4265">
        <w:rPr>
          <w:sz w:val="16"/>
        </w:rPr>
        <w:t xml:space="preserve"> </w:t>
      </w:r>
      <w:r w:rsidRPr="00DC4265">
        <w:rPr>
          <w:rStyle w:val="StyleUnderline"/>
        </w:rPr>
        <w:t xml:space="preserve">on the strategic equation in South Asia, </w:t>
      </w:r>
      <w:r w:rsidRPr="00DC4265">
        <w:rPr>
          <w:rStyle w:val="StyleUnderline"/>
          <w:highlight w:val="cyan"/>
        </w:rPr>
        <w:t>leading to</w:t>
      </w:r>
      <w:r w:rsidRPr="00DC4265">
        <w:rPr>
          <w:rStyle w:val="StyleUnderline"/>
        </w:rPr>
        <w:t xml:space="preserve"> strategic </w:t>
      </w:r>
      <w:r w:rsidRPr="00DC4265">
        <w:rPr>
          <w:rStyle w:val="Emphasis"/>
          <w:highlight w:val="cyan"/>
        </w:rPr>
        <w:t>instability</w:t>
      </w:r>
      <w:r w:rsidRPr="00DC4265">
        <w:rPr>
          <w:sz w:val="16"/>
          <w:highlight w:val="cyan"/>
        </w:rPr>
        <w:t xml:space="preserve">, </w:t>
      </w:r>
      <w:r w:rsidRPr="00DC4265">
        <w:rPr>
          <w:rStyle w:val="StyleUnderline"/>
          <w:highlight w:val="cyan"/>
        </w:rPr>
        <w:t xml:space="preserve">and can </w:t>
      </w:r>
      <w:r w:rsidRPr="00DC4265">
        <w:rPr>
          <w:rStyle w:val="Emphasis"/>
          <w:highlight w:val="cyan"/>
        </w:rPr>
        <w:t>undermine nuclear deterrence</w:t>
      </w:r>
      <w:r w:rsidRPr="00DC4265">
        <w:rPr>
          <w:sz w:val="16"/>
        </w:rPr>
        <w:t xml:space="preserve"> and bring about a South Asian arms race in space. Moreover, </w:t>
      </w:r>
      <w:r w:rsidRPr="00DC4265">
        <w:rPr>
          <w:rStyle w:val="StyleUnderline"/>
          <w:highlight w:val="cyan"/>
        </w:rPr>
        <w:t>the</w:t>
      </w:r>
      <w:r w:rsidRPr="00DC4265">
        <w:rPr>
          <w:rStyle w:val="StyleUnderline"/>
        </w:rPr>
        <w:t xml:space="preserve"> security </w:t>
      </w:r>
      <w:r w:rsidRPr="00DC4265">
        <w:rPr>
          <w:rStyle w:val="StyleUnderline"/>
          <w:highlight w:val="cyan"/>
        </w:rPr>
        <w:t>dilemma</w:t>
      </w:r>
      <w:r w:rsidRPr="00DC4265">
        <w:rPr>
          <w:sz w:val="16"/>
        </w:rPr>
        <w:t xml:space="preserve"> in South Asia has </w:t>
      </w:r>
      <w:r w:rsidRPr="00DC4265">
        <w:rPr>
          <w:rStyle w:val="StyleUnderline"/>
          <w:highlight w:val="cyan"/>
        </w:rPr>
        <w:t>prompted</w:t>
      </w:r>
      <w:r w:rsidRPr="00DC4265">
        <w:rPr>
          <w:rStyle w:val="StyleUnderline"/>
        </w:rPr>
        <w:t xml:space="preserve"> defensive and offensive </w:t>
      </w:r>
      <w:r w:rsidRPr="00DC4265">
        <w:rPr>
          <w:rStyle w:val="StyleUnderline"/>
          <w:highlight w:val="cyan"/>
        </w:rPr>
        <w:t>reactions</w:t>
      </w:r>
      <w:r w:rsidRPr="00DC4265">
        <w:rPr>
          <w:sz w:val="16"/>
        </w:rPr>
        <w:t xml:space="preserve"> </w:t>
      </w:r>
      <w:r w:rsidRPr="00DC4265">
        <w:rPr>
          <w:rStyle w:val="StyleUnderline"/>
          <w:highlight w:val="cyan"/>
        </w:rPr>
        <w:t>from</w:t>
      </w:r>
      <w:r w:rsidRPr="00DC4265">
        <w:rPr>
          <w:sz w:val="16"/>
          <w:highlight w:val="cyan"/>
        </w:rPr>
        <w:t xml:space="preserve"> </w:t>
      </w:r>
      <w:r w:rsidRPr="00DC4265">
        <w:rPr>
          <w:rStyle w:val="Emphasis"/>
          <w:highlight w:val="cyan"/>
        </w:rPr>
        <w:t>rival states</w:t>
      </w:r>
      <w:r w:rsidRPr="00DC4265">
        <w:rPr>
          <w:sz w:val="16"/>
        </w:rPr>
        <w:t xml:space="preserve"> in the region, </w:t>
      </w:r>
      <w:r w:rsidRPr="00DC4265">
        <w:rPr>
          <w:rStyle w:val="StyleUnderline"/>
          <w:highlight w:val="cyan"/>
        </w:rPr>
        <w:t xml:space="preserve">exacerbating </w:t>
      </w:r>
      <w:r w:rsidRPr="00DC4265">
        <w:rPr>
          <w:rStyle w:val="Emphasis"/>
          <w:highlight w:val="cyan"/>
        </w:rPr>
        <w:t>repercussions</w:t>
      </w:r>
      <w:r w:rsidRPr="00DC4265">
        <w:rPr>
          <w:sz w:val="16"/>
        </w:rPr>
        <w:t xml:space="preserve"> on the South Asian strategic landscape. </w:t>
      </w:r>
      <w:r w:rsidRPr="00DC4265">
        <w:rPr>
          <w:rStyle w:val="StyleUnderline"/>
        </w:rPr>
        <w:t xml:space="preserve">Analysis of the issues suggests that </w:t>
      </w:r>
      <w:r w:rsidRPr="00DC4265">
        <w:rPr>
          <w:rStyle w:val="Emphasis"/>
          <w:highlight w:val="cyan"/>
        </w:rPr>
        <w:t>keeping space</w:t>
      </w:r>
      <w:r w:rsidRPr="00DC4265">
        <w:rPr>
          <w:rStyle w:val="StyleUnderline"/>
          <w:highlight w:val="cyan"/>
        </w:rPr>
        <w:t xml:space="preserve"> free from </w:t>
      </w:r>
      <w:r w:rsidRPr="00DC4265">
        <w:rPr>
          <w:rStyle w:val="Emphasis"/>
          <w:highlight w:val="cyan"/>
        </w:rPr>
        <w:t>weaponization</w:t>
      </w:r>
      <w:r w:rsidRPr="00DC4265">
        <w:rPr>
          <w:rStyle w:val="StyleUnderline"/>
          <w:highlight w:val="cyan"/>
        </w:rPr>
        <w:t xml:space="preserve"> can alleviate</w:t>
      </w:r>
      <w:r w:rsidRPr="00DC4265">
        <w:rPr>
          <w:rStyle w:val="StyleUnderline"/>
        </w:rPr>
        <w:t xml:space="preserve"> </w:t>
      </w:r>
      <w:r w:rsidRPr="00DC4265">
        <w:rPr>
          <w:rStyle w:val="Emphasis"/>
        </w:rPr>
        <w:t xml:space="preserve">strategic </w:t>
      </w:r>
      <w:r w:rsidRPr="00DC4265">
        <w:rPr>
          <w:rStyle w:val="Emphasis"/>
          <w:highlight w:val="cyan"/>
        </w:rPr>
        <w:t>instability</w:t>
      </w:r>
      <w:r w:rsidRPr="00DC4265">
        <w:rPr>
          <w:rStyle w:val="StyleUnderline"/>
          <w:highlight w:val="cyan"/>
        </w:rPr>
        <w:t xml:space="preserve"> in South Asia</w:t>
      </w:r>
      <w:r w:rsidRPr="00DC4265">
        <w:rPr>
          <w:rStyle w:val="StyleUnderline"/>
        </w:rPr>
        <w:t>.</w:t>
      </w:r>
    </w:p>
    <w:p w14:paraId="3E20D5A9" w14:textId="77777777" w:rsidR="0099745D" w:rsidRDefault="0099745D" w:rsidP="0099745D"/>
    <w:p w14:paraId="37664319" w14:textId="77777777" w:rsidR="009D09D2" w:rsidRPr="00960F1D" w:rsidRDefault="009D09D2" w:rsidP="0099745D"/>
    <w:p w14:paraId="44A2FD79" w14:textId="16029C43" w:rsidR="00710D6A" w:rsidRPr="00A8489A" w:rsidRDefault="00710D6A" w:rsidP="00A8489A"/>
    <w:p w14:paraId="323C011A" w14:textId="77777777" w:rsidR="00A8489A" w:rsidRPr="00A8489A" w:rsidRDefault="00A8489A" w:rsidP="00A8489A"/>
    <w:sectPr w:rsidR="00A8489A" w:rsidRPr="00A848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av Singh "/>
    <w:docVar w:name="RibbonPointer" w:val="150407768"/>
    <w:docVar w:name="VerbatimVersion" w:val="5.1"/>
  </w:docVars>
  <w:rsids>
    <w:rsidRoot w:val="00A8489A"/>
    <w:rsid w:val="000139A3"/>
    <w:rsid w:val="00015833"/>
    <w:rsid w:val="00100833"/>
    <w:rsid w:val="00104529"/>
    <w:rsid w:val="00105942"/>
    <w:rsid w:val="00107396"/>
    <w:rsid w:val="001172FA"/>
    <w:rsid w:val="00144A4C"/>
    <w:rsid w:val="00176AB0"/>
    <w:rsid w:val="00177B7D"/>
    <w:rsid w:val="0018322D"/>
    <w:rsid w:val="001B5776"/>
    <w:rsid w:val="001E527A"/>
    <w:rsid w:val="001F78CE"/>
    <w:rsid w:val="00207D36"/>
    <w:rsid w:val="002470A2"/>
    <w:rsid w:val="00251FC7"/>
    <w:rsid w:val="002855A7"/>
    <w:rsid w:val="002B146A"/>
    <w:rsid w:val="002B5E17"/>
    <w:rsid w:val="00315690"/>
    <w:rsid w:val="00316B75"/>
    <w:rsid w:val="00325646"/>
    <w:rsid w:val="00336CA0"/>
    <w:rsid w:val="003460F2"/>
    <w:rsid w:val="0038158C"/>
    <w:rsid w:val="003902BA"/>
    <w:rsid w:val="003A09E2"/>
    <w:rsid w:val="003B74DF"/>
    <w:rsid w:val="00407037"/>
    <w:rsid w:val="00435509"/>
    <w:rsid w:val="004605D6"/>
    <w:rsid w:val="004C60E8"/>
    <w:rsid w:val="004E3579"/>
    <w:rsid w:val="004E728B"/>
    <w:rsid w:val="004F39E0"/>
    <w:rsid w:val="00537BD5"/>
    <w:rsid w:val="0057268A"/>
    <w:rsid w:val="005D001F"/>
    <w:rsid w:val="005D2912"/>
    <w:rsid w:val="006065BD"/>
    <w:rsid w:val="00645FA9"/>
    <w:rsid w:val="00647866"/>
    <w:rsid w:val="006612DA"/>
    <w:rsid w:val="00665003"/>
    <w:rsid w:val="00671A27"/>
    <w:rsid w:val="006913E5"/>
    <w:rsid w:val="006A2AD0"/>
    <w:rsid w:val="006C2375"/>
    <w:rsid w:val="006D4ECC"/>
    <w:rsid w:val="00710D6A"/>
    <w:rsid w:val="00722258"/>
    <w:rsid w:val="007243E5"/>
    <w:rsid w:val="007367A3"/>
    <w:rsid w:val="00762BE9"/>
    <w:rsid w:val="00766EA0"/>
    <w:rsid w:val="007A2226"/>
    <w:rsid w:val="007F5B66"/>
    <w:rsid w:val="00812B17"/>
    <w:rsid w:val="00823A1C"/>
    <w:rsid w:val="00845B9D"/>
    <w:rsid w:val="00860984"/>
    <w:rsid w:val="008A7696"/>
    <w:rsid w:val="008B3ECB"/>
    <w:rsid w:val="008B4E85"/>
    <w:rsid w:val="008C1B2E"/>
    <w:rsid w:val="008E4D58"/>
    <w:rsid w:val="0091627E"/>
    <w:rsid w:val="0097032B"/>
    <w:rsid w:val="0099745D"/>
    <w:rsid w:val="009D09D2"/>
    <w:rsid w:val="009D2EAD"/>
    <w:rsid w:val="009D54B2"/>
    <w:rsid w:val="009E1922"/>
    <w:rsid w:val="009E68F0"/>
    <w:rsid w:val="009F7ED2"/>
    <w:rsid w:val="00A213B8"/>
    <w:rsid w:val="00A8489A"/>
    <w:rsid w:val="00A93661"/>
    <w:rsid w:val="00A95652"/>
    <w:rsid w:val="00A97294"/>
    <w:rsid w:val="00AC0AB8"/>
    <w:rsid w:val="00B3374B"/>
    <w:rsid w:val="00B33C6D"/>
    <w:rsid w:val="00B4508F"/>
    <w:rsid w:val="00B55AD5"/>
    <w:rsid w:val="00B8057C"/>
    <w:rsid w:val="00BD17C1"/>
    <w:rsid w:val="00BD6238"/>
    <w:rsid w:val="00BF593B"/>
    <w:rsid w:val="00BF773A"/>
    <w:rsid w:val="00BF7E81"/>
    <w:rsid w:val="00C13773"/>
    <w:rsid w:val="00C17CC8"/>
    <w:rsid w:val="00C83417"/>
    <w:rsid w:val="00C9604F"/>
    <w:rsid w:val="00CA19AA"/>
    <w:rsid w:val="00CA6176"/>
    <w:rsid w:val="00CC5298"/>
    <w:rsid w:val="00CD03DD"/>
    <w:rsid w:val="00CD736E"/>
    <w:rsid w:val="00CD798D"/>
    <w:rsid w:val="00CE161E"/>
    <w:rsid w:val="00CF59A8"/>
    <w:rsid w:val="00D325A9"/>
    <w:rsid w:val="00D36A8A"/>
    <w:rsid w:val="00D61409"/>
    <w:rsid w:val="00D6691E"/>
    <w:rsid w:val="00D71170"/>
    <w:rsid w:val="00DA1C92"/>
    <w:rsid w:val="00DA25D4"/>
    <w:rsid w:val="00DA6538"/>
    <w:rsid w:val="00E04A0B"/>
    <w:rsid w:val="00E15E75"/>
    <w:rsid w:val="00E5262C"/>
    <w:rsid w:val="00E9634F"/>
    <w:rsid w:val="00EC7DC4"/>
    <w:rsid w:val="00ED30CF"/>
    <w:rsid w:val="00F176EF"/>
    <w:rsid w:val="00F45E10"/>
    <w:rsid w:val="00F51C4A"/>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A5D94"/>
  <w15:chartTrackingRefBased/>
  <w15:docId w15:val="{3CCB0516-FF3B-465D-970C-59F1DEC95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67A3"/>
    <w:rPr>
      <w:rFonts w:ascii="Calibri" w:hAnsi="Calibri" w:cs="Calibri"/>
    </w:rPr>
  </w:style>
  <w:style w:type="paragraph" w:styleId="Heading1">
    <w:name w:val="heading 1"/>
    <w:aliases w:val="Pocket"/>
    <w:basedOn w:val="Normal"/>
    <w:next w:val="Normal"/>
    <w:link w:val="Heading1Char"/>
    <w:qFormat/>
    <w:rsid w:val="007367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60"/>
      <w:szCs w:val="32"/>
    </w:rPr>
  </w:style>
  <w:style w:type="paragraph" w:styleId="Heading2">
    <w:name w:val="heading 2"/>
    <w:aliases w:val="Hat"/>
    <w:basedOn w:val="Normal"/>
    <w:next w:val="Normal"/>
    <w:link w:val="Heading2Char"/>
    <w:uiPriority w:val="1"/>
    <w:unhideWhenUsed/>
    <w:qFormat/>
    <w:rsid w:val="007367A3"/>
    <w:pPr>
      <w:keepNext/>
      <w:keepLines/>
      <w:pageBreakBefore/>
      <w:spacing w:before="40" w:after="0"/>
      <w:jc w:val="center"/>
      <w:outlineLvl w:val="1"/>
    </w:pPr>
    <w:rPr>
      <w:rFonts w:eastAsiaTheme="majorEastAsia" w:cstheme="majorBidi"/>
      <w:b/>
      <w:sz w:val="48"/>
      <w:szCs w:val="26"/>
      <w:u w:val="double"/>
    </w:rPr>
  </w:style>
  <w:style w:type="paragraph" w:styleId="Heading3">
    <w:name w:val="heading 3"/>
    <w:aliases w:val="Block"/>
    <w:basedOn w:val="Normal"/>
    <w:next w:val="Normal"/>
    <w:link w:val="Heading3Char"/>
    <w:uiPriority w:val="2"/>
    <w:unhideWhenUsed/>
    <w:qFormat/>
    <w:rsid w:val="007367A3"/>
    <w:pPr>
      <w:keepNext/>
      <w:keepLines/>
      <w:pageBreakBefore/>
      <w:spacing w:before="40" w:after="0"/>
      <w:jc w:val="center"/>
      <w:outlineLvl w:val="2"/>
    </w:pPr>
    <w:rPr>
      <w:rFonts w:eastAsiaTheme="majorEastAsia" w:cstheme="majorBidi"/>
      <w:b/>
      <w:sz w:val="38"/>
      <w:szCs w:val="24"/>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Car,small space,T,t,Heading 21"/>
    <w:basedOn w:val="Normal"/>
    <w:next w:val="Normal"/>
    <w:link w:val="Heading4Char"/>
    <w:uiPriority w:val="3"/>
    <w:unhideWhenUsed/>
    <w:qFormat/>
    <w:rsid w:val="007367A3"/>
    <w:pPr>
      <w:keepNext/>
      <w:keepLines/>
      <w:spacing w:before="40" w:after="0"/>
      <w:outlineLvl w:val="3"/>
    </w:pPr>
    <w:rPr>
      <w:rFonts w:eastAsiaTheme="majorEastAsia" w:cstheme="majorBidi"/>
      <w:b/>
      <w:iCs/>
      <w:sz w:val="32"/>
    </w:rPr>
  </w:style>
  <w:style w:type="paragraph" w:styleId="Heading5">
    <w:name w:val="heading 5"/>
    <w:basedOn w:val="Normal"/>
    <w:next w:val="Normal"/>
    <w:link w:val="Heading5Char"/>
    <w:uiPriority w:val="9"/>
    <w:unhideWhenUsed/>
    <w:qFormat/>
    <w:rsid w:val="0099745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7367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67A3"/>
  </w:style>
  <w:style w:type="character" w:customStyle="1" w:styleId="Heading1Char">
    <w:name w:val="Heading 1 Char"/>
    <w:aliases w:val="Pocket Char"/>
    <w:basedOn w:val="DefaultParagraphFont"/>
    <w:link w:val="Heading1"/>
    <w:rsid w:val="007367A3"/>
    <w:rPr>
      <w:rFonts w:ascii="Calibri" w:eastAsiaTheme="majorEastAsia" w:hAnsi="Calibri" w:cstheme="majorBidi"/>
      <w:b/>
      <w:sz w:val="60"/>
      <w:szCs w:val="32"/>
    </w:rPr>
  </w:style>
  <w:style w:type="character" w:customStyle="1" w:styleId="Heading2Char">
    <w:name w:val="Heading 2 Char"/>
    <w:aliases w:val="Hat Char"/>
    <w:basedOn w:val="DefaultParagraphFont"/>
    <w:link w:val="Heading2"/>
    <w:uiPriority w:val="1"/>
    <w:rsid w:val="007367A3"/>
    <w:rPr>
      <w:rFonts w:ascii="Calibri" w:eastAsiaTheme="majorEastAsia" w:hAnsi="Calibri" w:cstheme="majorBidi"/>
      <w:b/>
      <w:sz w:val="48"/>
      <w:szCs w:val="26"/>
      <w:u w:val="double"/>
    </w:rPr>
  </w:style>
  <w:style w:type="character" w:customStyle="1" w:styleId="Heading3Char">
    <w:name w:val="Heading 3 Char"/>
    <w:aliases w:val="Block Char"/>
    <w:basedOn w:val="DefaultParagraphFont"/>
    <w:link w:val="Heading3"/>
    <w:uiPriority w:val="2"/>
    <w:rsid w:val="007367A3"/>
    <w:rPr>
      <w:rFonts w:ascii="Calibri" w:eastAsiaTheme="majorEastAsia" w:hAnsi="Calibri" w:cstheme="majorBidi"/>
      <w:b/>
      <w:sz w:val="38"/>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7367A3"/>
    <w:rPr>
      <w:rFonts w:ascii="Calibri" w:eastAsiaTheme="majorEastAsia" w:hAnsi="Calibri" w:cstheme="majorBidi"/>
      <w:b/>
      <w:iCs/>
      <w:sz w:val="32"/>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7"/>
    <w:qFormat/>
    <w:rsid w:val="007367A3"/>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367A3"/>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7367A3"/>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7367A3"/>
    <w:rPr>
      <w:color w:val="auto"/>
      <w:u w:val="none"/>
    </w:rPr>
  </w:style>
  <w:style w:type="character" w:styleId="FollowedHyperlink">
    <w:name w:val="FollowedHyperlink"/>
    <w:basedOn w:val="DefaultParagraphFont"/>
    <w:uiPriority w:val="99"/>
    <w:semiHidden/>
    <w:unhideWhenUsed/>
    <w:rsid w:val="007367A3"/>
    <w:rPr>
      <w:color w:val="auto"/>
      <w:u w:val="none"/>
    </w:rPr>
  </w:style>
  <w:style w:type="paragraph" w:customStyle="1" w:styleId="textbold">
    <w:name w:val="text bold"/>
    <w:basedOn w:val="Normal"/>
    <w:link w:val="Emphasis"/>
    <w:uiPriority w:val="7"/>
    <w:qFormat/>
    <w:rsid w:val="00A8489A"/>
    <w:pPr>
      <w:pBdr>
        <w:top w:val="single" w:sz="4" w:space="0" w:color="auto"/>
        <w:left w:val="single" w:sz="4" w:space="0" w:color="auto"/>
        <w:bottom w:val="single" w:sz="4" w:space="0" w:color="auto"/>
        <w:right w:val="single" w:sz="4" w:space="0" w:color="auto"/>
      </w:pBdr>
      <w:ind w:left="720"/>
      <w:jc w:val="both"/>
    </w:pPr>
    <w:rPr>
      <w:b/>
      <w:iCs/>
      <w:sz w:val="26"/>
      <w:u w:val="single"/>
    </w:rPr>
  </w:style>
  <w:style w:type="character" w:customStyle="1" w:styleId="Heading5Char">
    <w:name w:val="Heading 5 Char"/>
    <w:basedOn w:val="DefaultParagraphFont"/>
    <w:link w:val="Heading5"/>
    <w:uiPriority w:val="9"/>
    <w:rsid w:val="0099745D"/>
    <w:rPr>
      <w:rFonts w:asciiTheme="majorHAnsi" w:eastAsiaTheme="majorEastAsia" w:hAnsiTheme="majorHAnsi" w:cstheme="majorBidi"/>
      <w:color w:val="2E74B5" w:themeColor="accent1" w:themeShade="BF"/>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99745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99745D"/>
    <w:pPr>
      <w:ind w:left="720"/>
      <w:contextualSpacing/>
    </w:pPr>
  </w:style>
  <w:style w:type="paragraph" w:styleId="NoSpacing">
    <w:name w:val="No Spacing"/>
    <w:aliases w:val="Small Text,Card Format,Note Level 21,ClearFormatting,Clear,DDI Tag,Tag Title,No Spacing51,No Spacing11211,No Spacing6,No Spacing7,Very Small Text,No Spacing8,Dont u,No Spacing311,ca"/>
    <w:basedOn w:val="Heading1"/>
    <w:autoRedefine/>
    <w:uiPriority w:val="99"/>
    <w:qFormat/>
    <w:rsid w:val="0099745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99745D"/>
    <w:rPr>
      <w:color w:val="605E5C"/>
      <w:shd w:val="clear" w:color="auto" w:fill="E1DFDD"/>
    </w:rPr>
  </w:style>
  <w:style w:type="paragraph" w:customStyle="1" w:styleId="Emphasis1">
    <w:name w:val="Emphasis1"/>
    <w:basedOn w:val="Normal"/>
    <w:uiPriority w:val="7"/>
    <w:qFormat/>
    <w:rsid w:val="0099745D"/>
    <w:pPr>
      <w:pBdr>
        <w:top w:val="single" w:sz="4" w:space="1" w:color="auto"/>
        <w:left w:val="single" w:sz="4" w:space="4" w:color="auto"/>
        <w:bottom w:val="single" w:sz="4" w:space="1" w:color="auto"/>
        <w:right w:val="single" w:sz="4" w:space="4" w:color="auto"/>
      </w:pBdr>
      <w:ind w:left="720"/>
      <w:jc w:val="both"/>
    </w:pPr>
    <w:rPr>
      <w:rFonts w:eastAsiaTheme="minorEastAsia"/>
      <w:b/>
      <w:iCs/>
      <w:sz w:val="26"/>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rsisecurity.com/" TargetMode="External"/><Relationship Id="rId21" Type="http://schemas.openxmlformats.org/officeDocument/2006/relationships/hyperlink" Target="https://www.defenseone.com/technology/2019/09/nsa-studying-satellite-hacking/160009/" TargetMode="External"/><Relationship Id="rId42" Type="http://schemas.openxmlformats.org/officeDocument/2006/relationships/hyperlink" Target="https://theconversation.com/hackers-could-shut-down-satellites-or-turn-them-into-weapons-130932" TargetMode="External"/><Relationship Id="rId47" Type="http://schemas.openxmlformats.org/officeDocument/2006/relationships/hyperlink" Target="https://www.politico.com/news/2021/02/03/space-force-explained-465799" TargetMode="External"/><Relationship Id="rId63" Type="http://schemas.openxmlformats.org/officeDocument/2006/relationships/hyperlink" Target="https://boards.greenhouse.io/spacex/jobs/5247874002?gh_jid=5247874002" TargetMode="External"/><Relationship Id="rId68" Type="http://schemas.openxmlformats.org/officeDocument/2006/relationships/hyperlink" Target="https://www.vox.com/recode/22428774/ransomeware-pipeline-colonial-darkside-gas-prices" TargetMode="External"/><Relationship Id="rId2" Type="http://schemas.openxmlformats.org/officeDocument/2006/relationships/numbering" Target="numbering.xml"/><Relationship Id="rId16" Type="http://schemas.openxmlformats.org/officeDocument/2006/relationships/hyperlink" Target="https://www.bbc.com/news/science-environment-15466361" TargetMode="External"/><Relationship Id="rId29" Type="http://schemas.openxmlformats.org/officeDocument/2006/relationships/hyperlink" Target="https://www.scientificamerican.com/article/hackers-could-shut-down-satellites-or-turn-them-into-weapons/" TargetMode="External"/><Relationship Id="rId11" Type="http://schemas.openxmlformats.org/officeDocument/2006/relationships/hyperlink" Target="https://scholar.google.com/citations?user=dQgC9-gAAAAJ&amp;hl=en&amp;oi=ao" TargetMode="External"/><Relationship Id="rId24" Type="http://schemas.openxmlformats.org/officeDocument/2006/relationships/hyperlink" Target="http://dx.doi.org/10.15779/Z38CR6N" TargetMode="External"/><Relationship Id="rId32" Type="http://schemas.openxmlformats.org/officeDocument/2006/relationships/hyperlink" Target="https://www.flightglobal.com/space/space-industry-worried-that-cyberattacks-could-spread-off-earth/144571.article" TargetMode="External"/><Relationship Id="rId37" Type="http://schemas.openxmlformats.org/officeDocument/2006/relationships/hyperlink" Target="https://www.vox.com/recode/22598437/spacex-hackers-cyberattack-space-force" TargetMode="External"/><Relationship Id="rId40" Type="http://schemas.openxmlformats.org/officeDocument/2006/relationships/hyperlink" Target="https://www.vox.com/recode/22431261/starlink-spacex-elon-musk-fcc-satellite-internet" TargetMode="External"/><Relationship Id="rId45" Type="http://schemas.openxmlformats.org/officeDocument/2006/relationships/hyperlink" Target="https://www.reuters.com/article/us-china-usa-satellite/china-key-suspect-in-u-s-satellite-hacks-commission-idUSTRE79R4O320111028" TargetMode="External"/><Relationship Id="rId53" Type="http://schemas.openxmlformats.org/officeDocument/2006/relationships/hyperlink" Target="https://www.ucsusa.org/resources/satellite-database" TargetMode="External"/><Relationship Id="rId58" Type="http://schemas.openxmlformats.org/officeDocument/2006/relationships/hyperlink" Target="https://www.businessinsider.com/gnss-hacking-spoofing-jamming-russians-screwing-with-gps-2019-4" TargetMode="External"/><Relationship Id="rId66" Type="http://schemas.openxmlformats.org/officeDocument/2006/relationships/hyperlink" Target="https://csrc.nist.gov/publications/detail/nistir/8270/draft" TargetMode="External"/><Relationship Id="rId5" Type="http://schemas.openxmlformats.org/officeDocument/2006/relationships/webSettings" Target="webSettings.xml"/><Relationship Id="rId61" Type="http://schemas.openxmlformats.org/officeDocument/2006/relationships/hyperlink" Target="https://www.vox.com/policy-and-politics/2019/12/21/21032757/trump-space-force-signs-ndaa-military-pay-family-leave" TargetMode="External"/><Relationship Id="rId19" Type="http://schemas.openxmlformats.org/officeDocument/2006/relationships/hyperlink" Target="https://www.cnbc.com/2018/06/19/china-based-hacking-breached-satellite-defense-companies-symantec.html" TargetMode="External"/><Relationship Id="rId14" Type="http://schemas.openxmlformats.org/officeDocument/2006/relationships/hyperlink" Target="https://www.extremetech.com/extreme/287284-hacking-satellites-is-probably-easier-than-you-think" TargetMode="External"/><Relationship Id="rId22" Type="http://schemas.openxmlformats.org/officeDocument/2006/relationships/hyperlink" Target="https://www.satellitetoday.com/cybersecurity/2019/11/14/satellite-providers-stymied-by-lack-of-cyber-standards/" TargetMode="External"/><Relationship Id="rId27" Type="http://schemas.openxmlformats.org/officeDocument/2006/relationships/hyperlink" Target="https://www.forbes.com/sites/forbestechcouncil/2021/08/20/why-space-is-the-next-frontier-for-cybersecurity/?sh=608c654041b1" TargetMode="External"/><Relationship Id="rId30" Type="http://schemas.openxmlformats.org/officeDocument/2006/relationships/hyperlink" Target="https://hbr.org/2021/02/the-commercial-space-age-is-here" TargetMode="External"/><Relationship Id="rId35" Type="http://schemas.openxmlformats.org/officeDocument/2006/relationships/hyperlink" Target="https://www.armscontrol.org/act/2019-11/features/cyber-battles-nuclear-outcomes-dangerous-new-pathways-escalation" TargetMode="External"/><Relationship Id="rId43" Type="http://schemas.openxmlformats.org/officeDocument/2006/relationships/hyperlink" Target="https://engineering.jhu.edu/case/faculty/gregory-falco/" TargetMode="External"/><Relationship Id="rId48" Type="http://schemas.openxmlformats.org/officeDocument/2006/relationships/hyperlink" Target="https://www.fedscoop.com/space-force-cybersecurity-contract-silicon-valley-xage-security/" TargetMode="External"/><Relationship Id="rId56" Type="http://schemas.openxmlformats.org/officeDocument/2006/relationships/hyperlink" Target="https://www.colorado.edu/aerospace/iain-boyd" TargetMode="External"/><Relationship Id="rId64" Type="http://schemas.openxmlformats.org/officeDocument/2006/relationships/hyperlink" Target="https://history.nasa.gov/SPD-5.pdf" TargetMode="External"/><Relationship Id="rId69" Type="http://schemas.openxmlformats.org/officeDocument/2006/relationships/hyperlink" Target="https://www.vox.com/recode/2021/6/1/22463179/jbs-foods-ransomware-attack-meat-hackers" TargetMode="External"/><Relationship Id="rId8" Type="http://schemas.openxmlformats.org/officeDocument/2006/relationships/hyperlink" Target="https://www.theverge.com/2020/1/14/21043229/spacex-starlink-satellite-mega-constellation-concerns-astronomy-space-traffic" TargetMode="External"/><Relationship Id="rId51" Type="http://schemas.openxmlformats.org/officeDocument/2006/relationships/hyperlink" Target="https://www.vox.com/recode/2020/9/26/21457530/elon-musk-spacex-starlink-satellite-broadband-amazon-project-kuiper-viasat"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computerhope.com/jargon/s/spoof.htm" TargetMode="External"/><Relationship Id="rId17" Type="http://schemas.openxmlformats.org/officeDocument/2006/relationships/hyperlink" Target="http://content.time.com/time/magazine/article/0,9171,20673,00.html" TargetMode="External"/><Relationship Id="rId25" Type="http://schemas.openxmlformats.org/officeDocument/2006/relationships/hyperlink" Target="https://www.forbes.com/sites/forbestechcouncil/" TargetMode="External"/><Relationship Id="rId33" Type="http://schemas.openxmlformats.org/officeDocument/2006/relationships/hyperlink" Target="https://searchsecurity.techtarget.com/definition/zero-trust-model-zero-trust-network" TargetMode="External"/><Relationship Id="rId38" Type="http://schemas.openxmlformats.org/officeDocument/2006/relationships/hyperlink" Target="https://www.vox.com/recode/22598437/spacex-hackers-cyberattack-space-force" TargetMode="External"/><Relationship Id="rId46" Type="http://schemas.openxmlformats.org/officeDocument/2006/relationships/hyperlink" Target="https://spacenews.com/dod-space-agency-cyber-attacks-not-missiles-are-the-most-worrisome-threat-to-satellites/" TargetMode="External"/><Relationship Id="rId59" Type="http://schemas.openxmlformats.org/officeDocument/2006/relationships/hyperlink" Target="http://willakoto.com/" TargetMode="External"/><Relationship Id="rId67" Type="http://schemas.openxmlformats.org/officeDocument/2006/relationships/hyperlink" Target="https://lieu.house.gov/media-center/press-releases/reps-lieu-and-calvert-introduce-bill-designate-space-critical" TargetMode="External"/><Relationship Id="rId20" Type="http://schemas.openxmlformats.org/officeDocument/2006/relationships/hyperlink" Target="https://www.thedailybeast.com/iranian-hacking-group-targeted-us-satellite-companies?ref=scroll" TargetMode="External"/><Relationship Id="rId41" Type="http://schemas.openxmlformats.org/officeDocument/2006/relationships/hyperlink" Target="https://www.vox.com/recode/22428774/ransomeware-pipeline-colonial-darkside-gas-prices" TargetMode="External"/><Relationship Id="rId54" Type="http://schemas.openxmlformats.org/officeDocument/2006/relationships/hyperlink" Target="https://www.nasa.gov/feature/goddard/2021/nasa-at-your-table-the-space-agency-s-surprising-role-in-agriculture" TargetMode="External"/><Relationship Id="rId62" Type="http://schemas.openxmlformats.org/officeDocument/2006/relationships/hyperlink" Target="https://www.fedscoop.com/air-and-space-forces-hack-a-sat-2021-second-year/" TargetMode="External"/><Relationship Id="rId70" Type="http://schemas.openxmlformats.org/officeDocument/2006/relationships/hyperlink" Target="https://www.theintlscholar.com/periodical/12/14/2020/analysis-commercialization-space-risk-international-law-military-space-race" TargetMode="External"/><Relationship Id="rId1" Type="http://schemas.openxmlformats.org/officeDocument/2006/relationships/customXml" Target="../customXml/item1.xml"/><Relationship Id="rId6" Type="http://schemas.openxmlformats.org/officeDocument/2006/relationships/hyperlink" Target="https://www.hdi-specialty.com/downloads/_Global/HDIS209_Satellite_Cyberattack_whitepaper.pdf" TargetMode="External"/><Relationship Id="rId15" Type="http://schemas.openxmlformats.org/officeDocument/2006/relationships/hyperlink" Target="https://www.satellitetoday.com/government-military/2008/12/01/nasa-computers-hacked-by-intruders/" TargetMode="External"/><Relationship Id="rId23" Type="http://schemas.openxmlformats.org/officeDocument/2006/relationships/hyperlink" Target="https://www.nsr.com/smallsat-growth-on-shaky-foundations/" TargetMode="External"/><Relationship Id="rId28" Type="http://schemas.openxmlformats.org/officeDocument/2006/relationships/hyperlink" Target="https://www.wired.com/2011/10/hackers-attack-satellites/" TargetMode="External"/><Relationship Id="rId36" Type="http://schemas.openxmlformats.org/officeDocument/2006/relationships/hyperlink" Target="https://www.vox.com/authors/rebecca-heilweil" TargetMode="External"/><Relationship Id="rId49" Type="http://schemas.openxmlformats.org/officeDocument/2006/relationships/hyperlink" Target="https://www.space.com/trump-signs-space-cybersecurity-policy-directive.html" TargetMode="External"/><Relationship Id="rId57" Type="http://schemas.openxmlformats.org/officeDocument/2006/relationships/hyperlink" Target="https://www.usatoday.com/story/weather/2014/11/12/china-weather-satellite-attack/18915137/" TargetMode="External"/><Relationship Id="rId10" Type="http://schemas.openxmlformats.org/officeDocument/2006/relationships/hyperlink" Target="https://www.ucsusa.org/resources/what-are-satellites-used" TargetMode="External"/><Relationship Id="rId31" Type="http://schemas.openxmlformats.org/officeDocument/2006/relationships/hyperlink" Target="https://www.rand.org/blog/articles/2020/04/quantum-computers-will-break-the-internet-but-only-if-we-let-them.html" TargetMode="External"/><Relationship Id="rId44" Type="http://schemas.openxmlformats.org/officeDocument/2006/relationships/hyperlink" Target="https://theconversation.com/hackers-could-shut-down-satellites-or-turn-them-into-weapons-130932" TargetMode="External"/><Relationship Id="rId52" Type="http://schemas.openxmlformats.org/officeDocument/2006/relationships/hyperlink" Target="https://www.theverge.com/2021/4/19/22391508/amazon-ula-rocket-launches-internet-satellites-kuiper" TargetMode="External"/><Relationship Id="rId60" Type="http://schemas.openxmlformats.org/officeDocument/2006/relationships/hyperlink" Target="https://www.fedscoop.com/space-force-cybersecurity-professionals-guardians/" TargetMode="External"/><Relationship Id="rId65" Type="http://schemas.openxmlformats.org/officeDocument/2006/relationships/hyperlink" Target="https://history.nasa.gov/SPD-5.pdf"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pacenews.com/spacex-launches-fourth-batch-of-starlink-satellites-tweaks-satellite-design/" TargetMode="External"/><Relationship Id="rId13" Type="http://schemas.openxmlformats.org/officeDocument/2006/relationships/hyperlink" Target="https://www.nbcnews.com/technolog/space-all-small-cheap-satellites-may-one-day-do-your-6C10488674" TargetMode="External"/><Relationship Id="rId18" Type="http://schemas.openxmlformats.org/officeDocument/2006/relationships/hyperlink" Target="https://www.itworld.com/article/2734574/two-u-s--satellites-pwned-in--07---08--new-report-blames-china.html" TargetMode="External"/><Relationship Id="rId39" Type="http://schemas.openxmlformats.org/officeDocument/2006/relationships/hyperlink" Target="https://www.vox.com/recode/22589197/space-travel-tourism-bezos-branson-rockets-blue-origin-virgin-galactic-spacex" TargetMode="External"/><Relationship Id="rId34" Type="http://schemas.openxmlformats.org/officeDocument/2006/relationships/hyperlink" Target="https://csrc.nist.gov/publications/detail/nistir/8270/draft" TargetMode="External"/><Relationship Id="rId50" Type="http://schemas.openxmlformats.org/officeDocument/2006/relationships/hyperlink" Target="https://www.businessinsider.com/spacex-starlink-amazon-oneweb-companies-compete-satellite-internet-2021-4" TargetMode="External"/><Relationship Id="rId55" Type="http://schemas.openxmlformats.org/officeDocument/2006/relationships/hyperlink" Target="https://spacenews.com/comspoc-embraces-startup-metality-after-agi-spinoff/" TargetMode="External"/><Relationship Id="rId7" Type="http://schemas.openxmlformats.org/officeDocument/2006/relationships/hyperlink" Target="https://gcn.com/cybersecurity/2020/02/hackers-could-shut-down-satellites-or-turn-them-into-weapons/291164/" TargetMode="External"/><Relationship Id="rId71" Type="http://schemas.openxmlformats.org/officeDocument/2006/relationships/hyperlink" Target="http://thebulletin.org/space-weapons-and-risk-nuclear-exchanges83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av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13791</Words>
  <Characters>78614</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Arav Singh</dc:creator>
  <cp:keywords>5.1.1</cp:keywords>
  <dc:description/>
  <cp:lastModifiedBy>Arav Singh</cp:lastModifiedBy>
  <cp:revision>17</cp:revision>
  <dcterms:created xsi:type="dcterms:W3CDTF">2022-01-08T13:42:00Z</dcterms:created>
  <dcterms:modified xsi:type="dcterms:W3CDTF">2022-01-20T05:31:00Z</dcterms:modified>
</cp:coreProperties>
</file>