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645FA" w14:textId="74CE8E2A" w:rsidR="00E42E4C" w:rsidRDefault="00585497" w:rsidP="00585497">
      <w:pPr>
        <w:pStyle w:val="Heading2"/>
      </w:pPr>
      <w:r>
        <w:t>1</w:t>
      </w:r>
    </w:p>
    <w:p w14:paraId="261CFC42" w14:textId="77777777" w:rsidR="00585497" w:rsidRDefault="00585497" w:rsidP="00585497">
      <w:pPr>
        <w:pStyle w:val="Heading4"/>
      </w:pPr>
      <w:r w:rsidRPr="00A353FF">
        <w:t xml:space="preserve">Interpretation: The affirmative may not specify a </w:t>
      </w:r>
      <w:r>
        <w:t>just government in which a right to strike ought to be recognized</w:t>
      </w:r>
    </w:p>
    <w:p w14:paraId="41063EE0" w14:textId="77777777" w:rsidR="00585497" w:rsidRPr="003E5015" w:rsidRDefault="00585497" w:rsidP="00585497">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have to prove the resolution true in a VACCUM, not in a particular instance</w:t>
      </w:r>
    </w:p>
    <w:p w14:paraId="27A6FB7B" w14:textId="77777777" w:rsidR="00585497" w:rsidRPr="003E5015" w:rsidRDefault="00585497" w:rsidP="00585497">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C0A6AEF" w14:textId="77777777" w:rsidR="00585497" w:rsidRDefault="00585497" w:rsidP="00585497">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an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46B53714" w14:textId="77777777" w:rsidR="00585497" w:rsidRDefault="00585497" w:rsidP="00585497">
      <w:pPr>
        <w:pStyle w:val="Heading4"/>
      </w:pPr>
      <w:r w:rsidRPr="00A353FF">
        <w:lastRenderedPageBreak/>
        <w:t>Violation: they spec</w:t>
      </w:r>
      <w:r>
        <w:t xml:space="preserve"> [x]</w:t>
      </w:r>
    </w:p>
    <w:p w14:paraId="310ED574" w14:textId="77777777" w:rsidR="00585497" w:rsidRPr="00A353FF" w:rsidRDefault="00585497" w:rsidP="00585497">
      <w:pPr>
        <w:pStyle w:val="Heading4"/>
      </w:pPr>
      <w:r w:rsidRPr="00A353FF">
        <w:t>Standards:</w:t>
      </w:r>
    </w:p>
    <w:p w14:paraId="211F9F28" w14:textId="77777777" w:rsidR="00585497" w:rsidRDefault="00585497" w:rsidP="00585497">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w:t>
      </w:r>
    </w:p>
    <w:p w14:paraId="5529771B" w14:textId="77777777" w:rsidR="00585497" w:rsidRDefault="00585497" w:rsidP="00585497">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and now brazil</w:t>
      </w:r>
    </w:p>
    <w:p w14:paraId="32CB1BC7" w14:textId="77777777" w:rsidR="00585497" w:rsidRDefault="00585497" w:rsidP="00585497">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34F57A62" w14:textId="77777777" w:rsidR="00585497" w:rsidRDefault="00585497" w:rsidP="00585497">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864DA51" w14:textId="77777777" w:rsidR="00585497" w:rsidRDefault="00585497" w:rsidP="00585497">
      <w:pPr>
        <w:pStyle w:val="Heading4"/>
      </w:pPr>
      <w:r>
        <w:t>Drop the debater – a] deter future abuse and b] set better norms for debate.</w:t>
      </w:r>
    </w:p>
    <w:p w14:paraId="601831A9" w14:textId="77777777" w:rsidR="00585497" w:rsidRDefault="00585497" w:rsidP="0058549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B36113D" w14:textId="77777777" w:rsidR="00585497" w:rsidRDefault="00585497" w:rsidP="00585497">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w:t>
      </w:r>
    </w:p>
    <w:p w14:paraId="3330C836" w14:textId="490FC14B" w:rsidR="00585497" w:rsidRDefault="00585497" w:rsidP="00585497">
      <w:pPr>
        <w:pStyle w:val="Heading2"/>
      </w:pPr>
      <w:r>
        <w:lastRenderedPageBreak/>
        <w:t>2</w:t>
      </w:r>
    </w:p>
    <w:p w14:paraId="039A673B" w14:textId="77777777" w:rsidR="00585497" w:rsidRDefault="00585497" w:rsidP="00585497">
      <w:pPr>
        <w:pStyle w:val="Heading4"/>
      </w:pPr>
      <w:r>
        <w:t xml:space="preserve">Counterplan Text: Just governments should </w:t>
      </w:r>
      <w:r w:rsidRPr="0034735D">
        <w:t>recognize an unconditional right of workers to strike</w:t>
      </w:r>
      <w:r>
        <w:t>, with the exception of police officers.</w:t>
      </w:r>
    </w:p>
    <w:p w14:paraId="5576E6EC" w14:textId="77777777" w:rsidR="00585497" w:rsidRDefault="00585497" w:rsidP="00585497"/>
    <w:p w14:paraId="4D85D72E" w14:textId="77777777" w:rsidR="00585497" w:rsidRPr="00BB1C5C" w:rsidRDefault="00585497" w:rsidP="00585497">
      <w:pPr>
        <w:pStyle w:val="Heading4"/>
      </w:pPr>
      <w:proofErr w:type="spellStart"/>
      <w:r>
        <w:t>Legitimzing</w:t>
      </w:r>
      <w:proofErr w:type="spellEnd"/>
      <w:r>
        <w:t xml:space="preserve"> their right to strike creates </w:t>
      </w:r>
      <w:r>
        <w:rPr>
          <w:u w:val="single"/>
        </w:rPr>
        <w:t>power grabs</w:t>
      </w:r>
      <w:r>
        <w:t xml:space="preserve"> and has historically proven to be rooted in racism</w:t>
      </w:r>
    </w:p>
    <w:p w14:paraId="229CEBAF" w14:textId="77777777" w:rsidR="00585497" w:rsidRDefault="00585497" w:rsidP="00585497">
      <w:pPr>
        <w:rPr>
          <w:rStyle w:val="Style13ptBold"/>
          <w:b w:val="0"/>
          <w:bCs/>
          <w:sz w:val="16"/>
          <w:szCs w:val="12"/>
        </w:rPr>
      </w:pPr>
      <w:r>
        <w:rPr>
          <w:rStyle w:val="Style13ptBold"/>
        </w:rPr>
        <w:t>Grim 20</w:t>
      </w:r>
      <w:r>
        <w:rPr>
          <w:rStyle w:val="Style13ptBold"/>
          <w:sz w:val="16"/>
          <w:szCs w:val="12"/>
        </w:rPr>
        <w:t xml:space="preserve"> (Andrew Grim; 7/1/20; The Washington Post; </w:t>
      </w:r>
      <w:r>
        <w:rPr>
          <w:rStyle w:val="Style13ptBold"/>
          <w:i/>
          <w:iCs/>
          <w:sz w:val="16"/>
          <w:szCs w:val="12"/>
        </w:rPr>
        <w:t>“</w:t>
      </w:r>
      <w:r w:rsidRPr="007B4B29">
        <w:rPr>
          <w:rStyle w:val="Style13ptBold"/>
          <w:i/>
          <w:iCs/>
          <w:sz w:val="16"/>
          <w:szCs w:val="12"/>
        </w:rPr>
        <w:t>What is the ‘blue flu’ and how has it increased police power?</w:t>
      </w:r>
      <w:r>
        <w:rPr>
          <w:rStyle w:val="Style13ptBold"/>
          <w:i/>
          <w:iCs/>
          <w:sz w:val="16"/>
          <w:szCs w:val="12"/>
        </w:rPr>
        <w:t>”</w:t>
      </w:r>
      <w:r>
        <w:rPr>
          <w:rStyle w:val="Style13ptBold"/>
          <w:sz w:val="16"/>
          <w:szCs w:val="12"/>
        </w:rPr>
        <w:t xml:space="preserve">; accessed 10/20/21; </w:t>
      </w:r>
      <w:hyperlink r:id="rId9" w:history="1">
        <w:r w:rsidRPr="00195370">
          <w:rPr>
            <w:rStyle w:val="Hyperlink"/>
            <w:sz w:val="16"/>
            <w:szCs w:val="12"/>
          </w:rPr>
          <w:t>https://www.washingtonpost.com/outlook/2020/07/01/what-is-blue-flu-how-has-it-increased-police-power/</w:t>
        </w:r>
      </w:hyperlink>
      <w:r>
        <w:rPr>
          <w:rStyle w:val="Style13ptBold"/>
          <w:sz w:val="16"/>
          <w:szCs w:val="12"/>
        </w:rPr>
        <w:t xml:space="preserve">; </w:t>
      </w:r>
      <w:r w:rsidRPr="007B4B29">
        <w:rPr>
          <w:rStyle w:val="Style13ptBold"/>
          <w:sz w:val="16"/>
          <w:szCs w:val="12"/>
        </w:rPr>
        <w:t>Andrew Grim, a Ph.D. candidate in history at the University of Massachusetts Amherst, is at work on a dissertation on anti-police brutality activism in post-WWII Newark.</w:t>
      </w:r>
      <w:r>
        <w:rPr>
          <w:rStyle w:val="Style13ptBold"/>
          <w:sz w:val="16"/>
          <w:szCs w:val="12"/>
        </w:rPr>
        <w:t>) HB</w:t>
      </w:r>
    </w:p>
    <w:p w14:paraId="790A6898" w14:textId="77777777" w:rsidR="00585497" w:rsidRPr="00BB1C5C" w:rsidRDefault="00585497" w:rsidP="00585497">
      <w:pPr>
        <w:rPr>
          <w:rStyle w:val="Style13ptBold"/>
          <w:b w:val="0"/>
          <w:bCs/>
          <w:sz w:val="8"/>
          <w:szCs w:val="18"/>
        </w:rPr>
      </w:pPr>
      <w:r w:rsidRPr="00BB1C5C">
        <w:rPr>
          <w:rStyle w:val="Style13ptBold"/>
          <w:sz w:val="8"/>
          <w:szCs w:val="18"/>
        </w:rPr>
        <w:t xml:space="preserve">What is the “blue flu,” 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BB1C5C">
        <w:rPr>
          <w:rStyle w:val="Style13ptBold"/>
          <w:sz w:val="8"/>
          <w:szCs w:val="18"/>
        </w:rPr>
        <w:t>Rayshard</w:t>
      </w:r>
      <w:proofErr w:type="spellEnd"/>
      <w:r w:rsidRPr="00BB1C5C">
        <w:rPr>
          <w:rStyle w:val="Style13ptBold"/>
          <w:sz w:val="8"/>
          <w:szCs w:val="18"/>
        </w:rPr>
        <w:t xml:space="preserve"> Brooks, would face charges of felony murder and aggravated assault. That night, scores of Atlanta Police Department officers caught the “blue flu,” calling out sick </w:t>
      </w:r>
      <w:proofErr w:type="spellStart"/>
      <w:r w:rsidRPr="00BB1C5C">
        <w:rPr>
          <w:rStyle w:val="Style13ptBold"/>
          <w:sz w:val="8"/>
          <w:szCs w:val="18"/>
        </w:rPr>
        <w:t>en</w:t>
      </w:r>
      <w:proofErr w:type="spellEnd"/>
      <w:r w:rsidRPr="00BB1C5C">
        <w:rPr>
          <w:rStyle w:val="Style13ptBold"/>
          <w:sz w:val="8"/>
          <w:szCs w:val="18"/>
        </w:rPr>
        <w:t xml:space="preserve"> masse to protest the charges against Rolfe. </w:t>
      </w:r>
      <w:r w:rsidRPr="00DE0FD5">
        <w:rPr>
          <w:rStyle w:val="underline"/>
        </w:rPr>
        <w:t xml:space="preserve">Such </w:t>
      </w:r>
      <w:r w:rsidRPr="00542EE5">
        <w:rPr>
          <w:rStyle w:val="underline"/>
          <w:highlight w:val="green"/>
        </w:rPr>
        <w:t>walkouts constitute</w:t>
      </w:r>
      <w:r w:rsidRPr="00DE0FD5">
        <w:rPr>
          <w:rStyle w:val="underline"/>
        </w:rPr>
        <w:t xml:space="preserve">, in effect, illegal </w:t>
      </w:r>
      <w:r w:rsidRPr="00542EE5">
        <w:rPr>
          <w:rStyle w:val="underline"/>
          <w:highlight w:val="green"/>
        </w:rPr>
        <w:t>strikes</w:t>
      </w:r>
      <w:r w:rsidRPr="00DE0FD5">
        <w:rPr>
          <w:rStyle w:val="underline"/>
        </w:rPr>
        <w:t xml:space="preserve"> — laws in all 50 states prohibit police strikes</w:t>
      </w:r>
      <w:r w:rsidRPr="00BB1C5C">
        <w:rPr>
          <w:rStyle w:val="Style13ptBold"/>
          <w:sz w:val="8"/>
          <w:szCs w:val="18"/>
        </w:rPr>
        <w:t xml:space="preserve">. Yet, there is nothing new about the blue flu. </w:t>
      </w:r>
      <w:r w:rsidRPr="00542EE5">
        <w:rPr>
          <w:rStyle w:val="underline"/>
          <w:highlight w:val="green"/>
        </w:rPr>
        <w:t>It is a strategy</w:t>
      </w:r>
      <w:r w:rsidRPr="00DE0FD5">
        <w:rPr>
          <w:rStyle w:val="underline"/>
        </w:rPr>
        <w:t xml:space="preserve"> long </w:t>
      </w:r>
      <w:r w:rsidRPr="00542EE5">
        <w:rPr>
          <w:rStyle w:val="underline"/>
          <w:highlight w:val="green"/>
        </w:rPr>
        <w:t>employed by police</w:t>
      </w:r>
      <w:r w:rsidRPr="00DE0FD5">
        <w:rPr>
          <w:rStyle w:val="underline"/>
        </w:rPr>
        <w:t xml:space="preserve"> unions and rank-and-file officers </w:t>
      </w:r>
      <w:r w:rsidRPr="00542EE5">
        <w:rPr>
          <w:rStyle w:val="underline"/>
          <w:highlight w:val="green"/>
        </w:rPr>
        <w:t>during</w:t>
      </w:r>
      <w:r w:rsidRPr="00DE0FD5">
        <w:rPr>
          <w:rStyle w:val="underline"/>
        </w:rPr>
        <w:t xml:space="preserve"> contract negotiations, </w:t>
      </w:r>
      <w:r w:rsidRPr="00542EE5">
        <w:rPr>
          <w:rStyle w:val="underline"/>
          <w:highlight w:val="green"/>
        </w:rPr>
        <w:t>disputes over reforms and</w:t>
      </w:r>
      <w:r w:rsidRPr="00542EE5">
        <w:rPr>
          <w:rStyle w:val="Style13ptBold"/>
          <w:sz w:val="8"/>
          <w:szCs w:val="18"/>
          <w:highlight w:val="green"/>
        </w:rPr>
        <w:t>,</w:t>
      </w:r>
      <w:r w:rsidRPr="00BB1C5C">
        <w:rPr>
          <w:rStyle w:val="Style13ptBold"/>
          <w:sz w:val="8"/>
          <w:szCs w:val="18"/>
        </w:rPr>
        <w:t xml:space="preserve"> like in Atlanta, </w:t>
      </w:r>
      <w:r w:rsidRPr="00542EE5">
        <w:rPr>
          <w:rStyle w:val="underline"/>
          <w:highlight w:val="green"/>
        </w:rPr>
        <w:t>in response to disciplinary action</w:t>
      </w:r>
      <w:r w:rsidRPr="00DE0FD5">
        <w:rPr>
          <w:rStyle w:val="underline"/>
        </w:rPr>
        <w:t xml:space="preserve"> against individual officers</w:t>
      </w:r>
      <w:r w:rsidRPr="00BB1C5C">
        <w:rPr>
          <w:rStyle w:val="Style13ptBold"/>
          <w:sz w:val="8"/>
          <w:szCs w:val="18"/>
        </w:rPr>
        <w:t>. The intent is to dramatize police disputes with municipal government and rally the citizenry to their side.</w:t>
      </w:r>
      <w:r w:rsidRPr="00BB1C5C">
        <w:rPr>
          <w:sz w:val="8"/>
          <w:szCs w:val="32"/>
        </w:rPr>
        <w:t xml:space="preserve"> </w:t>
      </w:r>
      <w:r w:rsidRPr="00BB1C5C">
        <w:rPr>
          <w:rStyle w:val="Style13ptBold"/>
          <w:sz w:val="8"/>
          <w:szCs w:val="18"/>
        </w:rPr>
        <w:t xml:space="preserve">But the result of such protests matter deeply as we consider police reform today. Historically, </w:t>
      </w:r>
      <w:r w:rsidRPr="00DE0FD5">
        <w:rPr>
          <w:rStyle w:val="underline"/>
        </w:rPr>
        <w:t xml:space="preserve">blue flu </w:t>
      </w:r>
      <w:r w:rsidRPr="00542EE5">
        <w:rPr>
          <w:rStyle w:val="underline"/>
          <w:highlight w:val="green"/>
        </w:rPr>
        <w:t>strikes have helped expand police power</w:t>
      </w:r>
      <w:r w:rsidRPr="00DE0FD5">
        <w:rPr>
          <w:rStyle w:val="underline"/>
        </w:rPr>
        <w:t xml:space="preserve">, ultimately </w:t>
      </w:r>
      <w:r w:rsidRPr="00542EE5">
        <w:rPr>
          <w:rStyle w:val="underline"/>
          <w:highlight w:val="green"/>
        </w:rPr>
        <w:t>limiting</w:t>
      </w:r>
      <w:r w:rsidRPr="00DE0FD5">
        <w:rPr>
          <w:rStyle w:val="underline"/>
        </w:rPr>
        <w:t xml:space="preserve"> the ability of city </w:t>
      </w:r>
      <w:r w:rsidRPr="00542EE5">
        <w:rPr>
          <w:rStyle w:val="underline"/>
          <w:highlight w:val="green"/>
        </w:rPr>
        <w:t>governments</w:t>
      </w:r>
      <w:r w:rsidRPr="00DE0FD5">
        <w:rPr>
          <w:rStyle w:val="underline"/>
        </w:rPr>
        <w:t xml:space="preserve"> to </w:t>
      </w:r>
      <w:r w:rsidRPr="00542EE5">
        <w:rPr>
          <w:rStyle w:val="underline"/>
          <w:highlight w:val="green"/>
        </w:rPr>
        <w:t>reform</w:t>
      </w:r>
      <w:r w:rsidRPr="00DE0FD5">
        <w:rPr>
          <w:rStyle w:val="underline"/>
        </w:rPr>
        <w:t xml:space="preserve">, constrain or conduct oversight over the police. </w:t>
      </w:r>
      <w:r w:rsidRPr="00542EE5">
        <w:rPr>
          <w:rStyle w:val="underline"/>
          <w:highlight w:val="green"/>
        </w:rPr>
        <w:t>They allow</w:t>
      </w:r>
      <w:r w:rsidRPr="00DE0FD5">
        <w:rPr>
          <w:rStyle w:val="underline"/>
        </w:rPr>
        <w:t xml:space="preserve"> the </w:t>
      </w:r>
      <w:r w:rsidRPr="00542EE5">
        <w:rPr>
          <w:rStyle w:val="underline"/>
          <w:highlight w:val="green"/>
        </w:rPr>
        <w:t>police to leverage</w:t>
      </w:r>
      <w:r w:rsidRPr="00DE0FD5">
        <w:rPr>
          <w:rStyle w:val="underline"/>
        </w:rPr>
        <w:t xml:space="preserve"> public </w:t>
      </w:r>
      <w:r w:rsidRPr="00542EE5">
        <w:rPr>
          <w:rStyle w:val="underline"/>
          <w:highlight w:val="green"/>
        </w:rPr>
        <w:t>fear</w:t>
      </w:r>
      <w:r w:rsidRPr="00DE0FD5">
        <w:rPr>
          <w:rStyle w:val="underline"/>
        </w:rPr>
        <w:t xml:space="preserve"> of crime </w:t>
      </w:r>
      <w:r w:rsidRPr="00542EE5">
        <w:rPr>
          <w:rStyle w:val="underline"/>
          <w:highlight w:val="green"/>
        </w:rPr>
        <w:t>to extract</w:t>
      </w:r>
      <w:r w:rsidRPr="00DE0FD5">
        <w:rPr>
          <w:rStyle w:val="underline"/>
        </w:rPr>
        <w:t xml:space="preserve"> concessions from municipalities</w:t>
      </w:r>
      <w:r w:rsidRPr="00BB1C5C">
        <w:rPr>
          <w:rStyle w:val="Style13ptBold"/>
          <w:sz w:val="8"/>
          <w:szCs w:val="18"/>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w:t>
      </w:r>
      <w:r w:rsidRPr="00BB1C5C">
        <w:rPr>
          <w:sz w:val="8"/>
          <w:szCs w:val="32"/>
        </w:rPr>
        <w:t xml:space="preserve"> </w:t>
      </w:r>
      <w:r w:rsidRPr="00BB1C5C">
        <w:rPr>
          <w:rStyle w:val="Style13ptBold"/>
          <w:sz w:val="8"/>
          <w:szCs w:val="18"/>
        </w:rPr>
        <w:t xml:space="preserve">This campaign took place at a time of rising urban crime rates and uprisings, and only a month before the 1967 Detroit riot, making it especially potent. </w:t>
      </w:r>
      <w:r w:rsidRPr="00010B33">
        <w:rPr>
          <w:rStyle w:val="underline"/>
        </w:rPr>
        <w:t>The DPOA understood this climate and used it to its advantage</w:t>
      </w:r>
      <w:r w:rsidRPr="00BB1C5C">
        <w:rPr>
          <w:rStyle w:val="Style13ptBold"/>
          <w:sz w:val="8"/>
          <w:szCs w:val="18"/>
        </w:rPr>
        <w:t xml:space="preserv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w:t>
      </w:r>
      <w:r w:rsidRPr="00010B33">
        <w:rPr>
          <w:rStyle w:val="underline"/>
        </w:rPr>
        <w:t>Ultimately, the DPOA got the raises it sought, making Detroit officers the highest paid in the nation</w:t>
      </w:r>
      <w:r w:rsidRPr="00BB1C5C">
        <w:rPr>
          <w:rStyle w:val="Style13ptBold"/>
          <w:sz w:val="8"/>
          <w:szCs w:val="18"/>
        </w:rPr>
        <w:t>.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ubiquitous and highly effective tactic in Baltimore, Memphis, New Orleans, Chicago, Newark, New York and many other cities. In most cases, as author Kristian Williams writes, “</w:t>
      </w:r>
      <w:r w:rsidRPr="00010B33">
        <w:rPr>
          <w:rStyle w:val="underline"/>
        </w:rPr>
        <w:t>When faced with a walkout or slowdown, the authorities usually decided that the pragmatic need to get the cops back to work trumped the city government’s long term interest in diminishing the rank and file’s power</w:t>
      </w:r>
      <w:r w:rsidRPr="00BB1C5C">
        <w:rPr>
          <w:rStyle w:val="Style13ptBold"/>
          <w:sz w:val="8"/>
          <w:szCs w:val="18"/>
        </w:rPr>
        <w:t xml:space="preserve">.” But each time a city relented to this pressure, </w:t>
      </w:r>
      <w:r w:rsidRPr="00542EE5">
        <w:rPr>
          <w:rStyle w:val="underline"/>
          <w:highlight w:val="green"/>
        </w:rPr>
        <w:t>they ceded more</w:t>
      </w:r>
      <w:r w:rsidRPr="00010B33">
        <w:rPr>
          <w:rStyle w:val="underline"/>
        </w:rPr>
        <w:t xml:space="preserve"> and more </w:t>
      </w:r>
      <w:r w:rsidRPr="00542EE5">
        <w:rPr>
          <w:rStyle w:val="underline"/>
          <w:highlight w:val="green"/>
        </w:rPr>
        <w:t>power to police</w:t>
      </w:r>
      <w:r w:rsidRPr="00010B33">
        <w:rPr>
          <w:rStyle w:val="underline"/>
        </w:rPr>
        <w:t xml:space="preserve"> unions, </w:t>
      </w:r>
      <w:r w:rsidRPr="00542EE5">
        <w:rPr>
          <w:rStyle w:val="underline"/>
          <w:highlight w:val="green"/>
        </w:rPr>
        <w:t>which would turn</w:t>
      </w:r>
      <w:r w:rsidRPr="00010B33">
        <w:rPr>
          <w:rStyle w:val="underline"/>
        </w:rPr>
        <w:t xml:space="preserve"> to the </w:t>
      </w:r>
      <w:r w:rsidRPr="00542EE5">
        <w:rPr>
          <w:rStyle w:val="underline"/>
          <w:highlight w:val="green"/>
        </w:rPr>
        <w:t>strategy</w:t>
      </w:r>
      <w:r w:rsidRPr="00010B33">
        <w:rPr>
          <w:rStyle w:val="underline"/>
        </w:rPr>
        <w:t xml:space="preserve"> repeatedly </w:t>
      </w:r>
      <w:r w:rsidRPr="00542EE5">
        <w:rPr>
          <w:rStyle w:val="underline"/>
          <w:highlight w:val="green"/>
        </w:rPr>
        <w:t>to defend officers’</w:t>
      </w:r>
      <w:r w:rsidRPr="00010B33">
        <w:rPr>
          <w:rStyle w:val="underline"/>
        </w:rPr>
        <w:t xml:space="preserve"> interests — particularly </w:t>
      </w:r>
      <w:r w:rsidRPr="00542EE5">
        <w:rPr>
          <w:rStyle w:val="underline"/>
          <w:highlight w:val="green"/>
        </w:rPr>
        <w:t>when it came to efforts to address systemic racism</w:t>
      </w:r>
      <w:r w:rsidRPr="00010B33">
        <w:rPr>
          <w:rStyle w:val="underline"/>
        </w:rPr>
        <w:t xml:space="preserve"> in police policies and practices</w:t>
      </w:r>
      <w:r w:rsidRPr="00BB1C5C">
        <w:rPr>
          <w:rStyle w:val="Style13ptBold"/>
          <w:sz w:val="8"/>
          <w:szCs w:val="18"/>
        </w:rPr>
        <w:t>.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w:t>
      </w:r>
      <w:r w:rsidRPr="00BB1C5C">
        <w:rPr>
          <w:sz w:val="8"/>
          <w:szCs w:val="32"/>
        </w:rPr>
        <w:t xml:space="preserve"> </w:t>
      </w:r>
      <w:r w:rsidRPr="00BB1C5C">
        <w:rPr>
          <w:rStyle w:val="Style13ptBold"/>
          <w:sz w:val="8"/>
          <w:szCs w:val="18"/>
        </w:rPr>
        <w:t xml:space="preserve">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w:t>
      </w:r>
      <w:r w:rsidRPr="00BB1C5C">
        <w:rPr>
          <w:rStyle w:val="StyleUnderline"/>
        </w:rPr>
        <w:t xml:space="preserve">After several days, Flaherty caved to the “open revolt” of white officers, </w:t>
      </w:r>
      <w:r w:rsidRPr="00542EE5">
        <w:rPr>
          <w:rStyle w:val="StyleUnderline"/>
        </w:rPr>
        <w:t>agreeing to halt</w:t>
      </w:r>
      <w:r w:rsidRPr="00BB1C5C">
        <w:rPr>
          <w:rStyle w:val="StyleUnderline"/>
        </w:rPr>
        <w:t xml:space="preserve"> the transfers </w:t>
      </w:r>
      <w:r w:rsidRPr="00542EE5">
        <w:rPr>
          <w:rStyle w:val="StyleUnderline"/>
        </w:rPr>
        <w:t>and</w:t>
      </w:r>
      <w:r w:rsidRPr="00BB1C5C">
        <w:rPr>
          <w:rStyle w:val="StyleUnderline"/>
        </w:rPr>
        <w:t xml:space="preserve"> instead submit the dispute to binding arbitration between the city and the police union</w:t>
      </w:r>
      <w:r w:rsidRPr="00BB1C5C">
        <w:rPr>
          <w:rStyle w:val="Style13ptBold"/>
          <w:sz w:val="8"/>
          <w:szCs w:val="18"/>
        </w:rPr>
        <w:t>. Black officers, though, continued to speak out against their union’s support of racist practices, and many of them later resigned from the union in protest.</w:t>
      </w:r>
      <w:r w:rsidRPr="00BB1C5C">
        <w:rPr>
          <w:sz w:val="8"/>
          <w:szCs w:val="32"/>
        </w:rPr>
        <w:t xml:space="preserve"> </w:t>
      </w:r>
      <w:r w:rsidRPr="00BB1C5C">
        <w:rPr>
          <w:rStyle w:val="Style13ptBold"/>
          <w:sz w:val="8"/>
          <w:szCs w:val="18"/>
        </w:rPr>
        <w:t xml:space="preserve">Similar scenarios played out in Detroit, Chicago and other cities in the 1960s and ’70s, as white officers continually staged walkouts to preserve the segregated status quo in their departments. </w:t>
      </w:r>
      <w:r w:rsidRPr="00542EE5">
        <w:rPr>
          <w:rStyle w:val="underline"/>
        </w:rPr>
        <w:t>These</w:t>
      </w:r>
      <w:r w:rsidRPr="00DD5646">
        <w:rPr>
          <w:rStyle w:val="underline"/>
        </w:rPr>
        <w:t xml:space="preserve"> blue flu </w:t>
      </w:r>
      <w:r w:rsidRPr="00542EE5">
        <w:rPr>
          <w:rStyle w:val="underline"/>
          <w:highlight w:val="green"/>
        </w:rPr>
        <w:t>strikes amounted to</w:t>
      </w:r>
      <w:r w:rsidRPr="00DD5646">
        <w:rPr>
          <w:rStyle w:val="underline"/>
        </w:rPr>
        <w:t xml:space="preserve"> an </w:t>
      </w:r>
      <w:r w:rsidRPr="00542EE5">
        <w:rPr>
          <w:rStyle w:val="underline"/>
          <w:highlight w:val="green"/>
        </w:rPr>
        <w:t>authoritarian power grab by</w:t>
      </w:r>
      <w:r w:rsidRPr="00DD5646">
        <w:rPr>
          <w:rStyle w:val="underline"/>
        </w:rPr>
        <w:t xml:space="preserve"> police </w:t>
      </w:r>
      <w:r w:rsidRPr="00542EE5">
        <w:rPr>
          <w:rStyle w:val="underline"/>
          <w:highlight w:val="green"/>
        </w:rPr>
        <w:t>officers</w:t>
      </w:r>
      <w:r w:rsidRPr="00DD5646">
        <w:rPr>
          <w:rStyle w:val="underline"/>
        </w:rPr>
        <w:t xml:space="preserve"> bent on avoiding oversight, rejecting reforms and shoring up their own authority</w:t>
      </w:r>
      <w:r w:rsidRPr="00BB1C5C">
        <w:rPr>
          <w:rStyle w:val="Style13ptBold"/>
          <w:sz w:val="8"/>
          <w:szCs w:val="18"/>
        </w:rPr>
        <w:t xml:space="preserve">. In the aftermath of the 1967 Detroit walkout, a police commissioner’s aide strongly criticized </w:t>
      </w:r>
      <w:r w:rsidRPr="00DD5646">
        <w:rPr>
          <w:rStyle w:val="underline"/>
        </w:rPr>
        <w:t>the police union’s strong-arm tactics, saying “it smacks of a police state.</w:t>
      </w:r>
      <w:r w:rsidRPr="00BB1C5C">
        <w:rPr>
          <w:rStyle w:val="Style13ptBold"/>
          <w:sz w:val="8"/>
          <w:szCs w:val="18"/>
        </w:rPr>
        <w:t>”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r w:rsidRPr="00BB1C5C">
        <w:rPr>
          <w:sz w:val="8"/>
          <w:szCs w:val="32"/>
        </w:rPr>
        <w:t xml:space="preserve"> </w:t>
      </w:r>
      <w:r w:rsidRPr="00BB1C5C">
        <w:rPr>
          <w:rStyle w:val="Style13ptBold"/>
          <w:sz w:val="8"/>
          <w:szCs w:val="18"/>
        </w:rPr>
        <w:t>Crucially, the very effectiveness of the blue flu may be premised on a myth. While police unions use public fear of crime skyrocketing without police on duty, in many cases, the absence of police did not lead to a rise in crime. In New York City in 1971, for example,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 But, with public opinion on the side of reform, the blue flu may prove to be a less effective strategy than in the past. In fact, if the myth of the blue flu proves true and less policing does not result in more crime, such tactics may actually give a boost to the very argument about defunding the police and reining in their power that officers are protesting.</w:t>
      </w:r>
    </w:p>
    <w:p w14:paraId="1F5B8F20" w14:textId="77777777" w:rsidR="00585497" w:rsidRDefault="00585497" w:rsidP="00585497"/>
    <w:p w14:paraId="168E7480" w14:textId="77777777" w:rsidR="00585497" w:rsidRDefault="00585497" w:rsidP="00585497">
      <w:pPr>
        <w:pStyle w:val="Heading4"/>
      </w:pPr>
      <w:r>
        <w:lastRenderedPageBreak/>
        <w:t>Combatting racism in every way possible is a pre-requisite to ethical policy making, means that the counterplan is a prior question</w:t>
      </w:r>
    </w:p>
    <w:p w14:paraId="72181CFA" w14:textId="77777777" w:rsidR="00585497" w:rsidRDefault="00585497" w:rsidP="00585497">
      <w:r w:rsidRPr="00AB17C5">
        <w:rPr>
          <w:rStyle w:val="Style13ptBold"/>
        </w:rPr>
        <w:t>Memmi 2k</w:t>
      </w:r>
      <w:r>
        <w:t xml:space="preserve"> </w:t>
      </w:r>
      <w:r w:rsidRPr="00D86DAE">
        <w:rPr>
          <w:sz w:val="16"/>
          <w:szCs w:val="16"/>
        </w:rPr>
        <w:t xml:space="preserve">(Albert, Professor Emeritus of Sociology @ U of Paris, </w:t>
      </w:r>
      <w:proofErr w:type="spellStart"/>
      <w:r w:rsidRPr="00D86DAE">
        <w:rPr>
          <w:sz w:val="16"/>
          <w:szCs w:val="16"/>
        </w:rPr>
        <w:t>Naiteire</w:t>
      </w:r>
      <w:proofErr w:type="spellEnd"/>
      <w:r w:rsidRPr="00D86DAE">
        <w:rPr>
          <w:sz w:val="16"/>
          <w:szCs w:val="16"/>
        </w:rPr>
        <w:t xml:space="preserve">, Racism, Translated by Steve </w:t>
      </w:r>
      <w:proofErr w:type="spellStart"/>
      <w:r w:rsidRPr="00D86DAE">
        <w:rPr>
          <w:sz w:val="16"/>
          <w:szCs w:val="16"/>
        </w:rPr>
        <w:t>Martinot</w:t>
      </w:r>
      <w:proofErr w:type="spellEnd"/>
      <w:r w:rsidRPr="00D86DAE">
        <w:rPr>
          <w:sz w:val="16"/>
          <w:szCs w:val="16"/>
        </w:rPr>
        <w:t>, p. 163-165)</w:t>
      </w:r>
    </w:p>
    <w:p w14:paraId="221C91CB" w14:textId="77777777" w:rsidR="00585497" w:rsidRPr="00D86DAE" w:rsidRDefault="00585497" w:rsidP="00585497">
      <w:pPr>
        <w:rPr>
          <w:sz w:val="8"/>
        </w:rPr>
      </w:pPr>
      <w:r w:rsidRPr="00016207">
        <w:rPr>
          <w:rStyle w:val="StyleUnderline"/>
          <w:highlight w:val="green"/>
        </w:rPr>
        <w:t>The struggle against racism will be</w:t>
      </w:r>
      <w:r w:rsidRPr="00D86DAE">
        <w:rPr>
          <w:rStyle w:val="StyleUnderline"/>
        </w:rPr>
        <w:t xml:space="preserve"> long, </w:t>
      </w:r>
      <w:r w:rsidRPr="00016207">
        <w:rPr>
          <w:rStyle w:val="StyleUnderline"/>
          <w:highlight w:val="green"/>
        </w:rPr>
        <w:t>difficult</w:t>
      </w:r>
      <w:r w:rsidRPr="00D86DAE">
        <w:rPr>
          <w:bCs/>
          <w:sz w:val="8"/>
        </w:rPr>
        <w:t xml:space="preserve">, without intermission, without remission, probably never achieved, </w:t>
      </w:r>
      <w:r w:rsidRPr="00016207">
        <w:rPr>
          <w:rStyle w:val="StyleUnderline"/>
          <w:highlight w:val="green"/>
        </w:rPr>
        <w:t>yet</w:t>
      </w:r>
      <w:r w:rsidRPr="00D86DAE">
        <w:rPr>
          <w:rStyle w:val="StyleUnderline"/>
        </w:rPr>
        <w:t xml:space="preserve"> for this very reason, </w:t>
      </w:r>
      <w:r w:rsidRPr="00016207">
        <w:rPr>
          <w:rStyle w:val="StyleUnderline"/>
          <w:highlight w:val="green"/>
        </w:rPr>
        <w:t>it is a struggle to be undertaken without</w:t>
      </w:r>
      <w:r w:rsidRPr="00D86DAE">
        <w:rPr>
          <w:rStyle w:val="StyleUnderline"/>
        </w:rPr>
        <w:t xml:space="preserve"> surcease and without </w:t>
      </w:r>
      <w:r w:rsidRPr="00016207">
        <w:rPr>
          <w:rStyle w:val="StyleUnderline"/>
          <w:highlight w:val="green"/>
        </w:rPr>
        <w:t>concessions</w:t>
      </w:r>
      <w:r w:rsidRPr="00D86DAE">
        <w:rPr>
          <w:bCs/>
          <w:sz w:val="8"/>
        </w:rPr>
        <w:t xml:space="preserve">. One cannot be indulgent toward racism. One cannot even let the monster in the house, especially not in a mask. To give it merely a foothold means to augment the bestial part in us and in other people which is to diminish what is human. </w:t>
      </w:r>
      <w:r w:rsidRPr="00016207">
        <w:rPr>
          <w:rStyle w:val="StyleUnderline"/>
          <w:highlight w:val="green"/>
        </w:rPr>
        <w:t>To accept the racist universe</w:t>
      </w:r>
      <w:r w:rsidRPr="00D86DAE">
        <w:rPr>
          <w:rStyle w:val="StyleUnderline"/>
        </w:rPr>
        <w:t xml:space="preserve"> to the slightest degree </w:t>
      </w:r>
      <w:r w:rsidRPr="00016207">
        <w:rPr>
          <w:rStyle w:val="StyleUnderline"/>
          <w:highlight w:val="green"/>
        </w:rPr>
        <w:t>is to endorse</w:t>
      </w:r>
      <w:r w:rsidRPr="00D86DAE">
        <w:rPr>
          <w:rStyle w:val="StyleUnderline"/>
        </w:rPr>
        <w:t xml:space="preserve"> fear, injustice, and </w:t>
      </w:r>
      <w:r w:rsidRPr="00016207">
        <w:rPr>
          <w:rStyle w:val="StyleUnderline"/>
          <w:highlight w:val="green"/>
        </w:rPr>
        <w:t>violence</w:t>
      </w:r>
      <w:r w:rsidRPr="00D86DAE">
        <w:rPr>
          <w:bCs/>
          <w:sz w:val="8"/>
        </w:rPr>
        <w:t>. It is</w:t>
      </w:r>
      <w:r w:rsidRPr="00D86DAE">
        <w:rPr>
          <w:sz w:val="8"/>
        </w:rPr>
        <w:t xml:space="preserve"> to accept the persistence of the dark history in which we still largely live. It is to agree that the outsider will always be a possible victim (and which [person] man is not [themself] himself an outsider relative to someone else?). </w:t>
      </w:r>
      <w:r w:rsidRPr="00D86DAE">
        <w:rPr>
          <w:rStyle w:val="StyleUnderline"/>
        </w:rPr>
        <w:t>Racism illustrates in sum, the inevitable negativity of the condition of the dominated</w:t>
      </w:r>
      <w:r w:rsidRPr="00D86DAE">
        <w:rPr>
          <w:b/>
          <w:sz w:val="8"/>
        </w:rPr>
        <w:t>;</w:t>
      </w:r>
      <w:r w:rsidRPr="00D86DAE">
        <w:rPr>
          <w:sz w:val="8"/>
        </w:rPr>
        <w:t xml:space="preserve"> that is it illuminates in a certain sense the entire human condition. The anti-racist struggle, difficult though it is, and always in question, is nevertheless one of the prologues to the ultimate passage from animality to humanity. In that sense, we cannot fail to rise to the racist challenge. However, </w:t>
      </w:r>
      <w:r w:rsidRPr="00D86DAE">
        <w:rPr>
          <w:rStyle w:val="StyleUnderline"/>
        </w:rPr>
        <w:t>it remains true that one’s moral conduct only emerges from a choice: one has to want it</w:t>
      </w:r>
      <w:r w:rsidRPr="00D86DAE">
        <w:rPr>
          <w:sz w:val="8"/>
        </w:rPr>
        <w:t xml:space="preserve">.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w:t>
      </w:r>
      <w:r w:rsidRPr="00016207">
        <w:rPr>
          <w:rStyle w:val="StyleUnderline"/>
          <w:highlight w:val="green"/>
        </w:rPr>
        <w:t>One cannot found a moral order</w:t>
      </w:r>
      <w:r w:rsidRPr="00D86DAE">
        <w:rPr>
          <w:rStyle w:val="StyleUnderline"/>
        </w:rPr>
        <w:t xml:space="preserve">, let alone a legislative order, </w:t>
      </w:r>
      <w:r w:rsidRPr="00016207">
        <w:rPr>
          <w:rStyle w:val="StyleUnderline"/>
          <w:highlight w:val="green"/>
        </w:rPr>
        <w:t>on racism because racism signifies the exclusion of the other</w:t>
      </w:r>
      <w:r w:rsidRPr="00D86DAE">
        <w:rPr>
          <w:rStyle w:val="StyleUnderline"/>
        </w:rPr>
        <w:t xml:space="preserve"> and his or her subjection to violence and domination</w:t>
      </w:r>
      <w:r w:rsidRPr="00D86DAE">
        <w:rPr>
          <w:sz w:val="8"/>
        </w:rPr>
        <w:t>. From an ethical point of view</w:t>
      </w:r>
      <w:r w:rsidRPr="00D86DAE">
        <w:rPr>
          <w:b/>
          <w:sz w:val="8"/>
        </w:rPr>
        <w:t>,</w:t>
      </w:r>
      <w:r w:rsidRPr="00D86DAE">
        <w:rPr>
          <w:sz w:val="8"/>
        </w:rPr>
        <w:t xml:space="preserve"> if one can deploy a little religious language, racism is “the truly capital sin.</w:t>
      </w:r>
      <w:r w:rsidRPr="00D86DAE">
        <w:rPr>
          <w:b/>
          <w:sz w:val="8"/>
        </w:rPr>
        <w:t>”</w:t>
      </w:r>
      <w:r w:rsidRPr="00D86DAE">
        <w:rPr>
          <w:sz w:val="8"/>
          <w:vertAlign w:val="superscript"/>
        </w:rPr>
        <w:t>fn22</w:t>
      </w:r>
      <w:r w:rsidRPr="00D86DAE">
        <w:rPr>
          <w:sz w:val="8"/>
        </w:rPr>
        <w:t xml:space="preserve">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w:t>
      </w:r>
      <w:r w:rsidRPr="00D86DAE">
        <w:rPr>
          <w:rStyle w:val="StyleUnderline"/>
        </w:rPr>
        <w:t xml:space="preserve">All unjust society contains within itself the seeds of its own death. </w:t>
      </w:r>
      <w:r w:rsidRPr="00016207">
        <w:rPr>
          <w:rStyle w:val="StyleUnderline"/>
          <w:highlight w:val="green"/>
        </w:rPr>
        <w:t>It is probably smarter to treat others with respect</w:t>
      </w:r>
      <w:r w:rsidRPr="00D86DAE">
        <w:rPr>
          <w:rStyle w:val="StyleUnderline"/>
        </w:rPr>
        <w:t xml:space="preserve"> so that they treat you with respect</w:t>
      </w:r>
      <w:r w:rsidRPr="00D86DAE">
        <w:rPr>
          <w:sz w:val="8"/>
        </w:rPr>
        <w:t xml:space="preserve">. “Recall,” says the bible, “that you were once a stranger in Egypt,” which means both that you ought to respect the stranger because you were a stranger yourself and that you risk becoming once again someday. </w:t>
      </w:r>
      <w:r w:rsidRPr="00016207">
        <w:rPr>
          <w:rStyle w:val="StyleUnderline"/>
          <w:highlight w:val="green"/>
        </w:rPr>
        <w:t>It is an ethical and a practical appeal – indeed</w:t>
      </w:r>
      <w:r w:rsidRPr="00D86DAE">
        <w:rPr>
          <w:rStyle w:val="StyleUnderline"/>
        </w:rPr>
        <w:t>, it is a contract,</w:t>
      </w:r>
      <w:r w:rsidRPr="00D86DAE">
        <w:rPr>
          <w:sz w:val="8"/>
        </w:rPr>
        <w:t xml:space="preserve"> however implicit it might be. In short, </w:t>
      </w:r>
      <w:r w:rsidRPr="00016207">
        <w:rPr>
          <w:rStyle w:val="StyleUnderline"/>
          <w:highlight w:val="green"/>
        </w:rPr>
        <w:t>the refusal of racism is the condition for</w:t>
      </w:r>
      <w:r w:rsidRPr="00D86DAE">
        <w:rPr>
          <w:rStyle w:val="StyleUnderline"/>
        </w:rPr>
        <w:t xml:space="preserve"> all theoretical and </w:t>
      </w:r>
      <w:r w:rsidRPr="00016207">
        <w:rPr>
          <w:rStyle w:val="StyleUnderline"/>
          <w:highlight w:val="green"/>
        </w:rPr>
        <w:t>practical morality</w:t>
      </w:r>
      <w:r w:rsidRPr="00D86DAE">
        <w:rPr>
          <w:sz w:val="8"/>
        </w:rPr>
        <w:t>. Because, in the end, the ethical choice commands the political choice. A just society must be a society accepted by all. If this contractual principle is not accepted, then only conflict, violence, and destruction will be our lot. If it is accepted, we can hope someday to live in peace. True, it is a wager, but the stakes are irresistible.</w:t>
      </w:r>
    </w:p>
    <w:p w14:paraId="3D11CCAC" w14:textId="613CBCFA" w:rsidR="00585497" w:rsidRDefault="00585497" w:rsidP="00585497">
      <w:pPr>
        <w:pStyle w:val="Heading2"/>
      </w:pPr>
      <w:r>
        <w:lastRenderedPageBreak/>
        <w:t>Case</w:t>
      </w:r>
    </w:p>
    <w:p w14:paraId="69C98063" w14:textId="662B5E00" w:rsidR="00585497" w:rsidRPr="00585497" w:rsidRDefault="00585497" w:rsidP="00585497">
      <w:pPr>
        <w:pStyle w:val="Heading4"/>
        <w:rPr>
          <w:rStyle w:val="Style13ptBold"/>
          <w:rFonts w:cs="Calibri"/>
          <w:b/>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p>
    <w:p w14:paraId="6D2E754C" w14:textId="77777777" w:rsidR="00E375D5" w:rsidRPr="00CD630F" w:rsidRDefault="00E375D5" w:rsidP="00E375D5">
      <w:pPr>
        <w:pStyle w:val="Heading4"/>
        <w:rPr>
          <w:rFonts w:cs="Calibri"/>
        </w:rPr>
      </w:pPr>
      <w:r w:rsidRPr="00CD630F">
        <w:rPr>
          <w:rFonts w:cs="Calibri"/>
        </w:rPr>
        <w:t>Extinction first –</w:t>
      </w:r>
    </w:p>
    <w:p w14:paraId="2A56CBA3" w14:textId="77777777" w:rsidR="00E375D5" w:rsidRPr="00CD630F" w:rsidRDefault="00E375D5" w:rsidP="00E375D5">
      <w:pPr>
        <w:pStyle w:val="Heading4"/>
        <w:ind w:firstLine="720"/>
        <w:rPr>
          <w:rFonts w:cs="Calibri"/>
        </w:rPr>
      </w:pPr>
      <w:r w:rsidRPr="00CD630F">
        <w:rPr>
          <w:rFonts w:cs="Calibri"/>
        </w:rPr>
        <w:t>1 – Forecloses future improvement – we can never improve society because our impact is irreversible</w:t>
      </w:r>
    </w:p>
    <w:p w14:paraId="5ECEFCC3" w14:textId="77777777" w:rsidR="00E375D5" w:rsidRPr="00CD630F" w:rsidRDefault="00E375D5" w:rsidP="00E375D5">
      <w:pPr>
        <w:pStyle w:val="Heading4"/>
        <w:ind w:firstLine="720"/>
        <w:rPr>
          <w:rFonts w:cs="Calibri"/>
        </w:rPr>
      </w:pPr>
      <w:r w:rsidRPr="00CD630F">
        <w:rPr>
          <w:rFonts w:cs="Calibri"/>
        </w:rPr>
        <w:t>2 – Turns suffering – mass death causes suffering because people can’t get access to resources and basic necessities</w:t>
      </w:r>
    </w:p>
    <w:p w14:paraId="45C3A8CB" w14:textId="77777777" w:rsidR="00E375D5" w:rsidRPr="0006353C" w:rsidRDefault="00E375D5" w:rsidP="00E375D5">
      <w:pPr>
        <w:pStyle w:val="Heading4"/>
        <w:ind w:left="720"/>
        <w:rPr>
          <w:rFonts w:cs="Calibri"/>
        </w:rPr>
      </w:pPr>
      <w:r w:rsidRPr="00CD630F">
        <w:rPr>
          <w:rFonts w:cs="Calibri"/>
        </w:rPr>
        <w:t>3 – Moral obligation – allowing people to die is unethical and should be prevented because it creates ethics towards other people</w:t>
      </w:r>
    </w:p>
    <w:p w14:paraId="7E2F596C" w14:textId="77777777" w:rsidR="00E375D5" w:rsidRPr="00CD630F" w:rsidRDefault="00E375D5" w:rsidP="00E375D5">
      <w:pPr>
        <w:pStyle w:val="Heading4"/>
        <w:ind w:firstLine="720"/>
        <w:rPr>
          <w:rFonts w:cs="Calibri"/>
        </w:rPr>
      </w:pPr>
      <w:r w:rsidRPr="00CD630F">
        <w:rPr>
          <w:rFonts w:cs="Calibri"/>
        </w:rPr>
        <w:t>4 – Objectivity – body count is the most objective way to calculate impacts because comparing suffering is unethical</w:t>
      </w:r>
    </w:p>
    <w:p w14:paraId="46778B8B" w14:textId="359F905F" w:rsidR="00585497" w:rsidRDefault="00E375D5" w:rsidP="00E375D5">
      <w:pPr>
        <w:pStyle w:val="Heading4"/>
        <w:ind w:left="720"/>
      </w:pPr>
      <w:r w:rsidRPr="00CD630F">
        <w:t>5 – Moral uncertainty – if we’re unsure about which interpretation of the world is true – we ought to preserve the world to keep debating about it</w:t>
      </w:r>
    </w:p>
    <w:p w14:paraId="4ECF3F1C" w14:textId="05707650" w:rsidR="00585497" w:rsidRDefault="00585497" w:rsidP="00585497">
      <w:pPr>
        <w:pStyle w:val="Heading4"/>
      </w:pPr>
      <w:r>
        <w:t>Cap is good:</w:t>
      </w:r>
    </w:p>
    <w:p w14:paraId="7FB4F779" w14:textId="372E4742" w:rsidR="00585497" w:rsidRPr="0098787C" w:rsidRDefault="00585497" w:rsidP="00585497">
      <w:pPr>
        <w:pStyle w:val="Heading4"/>
      </w:pPr>
      <w:r>
        <w:t>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5C86E925" w14:textId="77777777" w:rsidR="00585497" w:rsidRPr="0098787C" w:rsidRDefault="00585497" w:rsidP="00585497">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r w:rsidRPr="0098787C">
        <w:t>masters</w:t>
      </w:r>
      <w:proofErr w:type="spellEnd"/>
      <w:r w:rsidRPr="0098787C">
        <w:t xml:space="preserve">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3EAB2AF3" w14:textId="77777777" w:rsidR="00585497" w:rsidRDefault="00585497" w:rsidP="00585497">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w:t>
      </w:r>
      <w:r w:rsidRPr="0098787C">
        <w:rPr>
          <w:sz w:val="16"/>
        </w:rPr>
        <w:lastRenderedPageBreak/>
        <w:t xml:space="preserve">—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demand is falling</w:t>
      </w:r>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r w:rsidRPr="005B1F49">
        <w:rPr>
          <w:b/>
          <w:iCs/>
          <w:highlight w:val="gree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r w:rsidRPr="00F21207">
        <w:rPr>
          <w:u w:val="single"/>
        </w:rPr>
        <w:t xml:space="preserve">amount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w:t>
      </w:r>
      <w:r w:rsidRPr="0098787C">
        <w:rPr>
          <w:sz w:val="16"/>
        </w:rPr>
        <w:lastRenderedPageBreak/>
        <w:t xml:space="preserve">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479B8571" w14:textId="2EE23594" w:rsidR="00585497" w:rsidRDefault="00585497" w:rsidP="00585497">
      <w:pPr>
        <w:pStyle w:val="Heading4"/>
      </w:pPr>
      <w:r>
        <w:t>Tech dematerialization secures sustainability.</w:t>
      </w:r>
    </w:p>
    <w:p w14:paraId="345B1FBC" w14:textId="77777777" w:rsidR="00585497" w:rsidRPr="0098787C" w:rsidRDefault="00585497" w:rsidP="00585497">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26DD476A" w14:textId="77777777" w:rsidR="00585497" w:rsidRPr="0098787C" w:rsidRDefault="00585497" w:rsidP="00585497">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1209785D" w14:textId="77777777" w:rsidR="00585497" w:rsidRPr="0098787C" w:rsidRDefault="00585497" w:rsidP="00585497">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105B4CDF" w14:textId="77777777" w:rsidR="00585497" w:rsidRPr="0098787C" w:rsidRDefault="00585497" w:rsidP="00585497">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19A0CC9F" w14:textId="77777777" w:rsidR="00585497" w:rsidRPr="0098787C" w:rsidRDefault="00585497" w:rsidP="00585497">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all of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48D6BFC9" w14:textId="77777777" w:rsidR="00585497" w:rsidRPr="0098787C" w:rsidRDefault="00585497" w:rsidP="00585497">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71885B8E" w14:textId="77777777" w:rsidR="00585497" w:rsidRPr="0098787C" w:rsidRDefault="00585497" w:rsidP="00585497">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172D591D" w14:textId="77777777" w:rsidR="00585497" w:rsidRPr="0098787C" w:rsidRDefault="00585497" w:rsidP="00585497">
      <w:pPr>
        <w:rPr>
          <w:sz w:val="16"/>
        </w:rPr>
      </w:pPr>
      <w:r w:rsidRPr="0098787C">
        <w:rPr>
          <w:sz w:val="16"/>
        </w:rPr>
        <w:lastRenderedPageBreak/>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41C07132" w14:textId="77777777" w:rsidR="00585497" w:rsidRPr="0098787C" w:rsidRDefault="00585497" w:rsidP="00585497">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0EC365D5" w14:textId="77777777" w:rsidR="00585497" w:rsidRPr="0098787C" w:rsidRDefault="00585497" w:rsidP="00585497">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7926479C" w14:textId="77777777" w:rsidR="00585497" w:rsidRPr="0098787C" w:rsidRDefault="00585497" w:rsidP="00585497">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4C962475" w14:textId="77777777" w:rsidR="00585497" w:rsidRPr="0098787C" w:rsidRDefault="00585497" w:rsidP="00585497">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37016EDA" w14:textId="77777777" w:rsidR="00585497" w:rsidRPr="0098787C" w:rsidRDefault="00585497" w:rsidP="00585497">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D066C93" w14:textId="77777777" w:rsidR="00585497" w:rsidRPr="0098787C" w:rsidRDefault="00585497" w:rsidP="00585497">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0A8012E8" w14:textId="77777777" w:rsidR="00585497" w:rsidRPr="0098787C" w:rsidRDefault="00585497" w:rsidP="00585497">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6E61F70A" w14:textId="77777777" w:rsidR="00585497" w:rsidRPr="0098787C" w:rsidRDefault="00585497" w:rsidP="00585497">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3F4F33A4" w14:textId="77777777" w:rsidR="00585497" w:rsidRPr="0098787C" w:rsidRDefault="00585497" w:rsidP="00585497">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lastRenderedPageBreak/>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economic systems. So it’s going to keep surprising us.</w:t>
      </w:r>
    </w:p>
    <w:p w14:paraId="5C7D01E7" w14:textId="77777777" w:rsidR="00585497" w:rsidRPr="005B1F49" w:rsidRDefault="00585497" w:rsidP="00585497">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42BEE744" w14:textId="77777777" w:rsidR="00585497" w:rsidRPr="005B1F49" w:rsidRDefault="00585497" w:rsidP="00585497">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30BAE835" w14:textId="77777777" w:rsidR="00585497" w:rsidRPr="005B1F49" w:rsidRDefault="00585497" w:rsidP="00585497">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0D6AFE31" w14:textId="77777777" w:rsidR="00585497" w:rsidRPr="0098787C" w:rsidRDefault="00585497" w:rsidP="00585497">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5CA65579" w14:textId="77777777" w:rsidR="00585497" w:rsidRDefault="00585497" w:rsidP="00585497">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7429DB38" w14:textId="136899D5" w:rsidR="00585497" w:rsidRPr="006C28D8" w:rsidRDefault="00585497" w:rsidP="00585497">
      <w:pPr>
        <w:pStyle w:val="Heading4"/>
        <w:rPr>
          <w:u w:val="single"/>
        </w:rPr>
      </w:pPr>
      <w:r>
        <w:t>Yes</w:t>
      </w:r>
      <w:r w:rsidRPr="006C28D8">
        <w:t xml:space="preserve"> absolute decoupling </w:t>
      </w:r>
      <w:r>
        <w:t>–</w:t>
      </w:r>
      <w:r w:rsidRPr="006C28D8">
        <w:t xml:space="preserve"> consumption is </w:t>
      </w:r>
      <w:r w:rsidRPr="006C28D8">
        <w:rPr>
          <w:u w:val="single"/>
        </w:rPr>
        <w:t>declining</w:t>
      </w:r>
    </w:p>
    <w:p w14:paraId="04CBF280" w14:textId="77777777" w:rsidR="00585497" w:rsidRPr="006C28D8" w:rsidRDefault="00585497" w:rsidP="00585497">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1F22D56B" w14:textId="77777777" w:rsidR="00585497" w:rsidRPr="006C28D8" w:rsidRDefault="00585497" w:rsidP="00585497">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r w:rsidRPr="005B1F49">
        <w:rPr>
          <w:rStyle w:val="StyleUnderline"/>
          <w:highlight w:val="green"/>
        </w:rPr>
        <w:t>pasture</w:t>
      </w:r>
      <w:r w:rsidRPr="006C28D8">
        <w:rPr>
          <w:rStyle w:val="StyleUnderline"/>
        </w:rPr>
        <w:t xml:space="preserve"> land,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16623733" w14:textId="77777777" w:rsidR="00585497" w:rsidRPr="005B1F49" w:rsidRDefault="00585497" w:rsidP="00585497">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702A3C94" w14:textId="77777777" w:rsidR="00585497" w:rsidRPr="00E133B3" w:rsidRDefault="00585497" w:rsidP="00585497">
      <w:pPr>
        <w:pStyle w:val="Heading4"/>
        <w:rPr>
          <w:rFonts w:cs="Calibri"/>
        </w:rPr>
      </w:pPr>
      <w:r w:rsidRPr="00E133B3">
        <w:rPr>
          <w:rFonts w:cs="Calibri"/>
        </w:rPr>
        <w:lastRenderedPageBreak/>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1F62FBEB" w14:textId="77777777" w:rsidR="00585497" w:rsidRPr="00E133B3" w:rsidRDefault="00585497" w:rsidP="00585497">
      <w:r w:rsidRPr="00E133B3">
        <w:rPr>
          <w:rStyle w:val="Style13ptBold"/>
        </w:rPr>
        <w:t>Spring 16</w:t>
      </w:r>
      <w:r w:rsidRPr="00E133B3">
        <w:t xml:space="preserve"> (Todd, Writer, "A Case for Capitalism, In Regards to Space Travel – The Policy", Policy, 6-3-2016, https://thepolicy.us/a-case-for-capitalism-in-regards-to-space-travel-d77e50f8116e, DOA: 7-28-2017) //Snowball //strikethrough on gendered language</w:t>
      </w:r>
    </w:p>
    <w:p w14:paraId="33672D7B" w14:textId="77777777" w:rsidR="00585497" w:rsidRPr="00E133B3" w:rsidRDefault="00585497" w:rsidP="00585497">
      <w:pPr>
        <w:rPr>
          <w:sz w:val="16"/>
        </w:rPr>
      </w:pPr>
      <w:r w:rsidRPr="00E133B3">
        <w:rPr>
          <w:sz w:val="16"/>
        </w:rPr>
        <w:t xml:space="preserve">As of now, </w:t>
      </w:r>
      <w:r w:rsidRPr="00796706">
        <w:rPr>
          <w:rStyle w:val="StyleUnderline"/>
          <w:highlight w:val="green"/>
        </w:rPr>
        <w:t>N.A.S.A. does not plan on</w:t>
      </w:r>
      <w:r w:rsidRPr="00E133B3">
        <w:rPr>
          <w:sz w:val="16"/>
        </w:rPr>
        <w:t xml:space="preserve"> sending </w:t>
      </w:r>
      <w:r w:rsidRPr="00796706">
        <w:rPr>
          <w:rStyle w:val="StyleUnderline"/>
          <w:highlight w:val="green"/>
        </w:rPr>
        <w:t>a</w:t>
      </w:r>
      <w:r w:rsidRPr="00E133B3">
        <w:rPr>
          <w:sz w:val="16"/>
        </w:rPr>
        <w:t xml:space="preserve"> </w:t>
      </w:r>
      <w:r w:rsidRPr="00E133B3">
        <w:rPr>
          <w:strike/>
          <w:sz w:val="16"/>
        </w:rPr>
        <w:t>manned</w:t>
      </w:r>
      <w:r w:rsidRPr="00E133B3">
        <w:rPr>
          <w:sz w:val="16"/>
        </w:rPr>
        <w:t xml:space="preserve"> </w:t>
      </w:r>
      <w:r w:rsidRPr="00796706">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796706">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796706">
        <w:rPr>
          <w:rStyle w:val="StyleUnderline"/>
          <w:highlight w:val="green"/>
        </w:rPr>
        <w:t>will we turn</w:t>
      </w:r>
      <w:r w:rsidRPr="00E133B3">
        <w:rPr>
          <w:sz w:val="16"/>
        </w:rPr>
        <w:t xml:space="preserve"> to slake our thirst for cosmic space travel</w:t>
      </w:r>
      <w:r w:rsidRPr="00796706">
        <w:rPr>
          <w:rStyle w:val="StyleUnderline"/>
          <w:highlight w:val="green"/>
        </w:rPr>
        <w:t>?</w:t>
      </w:r>
      <w:r w:rsidRPr="00E133B3">
        <w:rPr>
          <w:sz w:val="16"/>
        </w:rPr>
        <w:t xml:space="preserve"> SpaceX. Private corporations. </w:t>
      </w:r>
      <w:r w:rsidRPr="00796706">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r w:rsidRPr="00E133B3">
        <w:rPr>
          <w:sz w:val="16"/>
        </w:rPr>
        <w:t xml:space="preserve">in regards to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796706">
        <w:rPr>
          <w:rStyle w:val="StyleUnderline"/>
          <w:highlight w:val="green"/>
        </w:rPr>
        <w:t>private companies</w:t>
      </w:r>
      <w:r w:rsidRPr="00E133B3">
        <w:rPr>
          <w:sz w:val="16"/>
        </w:rPr>
        <w:t xml:space="preserve"> and corporations </w:t>
      </w:r>
      <w:r w:rsidRPr="00E133B3">
        <w:rPr>
          <w:rStyle w:val="StyleUnderline"/>
        </w:rPr>
        <w:t xml:space="preserve">to </w:t>
      </w:r>
      <w:r w:rsidRPr="00796706">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796706">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796706">
        <w:rPr>
          <w:rStyle w:val="StyleUnderline"/>
          <w:highlight w:val="green"/>
        </w:rPr>
        <w:t>could also be our salvation</w:t>
      </w:r>
      <w:r w:rsidRPr="00E133B3">
        <w:rPr>
          <w:sz w:val="16"/>
        </w:rPr>
        <w:t xml:space="preserve">. This article provides a great list of the pro’s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fully-unhindered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796706">
        <w:rPr>
          <w:rStyle w:val="StyleUnderline"/>
          <w:highlight w:val="green"/>
        </w:rPr>
        <w:t>If not, like planets about a star, the society shall either burn or freeze</w:t>
      </w:r>
      <w:r w:rsidRPr="00E133B3">
        <w:rPr>
          <w:sz w:val="16"/>
        </w:rPr>
        <w:t xml:space="preserve">. </w:t>
      </w:r>
      <w:r w:rsidRPr="00796706">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privately-funded companies to do things that a traditional government agency cannot. Namely, </w:t>
      </w:r>
      <w:r w:rsidRPr="00796706">
        <w:rPr>
          <w:rStyle w:val="StyleUnderline"/>
          <w:highlight w:val="green"/>
        </w:rPr>
        <w:t>the exploration and</w:t>
      </w:r>
      <w:r w:rsidRPr="00E133B3">
        <w:rPr>
          <w:sz w:val="16"/>
        </w:rPr>
        <w:t xml:space="preserve"> eventual </w:t>
      </w:r>
      <w:r w:rsidRPr="00796706">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796706">
        <w:rPr>
          <w:rStyle w:val="StyleUnderline"/>
          <w:highlight w:val="green"/>
        </w:rPr>
        <w:t>if</w:t>
      </w:r>
      <w:r w:rsidRPr="00E133B3">
        <w:rPr>
          <w:rStyle w:val="StyleUnderline"/>
        </w:rPr>
        <w:t xml:space="preserve"> we </w:t>
      </w:r>
      <w:r w:rsidRPr="00796706">
        <w:rPr>
          <w:rStyle w:val="StyleUnderline"/>
          <w:highlight w:val="green"/>
        </w:rPr>
        <w:t>humans are to truly become a multi-planet species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5B232289" w14:textId="4A89615A" w:rsidR="00585497" w:rsidRPr="00E133B3" w:rsidRDefault="00585497" w:rsidP="00585497">
      <w:pPr>
        <w:pStyle w:val="Heading4"/>
        <w:rPr>
          <w:rFonts w:cs="Calibri"/>
        </w:rPr>
      </w:pPr>
      <w:r w:rsidRPr="00E133B3">
        <w:rPr>
          <w:rFonts w:cs="Calibri"/>
        </w:rPr>
        <w:t xml:space="preserve">Capitalism is the </w:t>
      </w:r>
      <w:r w:rsidRPr="00E133B3">
        <w:rPr>
          <w:rFonts w:cs="Calibri"/>
          <w:u w:val="single"/>
        </w:rPr>
        <w:t>only system</w:t>
      </w:r>
      <w:r w:rsidRPr="00E133B3">
        <w:rPr>
          <w:rFonts w:cs="Calibri"/>
        </w:rPr>
        <w:t xml:space="preserve"> that can solve warming – we don’t have time for your alt.</w:t>
      </w:r>
    </w:p>
    <w:p w14:paraId="6DF0B862" w14:textId="77777777" w:rsidR="00585497" w:rsidRPr="00E133B3" w:rsidRDefault="00585497" w:rsidP="00585497">
      <w:r w:rsidRPr="00E133B3">
        <w:rPr>
          <w:rStyle w:val="Style13ptBold"/>
        </w:rPr>
        <w:t>Parenti 11 </w:t>
      </w:r>
      <w:r w:rsidRPr="00E133B3">
        <w:rPr>
          <w:sz w:val="16"/>
          <w:szCs w:val="16"/>
        </w:rPr>
        <w:t>(Christian, PhD in Sociology from the London School of Economics, visiting fellow at CUNY's Center for Place, Culture and Politics, as well as a Soros Senior Justice Fellow, taught at the New College of California and at St. Mary's College, Tropic of Chaos: Climate Change and the New Geography of Violence, June 28, 2011)</w:t>
      </w:r>
    </w:p>
    <w:p w14:paraId="46DE86E8" w14:textId="77777777" w:rsidR="00585497" w:rsidRPr="00E133B3" w:rsidRDefault="00585497" w:rsidP="00585497">
      <w:pPr>
        <w:rPr>
          <w:sz w:val="8"/>
        </w:rPr>
      </w:pPr>
      <w:r w:rsidRPr="00E133B3">
        <w:rPr>
          <w:sz w:val="8"/>
        </w:rPr>
        <w:lastRenderedPageBreak/>
        <w:t xml:space="preserve">There is one last imperative question. Several strands of green thinking maintain that capitalism is incapable of arriving at a sustainable relationship with nature because, as an economic system, capitalism must grow exponentially, while the earth is finite. You will find this argument in the literature of </w:t>
      </w:r>
      <w:proofErr w:type="spellStart"/>
      <w:r w:rsidRPr="00E133B3">
        <w:rPr>
          <w:sz w:val="8"/>
        </w:rPr>
        <w:t>ecosocialism</w:t>
      </w:r>
      <w:proofErr w:type="spellEnd"/>
      <w:r w:rsidRPr="00E133B3">
        <w:rPr>
          <w:sz w:val="8"/>
        </w:rPr>
        <w:t xml:space="preserve">, deep ecology, and </w:t>
      </w:r>
      <w:proofErr w:type="spellStart"/>
      <w:r w:rsidRPr="00E133B3">
        <w:rPr>
          <w:sz w:val="8"/>
        </w:rPr>
        <w:t>ecoanarchism</w:t>
      </w:r>
      <w:proofErr w:type="spellEnd"/>
      <w:r w:rsidRPr="00E133B3">
        <w:rPr>
          <w:sz w:val="8"/>
        </w:rPr>
        <w:t xml:space="preserve">. The same argument is often cast by liberal greens in deeply ahistorical and antitheoretical terms that, while critical of the economic system, often decline to name it. Back in the early 1970s, the Club of Rome’s book Limits to Growth fixated on the dangers of “growth" but largely avoided explaining why capitalism needs growth or how growth is linked to private ownership, profits, and interfirm competition. Whether these literatures describe the problem as “modern industrial society," “the growth cult," or the profit system, they often have a similar takeaway: we need a totally different economic system if we are to live in balance with nature. Some of the first to make such an argument were Marx and Engels. They came to their ecology through examining the local problem of relations between town and country—which was expressed simultaneously as urban pollution and rural soil depletion. In exploring this question they relied on the pioneering work of soil chemist Justus von Liebig. And from this small- scale problem, they developed the idea of capitalism’s overall “metabolic rift” with nature. Here is how Marx explained the dilemma: </w:t>
      </w:r>
      <w:r w:rsidRPr="00796706">
        <w:rPr>
          <w:rStyle w:val="StyleUnderline"/>
          <w:highlight w:val="green"/>
        </w:rPr>
        <w:t>Capitalist production collects the population together</w:t>
      </w:r>
      <w:r w:rsidRPr="00E133B3">
        <w:rPr>
          <w:rStyle w:val="StyleUnderline"/>
        </w:rPr>
        <w:t xml:space="preserve"> in great </w:t>
      </w:r>
      <w:proofErr w:type="spellStart"/>
      <w:r w:rsidRPr="00E133B3">
        <w:rPr>
          <w:rStyle w:val="StyleUnderline"/>
        </w:rPr>
        <w:t>centres</w:t>
      </w:r>
      <w:proofErr w:type="spellEnd"/>
      <w:r w:rsidRPr="00E133B3">
        <w:rPr>
          <w:rStyle w:val="StyleUnderline"/>
        </w:rPr>
        <w:t xml:space="preserve">, </w:t>
      </w:r>
      <w:r w:rsidRPr="00796706">
        <w:rPr>
          <w:rStyle w:val="StyleUnderline"/>
          <w:highlight w:val="green"/>
        </w:rPr>
        <w:t>and causes the urban population to achieve an ever-growing preponderance</w:t>
      </w:r>
      <w:r w:rsidRPr="00E133B3">
        <w:rPr>
          <w:sz w:val="8"/>
        </w:rPr>
        <w:t xml:space="preserv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 .... All progress in capitalist agriculture is a progress in the art, not only of robbing the worker, but of robbing the soil. From that grew the Marxist belief that capitalism, as a whole, is irreconcilably in contradiction with nature; that the economic system creates a rift in the balance of exchanges, or metabolism, connecting human society and natural systems. As with “soil robbing," so too with forests, fish stocks, water supplies, genetic inheritance, biodiversity, and atmospheric CO2 concentrations. The natural systems are out of sync; their elements are being rearranged and redistributed, ending up as garbage and pollution. As Mary Douglas, paraphrasing William James, put it, “Uncleanliness is matter out of </w:t>
      </w:r>
      <w:proofErr w:type="spellStart"/>
      <w:r w:rsidRPr="00E133B3">
        <w:rPr>
          <w:sz w:val="8"/>
        </w:rPr>
        <w:t>place.”At</w:t>
      </w:r>
      <w:proofErr w:type="spellEnd"/>
      <w:r w:rsidRPr="00E133B3">
        <w:rPr>
          <w:sz w:val="8"/>
        </w:rPr>
        <w:t xml:space="preserve"> a large enough scale, that disruption of elements threatens environmental catastrophe. It may be true: capitalism may be, ultimately, incapable of accommodating itself to the limits of the natural world. However, that is not the same question as whether capitalism can solve the climate crisis. Because of its magnitude, the climate crisis can appear as if it is the combination of all environmental crises—overexploitation of the seas, deforestation, overexploitation of freshwater, soil erosion, species and habitat loss, chemical contamination, and genetic contamination due to transgenic bioengineering. But halting greenhouse gas emissions is a much more specific problem; it is only one piece of the apocalyptic panorama. Though all these problems are connected, the most urgent and </w:t>
      </w:r>
      <w:proofErr w:type="spellStart"/>
      <w:r w:rsidRPr="00E133B3">
        <w:rPr>
          <w:sz w:val="8"/>
        </w:rPr>
        <w:t>all encompassing</w:t>
      </w:r>
      <w:proofErr w:type="spellEnd"/>
      <w:r w:rsidRPr="00E133B3">
        <w:rPr>
          <w:sz w:val="8"/>
        </w:rPr>
        <w:t xml:space="preserve"> of them is anthropogenic climate change. </w:t>
      </w:r>
      <w:r w:rsidRPr="00E133B3">
        <w:rPr>
          <w:rStyle w:val="StyleUnderline"/>
        </w:rPr>
        <w:t xml:space="preserve">The fact of the matter is </w:t>
      </w:r>
      <w:r w:rsidRPr="00796706">
        <w:rPr>
          <w:rStyle w:val="Emphasis"/>
          <w:highlight w:val="green"/>
        </w:rPr>
        <w:t>time has run out on the climate issue</w:t>
      </w:r>
      <w:r w:rsidRPr="00E133B3">
        <w:rPr>
          <w:sz w:val="8"/>
        </w:rPr>
        <w:t xml:space="preserve">. </w:t>
      </w:r>
      <w:r w:rsidRPr="00796706">
        <w:rPr>
          <w:rStyle w:val="StyleUnderline"/>
          <w:highlight w:val="green"/>
        </w:rPr>
        <w:t>Either capitalism solves the crisis or it destroys civilization</w:t>
      </w:r>
      <w:r w:rsidRPr="00E133B3">
        <w:rPr>
          <w:sz w:val="8"/>
        </w:rPr>
        <w:t xml:space="preserve">. </w:t>
      </w:r>
      <w:r w:rsidRPr="00E133B3">
        <w:rPr>
          <w:rStyle w:val="StyleUnderline"/>
        </w:rPr>
        <w:t>Capitalism begins to deal with the crisis now, or we face civilizational collapse beginning this century</w:t>
      </w:r>
      <w:r w:rsidRPr="00E133B3">
        <w:rPr>
          <w:sz w:val="8"/>
        </w:rPr>
        <w:t xml:space="preserve">. </w:t>
      </w:r>
      <w:r w:rsidRPr="00796706">
        <w:rPr>
          <w:rStyle w:val="Emphasis"/>
          <w:highlight w:val="green"/>
        </w:rPr>
        <w:t>We cannot wait</w:t>
      </w:r>
      <w:r w:rsidRPr="00796706">
        <w:rPr>
          <w:rStyle w:val="StyleUnderline"/>
          <w:highlight w:val="green"/>
        </w:rPr>
        <w:t xml:space="preserve"> for a socialist, or communist</w:t>
      </w:r>
      <w:r w:rsidRPr="00E133B3">
        <w:rPr>
          <w:rStyle w:val="StyleUnderline"/>
        </w:rPr>
        <w:t xml:space="preserve">, or anarchist, or deep- ecology, </w:t>
      </w:r>
      <w:proofErr w:type="spellStart"/>
      <w:r w:rsidRPr="00796706">
        <w:rPr>
          <w:rStyle w:val="StyleUnderline"/>
          <w:highlight w:val="green"/>
        </w:rPr>
        <w:t>neoprimitive</w:t>
      </w:r>
      <w:proofErr w:type="spellEnd"/>
      <w:r w:rsidRPr="00796706">
        <w:rPr>
          <w:rStyle w:val="StyleUnderline"/>
          <w:highlight w:val="green"/>
        </w:rPr>
        <w:t xml:space="preserve"> revolution</w:t>
      </w:r>
      <w:r w:rsidRPr="00E133B3">
        <w:rPr>
          <w:sz w:val="8"/>
        </w:rPr>
        <w:t xml:space="preserve">; nor for a nostalgia-based </w:t>
      </w:r>
      <w:proofErr w:type="spellStart"/>
      <w:r w:rsidRPr="00E133B3">
        <w:rPr>
          <w:sz w:val="8"/>
        </w:rPr>
        <w:t>localista</w:t>
      </w:r>
      <w:proofErr w:type="spellEnd"/>
      <w:r w:rsidRPr="00E133B3">
        <w:rPr>
          <w:sz w:val="8"/>
        </w:rPr>
        <w:t xml:space="preserve"> conversion back to the mythical small-town economy of preindustrial America as some advocate.</w:t>
      </w:r>
      <w:r w:rsidRPr="00E133B3">
        <w:rPr>
          <w:rStyle w:val="StyleUnderline"/>
        </w:rPr>
        <w:t xml:space="preserve"> In short, </w:t>
      </w:r>
      <w:r w:rsidRPr="00796706">
        <w:rPr>
          <w:rStyle w:val="StyleUnderline"/>
          <w:highlight w:val="green"/>
        </w:rPr>
        <w:t>we cannot wait to transform everything</w:t>
      </w:r>
      <w:r w:rsidRPr="00E133B3">
        <w:rPr>
          <w:sz w:val="8"/>
        </w:rPr>
        <w:t>—</w:t>
      </w:r>
      <w:r w:rsidRPr="00796706">
        <w:rPr>
          <w:rStyle w:val="StyleUnderline"/>
          <w:highlight w:val="green"/>
        </w:rPr>
        <w:t>including how we create energy</w:t>
      </w:r>
      <w:r w:rsidRPr="00E133B3">
        <w:rPr>
          <w:sz w:val="8"/>
        </w:rPr>
        <w:t xml:space="preserve">. Instead, </w:t>
      </w:r>
      <w:r w:rsidRPr="00796706">
        <w:rPr>
          <w:rStyle w:val="StyleUnderline"/>
          <w:highlight w:val="green"/>
        </w:rPr>
        <w:t xml:space="preserve">we must begin </w:t>
      </w:r>
      <w:r w:rsidRPr="00796706">
        <w:rPr>
          <w:rStyle w:val="Emphasis"/>
          <w:highlight w:val="green"/>
        </w:rPr>
        <w:t>immediately</w:t>
      </w:r>
      <w:r w:rsidRPr="00796706">
        <w:rPr>
          <w:rStyle w:val="StyleUnderline"/>
          <w:highlight w:val="green"/>
        </w:rPr>
        <w:t xml:space="preserve"> transforming the</w:t>
      </w:r>
      <w:r w:rsidRPr="00E133B3">
        <w:rPr>
          <w:rStyle w:val="StyleUnderline"/>
        </w:rPr>
        <w:t xml:space="preserve"> energy </w:t>
      </w:r>
      <w:r w:rsidRPr="00796706">
        <w:rPr>
          <w:rStyle w:val="StyleUnderline"/>
          <w:highlight w:val="green"/>
        </w:rPr>
        <w:t>economy</w:t>
      </w:r>
      <w:r w:rsidRPr="00E133B3">
        <w:rPr>
          <w:sz w:val="8"/>
        </w:rPr>
        <w:t xml:space="preserve">. Other necessary changes can and will flow from that. Hopeless? No. If we put aside the question of capitalism’s limits and deal only with greenhouse gas emissions, the problem looks less daunting. </w:t>
      </w:r>
      <w:r w:rsidRPr="00796706">
        <w:rPr>
          <w:rStyle w:val="StyleUnderline"/>
          <w:highlight w:val="green"/>
        </w:rPr>
        <w:t xml:space="preserve">While capitalism has not solved </w:t>
      </w:r>
      <w:r w:rsidRPr="00796706">
        <w:rPr>
          <w:rStyle w:val="Emphasis"/>
          <w:highlight w:val="green"/>
        </w:rPr>
        <w:t>the</w:t>
      </w:r>
      <w:r w:rsidRPr="00796706">
        <w:rPr>
          <w:rStyle w:val="StyleUnderline"/>
          <w:highlight w:val="green"/>
        </w:rPr>
        <w:t xml:space="preserve"> environmental crisis</w:t>
      </w:r>
      <w:r w:rsidRPr="00E133B3">
        <w:rPr>
          <w:rStyle w:val="StyleUnderline"/>
        </w:rPr>
        <w:t xml:space="preserve">—meaning the fundamental conflict between the infinite growth potential of the market and the finite parameters of the planet— </w:t>
      </w:r>
      <w:r w:rsidRPr="00796706">
        <w:rPr>
          <w:rStyle w:val="StyleUnderline"/>
          <w:highlight w:val="green"/>
        </w:rPr>
        <w:t xml:space="preserve">it has, in the past, solved </w:t>
      </w:r>
      <w:r w:rsidRPr="00796706">
        <w:rPr>
          <w:rStyle w:val="Emphasis"/>
          <w:highlight w:val="green"/>
        </w:rPr>
        <w:t>specific</w:t>
      </w:r>
      <w:r w:rsidRPr="00796706">
        <w:rPr>
          <w:rStyle w:val="StyleUnderline"/>
          <w:highlight w:val="green"/>
        </w:rPr>
        <w:t xml:space="preserve"> environmental crises</w:t>
      </w:r>
      <w:r w:rsidRPr="00E133B3">
        <w:rPr>
          <w:sz w:val="8"/>
        </w:rPr>
        <w:t>. The sanitation movement of the Progressive Era is an example. By the 1830s,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do-gooder goo-</w:t>
      </w:r>
      <w:proofErr w:type="spellStart"/>
      <w:r w:rsidRPr="00E133B3">
        <w:rPr>
          <w:sz w:val="8"/>
        </w:rPr>
        <w:t>goos</w:t>
      </w:r>
      <w:proofErr w:type="spellEnd"/>
      <w:r w:rsidRPr="00E133B3">
        <w:rPr>
          <w:sz w:val="8"/>
        </w:rPr>
        <w:t xml:space="preserve"> and mugwumps began a series of reforms that contained and eventually defeated the urban epidemics. First, the filthy garbage-eating hogs were banned from city streets, then public sanitation programs of refuse collection began, sewers were built, safe public water provided, housing codes were developed and enforced. And, eventually, the epidemics of cholera stopped. So, too, were other infectious diseases, like pulmonary tuberculosis, typhus, and typhoid, largely eliminated. Thus, at the scale of the urban, capitalist society solved an environmental crisis through planning and public investment. Climate change is a problem on an entirely different order of magnitude, but past solutions to smaller environmental crises offer lessons. Ultimately, solving the climate crisis—like the nineteenth- century victory over urban squalor and epidemic contagions—will require a </w:t>
      </w:r>
      <w:proofErr w:type="spellStart"/>
      <w:r w:rsidRPr="00E133B3">
        <w:rPr>
          <w:sz w:val="8"/>
        </w:rPr>
        <w:t>relegitimation</w:t>
      </w:r>
      <w:proofErr w:type="spellEnd"/>
      <w:r w:rsidRPr="00E133B3">
        <w:rPr>
          <w:sz w:val="8"/>
        </w:rPr>
        <w:t xml:space="preserve"> of the state’s role in the economy. We will need planning and downward redistribution of wealth. And, as I have sketched out above, there are readily available ways to address the crisis immediately—if we make the effort to force our political leaders to act. We owe such an effort to people like </w:t>
      </w:r>
      <w:proofErr w:type="spellStart"/>
      <w:r w:rsidRPr="00E133B3">
        <w:rPr>
          <w:sz w:val="8"/>
        </w:rPr>
        <w:t>Ekaru</w:t>
      </w:r>
      <w:proofErr w:type="spellEnd"/>
      <w:r w:rsidRPr="00E133B3">
        <w:rPr>
          <w:sz w:val="8"/>
        </w:rPr>
        <w:t xml:space="preserve"> </w:t>
      </w:r>
      <w:proofErr w:type="spellStart"/>
      <w:r w:rsidRPr="00E133B3">
        <w:rPr>
          <w:sz w:val="8"/>
        </w:rPr>
        <w:t>Loruman</w:t>
      </w:r>
      <w:proofErr w:type="spellEnd"/>
      <w:r w:rsidRPr="00E133B3">
        <w:rPr>
          <w:sz w:val="8"/>
        </w:rPr>
        <w:t>, who are already suffering and dying on the front lines of the catastrophic convergence, and to the next generation, who will inherit the mess. And, we owe it to ourselves.</w:t>
      </w:r>
    </w:p>
    <w:p w14:paraId="4C444749" w14:textId="77777777" w:rsidR="00585497" w:rsidRPr="00E133B3" w:rsidRDefault="00585497" w:rsidP="00585497">
      <w:pPr>
        <w:pStyle w:val="Heading4"/>
        <w:rPr>
          <w:rFonts w:cs="Calibri"/>
          <w:szCs w:val="24"/>
        </w:rPr>
      </w:pPr>
      <w:r w:rsidRPr="00E133B3">
        <w:rPr>
          <w:rFonts w:cs="Calibri"/>
          <w:szCs w:val="24"/>
        </w:rPr>
        <w:t>No impact – your root cause claims are stupid.</w:t>
      </w:r>
    </w:p>
    <w:p w14:paraId="726FA7A3" w14:textId="77777777" w:rsidR="00585497" w:rsidRPr="00E133B3" w:rsidRDefault="00585497" w:rsidP="00585497">
      <w:pPr>
        <w:rPr>
          <w:b/>
        </w:rPr>
      </w:pPr>
      <w:proofErr w:type="spellStart"/>
      <w:r w:rsidRPr="00E133B3">
        <w:rPr>
          <w:rStyle w:val="Style13ptBold"/>
        </w:rPr>
        <w:t>Larrivee</w:t>
      </w:r>
      <w:proofErr w:type="spellEnd"/>
      <w:r w:rsidRPr="00E133B3">
        <w:rPr>
          <w:rStyle w:val="Style13ptBold"/>
        </w:rPr>
        <w:t xml:space="preserve"> 10</w:t>
      </w:r>
      <w:r w:rsidRPr="00E133B3">
        <w:t xml:space="preserve"> </w:t>
      </w:r>
      <w:r w:rsidRPr="00E133B3">
        <w:rPr>
          <w:sz w:val="16"/>
          <w:szCs w:val="16"/>
        </w:rPr>
        <w:t xml:space="preserve">PF ECONOMICS AT MOUNT ST MARY’S UNIVERSITY – MASTERS FROM THE HARVARD KENNEDY SCHOOL AND PHD IN ECONOMICS FROM WISCONSIN, 10 [JOHN, A FRAMEWORK FOR THE MORAL ANALYSIS OF MARKETS, 10/1, </w:t>
      </w:r>
      <w:hyperlink r:id="rId10" w:history="1">
        <w:r w:rsidRPr="00E133B3">
          <w:rPr>
            <w:rStyle w:val="Hyperlink"/>
            <w:rFonts w:eastAsiaTheme="majorEastAsia"/>
            <w:sz w:val="16"/>
            <w:szCs w:val="16"/>
          </w:rPr>
          <w:t>http://www.teacheconomicfreedom.org/files/larrivee-paper-1.pdf</w:t>
        </w:r>
      </w:hyperlink>
      <w:r w:rsidRPr="00E133B3">
        <w:rPr>
          <w:sz w:val="16"/>
          <w:szCs w:val="16"/>
        </w:rPr>
        <w:t>]</w:t>
      </w:r>
      <w:r w:rsidRPr="00E133B3">
        <w:t xml:space="preserve"> </w:t>
      </w:r>
    </w:p>
    <w:p w14:paraId="407F1C8A" w14:textId="77777777" w:rsidR="00585497" w:rsidRPr="00E133B3" w:rsidRDefault="00585497" w:rsidP="00585497">
      <w:pPr>
        <w:pStyle w:val="cardtext"/>
        <w:ind w:left="0"/>
        <w:rPr>
          <w:sz w:val="8"/>
        </w:rPr>
      </w:pPr>
      <w:r w:rsidRPr="00E133B3">
        <w:rPr>
          <w:sz w:val="8"/>
        </w:rPr>
        <w:t xml:space="preserve">The Second Focal Point: Moral, Social, and Cultural Issues of Capitalism </w:t>
      </w:r>
      <w:r w:rsidRPr="00796706">
        <w:rPr>
          <w:rStyle w:val="Emphasis"/>
          <w:highlight w:val="green"/>
        </w:rPr>
        <w:t>Logical errors abound</w:t>
      </w:r>
      <w:r w:rsidRPr="00E133B3">
        <w:rPr>
          <w:rStyle w:val="StyleUnderline"/>
        </w:rPr>
        <w:t xml:space="preserve"> in critical commentary on capitalism. Some </w:t>
      </w:r>
      <w:r w:rsidRPr="00796706">
        <w:rPr>
          <w:rStyle w:val="StyleUnderline"/>
          <w:highlight w:val="green"/>
        </w:rPr>
        <w:t>critics observe</w:t>
      </w:r>
      <w:r w:rsidRPr="00E133B3">
        <w:rPr>
          <w:rStyle w:val="StyleUnderline"/>
        </w:rPr>
        <w:t xml:space="preserve"> a problem and conclude: </w:t>
      </w:r>
      <w:r w:rsidRPr="00796706">
        <w:rPr>
          <w:rStyle w:val="StyleUnderline"/>
          <w:highlight w:val="green"/>
        </w:rPr>
        <w:t>“I see X in our society. We have a capitalist economy. Therefore capitalism causes X.”</w:t>
      </w:r>
      <w:r w:rsidRPr="00E133B3">
        <w:rPr>
          <w:sz w:val="8"/>
        </w:rPr>
        <w:t xml:space="preserve"> They draw their conclusion by looking at a phenomenon as it appears only in one system. Others merely follow a host of popular theories according to which capitalism is particularly bad. 6 The solution to such flawed reasoning is to be comprehensive, to look at the good and bad, in market and non-market systems. Thus the following section considers a number of issues—greed, selfishness and human relationships, honesty and truth, alienation and work satisfaction, moral decay, and religious participation—that have often been associated with capitalism, but have also been problematic in other systems and usually in more extreme form. I conclude with some evidence for the view that markets foster (at least some) virtues rather than undermining them. My purpose is not to smear communism or to make the simplistic argument that “capitalism isn’t so bad because other systems have problems too.” </w:t>
      </w:r>
      <w:r w:rsidRPr="00796706">
        <w:rPr>
          <w:rStyle w:val="StyleUnderline"/>
          <w:highlight w:val="green"/>
        </w:rPr>
        <w:t>The critical point is that certain people thought</w:t>
      </w:r>
      <w:r w:rsidRPr="00E133B3">
        <w:rPr>
          <w:rStyle w:val="StyleUnderline"/>
        </w:rPr>
        <w:t xml:space="preserve"> various </w:t>
      </w:r>
      <w:r w:rsidRPr="00796706">
        <w:rPr>
          <w:rStyle w:val="StyleUnderline"/>
          <w:highlight w:val="green"/>
        </w:rPr>
        <w:t>social ills resulted from capitalism, and on this basis</w:t>
      </w:r>
      <w:r w:rsidRPr="00E133B3">
        <w:rPr>
          <w:rStyle w:val="StyleUnderline"/>
        </w:rPr>
        <w:t xml:space="preserve"> they </w:t>
      </w:r>
      <w:r w:rsidRPr="00796706">
        <w:rPr>
          <w:rStyle w:val="StyleUnderline"/>
          <w:highlight w:val="green"/>
        </w:rPr>
        <w:t>took action to establish alternative economic systems</w:t>
      </w:r>
      <w:r w:rsidRPr="00E133B3">
        <w:rPr>
          <w:rStyle w:val="StyleUnderline"/>
        </w:rPr>
        <w:t xml:space="preserve"> to solve the problems they had identified. </w:t>
      </w:r>
      <w:r w:rsidRPr="00796706">
        <w:rPr>
          <w:rStyle w:val="StyleUnderline"/>
          <w:highlight w:val="green"/>
        </w:rPr>
        <w:t xml:space="preserve">That </w:t>
      </w:r>
      <w:r w:rsidRPr="00796706">
        <w:rPr>
          <w:rStyle w:val="Emphasis"/>
          <w:highlight w:val="green"/>
        </w:rPr>
        <w:t>they failed to solve the problems</w:t>
      </w:r>
      <w:r w:rsidRPr="00E133B3">
        <w:rPr>
          <w:sz w:val="8"/>
        </w:rPr>
        <w:t xml:space="preserve">, </w:t>
      </w:r>
      <w:r w:rsidRPr="00796706">
        <w:rPr>
          <w:rStyle w:val="Emphasis"/>
          <w:highlight w:val="green"/>
        </w:rPr>
        <w:t>and</w:t>
      </w:r>
      <w:r w:rsidRPr="00E133B3">
        <w:rPr>
          <w:rStyle w:val="StyleUnderline"/>
        </w:rPr>
        <w:t xml:space="preserve"> in fact </w:t>
      </w:r>
      <w:r w:rsidRPr="00796706">
        <w:rPr>
          <w:rStyle w:val="Emphasis"/>
          <w:highlight w:val="green"/>
        </w:rPr>
        <w:t>exacerbated them</w:t>
      </w:r>
      <w:r w:rsidRPr="00E133B3">
        <w:rPr>
          <w:rStyle w:val="StyleUnderline"/>
        </w:rPr>
        <w:t xml:space="preserve"> while also creating new problems, </w:t>
      </w:r>
      <w:r w:rsidRPr="00796706">
        <w:rPr>
          <w:rStyle w:val="StyleUnderline"/>
          <w:highlight w:val="green"/>
        </w:rPr>
        <w:t>implies that capitalism</w:t>
      </w:r>
      <w:r w:rsidRPr="00E133B3">
        <w:rPr>
          <w:rStyle w:val="StyleUnderline"/>
        </w:rPr>
        <w:t xml:space="preserve"> itself </w:t>
      </w:r>
      <w:r w:rsidRPr="00796706">
        <w:rPr>
          <w:rStyle w:val="StyleUnderline"/>
          <w:highlight w:val="green"/>
        </w:rPr>
        <w:t>wasn’t the cause of the problems in the first place</w:t>
      </w:r>
      <w:r w:rsidRPr="00E133B3">
        <w:rPr>
          <w:sz w:val="8"/>
        </w:rPr>
        <w:t xml:space="preserve">, at least not to the degree theorized. </w:t>
      </w:r>
    </w:p>
    <w:p w14:paraId="28F130C1" w14:textId="77777777" w:rsidR="00585497" w:rsidRPr="00E133B3" w:rsidRDefault="00585497" w:rsidP="00585497">
      <w:pPr>
        <w:pStyle w:val="Heading4"/>
        <w:rPr>
          <w:rFonts w:cs="Calibri"/>
        </w:rPr>
      </w:pPr>
      <w:r w:rsidRPr="00E133B3">
        <w:rPr>
          <w:rFonts w:cs="Calibri"/>
        </w:rPr>
        <w:t xml:space="preserve">Suggesting capitalism is the root cause of oppression is </w:t>
      </w:r>
      <w:r w:rsidRPr="00E133B3">
        <w:rPr>
          <w:rFonts w:cs="Calibri"/>
          <w:u w:val="single"/>
        </w:rPr>
        <w:t>counterproductive</w:t>
      </w:r>
      <w:r w:rsidRPr="00E133B3">
        <w:rPr>
          <w:rFonts w:cs="Calibri"/>
        </w:rPr>
        <w:t>.</w:t>
      </w:r>
    </w:p>
    <w:p w14:paraId="47E832A8" w14:textId="77777777" w:rsidR="00585497" w:rsidRPr="00E133B3" w:rsidRDefault="00585497" w:rsidP="00585497">
      <w:pPr>
        <w:rPr>
          <w:rFonts w:eastAsia="Times New Roman"/>
          <w:sz w:val="16"/>
          <w:szCs w:val="16"/>
        </w:rPr>
      </w:pPr>
      <w:r w:rsidRPr="00E133B3">
        <w:rPr>
          <w:rStyle w:val="Style13ptBold"/>
        </w:rPr>
        <w:t xml:space="preserve">Swanson 05 </w:t>
      </w:r>
      <w:r w:rsidRPr="00E133B3">
        <w:rPr>
          <w:rFonts w:eastAsia="Times New Roman"/>
          <w:sz w:val="16"/>
          <w:szCs w:val="16"/>
        </w:rPr>
        <w:t>Jacinda Swanson is Assistant Professor of Political Science at Western. Michigan University – Theory, Culture &amp; Society August 2005 vol. 22 no. 4 87-118 – DOI: 10.1177/0263276405054992 –The online version of this article can be found – http://tcs.sagepub.com/content/22/4/87</w:t>
      </w:r>
    </w:p>
    <w:p w14:paraId="31EC2901" w14:textId="77777777" w:rsidR="00585497" w:rsidRPr="00E133B3" w:rsidRDefault="00585497" w:rsidP="00585497">
      <w:pPr>
        <w:rPr>
          <w:rFonts w:eastAsia="Times New Roman"/>
          <w:u w:val="single"/>
        </w:rPr>
      </w:pPr>
      <w:r w:rsidRPr="00796706">
        <w:rPr>
          <w:rFonts w:eastAsia="Times New Roman"/>
          <w:highlight w:val="green"/>
          <w:u w:val="single"/>
        </w:rPr>
        <w:t>It is</w:t>
      </w:r>
      <w:r w:rsidRPr="00E133B3">
        <w:rPr>
          <w:rFonts w:eastAsia="Times New Roman"/>
          <w:sz w:val="10"/>
        </w:rPr>
        <w:t xml:space="preserve"> thus </w:t>
      </w:r>
      <w:r w:rsidRPr="00796706">
        <w:rPr>
          <w:rStyle w:val="Emphasis"/>
          <w:highlight w:val="green"/>
        </w:rPr>
        <w:t>misleading</w:t>
      </w:r>
      <w:r w:rsidRPr="00796706">
        <w:rPr>
          <w:rFonts w:eastAsia="Times New Roman"/>
          <w:highlight w:val="green"/>
          <w:u w:val="single"/>
        </w:rPr>
        <w:t xml:space="preserve"> to suggest </w:t>
      </w:r>
      <w:r w:rsidRPr="00E133B3">
        <w:rPr>
          <w:sz w:val="10"/>
        </w:rPr>
        <w:t>that</w:t>
      </w:r>
      <w:r w:rsidRPr="00E133B3">
        <w:rPr>
          <w:rFonts w:eastAsia="Times New Roman"/>
          <w:u w:val="single"/>
        </w:rPr>
        <w:t xml:space="preserve"> </w:t>
      </w:r>
      <w:r w:rsidRPr="00796706">
        <w:rPr>
          <w:rFonts w:eastAsia="Times New Roman"/>
          <w:highlight w:val="green"/>
          <w:u w:val="single"/>
        </w:rPr>
        <w:t>social relations are</w:t>
      </w:r>
      <w:r w:rsidRPr="00E133B3">
        <w:rPr>
          <w:rFonts w:eastAsia="Times New Roman"/>
          <w:u w:val="single"/>
        </w:rPr>
        <w:t xml:space="preserve"> ever </w:t>
      </w:r>
      <w:r w:rsidRPr="00796706">
        <w:rPr>
          <w:rStyle w:val="Emphasis"/>
          <w:highlight w:val="green"/>
        </w:rPr>
        <w:t>solely economic</w:t>
      </w:r>
      <w:r w:rsidRPr="00E133B3">
        <w:rPr>
          <w:rFonts w:eastAsia="Times New Roman"/>
          <w:sz w:val="10"/>
        </w:rPr>
        <w:t xml:space="preserve">, political </w:t>
      </w:r>
      <w:r w:rsidRPr="00E133B3">
        <w:rPr>
          <w:sz w:val="10"/>
        </w:rPr>
        <w:t>or cultural, or that the causes of and remedies for unjust social arrangements are singular (see also Butler,</w:t>
      </w:r>
      <w:r w:rsidRPr="00E133B3">
        <w:rPr>
          <w:rFonts w:eastAsia="Times New Roman"/>
          <w:sz w:val="10"/>
        </w:rPr>
        <w:t xml:space="preserve"> 1997c: 273, 276; Young, 1997: 154–6; Sayer, 1999). Although Fraser insists on the thorough imbrication of culture and economics, her </w:t>
      </w:r>
      <w:r w:rsidRPr="00796706">
        <w:rPr>
          <w:rFonts w:eastAsia="Times New Roman"/>
          <w:highlight w:val="green"/>
          <w:u w:val="single"/>
        </w:rPr>
        <w:t>emphasis on</w:t>
      </w:r>
      <w:r w:rsidRPr="00E133B3">
        <w:rPr>
          <w:rFonts w:eastAsia="Times New Roman"/>
          <w:sz w:val="10"/>
        </w:rPr>
        <w:t xml:space="preserve"> the two categories of redistribution and recognition and </w:t>
      </w:r>
      <w:r w:rsidRPr="00E133B3">
        <w:rPr>
          <w:sz w:val="10"/>
        </w:rPr>
        <w:t xml:space="preserve">on </w:t>
      </w:r>
      <w:r w:rsidRPr="00796706">
        <w:rPr>
          <w:rFonts w:eastAsia="Times New Roman"/>
          <w:highlight w:val="green"/>
          <w:u w:val="single"/>
        </w:rPr>
        <w:t>root cause</w:t>
      </w:r>
      <w:r w:rsidRPr="00E133B3">
        <w:rPr>
          <w:sz w:val="10"/>
        </w:rPr>
        <w:t>s</w:t>
      </w:r>
      <w:r w:rsidRPr="00E133B3">
        <w:rPr>
          <w:rFonts w:eastAsia="Times New Roman"/>
          <w:u w:val="single"/>
        </w:rPr>
        <w:t xml:space="preserve"> </w:t>
      </w:r>
      <w:r w:rsidRPr="00796706">
        <w:rPr>
          <w:rFonts w:eastAsia="Times New Roman"/>
          <w:highlight w:val="green"/>
          <w:u w:val="single"/>
        </w:rPr>
        <w:t>undermines</w:t>
      </w:r>
      <w:r w:rsidRPr="00E133B3">
        <w:rPr>
          <w:rFonts w:eastAsia="Times New Roman"/>
          <w:sz w:val="10"/>
        </w:rPr>
        <w:t xml:space="preserve"> the </w:t>
      </w:r>
      <w:r w:rsidRPr="00E133B3">
        <w:rPr>
          <w:rStyle w:val="StyleUnderline"/>
        </w:rPr>
        <w:t xml:space="preserve">more </w:t>
      </w:r>
      <w:r w:rsidRPr="00796706">
        <w:rPr>
          <w:rStyle w:val="Emphasis"/>
          <w:highlight w:val="green"/>
        </w:rPr>
        <w:t>complex understanding</w:t>
      </w:r>
      <w:r w:rsidRPr="00E133B3">
        <w:rPr>
          <w:rFonts w:eastAsia="Times New Roman"/>
          <w:sz w:val="10"/>
        </w:rPr>
        <w:t xml:space="preserve"> she articulates elsewhere. Moreover, despite her commitment to perspectival dualism – and thus her rejection of substantive dualism and economism – in several instances Fraser describes the economy and capitalism in economically reductionist and determinist terms (2003: 53, 58, 214–18). </w:t>
      </w:r>
      <w:r w:rsidRPr="00E133B3">
        <w:rPr>
          <w:rStyle w:val="StyleUnderline"/>
        </w:rPr>
        <w:t xml:space="preserve">For instance, although she correctly insists that capitalism and culture interact, she often appears </w:t>
      </w:r>
      <w:r w:rsidRPr="00796706">
        <w:rPr>
          <w:rFonts w:eastAsia="Times New Roman"/>
          <w:highlight w:val="green"/>
          <w:u w:val="single"/>
        </w:rPr>
        <w:t>to conceptualize capitalism</w:t>
      </w:r>
      <w:r w:rsidRPr="00E133B3">
        <w:rPr>
          <w:rFonts w:eastAsia="Times New Roman"/>
          <w:sz w:val="10"/>
        </w:rPr>
        <w:t xml:space="preserve"> and other economic activities </w:t>
      </w:r>
      <w:r w:rsidRPr="00796706">
        <w:rPr>
          <w:rFonts w:eastAsia="Times New Roman"/>
          <w:highlight w:val="green"/>
          <w:u w:val="single"/>
        </w:rPr>
        <w:t>as</w:t>
      </w:r>
      <w:r w:rsidRPr="00E133B3">
        <w:rPr>
          <w:rFonts w:eastAsia="Times New Roman"/>
          <w:sz w:val="10"/>
        </w:rPr>
        <w:t xml:space="preserve"> in </w:t>
      </w:r>
      <w:r w:rsidRPr="00E133B3">
        <w:rPr>
          <w:rFonts w:eastAsia="Times New Roman"/>
          <w:sz w:val="10"/>
        </w:rPr>
        <w:lastRenderedPageBreak/>
        <w:t xml:space="preserve">themselves fundamentally economic </w:t>
      </w:r>
      <w:r w:rsidRPr="00796706">
        <w:rPr>
          <w:rFonts w:eastAsia="Times New Roman"/>
          <w:highlight w:val="green"/>
          <w:u w:val="single"/>
        </w:rPr>
        <w:t>practices that function independently of political and cultural processes</w:t>
      </w:r>
      <w:r w:rsidRPr="00E133B3">
        <w:rPr>
          <w:rFonts w:eastAsia="Times New Roman"/>
          <w:sz w:val="10"/>
        </w:rPr>
        <w:t xml:space="preserve">, and, related, appears to conceive economic behavior/phenomena as devoid of values. To cite just a few examples, Fraser provides the following conceptualizations: ‘In this marketized zone, interaction is not directly regulated by patterns of cultural value. It is governed, rather by the functional interlacing of strategic imperatives, as individuals act to maximize self-interest’ (2003: 58); ‘system integration, in which interaction is coordinated by the functional interlacing of the unintended consequences of a myriad of individual strategies’; and ‘a quasi-objective, anonymous, impersonal market order that follows a logic of its own. This market order is culturally embedded, to be sure. But it is not directly governed by cultural schemas of evaluation’ (2003: 214). </w:t>
      </w:r>
      <w:r w:rsidRPr="00796706">
        <w:rPr>
          <w:rFonts w:eastAsia="Times New Roman"/>
          <w:highlight w:val="green"/>
          <w:u w:val="single"/>
        </w:rPr>
        <w:t>As</w:t>
      </w:r>
      <w:r w:rsidRPr="00E133B3">
        <w:rPr>
          <w:rFonts w:eastAsia="Times New Roman"/>
          <w:u w:val="single"/>
        </w:rPr>
        <w:t xml:space="preserve"> the concept of </w:t>
      </w:r>
      <w:r w:rsidRPr="00796706">
        <w:rPr>
          <w:rStyle w:val="StyleUnderline"/>
          <w:highlight w:val="green"/>
        </w:rPr>
        <w:t>overdetermination shows, ‘economic’ practices</w:t>
      </w:r>
      <w:r w:rsidRPr="00E133B3">
        <w:rPr>
          <w:rFonts w:eastAsia="Times New Roman"/>
          <w:u w:val="single"/>
        </w:rPr>
        <w:t xml:space="preserve"> themselves </w:t>
      </w:r>
      <w:r w:rsidRPr="00796706">
        <w:rPr>
          <w:rFonts w:eastAsia="Times New Roman"/>
          <w:highlight w:val="green"/>
          <w:u w:val="single"/>
        </w:rPr>
        <w:t>depend on specific</w:t>
      </w:r>
      <w:r w:rsidRPr="00E133B3">
        <w:rPr>
          <w:rFonts w:eastAsia="Times New Roman"/>
          <w:u w:val="single"/>
        </w:rPr>
        <w:t xml:space="preserve"> (cultural) </w:t>
      </w:r>
      <w:r w:rsidRPr="00796706">
        <w:rPr>
          <w:rFonts w:eastAsia="Times New Roman"/>
          <w:highlight w:val="green"/>
          <w:u w:val="single"/>
        </w:rPr>
        <w:t>knowledge</w:t>
      </w:r>
      <w:r w:rsidRPr="00E133B3">
        <w:rPr>
          <w:rStyle w:val="StyleUnderline"/>
        </w:rPr>
        <w:t>s</w:t>
      </w:r>
      <w:r w:rsidRPr="00E133B3">
        <w:rPr>
          <w:rFonts w:eastAsia="Times New Roman"/>
          <w:sz w:val="10"/>
        </w:rPr>
        <w:t>, values and discourses, as well as specific (political) rules and regulations (and vice versa). Values are therefore not confined to the cultural status order.7 In addition to discourses and knowledges, values, for example, constitute ideas and behavior related to business enterprise success and purposes, rational considerations and calculations, individual self-interest, appropriate and desirable objects of economic production and exchange, etc. (</w:t>
      </w:r>
      <w:proofErr w:type="spellStart"/>
      <w:r w:rsidRPr="00E133B3">
        <w:rPr>
          <w:rFonts w:eastAsia="Times New Roman"/>
          <w:sz w:val="10"/>
        </w:rPr>
        <w:t>Amariglio</w:t>
      </w:r>
      <w:proofErr w:type="spellEnd"/>
      <w:r w:rsidRPr="00E133B3">
        <w:rPr>
          <w:rFonts w:eastAsia="Times New Roman"/>
          <w:sz w:val="10"/>
        </w:rPr>
        <w:t xml:space="preserve"> and </w:t>
      </w:r>
      <w:proofErr w:type="spellStart"/>
      <w:r w:rsidRPr="00E133B3">
        <w:rPr>
          <w:rFonts w:eastAsia="Times New Roman"/>
          <w:sz w:val="10"/>
        </w:rPr>
        <w:t>Ruccio</w:t>
      </w:r>
      <w:proofErr w:type="spellEnd"/>
      <w:r w:rsidRPr="00E133B3">
        <w:rPr>
          <w:rFonts w:eastAsia="Times New Roman"/>
          <w:sz w:val="10"/>
        </w:rPr>
        <w:t xml:space="preserve">, 1994; Watkins, 1998). The theoretical perspective I am advocating here thus urges both the multiplication of analytical categories and concrete empirical investigations of the numerous conditions of existence (located throughout society) of any unjust practice (see also Smith, 2001: 121). It consequently suggests that </w:t>
      </w:r>
      <w:r w:rsidRPr="00796706">
        <w:rPr>
          <w:rFonts w:eastAsia="Times New Roman"/>
          <w:highlight w:val="green"/>
          <w:u w:val="single"/>
        </w:rPr>
        <w:t>overcoming</w:t>
      </w:r>
      <w:r w:rsidRPr="00E133B3">
        <w:rPr>
          <w:rFonts w:eastAsia="Times New Roman"/>
          <w:u w:val="single"/>
        </w:rPr>
        <w:t xml:space="preserve"> any given form of </w:t>
      </w:r>
      <w:r w:rsidRPr="00796706">
        <w:rPr>
          <w:rFonts w:eastAsia="Times New Roman"/>
          <w:highlight w:val="green"/>
          <w:u w:val="single"/>
        </w:rPr>
        <w:t>oppression</w:t>
      </w:r>
      <w:r w:rsidRPr="00E133B3">
        <w:rPr>
          <w:rFonts w:eastAsia="Times New Roman"/>
          <w:u w:val="single"/>
        </w:rPr>
        <w:t xml:space="preserve"> most likely will </w:t>
      </w:r>
      <w:r w:rsidRPr="00796706">
        <w:rPr>
          <w:rFonts w:eastAsia="Times New Roman"/>
          <w:highlight w:val="green"/>
          <w:u w:val="single"/>
        </w:rPr>
        <w:t xml:space="preserve">require transforming </w:t>
      </w:r>
      <w:r w:rsidRPr="00796706">
        <w:rPr>
          <w:rStyle w:val="Emphasis"/>
          <w:highlight w:val="green"/>
        </w:rPr>
        <w:t>a</w:t>
      </w:r>
      <w:r w:rsidRPr="00E133B3">
        <w:rPr>
          <w:rStyle w:val="StyleUnderline"/>
        </w:rPr>
        <w:t xml:space="preserve"> wide </w:t>
      </w:r>
      <w:r w:rsidRPr="00796706">
        <w:rPr>
          <w:rStyle w:val="Emphasis"/>
          <w:highlight w:val="green"/>
        </w:rPr>
        <w:t>range of</w:t>
      </w:r>
      <w:r w:rsidRPr="00E133B3">
        <w:rPr>
          <w:rFonts w:eastAsia="Times New Roman"/>
          <w:u w:val="single"/>
        </w:rPr>
        <w:t xml:space="preserve"> cultural, economic and political </w:t>
      </w:r>
      <w:r w:rsidRPr="00796706">
        <w:rPr>
          <w:rStyle w:val="Emphasis"/>
          <w:highlight w:val="green"/>
        </w:rPr>
        <w:t>practices</w:t>
      </w:r>
      <w:r w:rsidRPr="00E133B3">
        <w:rPr>
          <w:sz w:val="10"/>
        </w:rPr>
        <w:t xml:space="preserve">. </w:t>
      </w:r>
    </w:p>
    <w:p w14:paraId="25399817" w14:textId="77777777" w:rsidR="00585497" w:rsidRPr="00E133B3" w:rsidRDefault="00585497" w:rsidP="00585497">
      <w:pPr>
        <w:pStyle w:val="Heading4"/>
        <w:rPr>
          <w:rFonts w:eastAsia="Calibri" w:cs="Calibri"/>
        </w:rPr>
      </w:pPr>
      <w:r w:rsidRPr="00E133B3">
        <w:rPr>
          <w:rFonts w:eastAsia="Calibri" w:cs="Calibri"/>
        </w:rPr>
        <w:t xml:space="preserve">Power Repetition DA – The revolution itself is </w:t>
      </w:r>
      <w:r w:rsidRPr="00E133B3">
        <w:rPr>
          <w:rFonts w:eastAsia="Calibri" w:cs="Calibri"/>
          <w:u w:val="single"/>
        </w:rPr>
        <w:t>violent</w:t>
      </w:r>
      <w:r w:rsidRPr="00E133B3">
        <w:rPr>
          <w:rFonts w:eastAsia="Calibri" w:cs="Calibri"/>
        </w:rPr>
        <w:t xml:space="preserve"> – capitalism will </w:t>
      </w:r>
      <w:r w:rsidRPr="00E133B3">
        <w:rPr>
          <w:rFonts w:eastAsia="Calibri" w:cs="Calibri"/>
          <w:u w:val="single"/>
        </w:rPr>
        <w:t xml:space="preserve">re-form itself </w:t>
      </w:r>
      <w:r w:rsidRPr="00E133B3">
        <w:rPr>
          <w:rFonts w:eastAsia="Calibri" w:cs="Calibri"/>
        </w:rPr>
        <w:t>around regimes of accumulation.</w:t>
      </w:r>
    </w:p>
    <w:p w14:paraId="2D8C6626" w14:textId="77777777" w:rsidR="00585497" w:rsidRPr="00E133B3" w:rsidRDefault="00585497" w:rsidP="00585497">
      <w:pPr>
        <w:rPr>
          <w:rFonts w:eastAsia="Times New Roman"/>
          <w:szCs w:val="20"/>
        </w:rPr>
      </w:pPr>
      <w:r w:rsidRPr="00E133B3">
        <w:rPr>
          <w:rStyle w:val="Style13ptBold"/>
        </w:rPr>
        <w:t xml:space="preserve">Wendling 06 </w:t>
      </w:r>
      <w:r w:rsidRPr="00E133B3">
        <w:rPr>
          <w:sz w:val="16"/>
          <w:szCs w:val="16"/>
        </w:rPr>
        <w:t>[</w:t>
      </w:r>
      <w:r w:rsidRPr="00E133B3">
        <w:rPr>
          <w:rFonts w:eastAsia="Times New Roman"/>
          <w:sz w:val="16"/>
          <w:szCs w:val="16"/>
        </w:rPr>
        <w:t xml:space="preserve">Amy, professor of philosophy at Creighton College. 2006. “Reading </w:t>
      </w:r>
      <w:proofErr w:type="spellStart"/>
      <w:r w:rsidRPr="00E133B3">
        <w:rPr>
          <w:rFonts w:eastAsia="Times New Roman"/>
          <w:sz w:val="16"/>
          <w:szCs w:val="16"/>
        </w:rPr>
        <w:t>Bataille</w:t>
      </w:r>
      <w:proofErr w:type="spellEnd"/>
      <w:r w:rsidRPr="00E133B3">
        <w:rPr>
          <w:rFonts w:eastAsia="Times New Roman"/>
          <w:sz w:val="16"/>
          <w:szCs w:val="16"/>
        </w:rPr>
        <w:t xml:space="preserve"> Now.”]</w:t>
      </w:r>
    </w:p>
    <w:p w14:paraId="722A9BD5" w14:textId="7E3797B1" w:rsidR="00585497" w:rsidRPr="00585497" w:rsidRDefault="00585497" w:rsidP="00585497">
      <w:r w:rsidRPr="00E133B3">
        <w:rPr>
          <w:sz w:val="8"/>
        </w:rPr>
        <w:t xml:space="preserve">Sovereignty and the Revolutionary Subject </w:t>
      </w:r>
      <w:proofErr w:type="spellStart"/>
      <w:r w:rsidRPr="00E133B3">
        <w:rPr>
          <w:sz w:val="8"/>
        </w:rPr>
        <w:t>Bataille's</w:t>
      </w:r>
      <w:proofErr w:type="spellEnd"/>
      <w:r w:rsidRPr="00E133B3">
        <w:rPr>
          <w:sz w:val="8"/>
        </w:rPr>
        <w:t xml:space="preserve"> discussion of "sovereignty" occupies the entire third volume of The Accursed Share. This volume explains the final two chapters of volume 1, in which </w:t>
      </w:r>
      <w:proofErr w:type="spellStart"/>
      <w:r w:rsidRPr="00E133B3">
        <w:rPr>
          <w:sz w:val="8"/>
        </w:rPr>
        <w:t>Bataille</w:t>
      </w:r>
      <w:proofErr w:type="spellEnd"/>
      <w:r w:rsidRPr="00E133B3">
        <w:rPr>
          <w:sz w:val="8"/>
        </w:rPr>
        <w:t xml:space="preserve"> sketches the forms of consumption characteristic of Soviet industrialization as a modality of the forms of consumption characteristic of the bourgeois world, as a cruel accumulation. </w:t>
      </w:r>
      <w:r w:rsidRPr="00E133B3">
        <w:rPr>
          <w:rStyle w:val="StyleUnderline"/>
        </w:rPr>
        <w:t xml:space="preserve">In sovereign consumption, </w:t>
      </w:r>
      <w:r w:rsidRPr="00796706">
        <w:rPr>
          <w:rStyle w:val="Emphasis"/>
          <w:highlight w:val="green"/>
        </w:rPr>
        <w:t>consumption is not</w:t>
      </w:r>
      <w:r w:rsidRPr="00E133B3">
        <w:rPr>
          <w:rStyle w:val="StyleUnderline"/>
        </w:rPr>
        <w:t xml:space="preserve"> subjected to </w:t>
      </w:r>
      <w:r w:rsidRPr="00796706">
        <w:rPr>
          <w:rStyle w:val="Emphasis"/>
          <w:highlight w:val="green"/>
        </w:rPr>
        <w:t>an end outside of itself</w:t>
      </w:r>
      <w:r w:rsidRPr="00E133B3">
        <w:rPr>
          <w:sz w:val="8"/>
        </w:rPr>
        <w:t>. In the terms of classical Marxism, to act sovereignly is to privilege use over exchange value, or individual over productive consumption. In a temporal schema,</w:t>
      </w:r>
      <w:r w:rsidRPr="00E133B3">
        <w:rPr>
          <w:rStyle w:val="StyleUnderline"/>
        </w:rPr>
        <w:t xml:space="preserve"> </w:t>
      </w:r>
      <w:r w:rsidRPr="00796706">
        <w:rPr>
          <w:rStyle w:val="StyleUnderline"/>
          <w:highlight w:val="green"/>
        </w:rPr>
        <w:t>to act sovereignly is</w:t>
      </w:r>
      <w:r w:rsidRPr="00E133B3">
        <w:rPr>
          <w:rStyle w:val="StyleUnderline"/>
        </w:rPr>
        <w:t xml:space="preserve"> to </w:t>
      </w:r>
      <w:r w:rsidRPr="00796706">
        <w:rPr>
          <w:rStyle w:val="StyleUnderline"/>
          <w:highlight w:val="green"/>
        </w:rPr>
        <w:t>privilege</w:t>
      </w:r>
      <w:r w:rsidRPr="00E133B3">
        <w:rPr>
          <w:rStyle w:val="StyleUnderline"/>
        </w:rPr>
        <w:t xml:space="preserve"> the present over the past or future. We might recognize sovereign </w:t>
      </w:r>
      <w:r w:rsidRPr="00796706">
        <w:rPr>
          <w:rStyle w:val="StyleUnderline"/>
          <w:highlight w:val="green"/>
        </w:rPr>
        <w:t>consumption as</w:t>
      </w:r>
      <w:r w:rsidRPr="00E133B3">
        <w:rPr>
          <w:rStyle w:val="StyleUnderline"/>
        </w:rPr>
        <w:t xml:space="preserve"> noncoercive </w:t>
      </w:r>
      <w:r w:rsidRPr="00796706">
        <w:rPr>
          <w:rStyle w:val="StyleUnderline"/>
          <w:highlight w:val="green"/>
        </w:rPr>
        <w:t>pleasure or play</w:t>
      </w:r>
      <w:r w:rsidRPr="00E133B3">
        <w:rPr>
          <w:sz w:val="8"/>
        </w:rPr>
        <w:t>, consumption that exceeds a productive, work</w:t>
      </w:r>
      <w:r w:rsidRPr="00E133B3">
        <w:rPr>
          <w:sz w:val="8"/>
        </w:rPr>
        <w:noBreakHyphen/>
        <w:t>driven economy.</w:t>
      </w:r>
      <w:r w:rsidRPr="00E133B3">
        <w:rPr>
          <w:rFonts w:eastAsia="Times New Roman"/>
          <w:sz w:val="8"/>
          <w:szCs w:val="20"/>
        </w:rPr>
        <w:t xml:space="preserve"> A sovereign world would have the vision</w:t>
      </w:r>
      <w:r w:rsidRPr="00E133B3">
        <w:rPr>
          <w:rFonts w:eastAsia="Times New Roman"/>
          <w:sz w:val="8"/>
          <w:szCs w:val="20"/>
        </w:rPr>
        <w:noBreakHyphen/>
        <w:t>and the language</w:t>
      </w:r>
      <w:r w:rsidRPr="00E133B3">
        <w:rPr>
          <w:rFonts w:eastAsia="Times New Roman"/>
          <w:sz w:val="8"/>
          <w:szCs w:val="20"/>
        </w:rPr>
        <w:noBreakHyphen/>
        <w:t xml:space="preserve">to accommodate such a recognition and to accommodate it in a mode other than dubbing it irresponsible, irrational, childlike, or mad. Let me offer an example of sovereign consumption from the realm of sexuality, a realm that </w:t>
      </w:r>
      <w:proofErr w:type="spellStart"/>
      <w:r w:rsidRPr="00E133B3">
        <w:rPr>
          <w:rFonts w:eastAsia="Times New Roman"/>
          <w:sz w:val="8"/>
          <w:szCs w:val="20"/>
        </w:rPr>
        <w:t>Bataille</w:t>
      </w:r>
      <w:proofErr w:type="spellEnd"/>
      <w:r w:rsidRPr="00E133B3">
        <w:rPr>
          <w:rFonts w:eastAsia="Times New Roman"/>
          <w:sz w:val="8"/>
          <w:szCs w:val="20"/>
        </w:rPr>
        <w:t xml:space="preserve"> also highlights in both his fiction and his philosophy. The compulsory productive heterosexuality characteristic of bourgeois cultures is also part of the coercion to production. </w:t>
      </w:r>
      <w:proofErr w:type="spellStart"/>
      <w:r w:rsidRPr="00E133B3">
        <w:rPr>
          <w:rFonts w:eastAsia="Times New Roman"/>
          <w:sz w:val="8"/>
          <w:szCs w:val="20"/>
        </w:rPr>
        <w:t>Bataille's</w:t>
      </w:r>
      <w:proofErr w:type="spellEnd"/>
      <w:r w:rsidRPr="00E133B3">
        <w:rPr>
          <w:rFonts w:eastAsia="Times New Roman"/>
          <w:sz w:val="8"/>
          <w:szCs w:val="20"/>
        </w:rPr>
        <w:t xml:space="preserve"> por</w:t>
      </w:r>
      <w:r w:rsidRPr="00E133B3">
        <w:rPr>
          <w:rFonts w:eastAsia="Times New Roman"/>
          <w:sz w:val="8"/>
          <w:szCs w:val="20"/>
        </w:rPr>
        <w:softHyphen/>
        <w:t xml:space="preserve"> [p. 47] </w:t>
      </w:r>
      <w:proofErr w:type="spellStart"/>
      <w:r w:rsidRPr="00E133B3">
        <w:rPr>
          <w:rFonts w:eastAsia="Times New Roman"/>
          <w:sz w:val="8"/>
          <w:szCs w:val="20"/>
        </w:rPr>
        <w:t>nography</w:t>
      </w:r>
      <w:proofErr w:type="spellEnd"/>
      <w:r w:rsidRPr="00E133B3">
        <w:rPr>
          <w:rFonts w:eastAsia="Times New Roman"/>
          <w:sz w:val="8"/>
          <w:szCs w:val="20"/>
        </w:rPr>
        <w:t xml:space="preserve">, all of which describes nonreproductive if mostly heterosexual sex, fits into his project for this reason. </w:t>
      </w:r>
      <w:proofErr w:type="spellStart"/>
      <w:r w:rsidRPr="00E133B3">
        <w:rPr>
          <w:rFonts w:eastAsia="Times New Roman"/>
          <w:sz w:val="8"/>
          <w:szCs w:val="20"/>
        </w:rPr>
        <w:t>Nonreproducrive</w:t>
      </w:r>
      <w:proofErr w:type="spellEnd"/>
      <w:r w:rsidRPr="00E133B3">
        <w:rPr>
          <w:rFonts w:eastAsia="Times New Roman"/>
          <w:sz w:val="8"/>
          <w:szCs w:val="20"/>
        </w:rPr>
        <w:t xml:space="preserve"> sex</w:t>
      </w:r>
      <w:r w:rsidRPr="00E133B3">
        <w:rPr>
          <w:rFonts w:eastAsia="Times New Roman"/>
          <w:sz w:val="8"/>
          <w:szCs w:val="20"/>
        </w:rPr>
        <w:noBreakHyphen/>
        <w:t>sex for sex's sake, queer sex, or sex for pleasure</w:t>
      </w:r>
      <w:r w:rsidRPr="00E133B3">
        <w:rPr>
          <w:rFonts w:eastAsia="Times New Roman"/>
          <w:sz w:val="8"/>
          <w:szCs w:val="20"/>
        </w:rPr>
        <w:noBreakHyphen/>
        <w:t xml:space="preserve">are all modes of nonproductive, or sovereign consumption: consumption that does no work, produces no new workers, and uses energy without recompense. All bourgeois cultural taboos about sexuality are rooted in the coercion to production. For </w:t>
      </w:r>
      <w:proofErr w:type="spellStart"/>
      <w:r w:rsidRPr="00E133B3">
        <w:rPr>
          <w:rFonts w:eastAsia="Times New Roman"/>
          <w:sz w:val="8"/>
          <w:szCs w:val="20"/>
        </w:rPr>
        <w:t>Bataille</w:t>
      </w:r>
      <w:proofErr w:type="spellEnd"/>
      <w:r w:rsidRPr="00E133B3">
        <w:rPr>
          <w:rFonts w:eastAsia="Times New Roman"/>
          <w:sz w:val="8"/>
          <w:szCs w:val="20"/>
        </w:rPr>
        <w:t xml:space="preserve">, the sovereign individual, a version of the Nietzschean noble or Hegelian master (1991b, 219; 1973, 267), "consumes and doesn't labor" (199lb, 198; 1973, 248). Like Nietzsche, </w:t>
      </w:r>
      <w:proofErr w:type="spellStart"/>
      <w:r w:rsidRPr="00E133B3">
        <w:rPr>
          <w:rFonts w:eastAsia="Times New Roman"/>
          <w:sz w:val="8"/>
          <w:szCs w:val="20"/>
        </w:rPr>
        <w:t>Bataille</w:t>
      </w:r>
      <w:proofErr w:type="spellEnd"/>
      <w:r w:rsidRPr="00E133B3">
        <w:rPr>
          <w:rFonts w:eastAsia="Times New Roman"/>
          <w:sz w:val="8"/>
          <w:szCs w:val="20"/>
        </w:rPr>
        <w:t xml:space="preserve"> argues that bourgeois societies</w:t>
      </w:r>
      <w:r w:rsidRPr="00E133B3">
        <w:rPr>
          <w:rFonts w:eastAsia="Times New Roman"/>
          <w:sz w:val="8"/>
          <w:szCs w:val="20"/>
        </w:rPr>
        <w:noBreakHyphen/>
        <w:t>we readily recognize them as our own</w:t>
      </w:r>
      <w:r w:rsidRPr="00E133B3">
        <w:rPr>
          <w:rFonts w:eastAsia="Times New Roman"/>
          <w:sz w:val="8"/>
          <w:szCs w:val="20"/>
        </w:rPr>
        <w:noBreakHyphen/>
        <w:t xml:space="preserve">have made this sort of consumption impossible for us by inverting the values attached to it. </w:t>
      </w:r>
      <w:r w:rsidRPr="00796706">
        <w:rPr>
          <w:rStyle w:val="StyleUnderline"/>
          <w:highlight w:val="green"/>
        </w:rPr>
        <w:t xml:space="preserve">Accumulation </w:t>
      </w:r>
      <w:r w:rsidRPr="00796706">
        <w:rPr>
          <w:rStyle w:val="Emphasis"/>
          <w:highlight w:val="green"/>
        </w:rPr>
        <w:t>eclipses the character of the sovereign</w:t>
      </w:r>
      <w:r w:rsidRPr="00796706">
        <w:rPr>
          <w:rStyle w:val="StyleUnderline"/>
          <w:highlight w:val="green"/>
        </w:rPr>
        <w:t>: we stockpile, hoard</w:t>
      </w:r>
      <w:r w:rsidRPr="00E133B3">
        <w:rPr>
          <w:rStyle w:val="StyleUnderline"/>
        </w:rPr>
        <w:t xml:space="preserve">, and hold in reserve </w:t>
      </w:r>
      <w:r w:rsidRPr="00796706">
        <w:rPr>
          <w:rStyle w:val="StyleUnderline"/>
          <w:highlight w:val="green"/>
        </w:rPr>
        <w:t>rather than use or enjoy</w:t>
      </w:r>
      <w:r w:rsidRPr="00E133B3">
        <w:rPr>
          <w:sz w:val="8"/>
        </w:rPr>
        <w:t xml:space="preserve">. Our deepest pleasures derive from the hoarding itself: from the security of knowing it is there, should we want it. Because of this out pleasures remain vicarious, theoretical, indefinitely deferred and abstract. In an inversion of economic values, the pressure to accumulate eclipses </w:t>
      </w:r>
      <w:proofErr w:type="spellStart"/>
      <w:r w:rsidRPr="00E133B3">
        <w:rPr>
          <w:sz w:val="8"/>
        </w:rPr>
        <w:t>Bataille's</w:t>
      </w:r>
      <w:proofErr w:type="spellEnd"/>
      <w:r w:rsidRPr="00E133B3">
        <w:rPr>
          <w:sz w:val="8"/>
        </w:rPr>
        <w:t xml:space="preserve"> sovereign consumption. Similarly, in Nietzsche, the priest's</w:t>
      </w:r>
      <w:r w:rsidRPr="00E133B3">
        <w:rPr>
          <w:rFonts w:eastAsia="Times New Roman"/>
          <w:sz w:val="8"/>
          <w:szCs w:val="20"/>
        </w:rPr>
        <w:t xml:space="preserve"> inversion of moral values eclipses the goodness of nobility. For </w:t>
      </w:r>
      <w:proofErr w:type="spellStart"/>
      <w:r w:rsidRPr="00E133B3">
        <w:rPr>
          <w:rFonts w:eastAsia="Times New Roman"/>
          <w:sz w:val="8"/>
          <w:szCs w:val="20"/>
        </w:rPr>
        <w:t>Bataille</w:t>
      </w:r>
      <w:proofErr w:type="spellEnd"/>
      <w:r w:rsidRPr="00E133B3">
        <w:rPr>
          <w:rFonts w:eastAsia="Times New Roman"/>
          <w:sz w:val="8"/>
          <w:szCs w:val="20"/>
        </w:rPr>
        <w:t>, the bourgeois class is the first</w:t>
      </w:r>
      <w:r w:rsidRPr="00E133B3">
        <w:rPr>
          <w:rFonts w:eastAsia="Times New Roman"/>
          <w:sz w:val="8"/>
          <w:szCs w:val="20"/>
        </w:rPr>
        <w:noBreakHyphen/>
        <w:t>and ultimately only</w:t>
      </w:r>
      <w:r w:rsidRPr="00E133B3">
        <w:rPr>
          <w:rFonts w:eastAsia="Times New Roman"/>
          <w:sz w:val="8"/>
          <w:szCs w:val="20"/>
        </w:rPr>
        <w:noBreakHyphen/>
        <w:t xml:space="preserve"> r revolutionary class: an ascetic class that revolts specifically against the sovereign nobility in favor of accumulation. The bourgeois revolution over against sovereignty conditions and inescapably schematizes all subsequent revolution and appeals to revolution. </w:t>
      </w:r>
      <w:r w:rsidRPr="00796706">
        <w:rPr>
          <w:rStyle w:val="StyleUnderline"/>
          <w:highlight w:val="green"/>
        </w:rPr>
        <w:t>The</w:t>
      </w:r>
      <w:r w:rsidRPr="00E133B3">
        <w:rPr>
          <w:rStyle w:val="StyleUnderline"/>
        </w:rPr>
        <w:t xml:space="preserve"> very idea and practice of </w:t>
      </w:r>
      <w:r w:rsidRPr="00796706">
        <w:rPr>
          <w:rStyle w:val="StyleUnderline"/>
          <w:highlight w:val="green"/>
        </w:rPr>
        <w:t>revolution is itself bourgeois. Revolution</w:t>
      </w:r>
      <w:r w:rsidRPr="00E133B3">
        <w:rPr>
          <w:rStyle w:val="StyleUnderline"/>
        </w:rPr>
        <w:t xml:space="preserve"> is a bourgeois concept, and the world in which </w:t>
      </w:r>
      <w:proofErr w:type="spellStart"/>
      <w:r w:rsidRPr="00E133B3">
        <w:rPr>
          <w:rStyle w:val="StyleUnderline"/>
        </w:rPr>
        <w:t>Bataille</w:t>
      </w:r>
      <w:proofErr w:type="spellEnd"/>
      <w:r w:rsidRPr="00E133B3">
        <w:rPr>
          <w:rStyle w:val="StyleUnderline"/>
        </w:rPr>
        <w:t xml:space="preserve"> finds himself </w:t>
      </w:r>
      <w:r w:rsidRPr="00796706">
        <w:rPr>
          <w:rStyle w:val="Emphasis"/>
          <w:highlight w:val="green"/>
        </w:rPr>
        <w:t>continues</w:t>
      </w:r>
      <w:r w:rsidRPr="00E133B3">
        <w:rPr>
          <w:rStyle w:val="StyleUnderline"/>
        </w:rPr>
        <w:t xml:space="preserve"> to be the world of </w:t>
      </w:r>
      <w:r w:rsidRPr="00796706">
        <w:rPr>
          <w:rStyle w:val="Emphasis"/>
          <w:highlight w:val="green"/>
        </w:rPr>
        <w:t>a feudal order</w:t>
      </w:r>
      <w:r w:rsidRPr="00E133B3">
        <w:rPr>
          <w:rStyle w:val="StyleUnderline"/>
        </w:rPr>
        <w:t xml:space="preserve"> that is breaking down</w:t>
      </w:r>
      <w:r w:rsidRPr="00E133B3">
        <w:rPr>
          <w:sz w:val="8"/>
        </w:rPr>
        <w:t xml:space="preserve">. </w:t>
      </w:r>
      <w:proofErr w:type="spellStart"/>
      <w:r w:rsidRPr="00E133B3">
        <w:rPr>
          <w:sz w:val="8"/>
        </w:rPr>
        <w:t>Bataille</w:t>
      </w:r>
      <w:proofErr w:type="spellEnd"/>
      <w:r w:rsidRPr="00E133B3">
        <w:rPr>
          <w:sz w:val="8"/>
        </w:rPr>
        <w:t xml:space="preserve"> writes: 1 cannot help but insist on these aspects: I wish to stress, against both classical and present</w:t>
      </w:r>
      <w:r w:rsidRPr="00E133B3">
        <w:rPr>
          <w:sz w:val="8"/>
        </w:rPr>
        <w:noBreakHyphen/>
        <w:t>day Marxism,</w:t>
      </w:r>
      <w:r w:rsidRPr="00E133B3">
        <w:rPr>
          <w:rFonts w:eastAsia="Times New Roman"/>
          <w:sz w:val="8"/>
          <w:szCs w:val="20"/>
        </w:rPr>
        <w:t xml:space="preserve"> the connection of all the great modern revolutions, from the English and the French onward, with a feudal order that is breaking down. </w:t>
      </w:r>
      <w:r w:rsidRPr="00796706">
        <w:rPr>
          <w:rStyle w:val="StyleUnderline"/>
          <w:highlight w:val="green"/>
        </w:rPr>
        <w:t>There have never been</w:t>
      </w:r>
      <w:r w:rsidRPr="00E133B3">
        <w:rPr>
          <w:rStyle w:val="StyleUnderline"/>
        </w:rPr>
        <w:t xml:space="preserve"> any great </w:t>
      </w:r>
      <w:r w:rsidRPr="00796706">
        <w:rPr>
          <w:rStyle w:val="StyleUnderline"/>
          <w:highlight w:val="green"/>
        </w:rPr>
        <w:t>revolutions that</w:t>
      </w:r>
      <w:r w:rsidRPr="00E133B3">
        <w:rPr>
          <w:rStyle w:val="StyleUnderline"/>
        </w:rPr>
        <w:t xml:space="preserve"> have </w:t>
      </w:r>
      <w:r w:rsidRPr="00796706">
        <w:rPr>
          <w:rStyle w:val="StyleUnderline"/>
          <w:highlight w:val="green"/>
        </w:rPr>
        <w:t>struck down</w:t>
      </w:r>
      <w:r w:rsidRPr="00E133B3">
        <w:rPr>
          <w:rStyle w:val="StyleUnderline"/>
        </w:rPr>
        <w:t xml:space="preserve"> an established </w:t>
      </w:r>
      <w:r w:rsidRPr="00796706">
        <w:rPr>
          <w:rStyle w:val="StyleUnderline"/>
          <w:highlight w:val="green"/>
        </w:rPr>
        <w:t>bourgeois domination</w:t>
      </w:r>
      <w:r w:rsidRPr="00E133B3">
        <w:rPr>
          <w:sz w:val="8"/>
        </w:rPr>
        <w:t xml:space="preserve">. </w:t>
      </w:r>
      <w:r w:rsidRPr="00796706">
        <w:rPr>
          <w:rStyle w:val="StyleUnderline"/>
          <w:highlight w:val="green"/>
        </w:rPr>
        <w:t xml:space="preserve">All those that overthrew a regime started with a revolt </w:t>
      </w:r>
      <w:r w:rsidRPr="00796706">
        <w:rPr>
          <w:rStyle w:val="Emphasis"/>
          <w:highlight w:val="green"/>
        </w:rPr>
        <w:t>motivated by</w:t>
      </w:r>
      <w:r w:rsidRPr="00E133B3">
        <w:rPr>
          <w:rStyle w:val="StyleUnderline"/>
        </w:rPr>
        <w:t xml:space="preserve"> the </w:t>
      </w:r>
      <w:r w:rsidRPr="00796706">
        <w:rPr>
          <w:rStyle w:val="Emphasis"/>
          <w:highlight w:val="green"/>
        </w:rPr>
        <w:t>sovereignty</w:t>
      </w:r>
      <w:r w:rsidRPr="00E133B3">
        <w:rPr>
          <w:rStyle w:val="StyleUnderline"/>
        </w:rPr>
        <w:t xml:space="preserve"> that is implied in feudal society</w:t>
      </w:r>
      <w:r w:rsidRPr="00E133B3">
        <w:rPr>
          <w:sz w:val="8"/>
        </w:rPr>
        <w:t xml:space="preserve">. (1991b, 279; 1973, 321) </w:t>
      </w:r>
      <w:r w:rsidRPr="00E133B3">
        <w:rPr>
          <w:rStyle w:val="StyleUnderline"/>
        </w:rPr>
        <w:t xml:space="preserve">Conceptually, </w:t>
      </w:r>
      <w:r w:rsidRPr="00796706">
        <w:rPr>
          <w:rStyle w:val="StyleUnderline"/>
          <w:highlight w:val="green"/>
        </w:rPr>
        <w:t>revolution demarcates the transition from sovereignty to accumulation</w:t>
      </w:r>
      <w:r w:rsidRPr="00E133B3">
        <w:rPr>
          <w:sz w:val="8"/>
        </w:rPr>
        <w:t>. Revolution will always be connected with the dissolution of a feudal order and the privileges emblematized by such an order: access to nonproductive consumption, enjoyment, or use</w:t>
      </w:r>
      <w:r w:rsidRPr="00E133B3">
        <w:rPr>
          <w:sz w:val="8"/>
        </w:rPr>
        <w:noBreakHyphen/>
        <w:t xml:space="preserve">value itself, by right of birth. [p. 48] But why not, rather, a conception of plenitude and entitlement for all, also by right of birth, instead of competition and struggle for survival? Such a view is impossible when Nietzschean ressentiment is the impetus for liberation, because postrevolutionary subjects have learned to demonize the very things that they most desire. This point goes some distance toward explaining why revolutionary class hatred is insufficiently analytic and confuses the aristocracy with the bourgeoisie. It also explains why the revolution attempted in 1848 was a disaster. </w:t>
      </w:r>
      <w:proofErr w:type="spellStart"/>
      <w:r w:rsidRPr="00E133B3">
        <w:rPr>
          <w:sz w:val="8"/>
        </w:rPr>
        <w:t>Bataille</w:t>
      </w:r>
      <w:proofErr w:type="spellEnd"/>
      <w:r w:rsidRPr="00E133B3">
        <w:rPr>
          <w:sz w:val="8"/>
        </w:rPr>
        <w:t xml:space="preserve"> writes: The days </w:t>
      </w:r>
      <w:proofErr w:type="spellStart"/>
      <w:r w:rsidRPr="00E133B3">
        <w:rPr>
          <w:sz w:val="8"/>
        </w:rPr>
        <w:t>ofJuue</w:t>
      </w:r>
      <w:proofErr w:type="spellEnd"/>
      <w:r w:rsidRPr="00E133B3">
        <w:rPr>
          <w:sz w:val="8"/>
        </w:rPr>
        <w:t xml:space="preserve">, the Commune, and </w:t>
      </w:r>
      <w:proofErr w:type="spellStart"/>
      <w:r w:rsidRPr="00E133B3">
        <w:rPr>
          <w:sz w:val="8"/>
        </w:rPr>
        <w:t>Spartakus</w:t>
      </w:r>
      <w:proofErr w:type="spellEnd"/>
      <w:r w:rsidRPr="00E133B3">
        <w:rPr>
          <w:sz w:val="8"/>
        </w:rPr>
        <w:t xml:space="preserve"> are the only violent convulsions of the working masses struggling against the bourgeoisie, but these movements occurred with the help of a misunderstanding. The workers were misled by the lack of obstacles encountered a little earlier when the bourgeoisie, in concert with them, rose up against men born of that feudality which irritated everybody. (1991b, 289) Under this historical error, born of the precipitous mixing of classes, the particularity of the bourgeoisie is misunderstood. The bourgeois is no lord or lady waited upon, but a money</w:t>
      </w:r>
      <w:r w:rsidRPr="00E133B3">
        <w:rPr>
          <w:sz w:val="8"/>
        </w:rPr>
        <w:noBreakHyphen/>
        <w:t>grubbing, guilt</w:t>
      </w:r>
      <w:r w:rsidRPr="00E133B3">
        <w:rPr>
          <w:sz w:val="8"/>
        </w:rPr>
        <w:noBreakHyphen/>
        <w:t>ridden, obsessive worker, too cheap to hire help, self</w:t>
      </w:r>
      <w:r w:rsidRPr="00E133B3">
        <w:rPr>
          <w:sz w:val="8"/>
        </w:rPr>
        <w:noBreakHyphen/>
        <w:t xml:space="preserve">righteously confirmed in his or her work ethic and ascetic way of life. I am not suggesting that the bourgeois does not have privileges. He or she does, but not in the same way as the feudal lord or lady. The bourgeois goal is always further accumulation, never consumption, and therefore never sovereignty. </w:t>
      </w:r>
      <w:proofErr w:type="spellStart"/>
      <w:r w:rsidRPr="00E133B3">
        <w:rPr>
          <w:sz w:val="8"/>
        </w:rPr>
        <w:t>Bataille</w:t>
      </w:r>
      <w:proofErr w:type="spellEnd"/>
      <w:r w:rsidRPr="00E133B3">
        <w:rPr>
          <w:sz w:val="8"/>
        </w:rPr>
        <w:t xml:space="preserve"> writes, "The masses have never united except in a radical hostility to the principle of sovereignty" (l99lb, 288; 1973, 329). The masses do not unite against accumulation, except when that accumulation is expressed as sovereignty, and therefore not as accumulation at all, but as consumption. The proletarian worker perceives an excessive consumption as the necessary result of the bourgeois accumulation of property. But this is a misperception, for the bourgeois does not enjoy but accumulates. When the proletarian worker comes to power, a bourgeois revolution recurs because this mass worker, the slave ascendant, forever operates in an economy of scarcity: hoarding resources from the memory of being deprived. The problem of accumulation begins again. The structure is of actual scarcity, followed by perceived scarcity and hoarding that holds on as a historical remainder. Never fully overcome, this remainder becomes part of the historically sedimented fear through which bourgeois cultures function. The problem is that a resentful revolutionary subject is unfit and unable to enjoy wealth and, by extension, political sovereignty. In The German Ideal</w:t>
      </w:r>
      <w:r w:rsidRPr="00E133B3">
        <w:rPr>
          <w:sz w:val="8"/>
        </w:rPr>
        <w:softHyphen/>
        <w:t xml:space="preserve"> [p. 49] </w:t>
      </w:r>
      <w:proofErr w:type="spellStart"/>
      <w:r w:rsidRPr="00E133B3">
        <w:rPr>
          <w:sz w:val="8"/>
        </w:rPr>
        <w:t>ogy</w:t>
      </w:r>
      <w:proofErr w:type="spellEnd"/>
      <w:r w:rsidRPr="00E133B3">
        <w:rPr>
          <w:sz w:val="8"/>
        </w:rPr>
        <w:t>, Marx answers this criticism by claiming that through the process of revolutionary action, the proletariat is able to overcome accumulated habit and conditioning, learn to consume well, and thus become fit for rule (1978, 193). Only an upsurge of violent revolutionary action will be a sufficient lesson in consumption, a trial by violence that returns the bondsman back to the scene of the struggle to the death. For Marx, the emergent subject, baptized by fire, is transformed into a being capable of sovereignty</w:t>
      </w:r>
      <w:r w:rsidRPr="00E133B3">
        <w:rPr>
          <w:sz w:val="8"/>
        </w:rPr>
        <w:noBreakHyphen/>
        <w:t>or dead</w:t>
      </w:r>
      <w:r w:rsidRPr="00E133B3">
        <w:rPr>
          <w:sz w:val="8"/>
        </w:rPr>
        <w:noBreakHyphen/>
        <w:t>at the end of the process. But we have seen that the process of revolutionary action instills not liberation but a fearful repetition of servitude, now internal. In short, transformation is never so</w:t>
      </w:r>
    </w:p>
    <w:p w14:paraId="0C6D6E1F" w14:textId="77777777" w:rsidR="00585497" w:rsidRPr="00E133B3" w:rsidRDefault="00585497" w:rsidP="00585497">
      <w:pPr>
        <w:pStyle w:val="Heading4"/>
        <w:rPr>
          <w:rFonts w:cs="Calibri"/>
        </w:rPr>
      </w:pPr>
      <w:r w:rsidRPr="00E133B3">
        <w:rPr>
          <w:rFonts w:cs="Calibri"/>
        </w:rPr>
        <w:t xml:space="preserve">Transition Wars DA – Rejection of capitalism causes </w:t>
      </w:r>
      <w:r w:rsidRPr="00E133B3">
        <w:rPr>
          <w:rFonts w:cs="Calibri"/>
          <w:u w:val="single"/>
        </w:rPr>
        <w:t>massive</w:t>
      </w:r>
      <w:r w:rsidRPr="00E133B3">
        <w:rPr>
          <w:rFonts w:cs="Calibri"/>
        </w:rPr>
        <w:t xml:space="preserve"> transition wars.</w:t>
      </w:r>
    </w:p>
    <w:p w14:paraId="5D265781" w14:textId="77777777" w:rsidR="00585497" w:rsidRPr="00E133B3" w:rsidRDefault="00585497" w:rsidP="00585497">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22F7CB34" w14:textId="77777777" w:rsidR="00585497" w:rsidRPr="00E133B3" w:rsidRDefault="00585497" w:rsidP="00585497">
      <w:pPr>
        <w:rPr>
          <w:sz w:val="8"/>
        </w:rPr>
      </w:pPr>
      <w:r w:rsidRPr="00E133B3">
        <w:rPr>
          <w:sz w:val="8"/>
        </w:rPr>
        <w:t xml:space="preserve">This is the </w:t>
      </w:r>
      <w:proofErr w:type="spellStart"/>
      <w:r w:rsidRPr="00E133B3">
        <w:rPr>
          <w:sz w:val="8"/>
        </w:rPr>
        <w:t>immiserization</w:t>
      </w:r>
      <w:proofErr w:type="spellEnd"/>
      <w:r w:rsidRPr="00E133B3">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796706">
        <w:rPr>
          <w:rStyle w:val="StyleUnderline"/>
          <w:highlight w:val="green"/>
        </w:rPr>
        <w:t>capitalist class could not be</w:t>
      </w:r>
      <w:r w:rsidRPr="00E133B3">
        <w:rPr>
          <w:rStyle w:val="StyleUnderline"/>
        </w:rPr>
        <w:t xml:space="preserve"> realistically </w:t>
      </w:r>
      <w:r w:rsidRPr="00796706">
        <w:rPr>
          <w:rStyle w:val="StyleUnderline"/>
          <w:highlight w:val="green"/>
        </w:rPr>
        <w:t>expected to relinquish</w:t>
      </w:r>
      <w:r w:rsidRPr="00E133B3">
        <w:rPr>
          <w:rStyle w:val="StyleUnderline"/>
        </w:rPr>
        <w:t xml:space="preserve"> control of </w:t>
      </w:r>
      <w:r w:rsidRPr="00796706">
        <w:rPr>
          <w:rStyle w:val="StyleUnderline"/>
          <w:highlight w:val="green"/>
        </w:rPr>
        <w:t>the state</w:t>
      </w:r>
      <w:r w:rsidRPr="00E133B3">
        <w:rPr>
          <w:rStyle w:val="StyleUnderline"/>
        </w:rPr>
        <w:t xml:space="preserve"> </w:t>
      </w:r>
      <w:r w:rsidRPr="00E133B3">
        <w:rPr>
          <w:sz w:val="8"/>
        </w:rPr>
        <w:t xml:space="preserve">apparatus </w:t>
      </w:r>
      <w:r w:rsidRPr="00796706">
        <w:rPr>
          <w:rStyle w:val="StyleUnderline"/>
          <w:highlight w:val="green"/>
        </w:rPr>
        <w:t>and</w:t>
      </w:r>
      <w:r w:rsidRPr="00E133B3">
        <w:rPr>
          <w:sz w:val="8"/>
        </w:rPr>
        <w:t xml:space="preserve">, with it, </w:t>
      </w:r>
      <w:r w:rsidRPr="00E133B3">
        <w:rPr>
          <w:rStyle w:val="StyleUnderline"/>
        </w:rPr>
        <w:t xml:space="preserve">the monopoly of </w:t>
      </w:r>
      <w:r w:rsidRPr="00796706">
        <w:rPr>
          <w:rStyle w:val="StyleUnderline"/>
          <w:highlight w:val="green"/>
        </w:rPr>
        <w:t>force</w:t>
      </w:r>
      <w:r w:rsidRPr="00E133B3">
        <w:rPr>
          <w:sz w:val="8"/>
        </w:rPr>
        <w:t xml:space="preserve">. In this, Marx was absolutely correct. </w:t>
      </w:r>
      <w:r w:rsidRPr="00796706">
        <w:rPr>
          <w:rStyle w:val="Emphasis"/>
          <w:highlight w:val="green"/>
        </w:rPr>
        <w:t>No capitalist society has</w:t>
      </w:r>
      <w:r w:rsidRPr="00E133B3">
        <w:rPr>
          <w:rStyle w:val="StyleUnderline"/>
        </w:rPr>
        <w:t xml:space="preserve"> ever willingly </w:t>
      </w:r>
      <w:r w:rsidRPr="00796706">
        <w:rPr>
          <w:rStyle w:val="Emphasis"/>
          <w:highlight w:val="green"/>
        </w:rPr>
        <w:t>liquidated</w:t>
      </w:r>
      <w:r w:rsidRPr="00E133B3">
        <w:rPr>
          <w:rStyle w:val="StyleUnderline"/>
        </w:rPr>
        <w:t xml:space="preserve"> itself, </w:t>
      </w:r>
      <w:r w:rsidRPr="00796706">
        <w:rPr>
          <w:rStyle w:val="StyleUnderline"/>
          <w:highlight w:val="green"/>
        </w:rPr>
        <w:t>and it is utopian to think</w:t>
      </w:r>
      <w:r w:rsidRPr="00E133B3">
        <w:rPr>
          <w:rStyle w:val="StyleUnderline"/>
        </w:rPr>
        <w:t xml:space="preserve"> that </w:t>
      </w:r>
      <w:r w:rsidRPr="00796706">
        <w:rPr>
          <w:rStyle w:val="StyleUnderline"/>
          <w:highlight w:val="green"/>
        </w:rPr>
        <w:t>any</w:t>
      </w:r>
      <w:r w:rsidRPr="00E133B3">
        <w:rPr>
          <w:rStyle w:val="StyleUnderline"/>
        </w:rPr>
        <w:t xml:space="preserve"> ever </w:t>
      </w:r>
      <w:r w:rsidRPr="00796706">
        <w:rPr>
          <w:rStyle w:val="StyleUnderline"/>
          <w:highlight w:val="green"/>
        </w:rPr>
        <w:t>will</w:t>
      </w:r>
      <w:r w:rsidRPr="00E133B3">
        <w:rPr>
          <w:sz w:val="8"/>
        </w:rPr>
        <w:t xml:space="preserve">. Therefore, </w:t>
      </w:r>
      <w:r w:rsidRPr="00E133B3">
        <w:rPr>
          <w:rStyle w:val="StyleUnderline"/>
        </w:rPr>
        <w:t xml:space="preserve">in order to achieve </w:t>
      </w:r>
      <w:r w:rsidRPr="00E133B3">
        <w:rPr>
          <w:sz w:val="8"/>
        </w:rPr>
        <w:t xml:space="preserve">the goal of </w:t>
      </w:r>
      <w:r w:rsidRPr="00E133B3">
        <w:rPr>
          <w:rStyle w:val="StyleUnderline"/>
        </w:rPr>
        <w:t xml:space="preserve">socialism, </w:t>
      </w:r>
      <w:r w:rsidRPr="00796706">
        <w:rPr>
          <w:rStyle w:val="StyleUnderline"/>
          <w:highlight w:val="green"/>
        </w:rPr>
        <w:t>nothing short of</w:t>
      </w:r>
      <w:r w:rsidRPr="00E133B3">
        <w:rPr>
          <w:sz w:val="8"/>
        </w:rPr>
        <w:t xml:space="preserve"> a complete </w:t>
      </w:r>
      <w:r w:rsidRPr="00796706">
        <w:rPr>
          <w:rStyle w:val="StyleUnderline"/>
          <w:highlight w:val="green"/>
        </w:rPr>
        <w:t>revolution would do</w:t>
      </w:r>
      <w:r w:rsidRPr="00E133B3">
        <w:rPr>
          <w:rStyle w:val="StyleUnderline"/>
        </w:rPr>
        <w:t xml:space="preserve">; and this means, </w:t>
      </w:r>
      <w:r w:rsidRPr="00796706">
        <w:rPr>
          <w:rStyle w:val="StyleUnderline"/>
          <w:highlight w:val="green"/>
        </w:rPr>
        <w:t>in</w:t>
      </w:r>
      <w:r w:rsidRPr="00E133B3">
        <w:rPr>
          <w:rStyle w:val="StyleUnderline"/>
        </w:rPr>
        <w:t xml:space="preserve"> point of fact, </w:t>
      </w:r>
      <w:r w:rsidRPr="00796706">
        <w:rPr>
          <w:rStyle w:val="StyleUnderline"/>
          <w:highlight w:val="green"/>
        </w:rPr>
        <w:t>a full-fledged</w:t>
      </w:r>
      <w:r w:rsidRPr="00E133B3">
        <w:rPr>
          <w:sz w:val="8"/>
        </w:rPr>
        <w:t xml:space="preserve"> civil </w:t>
      </w:r>
      <w:r w:rsidRPr="00796706">
        <w:rPr>
          <w:rStyle w:val="StyleUnderline"/>
          <w:highlight w:val="green"/>
        </w:rPr>
        <w:t>war</w:t>
      </w:r>
      <w:r w:rsidRPr="00E133B3">
        <w:rPr>
          <w:sz w:val="8"/>
        </w:rPr>
        <w:t xml:space="preserve"> not just within one society, but </w:t>
      </w:r>
      <w:r w:rsidRPr="00796706">
        <w:rPr>
          <w:rStyle w:val="StyleUnderline"/>
          <w:highlight w:val="green"/>
        </w:rPr>
        <w:t>across the globe</w:t>
      </w:r>
      <w:r w:rsidRPr="00E133B3">
        <w:rPr>
          <w:sz w:val="8"/>
        </w:rPr>
        <w:t xml:space="preserve">. </w:t>
      </w:r>
      <w:r w:rsidRPr="00796706">
        <w:rPr>
          <w:rStyle w:val="StyleUnderline"/>
          <w:highlight w:val="green"/>
        </w:rPr>
        <w:t>Without</w:t>
      </w:r>
      <w:r w:rsidRPr="00E133B3">
        <w:rPr>
          <w:sz w:val="8"/>
        </w:rPr>
        <w:t xml:space="preserve"> this </w:t>
      </w:r>
      <w:r w:rsidRPr="00796706">
        <w:rPr>
          <w:rStyle w:val="StyleUnderline"/>
          <w:highlight w:val="green"/>
        </w:rPr>
        <w:lastRenderedPageBreak/>
        <w:t>catastrophic upheaval, capitalism would remain</w:t>
      </w:r>
      <w:r w:rsidRPr="00E133B3">
        <w:rPr>
          <w:rStyle w:val="StyleUnderline"/>
        </w:rPr>
        <w:t xml:space="preserve"> completely </w:t>
      </w:r>
      <w:r w:rsidRPr="00796706">
        <w:rPr>
          <w:rStyle w:val="StyleUnderline"/>
          <w:highlight w:val="green"/>
        </w:rPr>
        <w:t>in control</w:t>
      </w:r>
      <w:r w:rsidRPr="00E133B3">
        <w:rPr>
          <w:rStyle w:val="StyleUnderline"/>
        </w:rPr>
        <w:t xml:space="preserve"> </w:t>
      </w:r>
      <w:r w:rsidRPr="00E133B3">
        <w:rPr>
          <w:sz w:val="8"/>
        </w:rPr>
        <w:t>of the social order and all socialist schemes would be reduced to pipe dreams.</w:t>
      </w:r>
    </w:p>
    <w:p w14:paraId="173B4D7B" w14:textId="77777777" w:rsidR="00585497" w:rsidRPr="00E133B3" w:rsidRDefault="00585497" w:rsidP="00585497"/>
    <w:p w14:paraId="59181504" w14:textId="77777777" w:rsidR="00585497" w:rsidRPr="00E133B3" w:rsidRDefault="00585497" w:rsidP="00585497">
      <w:pPr>
        <w:pStyle w:val="Heading4"/>
        <w:rPr>
          <w:rFonts w:cs="Calibri"/>
        </w:rPr>
      </w:pPr>
      <w:r w:rsidRPr="00E133B3">
        <w:rPr>
          <w:rFonts w:cs="Calibri"/>
        </w:rPr>
        <w:t>Extinction</w:t>
      </w:r>
    </w:p>
    <w:p w14:paraId="0BEB102D" w14:textId="77777777" w:rsidR="00585497" w:rsidRPr="00E133B3" w:rsidRDefault="00585497" w:rsidP="00585497">
      <w:pPr>
        <w:rPr>
          <w:sz w:val="16"/>
          <w:szCs w:val="16"/>
        </w:rPr>
      </w:pPr>
      <w:r w:rsidRPr="00E133B3">
        <w:rPr>
          <w:rStyle w:val="Style13ptBold"/>
        </w:rPr>
        <w:t>Nyquist 05</w:t>
      </w:r>
      <w:r w:rsidRPr="00E133B3">
        <w:t xml:space="preserve"> </w:t>
      </w:r>
      <w:r w:rsidRPr="00E133B3">
        <w:rPr>
          <w:sz w:val="16"/>
          <w:szCs w:val="16"/>
        </w:rPr>
        <w:t>[J.R., renowned expert in geopolitics and international relations, WorldNetDaily contributing editor. 02/04/2005. “The Political Consequences of a Financial Crash.”]</w:t>
      </w:r>
    </w:p>
    <w:p w14:paraId="53D83A08" w14:textId="77777777" w:rsidR="00585497" w:rsidRPr="00E133B3" w:rsidRDefault="00585497" w:rsidP="00585497">
      <w:pPr>
        <w:rPr>
          <w:sz w:val="8"/>
        </w:rPr>
      </w:pPr>
      <w:r w:rsidRPr="00E133B3">
        <w:rPr>
          <w:sz w:val="8"/>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E133B3">
        <w:rPr>
          <w:u w:val="single"/>
        </w:rPr>
        <w:t xml:space="preserve">the formation of </w:t>
      </w:r>
      <w:r w:rsidRPr="00796706">
        <w:rPr>
          <w:highlight w:val="green"/>
          <w:u w:val="single"/>
        </w:rPr>
        <w:t>anti-cap</w:t>
      </w:r>
      <w:r w:rsidRPr="00E133B3">
        <w:rPr>
          <w:u w:val="single"/>
        </w:rPr>
        <w:t xml:space="preserve">italist </w:t>
      </w:r>
      <w:r w:rsidRPr="00796706">
        <w:rPr>
          <w:highlight w:val="green"/>
          <w:u w:val="single"/>
        </w:rPr>
        <w:t>majorities and a turning away from</w:t>
      </w:r>
      <w:r w:rsidRPr="00E133B3">
        <w:rPr>
          <w:u w:val="single"/>
        </w:rPr>
        <w:t xml:space="preserve"> the </w:t>
      </w:r>
      <w:r w:rsidRPr="00796706">
        <w:rPr>
          <w:highlight w:val="green"/>
          <w:u w:val="single"/>
        </w:rPr>
        <w:t>free market</w:t>
      </w:r>
      <w:r w:rsidRPr="00E133B3">
        <w:rPr>
          <w:u w:val="single"/>
        </w:rPr>
        <w:t xml:space="preserve"> system</w:t>
      </w:r>
      <w:r w:rsidRPr="00E133B3">
        <w:rPr>
          <w:sz w:val="8"/>
        </w:rPr>
        <w:t xml:space="preserve">. The danger here is not merely economic. </w:t>
      </w:r>
      <w:r w:rsidRPr="00E133B3">
        <w:rPr>
          <w:u w:val="single"/>
        </w:rPr>
        <w:t xml:space="preserve">The political left openly </w:t>
      </w:r>
      <w:r w:rsidRPr="00796706">
        <w:rPr>
          <w:highlight w:val="green"/>
          <w:u w:val="single"/>
        </w:rPr>
        <w:t>favors the</w:t>
      </w:r>
      <w:r w:rsidRPr="00E133B3">
        <w:rPr>
          <w:u w:val="single"/>
        </w:rPr>
        <w:t xml:space="preserve"> collapse of America’s strategic position abroad. The </w:t>
      </w:r>
      <w:r w:rsidRPr="00796706">
        <w:rPr>
          <w:highlight w:val="green"/>
          <w:u w:val="single"/>
        </w:rPr>
        <w:t>withdrawal</w:t>
      </w:r>
      <w:r w:rsidRPr="00E133B3">
        <w:rPr>
          <w:rStyle w:val="StyleUnderline"/>
        </w:rPr>
        <w:t xml:space="preserve"> of the United State</w:t>
      </w:r>
      <w:r w:rsidRPr="00E133B3">
        <w:rPr>
          <w:u w:val="single"/>
        </w:rPr>
        <w:t xml:space="preserve">s </w:t>
      </w:r>
      <w:r w:rsidRPr="00796706">
        <w:rPr>
          <w:highlight w:val="green"/>
          <w:u w:val="single"/>
        </w:rPr>
        <w:t>from the Middle East</w:t>
      </w:r>
      <w:r w:rsidRPr="00E133B3">
        <w:rPr>
          <w:u w:val="single"/>
        </w:rPr>
        <w:t xml:space="preserve">, the </w:t>
      </w:r>
      <w:r w:rsidRPr="00796706">
        <w:rPr>
          <w:highlight w:val="green"/>
          <w:u w:val="single"/>
        </w:rPr>
        <w:t xml:space="preserve">Far East and Europe would </w:t>
      </w:r>
      <w:r w:rsidRPr="00796706">
        <w:rPr>
          <w:rStyle w:val="Emphasis"/>
          <w:highlight w:val="green"/>
        </w:rPr>
        <w:t>catastrophically impact</w:t>
      </w:r>
      <w:r w:rsidRPr="00E133B3">
        <w:rPr>
          <w:u w:val="single"/>
        </w:rPr>
        <w:t xml:space="preserve"> an international system that presently allows </w:t>
      </w:r>
      <w:r w:rsidRPr="00796706">
        <w:rPr>
          <w:highlight w:val="green"/>
          <w:u w:val="single"/>
        </w:rPr>
        <w:t>6 billion</w:t>
      </w:r>
      <w:r w:rsidRPr="00E133B3">
        <w:rPr>
          <w:u w:val="single"/>
        </w:rPr>
        <w:t xml:space="preserve"> people to live on the earth’s surface </w:t>
      </w:r>
      <w:r w:rsidRPr="00796706">
        <w:rPr>
          <w:highlight w:val="green"/>
          <w:u w:val="single"/>
        </w:rPr>
        <w:t>in</w:t>
      </w:r>
      <w:r w:rsidRPr="00E133B3">
        <w:rPr>
          <w:u w:val="single"/>
        </w:rPr>
        <w:t xml:space="preserve"> relative </w:t>
      </w:r>
      <w:r w:rsidRPr="00796706">
        <w:rPr>
          <w:highlight w:val="green"/>
          <w:u w:val="single"/>
        </w:rPr>
        <w:t>peace</w:t>
      </w:r>
      <w:r w:rsidRPr="00E133B3">
        <w:rPr>
          <w:u w:val="single"/>
        </w:rPr>
        <w:t xml:space="preserve">. </w:t>
      </w:r>
      <w:r w:rsidRPr="00796706">
        <w:rPr>
          <w:highlight w:val="green"/>
          <w:u w:val="single"/>
        </w:rPr>
        <w:t>Should anti-capitalist dogmas overwhelm the global market</w:t>
      </w:r>
      <w:r w:rsidRPr="00E133B3">
        <w:rPr>
          <w:u w:val="single"/>
        </w:rPr>
        <w:t xml:space="preserve"> </w:t>
      </w:r>
      <w:r w:rsidRPr="00E133B3">
        <w:rPr>
          <w:sz w:val="8"/>
        </w:rPr>
        <w:t xml:space="preserve">and trading system that evolved under American leadership, the planet’s economy would contract and </w:t>
      </w:r>
      <w:r w:rsidRPr="00E133B3">
        <w:rPr>
          <w:u w:val="single"/>
        </w:rPr>
        <w:t xml:space="preserve">untold </w:t>
      </w:r>
      <w:r w:rsidRPr="00796706">
        <w:rPr>
          <w:rStyle w:val="Emphasis"/>
          <w:highlight w:val="green"/>
        </w:rPr>
        <w:t>millions would die of starvation</w:t>
      </w:r>
      <w:r w:rsidRPr="00E133B3">
        <w:rPr>
          <w:sz w:val="8"/>
        </w:rPr>
        <w:t xml:space="preserve">. </w:t>
      </w:r>
      <w:r w:rsidRPr="00796706">
        <w:rPr>
          <w:highlight w:val="green"/>
          <w:u w:val="single"/>
        </w:rPr>
        <w:t>Nationalistic totalitarianism</w:t>
      </w:r>
      <w:r w:rsidRPr="00E133B3">
        <w:rPr>
          <w:u w:val="single"/>
        </w:rPr>
        <w:t xml:space="preserve">, fueled by a politics of blame, </w:t>
      </w:r>
      <w:r w:rsidRPr="00796706">
        <w:rPr>
          <w:highlight w:val="green"/>
          <w:u w:val="single"/>
        </w:rPr>
        <w:t>would</w:t>
      </w:r>
      <w:r w:rsidRPr="00E133B3">
        <w:rPr>
          <w:u w:val="single"/>
        </w:rPr>
        <w:t xml:space="preserve"> once again </w:t>
      </w:r>
      <w:r w:rsidRPr="00796706">
        <w:rPr>
          <w:highlight w:val="green"/>
          <w:u w:val="single"/>
        </w:rPr>
        <w:t>bring war to Asia and Europe</w:t>
      </w:r>
      <w:r w:rsidRPr="00E133B3">
        <w:rPr>
          <w:u w:val="single"/>
        </w:rPr>
        <w:t>.</w:t>
      </w:r>
      <w:r w:rsidRPr="00E133B3">
        <w:rPr>
          <w:sz w:val="8"/>
        </w:rPr>
        <w:t xml:space="preserve"> But </w:t>
      </w:r>
      <w:r w:rsidRPr="00E133B3">
        <w:rPr>
          <w:u w:val="single"/>
        </w:rPr>
        <w:t xml:space="preserve">this time the war would be </w:t>
      </w:r>
      <w:r w:rsidRPr="00796706">
        <w:rPr>
          <w:highlight w:val="green"/>
          <w:u w:val="single"/>
        </w:rPr>
        <w:t>waged with mass destruction weapons</w:t>
      </w:r>
      <w:r w:rsidRPr="00E133B3">
        <w:rPr>
          <w:u w:val="single"/>
        </w:rPr>
        <w:t xml:space="preserve"> </w:t>
      </w:r>
      <w:r w:rsidRPr="00E133B3">
        <w:rPr>
          <w:sz w:val="8"/>
        </w:rPr>
        <w:t>and the United States would be blamed because it is the center of global capitalism. Furthermore, if the anti-capitalist party gains power in Washington,</w:t>
      </w:r>
      <w:r w:rsidRPr="00E133B3">
        <w:rPr>
          <w:u w:val="single"/>
        </w:rPr>
        <w:t xml:space="preserve"> </w:t>
      </w:r>
      <w:r w:rsidRPr="00796706">
        <w:rPr>
          <w:highlight w:val="green"/>
          <w:u w:val="single"/>
        </w:rPr>
        <w:t>we can expect</w:t>
      </w:r>
      <w:r w:rsidRPr="00E133B3">
        <w:rPr>
          <w:u w:val="single"/>
        </w:rPr>
        <w:t xml:space="preserve"> to see policies of appeasement and unilateral disarmament enacted. </w:t>
      </w:r>
      <w:r w:rsidRPr="00796706">
        <w:rPr>
          <w:highlight w:val="green"/>
          <w:u w:val="single"/>
        </w:rPr>
        <w:t>American appeasement and disarmament</w:t>
      </w:r>
      <w:r w:rsidRPr="00E133B3">
        <w:rPr>
          <w:u w:val="single"/>
        </w:rPr>
        <w:t xml:space="preserve">, in this context, would be an admission of guilt before the court of world opinion. </w:t>
      </w:r>
      <w:r w:rsidRPr="00796706">
        <w:rPr>
          <w:highlight w:val="green"/>
          <w:u w:val="single"/>
        </w:rPr>
        <w:t>Russia and China</w:t>
      </w:r>
      <w:r w:rsidRPr="00E133B3">
        <w:rPr>
          <w:u w:val="single"/>
        </w:rPr>
        <w:t>,</w:t>
      </w:r>
      <w:r w:rsidRPr="00E133B3">
        <w:rPr>
          <w:sz w:val="8"/>
        </w:rPr>
        <w:t xml:space="preserve"> above all, </w:t>
      </w:r>
      <w:r w:rsidRPr="00796706">
        <w:rPr>
          <w:highlight w:val="green"/>
          <w:u w:val="single"/>
        </w:rPr>
        <w:t>would exploit this</w:t>
      </w:r>
      <w:r w:rsidRPr="00E133B3">
        <w:rPr>
          <w:sz w:val="8"/>
        </w:rPr>
        <w:t xml:space="preserve"> admission </w:t>
      </w:r>
      <w:r w:rsidRPr="00796706">
        <w:rPr>
          <w:highlight w:val="green"/>
          <w:u w:val="single"/>
        </w:rPr>
        <w:t>to justify aggressive wars</w:t>
      </w:r>
      <w:r w:rsidRPr="00E133B3">
        <w:rPr>
          <w:u w:val="single"/>
        </w:rPr>
        <w:t xml:space="preserve">, invasions </w:t>
      </w:r>
      <w:r w:rsidRPr="00796706">
        <w:rPr>
          <w:highlight w:val="green"/>
          <w:u w:val="single"/>
        </w:rPr>
        <w:t>and mass destruction</w:t>
      </w:r>
      <w:r w:rsidRPr="00E133B3">
        <w:rPr>
          <w:u w:val="single"/>
        </w:rPr>
        <w:t xml:space="preserve"> attacks</w:t>
      </w:r>
      <w:r w:rsidRPr="00E133B3">
        <w:rPr>
          <w:sz w:val="8"/>
        </w:rPr>
        <w:t>. A future financial crash, therefore, must be prevented at all costs.</w:t>
      </w:r>
    </w:p>
    <w:p w14:paraId="29371AC7" w14:textId="77777777" w:rsidR="00585497" w:rsidRPr="00E133B3" w:rsidRDefault="00585497" w:rsidP="00585497"/>
    <w:p w14:paraId="420AFDEA" w14:textId="77777777" w:rsidR="00585497" w:rsidRPr="00E133B3" w:rsidRDefault="00585497" w:rsidP="00585497">
      <w:pPr>
        <w:pStyle w:val="Heading4"/>
        <w:rPr>
          <w:rFonts w:cs="Calibri"/>
        </w:rPr>
      </w:pPr>
      <w:r w:rsidRPr="00E133B3">
        <w:rPr>
          <w:rFonts w:cs="Calibri"/>
        </w:rPr>
        <w:t xml:space="preserve">Independently turns their impact – the transition </w:t>
      </w:r>
      <w:r w:rsidRPr="00E133B3">
        <w:rPr>
          <w:rFonts w:cs="Calibri"/>
          <w:u w:val="single"/>
        </w:rPr>
        <w:t>magnifies</w:t>
      </w:r>
      <w:r w:rsidRPr="00E133B3">
        <w:rPr>
          <w:rFonts w:cs="Calibri"/>
        </w:rPr>
        <w:t xml:space="preserve"> every flaw of capitalism.</w:t>
      </w:r>
    </w:p>
    <w:p w14:paraId="3ABBC7A2" w14:textId="77777777" w:rsidR="00585497" w:rsidRPr="00E133B3" w:rsidRDefault="00585497" w:rsidP="00585497">
      <w:pPr>
        <w:rPr>
          <w:sz w:val="16"/>
          <w:szCs w:val="16"/>
        </w:rPr>
      </w:pPr>
      <w:proofErr w:type="spellStart"/>
      <w:r w:rsidRPr="00E133B3">
        <w:rPr>
          <w:rStyle w:val="Style13ptBold"/>
          <w:rFonts w:eastAsiaTheme="majorEastAsia"/>
        </w:rPr>
        <w:t>Gurbud</w:t>
      </w:r>
      <w:proofErr w:type="spellEnd"/>
      <w:r w:rsidRPr="00E133B3">
        <w:rPr>
          <w:rStyle w:val="Style13ptBold"/>
          <w:rFonts w:eastAsiaTheme="majorEastAsia"/>
        </w:rPr>
        <w:t xml:space="preserve"> 97</w:t>
      </w:r>
      <w:r w:rsidRPr="00E133B3">
        <w:t xml:space="preserve"> </w:t>
      </w:r>
      <w:r w:rsidRPr="00E133B3">
        <w:rPr>
          <w:sz w:val="16"/>
          <w:szCs w:val="16"/>
        </w:rPr>
        <w:t>[Mark, Graduate Research Assistant – Center for Superconductivity Research at the University of Maryland, “Nanotechnology and International Security”, http://www.foresight.org/Conferences/MNT05/Papers/Gubrud/]</w:t>
      </w:r>
    </w:p>
    <w:p w14:paraId="50E67295" w14:textId="77777777" w:rsidR="00585497" w:rsidRPr="00E133B3" w:rsidRDefault="00585497" w:rsidP="00585497">
      <w:pPr>
        <w:rPr>
          <w:sz w:val="8"/>
        </w:rPr>
      </w:pPr>
      <w:r w:rsidRPr="00E133B3">
        <w:rPr>
          <w:sz w:val="8"/>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796706">
        <w:rPr>
          <w:rStyle w:val="StyleUnderline"/>
          <w:highlight w:val="green"/>
        </w:rPr>
        <w:t>As</w:t>
      </w:r>
      <w:r w:rsidRPr="00E133B3">
        <w:rPr>
          <w:rStyle w:val="StyleUnderline"/>
        </w:rPr>
        <w:t xml:space="preserve"> global </w:t>
      </w:r>
      <w:r w:rsidRPr="00796706">
        <w:rPr>
          <w:rStyle w:val="StyleUnderline"/>
          <w:highlight w:val="green"/>
        </w:rPr>
        <w:t>capitalism retreats, it</w:t>
      </w:r>
      <w:r w:rsidRPr="00E133B3">
        <w:rPr>
          <w:rStyle w:val="StyleUnderline"/>
        </w:rPr>
        <w:t xml:space="preserve"> will </w:t>
      </w:r>
      <w:r w:rsidRPr="00796706">
        <w:rPr>
          <w:rStyle w:val="StyleUnderline"/>
          <w:highlight w:val="green"/>
        </w:rPr>
        <w:t>leave behind</w:t>
      </w:r>
      <w:r w:rsidRPr="00E133B3">
        <w:rPr>
          <w:rStyle w:val="StyleUnderline"/>
        </w:rPr>
        <w:t xml:space="preserve"> a world dominated by politics, and possibly </w:t>
      </w:r>
      <w:r w:rsidRPr="00796706">
        <w:rPr>
          <w:rStyle w:val="Emphasis"/>
          <w:highlight w:val="green"/>
        </w:rPr>
        <w:t>feudal concentrations</w:t>
      </w:r>
      <w:r w:rsidRPr="00796706">
        <w:rPr>
          <w:rStyle w:val="StyleUnderline"/>
          <w:highlight w:val="green"/>
        </w:rPr>
        <w:t xml:space="preserve"> of wealth and power. Economic insecurity</w:t>
      </w:r>
      <w:r w:rsidRPr="00E133B3">
        <w:rPr>
          <w:sz w:val="8"/>
        </w:rPr>
        <w:t xml:space="preserve">, and fears for the material and moral future of humankind </w:t>
      </w:r>
      <w:r w:rsidRPr="00E133B3">
        <w:rPr>
          <w:rStyle w:val="StyleUnderline"/>
        </w:rPr>
        <w:t xml:space="preserve">may </w:t>
      </w:r>
      <w:r w:rsidRPr="00796706">
        <w:rPr>
          <w:rStyle w:val="StyleUnderline"/>
          <w:highlight w:val="green"/>
        </w:rPr>
        <w:t>lead to the rise of demagogic</w:t>
      </w:r>
      <w:r w:rsidRPr="00E133B3">
        <w:rPr>
          <w:sz w:val="8"/>
        </w:rPr>
        <w:t xml:space="preserve"> and intemperate </w:t>
      </w:r>
      <w:r w:rsidRPr="00E133B3">
        <w:rPr>
          <w:rStyle w:val="StyleUnderline"/>
        </w:rPr>
        <w:t xml:space="preserve">national </w:t>
      </w:r>
      <w:r w:rsidRPr="00796706">
        <w:rPr>
          <w:rStyle w:val="StyleUnderline"/>
          <w:highlight w:val="green"/>
        </w:rPr>
        <w:t>leaders.</w:t>
      </w:r>
      <w:r w:rsidRPr="00E133B3">
        <w:rPr>
          <w:sz w:val="8"/>
        </w:rPr>
        <w:t xml:space="preserve"> With almost two hundred sovereign nations, each struggling to create a new economic and social order, perhaps </w:t>
      </w:r>
      <w:r w:rsidRPr="00796706">
        <w:rPr>
          <w:rStyle w:val="StyleUnderline"/>
          <w:highlight w:val="green"/>
        </w:rPr>
        <w:t>the</w:t>
      </w:r>
      <w:r w:rsidRPr="00E133B3">
        <w:rPr>
          <w:rStyle w:val="StyleUnderline"/>
        </w:rPr>
        <w:t xml:space="preserve"> most predictable </w:t>
      </w:r>
      <w:r w:rsidRPr="00796706">
        <w:rPr>
          <w:rStyle w:val="StyleUnderline"/>
          <w:highlight w:val="green"/>
        </w:rPr>
        <w:t xml:space="preserve">outcome is </w:t>
      </w:r>
      <w:r w:rsidRPr="00796706">
        <w:rPr>
          <w:rStyle w:val="Emphasis"/>
          <w:highlight w:val="green"/>
        </w:rPr>
        <w:t>chaos</w:t>
      </w:r>
      <w:r w:rsidRPr="00E133B3">
        <w:rPr>
          <w:rStyle w:val="StyleUnderline"/>
        </w:rPr>
        <w:t xml:space="preserve">: shifting alignments, </w:t>
      </w:r>
      <w:r w:rsidRPr="00796706">
        <w:rPr>
          <w:rStyle w:val="StyleUnderline"/>
          <w:highlight w:val="green"/>
        </w:rPr>
        <w:t>displaced populations, power struggles, ethnic conflicts</w:t>
      </w:r>
      <w:r w:rsidRPr="00E133B3">
        <w:rPr>
          <w:rStyle w:val="StyleUnderline"/>
        </w:rPr>
        <w:t xml:space="preserve"> inflamed by demagogues, </w:t>
      </w:r>
      <w:r w:rsidRPr="00E133B3">
        <w:rPr>
          <w:sz w:val="8"/>
        </w:rPr>
        <w:t xml:space="preserve">class conflicts, land disputes, etc. Small and </w:t>
      </w:r>
      <w:r w:rsidRPr="00796706">
        <w:rPr>
          <w:rStyle w:val="StyleUnderline"/>
          <w:highlight w:val="green"/>
        </w:rPr>
        <w:t>underdeveloped nations</w:t>
      </w:r>
      <w:r w:rsidRPr="00E133B3">
        <w:rPr>
          <w:rStyle w:val="StyleUnderline"/>
        </w:rPr>
        <w:t xml:space="preserve"> will be more than ever dependent on the major powers for access to technology, and </w:t>
      </w:r>
      <w:r w:rsidRPr="00796706">
        <w:rPr>
          <w:rStyle w:val="StyleUnderline"/>
          <w:highlight w:val="green"/>
        </w:rPr>
        <w:t>more</w:t>
      </w:r>
      <w:r w:rsidRPr="00E133B3">
        <w:rPr>
          <w:rStyle w:val="StyleUnderline"/>
        </w:rPr>
        <w:t xml:space="preserve"> than ever </w:t>
      </w:r>
      <w:r w:rsidRPr="00796706">
        <w:rPr>
          <w:rStyle w:val="StyleUnderline"/>
          <w:highlight w:val="green"/>
        </w:rPr>
        <w:t>vulnerable to</w:t>
      </w:r>
      <w:r w:rsidRPr="00E133B3">
        <w:rPr>
          <w:rStyle w:val="StyleUnderline"/>
        </w:rPr>
        <w:t xml:space="preserve"> sophisticated forms of </w:t>
      </w:r>
      <w:r w:rsidRPr="00E133B3">
        <w:rPr>
          <w:sz w:val="8"/>
        </w:rPr>
        <w:t xml:space="preserve">control or subversion, or to </w:t>
      </w:r>
      <w:r w:rsidRPr="00796706">
        <w:rPr>
          <w:rStyle w:val="Emphasis"/>
          <w:highlight w:val="green"/>
        </w:rPr>
        <w:t>outright domination.</w:t>
      </w:r>
      <w:r w:rsidRPr="00E133B3">
        <w:rPr>
          <w:sz w:val="8"/>
        </w:rPr>
        <w:t xml:space="preserve"> Competition among the leading technological powers for the political loyalty of clients might imply reversion to some form of nationalistic imperialism. </w:t>
      </w:r>
    </w:p>
    <w:p w14:paraId="33C6AB13" w14:textId="77777777" w:rsidR="00585497" w:rsidRPr="00E133B3" w:rsidRDefault="00585497" w:rsidP="00585497"/>
    <w:p w14:paraId="679DD5C9" w14:textId="2E34D020" w:rsidR="00585497" w:rsidRPr="00E133B3" w:rsidRDefault="00585497" w:rsidP="00585497">
      <w:pPr>
        <w:pStyle w:val="Heading4"/>
        <w:rPr>
          <w:rFonts w:cs="Calibri"/>
        </w:rPr>
      </w:pPr>
      <w:r w:rsidRPr="00E133B3">
        <w:rPr>
          <w:rFonts w:cs="Calibri"/>
        </w:rPr>
        <w:t xml:space="preserve">Elite backlash turns the </w:t>
      </w:r>
      <w:r>
        <w:rPr>
          <w:rFonts w:cs="Calibri"/>
        </w:rPr>
        <w:t>method</w:t>
      </w:r>
    </w:p>
    <w:p w14:paraId="2D1F70B7" w14:textId="77777777" w:rsidR="00585497" w:rsidRPr="00E133B3" w:rsidRDefault="00585497" w:rsidP="00585497">
      <w:pPr>
        <w:rPr>
          <w:sz w:val="16"/>
          <w:szCs w:val="16"/>
        </w:rPr>
      </w:pPr>
      <w:proofErr w:type="spellStart"/>
      <w:r w:rsidRPr="00E133B3">
        <w:rPr>
          <w:rStyle w:val="Style13ptBold"/>
          <w:rFonts w:eastAsiaTheme="majorEastAsia"/>
        </w:rPr>
        <w:t>Kagarlitsky</w:t>
      </w:r>
      <w:proofErr w:type="spellEnd"/>
      <w:r w:rsidRPr="00E133B3">
        <w:rPr>
          <w:rStyle w:val="Style13ptBold"/>
          <w:rFonts w:eastAsiaTheme="majorEastAsia"/>
        </w:rPr>
        <w:t xml:space="preserve"> 96</w:t>
      </w:r>
      <w:r w:rsidRPr="00E133B3">
        <w:t xml:space="preserve"> </w:t>
      </w:r>
      <w:hyperlink r:id="rId11" w:history="1">
        <w:r w:rsidRPr="00E133B3">
          <w:rPr>
            <w:sz w:val="16"/>
            <w:szCs w:val="16"/>
          </w:rPr>
          <w:t>Boris</w:t>
        </w:r>
      </w:hyperlink>
      <w:r w:rsidRPr="00E133B3">
        <w:rPr>
          <w:sz w:val="16"/>
          <w:szCs w:val="16"/>
        </w:rPr>
        <w:t xml:space="preserve">, Senior Research Fellow at the Institute of Comparative Political Studies – Russian Academy of Sciences “The Agony Of Neo-Liberalism Or The End Of Civilization?”, Monthly Review, June, </w:t>
      </w:r>
      <w:hyperlink r:id="rId12" w:history="1">
        <w:r w:rsidRPr="00E133B3">
          <w:rPr>
            <w:rStyle w:val="Hyperlink"/>
            <w:sz w:val="16"/>
            <w:szCs w:val="16"/>
          </w:rPr>
          <w:t>http://findarticles.com/p/articles/mi_m1132/is_n2_v48/ai_18375973</w:t>
        </w:r>
      </w:hyperlink>
      <w:r w:rsidRPr="00E133B3">
        <w:rPr>
          <w:sz w:val="16"/>
          <w:szCs w:val="16"/>
        </w:rPr>
        <w:t>//[edited for ableist language]</w:t>
      </w:r>
    </w:p>
    <w:p w14:paraId="2A33D727" w14:textId="77777777" w:rsidR="00585497" w:rsidRPr="00E133B3" w:rsidRDefault="00585497" w:rsidP="00585497">
      <w:pPr>
        <w:rPr>
          <w:sz w:val="12"/>
        </w:rPr>
      </w:pPr>
      <w:r w:rsidRPr="00E133B3">
        <w:rPr>
          <w:sz w:val="12"/>
        </w:rPr>
        <w:t xml:space="preserve">It would seem that the time for alternatives has now come. But </w:t>
      </w:r>
      <w:r w:rsidRPr="00796706">
        <w:rPr>
          <w:rStyle w:val="StyleUnderline"/>
          <w:highlight w:val="green"/>
        </w:rPr>
        <w:t>where are these alternatives</w:t>
      </w:r>
      <w:r w:rsidRPr="00E133B3">
        <w:rPr>
          <w:rStyle w:val="StyleUnderline"/>
        </w:rPr>
        <w:t>? When</w:t>
      </w:r>
      <w:r w:rsidRPr="00E133B3">
        <w:rPr>
          <w:sz w:val="12"/>
        </w:rPr>
        <w:t xml:space="preserve"> the American philosopher Francis </w:t>
      </w:r>
      <w:r w:rsidRPr="00E133B3">
        <w:rPr>
          <w:rStyle w:val="StyleUnderline"/>
        </w:rPr>
        <w:t>Fukuyama declared</w:t>
      </w:r>
      <w:r w:rsidRPr="00E133B3">
        <w:rPr>
          <w:sz w:val="12"/>
        </w:rPr>
        <w:t xml:space="preserve"> that with the triumph of neo-liberalism </w:t>
      </w:r>
      <w:r w:rsidRPr="00E133B3">
        <w:rPr>
          <w:rStyle w:val="StyleUnderline"/>
        </w:rPr>
        <w:t>the end of history</w:t>
      </w:r>
      <w:r w:rsidRPr="00E133B3">
        <w:rPr>
          <w:sz w:val="12"/>
        </w:rPr>
        <w:t xml:space="preserve"> had arrived, people first argued with him, then began laughing at </w:t>
      </w:r>
      <w:r w:rsidRPr="00E133B3">
        <w:rPr>
          <w:sz w:val="12"/>
        </w:rPr>
        <w:lastRenderedPageBreak/>
        <w:t xml:space="preserve">him, and finally forgot about him. This, however, was a mistake. When Fukuyama declared the end of history, he did not by any means base his thesis on the economic or social successes of capitalism. In practice, </w:t>
      </w:r>
      <w:r w:rsidRPr="00E133B3">
        <w:rPr>
          <w:rStyle w:val="StyleUnderline"/>
        </w:rPr>
        <w:t>he measured</w:t>
      </w:r>
      <w:r w:rsidRPr="00E133B3">
        <w:rPr>
          <w:sz w:val="12"/>
        </w:rPr>
        <w:t xml:space="preserve"> the </w:t>
      </w:r>
      <w:r w:rsidRPr="00E133B3">
        <w:rPr>
          <w:rStyle w:val="StyleUnderline"/>
        </w:rPr>
        <w:t>success</w:t>
      </w:r>
      <w:r w:rsidRPr="00E133B3">
        <w:rPr>
          <w:sz w:val="12"/>
        </w:rPr>
        <w:t xml:space="preserve"> of the victorious ideology </w:t>
      </w:r>
      <w:r w:rsidRPr="00E133B3">
        <w:rPr>
          <w:rStyle w:val="StyleUnderline"/>
        </w:rPr>
        <w:t>by</w:t>
      </w:r>
      <w:r w:rsidRPr="00E133B3">
        <w:rPr>
          <w:sz w:val="12"/>
        </w:rPr>
        <w:t xml:space="preserve"> a single criterion: </w:t>
      </w:r>
      <w:r w:rsidRPr="00796706">
        <w:rPr>
          <w:rStyle w:val="StyleUnderline"/>
          <w:highlight w:val="green"/>
        </w:rPr>
        <w:t>the ability of</w:t>
      </w:r>
      <w:r w:rsidRPr="00E133B3">
        <w:rPr>
          <w:rStyle w:val="StyleUnderline"/>
        </w:rPr>
        <w:t xml:space="preserve"> </w:t>
      </w:r>
      <w:r w:rsidRPr="00796706">
        <w:rPr>
          <w:rStyle w:val="StyleUnderline"/>
          <w:highlight w:val="green"/>
        </w:rPr>
        <w:t>the</w:t>
      </w:r>
      <w:r w:rsidRPr="00E133B3">
        <w:rPr>
          <w:sz w:val="12"/>
        </w:rPr>
        <w:t xml:space="preserve"> world </w:t>
      </w:r>
      <w:r w:rsidRPr="00796706">
        <w:rPr>
          <w:rStyle w:val="StyleUnderline"/>
          <w:highlight w:val="green"/>
        </w:rPr>
        <w:t>ruling class to destroy</w:t>
      </w:r>
      <w:r w:rsidRPr="00E133B3">
        <w:rPr>
          <w:sz w:val="12"/>
        </w:rPr>
        <w:t xml:space="preserve">, suffocate, corrupt or discredit </w:t>
      </w:r>
      <w:r w:rsidRPr="00796706">
        <w:rPr>
          <w:rStyle w:val="StyleUnderline"/>
          <w:highlight w:val="green"/>
        </w:rPr>
        <w:t>any</w:t>
      </w:r>
      <w:r w:rsidRPr="00E133B3">
        <w:rPr>
          <w:sz w:val="12"/>
        </w:rPr>
        <w:t xml:space="preserve"> constructive </w:t>
      </w:r>
      <w:r w:rsidRPr="00796706">
        <w:rPr>
          <w:rStyle w:val="StyleUnderline"/>
          <w:highlight w:val="green"/>
        </w:rPr>
        <w:t>alternative</w:t>
      </w:r>
      <w:r w:rsidRPr="00E133B3">
        <w:rPr>
          <w:rStyle w:val="StyleUnderline"/>
        </w:rPr>
        <w:t xml:space="preserve"> to itself. If there were no alternatives to capitalism, </w:t>
      </w:r>
      <w:r w:rsidRPr="00796706">
        <w:rPr>
          <w:rStyle w:val="StyleUnderline"/>
          <w:highlight w:val="green"/>
        </w:rPr>
        <w:t>everything would stay the same</w:t>
      </w:r>
      <w:r w:rsidRPr="00E133B3">
        <w:rPr>
          <w:sz w:val="12"/>
        </w:rPr>
        <w:t xml:space="preserve"> whether capitalism was good or bad. </w:t>
      </w:r>
      <w:r w:rsidRPr="00E133B3">
        <w:rPr>
          <w:rStyle w:val="StyleUnderline"/>
        </w:rPr>
        <w:t>In this sense, we are now even closer to the end of history than in 1989</w:t>
      </w:r>
      <w:r w:rsidRPr="00E133B3">
        <w:rPr>
          <w:sz w:val="12"/>
        </w:rPr>
        <w:t xml:space="preserve">. The economic failure of neo-liberalism has not led and will not lead automatically to the collapse of its ideological hegemony. </w:t>
      </w:r>
      <w:r w:rsidRPr="00E133B3">
        <w:rPr>
          <w:rStyle w:val="StyleUnderline"/>
        </w:rPr>
        <w:t xml:space="preserve">The </w:t>
      </w:r>
      <w:r w:rsidRPr="00796706">
        <w:rPr>
          <w:rStyle w:val="StyleUnderline"/>
          <w:highlight w:val="green"/>
        </w:rPr>
        <w:t>elites</w:t>
      </w:r>
      <w:r w:rsidRPr="00E133B3">
        <w:rPr>
          <w:rStyle w:val="StyleUnderline"/>
        </w:rPr>
        <w:t xml:space="preserve"> </w:t>
      </w:r>
      <w:r w:rsidRPr="00796706">
        <w:rPr>
          <w:rStyle w:val="StyleUnderline"/>
          <w:highlight w:val="green"/>
        </w:rPr>
        <w:t>of</w:t>
      </w:r>
      <w:r w:rsidRPr="00E133B3">
        <w:rPr>
          <w:sz w:val="12"/>
        </w:rPr>
        <w:t xml:space="preserve"> contemporary </w:t>
      </w:r>
      <w:r w:rsidRPr="00796706">
        <w:rPr>
          <w:rStyle w:val="StyleUnderline"/>
          <w:highlight w:val="green"/>
        </w:rPr>
        <w:t>cap</w:t>
      </w:r>
      <w:r w:rsidRPr="00E133B3">
        <w:rPr>
          <w:rStyle w:val="StyleUnderline"/>
        </w:rPr>
        <w:t>italism</w:t>
      </w:r>
      <w:r w:rsidRPr="00E133B3">
        <w:rPr>
          <w:sz w:val="12"/>
        </w:rPr>
        <w:t xml:space="preserve"> cannot resolve the system's objective contradictions, and cannot and do not want to solve its growing problems, but they </w:t>
      </w:r>
      <w:r w:rsidRPr="00796706">
        <w:rPr>
          <w:rStyle w:val="StyleUnderline"/>
          <w:highlight w:val="green"/>
        </w:rPr>
        <w:t>are</w:t>
      </w:r>
      <w:r w:rsidRPr="00E133B3">
        <w:rPr>
          <w:rStyle w:val="StyleUnderline"/>
        </w:rPr>
        <w:t xml:space="preserve"> </w:t>
      </w:r>
      <w:r w:rsidRPr="00796706">
        <w:rPr>
          <w:rStyle w:val="StyleUnderline"/>
          <w:highlight w:val="green"/>
        </w:rPr>
        <w:t>capable</w:t>
      </w:r>
      <w:r w:rsidRPr="00E133B3">
        <w:rPr>
          <w:rStyle w:val="StyleUnderline"/>
        </w:rPr>
        <w:t xml:space="preserve"> </w:t>
      </w:r>
      <w:r w:rsidRPr="00796706">
        <w:rPr>
          <w:rStyle w:val="StyleUnderline"/>
          <w:highlight w:val="green"/>
        </w:rPr>
        <w:t>of</w:t>
      </w:r>
      <w:r w:rsidRPr="00E133B3">
        <w:rPr>
          <w:rStyle w:val="StyleUnderline"/>
        </w:rPr>
        <w:t xml:space="preserve"> [</w:t>
      </w:r>
      <w:r w:rsidRPr="00796706">
        <w:rPr>
          <w:rStyle w:val="StyleUnderline"/>
          <w:highlight w:val="green"/>
        </w:rPr>
        <w:t>preventing</w:t>
      </w:r>
      <w:r w:rsidRPr="00E133B3">
        <w:rPr>
          <w:rStyle w:val="StyleUnderline"/>
        </w:rPr>
        <w:t xml:space="preserve">] </w:t>
      </w:r>
      <w:r w:rsidRPr="00E133B3">
        <w:rPr>
          <w:rStyle w:val="StyleUnderline"/>
          <w:strike/>
        </w:rPr>
        <w:t>paralyzing</w:t>
      </w:r>
      <w:r w:rsidRPr="00E133B3">
        <w:rPr>
          <w:rStyle w:val="StyleUnderline"/>
        </w:rPr>
        <w:t xml:space="preserve"> any </w:t>
      </w:r>
      <w:r w:rsidRPr="00796706">
        <w:rPr>
          <w:rStyle w:val="StyleUnderline"/>
          <w:highlight w:val="green"/>
        </w:rPr>
        <w:t>attempts to solve</w:t>
      </w:r>
      <w:r w:rsidRPr="00E133B3">
        <w:rPr>
          <w:rStyle w:val="StyleUnderline"/>
        </w:rPr>
        <w:t xml:space="preserve"> these problems on the basis of alternative approaches</w:t>
      </w:r>
      <w:r w:rsidRPr="00E133B3">
        <w:rPr>
          <w:sz w:val="12"/>
        </w:rPr>
        <w:t xml:space="preserve">. Technological development is not paralyzed by social structures that are clearly outdated and increasingly absurd. This development continues; the only difference is that it ceases to improve people's lives. Indeed, technological development becomes a negative factor. With every turn in the spiral of technological revolution, more and more new contradictions and disproportions accumulate. Relationships become confused, the structures and systems of rule grow steadily more complex, and the processes become less and less predictable. The </w:t>
      </w:r>
      <w:r w:rsidRPr="00E133B3">
        <w:rPr>
          <w:rStyle w:val="StyleUnderline"/>
        </w:rPr>
        <w:t>"repressive tolerance"</w:t>
      </w:r>
      <w:r w:rsidRPr="00E133B3">
        <w:rPr>
          <w:sz w:val="12"/>
        </w:rPr>
        <w:t xml:space="preserve"> of the 1960s </w:t>
      </w:r>
      <w:r w:rsidRPr="00E133B3">
        <w:rPr>
          <w:rStyle w:val="StyleUnderline"/>
        </w:rPr>
        <w:t>has been replaced by repressive</w:t>
      </w:r>
      <w:r w:rsidRPr="00E133B3">
        <w:rPr>
          <w:sz w:val="12"/>
        </w:rPr>
        <w:t xml:space="preserve"> or coercive </w:t>
      </w:r>
      <w:r w:rsidRPr="00E133B3">
        <w:rPr>
          <w:rStyle w:val="StyleUnderline"/>
        </w:rPr>
        <w:t>hegemony</w:t>
      </w:r>
      <w:r w:rsidRPr="00E133B3">
        <w:rPr>
          <w:sz w:val="12"/>
        </w:rPr>
        <w:t xml:space="preserve">. The official ideologies no longer convince anyone, but this scarcely troubles </w:t>
      </w:r>
      <w:r w:rsidRPr="00E133B3">
        <w:rPr>
          <w:rStyle w:val="StyleUnderline"/>
        </w:rPr>
        <w:t xml:space="preserve">the </w:t>
      </w:r>
      <w:r w:rsidRPr="00796706">
        <w:rPr>
          <w:rStyle w:val="StyleUnderline"/>
          <w:highlight w:val="green"/>
        </w:rPr>
        <w:t>authorities</w:t>
      </w:r>
      <w:r w:rsidRPr="00E133B3">
        <w:rPr>
          <w:sz w:val="12"/>
        </w:rPr>
        <w:t xml:space="preserve">, since they </w:t>
      </w:r>
      <w:r w:rsidRPr="00796706">
        <w:rPr>
          <w:rStyle w:val="StyleUnderline"/>
          <w:highlight w:val="green"/>
        </w:rPr>
        <w:t>do not allow</w:t>
      </w:r>
      <w:r w:rsidRPr="00E133B3">
        <w:rPr>
          <w:rStyle w:val="StyleUnderline"/>
        </w:rPr>
        <w:t xml:space="preserve"> </w:t>
      </w:r>
      <w:r w:rsidRPr="00796706">
        <w:rPr>
          <w:rStyle w:val="StyleUnderline"/>
          <w:highlight w:val="green"/>
        </w:rPr>
        <w:t>alternative ideologies</w:t>
      </w:r>
      <w:r w:rsidRPr="00E133B3">
        <w:rPr>
          <w:rStyle w:val="StyleUnderline"/>
        </w:rPr>
        <w:t xml:space="preserve"> to be propagated. Or</w:t>
      </w:r>
      <w:r w:rsidRPr="00E133B3">
        <w:rPr>
          <w:sz w:val="12"/>
        </w:rPr>
        <w:t xml:space="preserve"> else, such </w:t>
      </w:r>
      <w:r w:rsidRPr="00796706">
        <w:rPr>
          <w:rStyle w:val="StyleUnderline"/>
          <w:highlight w:val="green"/>
        </w:rPr>
        <w:t>ideologies are disseminated in fragmentary form</w:t>
      </w:r>
      <w:r w:rsidRPr="00E133B3">
        <w:rPr>
          <w:rStyle w:val="StyleUnderline"/>
        </w:rPr>
        <w:t xml:space="preserve">, </w:t>
      </w:r>
      <w:r w:rsidRPr="00796706">
        <w:rPr>
          <w:rStyle w:val="StyleUnderline"/>
          <w:highlight w:val="green"/>
        </w:rPr>
        <w:t>and</w:t>
      </w:r>
      <w:r w:rsidRPr="00E133B3">
        <w:rPr>
          <w:sz w:val="12"/>
        </w:rPr>
        <w:t xml:space="preserve"> in this way </w:t>
      </w:r>
      <w:r w:rsidRPr="00E133B3">
        <w:rPr>
          <w:rStyle w:val="StyleUnderline"/>
        </w:rPr>
        <w:t xml:space="preserve">simply </w:t>
      </w:r>
      <w:r w:rsidRPr="00796706">
        <w:rPr>
          <w:rStyle w:val="StyleUnderline"/>
          <w:highlight w:val="green"/>
        </w:rPr>
        <w:t>demonstrate their inadequacy as genuine alternatives</w:t>
      </w:r>
      <w:r w:rsidRPr="00E133B3">
        <w:rPr>
          <w:sz w:val="12"/>
        </w:rPr>
        <w:t>.</w:t>
      </w:r>
    </w:p>
    <w:p w14:paraId="7C7730DC" w14:textId="77777777" w:rsidR="00585497" w:rsidRPr="00585497" w:rsidRDefault="00585497" w:rsidP="00585497"/>
    <w:sectPr w:rsidR="00585497" w:rsidRPr="005854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54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497"/>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5D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9621DE"/>
  <w14:defaultImageDpi w14:val="300"/>
  <w15:docId w15:val="{11C5436E-DB69-2048-BC57-98D66D030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54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54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54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54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5854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54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497"/>
  </w:style>
  <w:style w:type="character" w:customStyle="1" w:styleId="Heading1Char">
    <w:name w:val="Heading 1 Char"/>
    <w:aliases w:val="Pocket Char"/>
    <w:basedOn w:val="DefaultParagraphFont"/>
    <w:link w:val="Heading1"/>
    <w:uiPriority w:val="9"/>
    <w:rsid w:val="005854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54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549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5854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8549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58549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5854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549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585497"/>
    <w:rPr>
      <w:color w:val="auto"/>
      <w:u w:val="none"/>
    </w:rPr>
  </w:style>
  <w:style w:type="paragraph" w:styleId="DocumentMap">
    <w:name w:val="Document Map"/>
    <w:basedOn w:val="Normal"/>
    <w:link w:val="DocumentMapChar"/>
    <w:uiPriority w:val="99"/>
    <w:semiHidden/>
    <w:unhideWhenUsed/>
    <w:rsid w:val="005854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5497"/>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CD - Cite"/>
    <w:basedOn w:val="Heading1"/>
    <w:link w:val="Hyperlink"/>
    <w:autoRedefine/>
    <w:uiPriority w:val="99"/>
    <w:qFormat/>
    <w:rsid w:val="005854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8549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585497"/>
    <w:rPr>
      <w:u w:val="single"/>
    </w:rPr>
  </w:style>
  <w:style w:type="paragraph" w:customStyle="1" w:styleId="textbold">
    <w:name w:val="text bold"/>
    <w:basedOn w:val="Normal"/>
    <w:uiPriority w:val="20"/>
    <w:qFormat/>
    <w:rsid w:val="00585497"/>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rPr>
  </w:style>
  <w:style w:type="paragraph" w:customStyle="1" w:styleId="card">
    <w:name w:val="card"/>
    <w:aliases w:val="Medium Grid 21"/>
    <w:basedOn w:val="Normal"/>
    <w:next w:val="Normal"/>
    <w:link w:val="cardChar"/>
    <w:qFormat/>
    <w:rsid w:val="00585497"/>
    <w:pPr>
      <w:ind w:left="288" w:right="288"/>
    </w:pPr>
    <w:rPr>
      <w:rFonts w:ascii="Times New Roman" w:eastAsia="Calibri" w:hAnsi="Times New Roman" w:cs="Times New Roman"/>
      <w:sz w:val="20"/>
    </w:rPr>
  </w:style>
  <w:style w:type="character" w:customStyle="1" w:styleId="cardChar">
    <w:name w:val="card Char"/>
    <w:link w:val="card"/>
    <w:rsid w:val="00585497"/>
    <w:rPr>
      <w:rFonts w:ascii="Times New Roman" w:eastAsia="Calibri" w:hAnsi="Times New Roman" w:cs="Times New Roman"/>
      <w:sz w:val="20"/>
    </w:rPr>
  </w:style>
  <w:style w:type="paragraph" w:customStyle="1" w:styleId="cardtext">
    <w:name w:val="card text"/>
    <w:basedOn w:val="Normal"/>
    <w:link w:val="cardtextChar"/>
    <w:qFormat/>
    <w:rsid w:val="00585497"/>
    <w:pPr>
      <w:widowControl w:val="0"/>
      <w:ind w:left="288" w:right="288"/>
    </w:pPr>
    <w:rPr>
      <w:rFonts w:eastAsia="Calibri"/>
    </w:rPr>
  </w:style>
  <w:style w:type="character" w:customStyle="1" w:styleId="cardtextChar">
    <w:name w:val="card text Char"/>
    <w:basedOn w:val="DefaultParagraphFont"/>
    <w:link w:val="cardtext"/>
    <w:rsid w:val="00585497"/>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indarticles.com/p/articles/mi_m1132/is_n2_v48/ai_1837597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indarticles.com/p/search?tb=art&amp;qa=Boris+Kagarlitsky" TargetMode="External"/><Relationship Id="rId5" Type="http://schemas.openxmlformats.org/officeDocument/2006/relationships/numbering" Target="numbering.xml"/><Relationship Id="rId10" Type="http://schemas.openxmlformats.org/officeDocument/2006/relationships/hyperlink" Target="http://www.teacheconomicfreedom.org/files/larrivee-paper-1.pdf" TargetMode="Externa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10727</Words>
  <Characters>61144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2021-12-04T16:40:00Z</dcterms:created>
  <dcterms:modified xsi:type="dcterms:W3CDTF">2021-12-04T17:13:00Z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