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30274D" w14:textId="1A450CBD" w:rsidR="003810BA" w:rsidRDefault="003810BA" w:rsidP="003810BA">
      <w:pPr>
        <w:pStyle w:val="Heading2"/>
      </w:pPr>
      <w:r>
        <w:t xml:space="preserve">1AC </w:t>
      </w:r>
    </w:p>
    <w:p w14:paraId="29608DFD" w14:textId="77777777" w:rsidR="003810BA" w:rsidRPr="00912205" w:rsidRDefault="003810BA" w:rsidP="003810BA">
      <w:pPr>
        <w:pStyle w:val="Heading4"/>
      </w:pPr>
      <w:r w:rsidRPr="00912205">
        <w:t xml:space="preserve">Welcome to the age of the </w:t>
      </w:r>
      <w:r w:rsidRPr="00912205">
        <w:rPr>
          <w:u w:val="single"/>
        </w:rPr>
        <w:t>World Computer</w:t>
      </w:r>
      <w:r w:rsidRPr="00912205">
        <w:t xml:space="preserve"> where society has become a series of 1’s and 0’s that codifies life through a series of abstraction in which racial capitalism uses to codify difference along lines of race, gender, and class through history. Information is not a real product of the world but is rather a byproduct of this new system that arises from value management. The World Computer uses our every move to repair itself through the punishment of difference. The role of the ballot should be to resist informatics – resisting further automation of our thought processes is key</w:t>
      </w:r>
    </w:p>
    <w:p w14:paraId="7833F4A7" w14:textId="77777777" w:rsidR="003810BA" w:rsidRPr="00912205" w:rsidRDefault="003810BA" w:rsidP="003810BA">
      <w:pPr>
        <w:pStyle w:val="ListParagraph"/>
        <w:numPr>
          <w:ilvl w:val="0"/>
          <w:numId w:val="12"/>
        </w:numPr>
        <w:rPr>
          <w:sz w:val="16"/>
          <w:szCs w:val="16"/>
        </w:rPr>
      </w:pPr>
      <w:r w:rsidRPr="00912205">
        <w:rPr>
          <w:sz w:val="16"/>
          <w:szCs w:val="16"/>
        </w:rPr>
        <w:t xml:space="preserve">For spec purposes: </w:t>
      </w:r>
    </w:p>
    <w:p w14:paraId="7C3DB163" w14:textId="77777777" w:rsidR="003810BA" w:rsidRPr="00912205" w:rsidRDefault="003810BA" w:rsidP="003810BA">
      <w:pPr>
        <w:pStyle w:val="ListParagraph"/>
        <w:numPr>
          <w:ilvl w:val="1"/>
          <w:numId w:val="12"/>
        </w:numPr>
        <w:rPr>
          <w:sz w:val="16"/>
          <w:szCs w:val="16"/>
        </w:rPr>
      </w:pPr>
      <w:r w:rsidRPr="00912205">
        <w:rPr>
          <w:sz w:val="16"/>
          <w:szCs w:val="16"/>
        </w:rPr>
        <w:t xml:space="preserve">Anything can function as offense as long as it proves/disproves how the resolution substantively challenges the World Computer. </w:t>
      </w:r>
    </w:p>
    <w:p w14:paraId="65CB1395" w14:textId="77777777" w:rsidR="003810BA" w:rsidRPr="00912205" w:rsidRDefault="003810BA" w:rsidP="003810BA">
      <w:pPr>
        <w:pStyle w:val="ListParagraph"/>
        <w:numPr>
          <w:ilvl w:val="1"/>
          <w:numId w:val="12"/>
        </w:numPr>
        <w:rPr>
          <w:sz w:val="16"/>
          <w:szCs w:val="16"/>
        </w:rPr>
      </w:pPr>
      <w:r w:rsidRPr="00912205">
        <w:rPr>
          <w:sz w:val="16"/>
          <w:szCs w:val="16"/>
        </w:rPr>
        <w:t>Weighing between how each method functions, and indicting separate methods</w:t>
      </w:r>
    </w:p>
    <w:p w14:paraId="3ABB1545" w14:textId="77777777" w:rsidR="003810BA" w:rsidRPr="00912205" w:rsidRDefault="003810BA" w:rsidP="003810BA">
      <w:pPr>
        <w:pStyle w:val="ListParagraph"/>
        <w:numPr>
          <w:ilvl w:val="1"/>
          <w:numId w:val="12"/>
        </w:numPr>
        <w:rPr>
          <w:sz w:val="16"/>
          <w:szCs w:val="16"/>
        </w:rPr>
      </w:pPr>
      <w:r w:rsidRPr="00912205">
        <w:rPr>
          <w:sz w:val="16"/>
          <w:szCs w:val="16"/>
        </w:rPr>
        <w:t>Any advocacy that challenges the World Computer is acceptable</w:t>
      </w:r>
    </w:p>
    <w:p w14:paraId="362BBF40" w14:textId="77777777" w:rsidR="003810BA" w:rsidRPr="00912205" w:rsidRDefault="003810BA" w:rsidP="003810BA">
      <w:pPr>
        <w:rPr>
          <w:rStyle w:val="Style13ptBold"/>
          <w:b w:val="0"/>
          <w:bCs/>
          <w:sz w:val="16"/>
          <w:szCs w:val="12"/>
        </w:rPr>
      </w:pPr>
      <w:proofErr w:type="spellStart"/>
      <w:r w:rsidRPr="00912205">
        <w:rPr>
          <w:rStyle w:val="Style13ptBold"/>
        </w:rPr>
        <w:t>Beller</w:t>
      </w:r>
      <w:proofErr w:type="spellEnd"/>
      <w:r w:rsidRPr="00912205">
        <w:rPr>
          <w:rStyle w:val="Style13ptBold"/>
        </w:rPr>
        <w:t xml:space="preserve"> 21</w:t>
      </w:r>
      <w:r w:rsidRPr="00912205">
        <w:rPr>
          <w:rStyle w:val="Style13ptBold"/>
          <w:sz w:val="16"/>
          <w:szCs w:val="12"/>
        </w:rPr>
        <w:t xml:space="preserve"> (Jonathan Beller; </w:t>
      </w:r>
      <w:proofErr w:type="spellStart"/>
      <w:r w:rsidRPr="00912205">
        <w:rPr>
          <w:rStyle w:val="Style13ptBold"/>
          <w:sz w:val="16"/>
          <w:szCs w:val="12"/>
        </w:rPr>
        <w:t xml:space="preserve">2021; </w:t>
      </w:r>
      <w:proofErr w:type="spellEnd"/>
      <w:r w:rsidRPr="00912205">
        <w:rPr>
          <w:rStyle w:val="Style13ptBold"/>
          <w:sz w:val="16"/>
          <w:szCs w:val="12"/>
        </w:rPr>
        <w:t xml:space="preserve">Duke University Press; </w:t>
      </w:r>
      <w:r w:rsidRPr="00912205">
        <w:rPr>
          <w:rStyle w:val="Style13ptBold"/>
          <w:i/>
          <w:iCs/>
          <w:sz w:val="16"/>
          <w:szCs w:val="12"/>
        </w:rPr>
        <w:t>“The World Computer: Derivative Conditions of Racial Capitalism”</w:t>
      </w:r>
      <w:r w:rsidRPr="00912205">
        <w:rPr>
          <w:rStyle w:val="Style13ptBold"/>
          <w:sz w:val="16"/>
          <w:szCs w:val="12"/>
        </w:rPr>
        <w:t xml:space="preserve">; accessed 4/11/21; ask me for the pdf; Jonathan </w:t>
      </w:r>
      <w:proofErr w:type="spellStart"/>
      <w:r w:rsidRPr="00912205">
        <w:rPr>
          <w:rStyle w:val="Style13ptBold"/>
          <w:sz w:val="16"/>
          <w:szCs w:val="12"/>
        </w:rPr>
        <w:t>Beller</w:t>
      </w:r>
      <w:proofErr w:type="spellEnd"/>
      <w:r w:rsidRPr="00912205">
        <w:rPr>
          <w:rStyle w:val="Style13ptBold"/>
          <w:sz w:val="16"/>
          <w:szCs w:val="12"/>
        </w:rPr>
        <w:t xml:space="preserve"> is a film theorist, culture critic and </w:t>
      </w:r>
      <w:proofErr w:type="spellStart"/>
      <w:r w:rsidRPr="00912205">
        <w:rPr>
          <w:rStyle w:val="Style13ptBold"/>
          <w:sz w:val="16"/>
          <w:szCs w:val="12"/>
        </w:rPr>
        <w:t>mediologist</w:t>
      </w:r>
      <w:proofErr w:type="spellEnd"/>
      <w:r w:rsidRPr="00912205">
        <w:rPr>
          <w:rStyle w:val="Style13ptBold"/>
          <w:sz w:val="16"/>
          <w:szCs w:val="12"/>
        </w:rPr>
        <w:t xml:space="preserve">. He currently holds the position of Professor of Humanities and Media Studies and Critical and Visual Studies, Pratt Institute, Brooklyn, NY. He is the recipient of numerous awards and fellowships including Mellon, J.P. Getty and Fulbright Foundation grants and </w:t>
      </w:r>
      <w:proofErr w:type="spellStart"/>
      <w:r w:rsidRPr="00912205">
        <w:rPr>
          <w:rStyle w:val="Style13ptBold"/>
          <w:sz w:val="16"/>
          <w:szCs w:val="12"/>
        </w:rPr>
        <w:t>honours</w:t>
      </w:r>
      <w:proofErr w:type="spellEnd"/>
      <w:r w:rsidRPr="00912205">
        <w:rPr>
          <w:rStyle w:val="Style13ptBold"/>
          <w:sz w:val="16"/>
          <w:szCs w:val="12"/>
        </w:rPr>
        <w:t>.; pages 6-17) HB</w:t>
      </w:r>
    </w:p>
    <w:p w14:paraId="4754C328" w14:textId="77777777" w:rsidR="003810BA" w:rsidRPr="00912205" w:rsidRDefault="003810BA" w:rsidP="003810BA">
      <w:pPr>
        <w:rPr>
          <w:sz w:val="8"/>
        </w:rPr>
      </w:pPr>
      <w:r w:rsidRPr="00912205">
        <w:rPr>
          <w:sz w:val="8"/>
        </w:rPr>
        <w:t xml:space="preserve">Information as Real Abstraction </w:t>
      </w:r>
      <w:r w:rsidRPr="00912205">
        <w:rPr>
          <w:rStyle w:val="StyleUnderline"/>
        </w:rPr>
        <w:t>Taking the notion that Capital was always a computer as a starting point (</w:t>
      </w:r>
      <w:proofErr w:type="spellStart"/>
      <w:r w:rsidRPr="00912205">
        <w:rPr>
          <w:rStyle w:val="StyleUnderline"/>
        </w:rPr>
        <w:t>DyerWitheford</w:t>
      </w:r>
      <w:proofErr w:type="spellEnd"/>
      <w:r w:rsidRPr="00912205">
        <w:rPr>
          <w:rStyle w:val="StyleUnderline"/>
        </w:rPr>
        <w:t xml:space="preserve">, 2013), </w:t>
      </w:r>
      <w:r w:rsidRPr="00E40EC9">
        <w:rPr>
          <w:rStyle w:val="StyleUnderline"/>
          <w:highlight w:val="green"/>
        </w:rPr>
        <w:t>The World Computer understands</w:t>
      </w:r>
      <w:r w:rsidRPr="00912205">
        <w:rPr>
          <w:rStyle w:val="StyleUnderline"/>
        </w:rPr>
        <w:t xml:space="preserve"> the history of </w:t>
      </w:r>
      <w:r w:rsidRPr="00A21291">
        <w:rPr>
          <w:rStyle w:val="StyleUnderline"/>
        </w:rPr>
        <w:t xml:space="preserve">the commodification of </w:t>
      </w:r>
      <w:r w:rsidRPr="00E40EC9">
        <w:rPr>
          <w:rStyle w:val="StyleUnderline"/>
          <w:highlight w:val="green"/>
        </w:rPr>
        <w:t xml:space="preserve">life </w:t>
      </w:r>
      <w:r w:rsidRPr="00545BEB">
        <w:rPr>
          <w:rStyle w:val="StyleUnderline"/>
        </w:rPr>
        <w:t>as a process of encrypting</w:t>
      </w:r>
      <w:r w:rsidRPr="00912205">
        <w:rPr>
          <w:rStyle w:val="StyleUnderline"/>
        </w:rPr>
        <w:t xml:space="preserve"> the world’s myriad </w:t>
      </w:r>
      <w:r w:rsidRPr="00545BEB">
        <w:rPr>
          <w:rStyle w:val="StyleUnderline"/>
        </w:rPr>
        <w:t xml:space="preserve">qualities </w:t>
      </w:r>
      <w:r w:rsidRPr="00E40EC9">
        <w:rPr>
          <w:rStyle w:val="StyleUnderline"/>
          <w:highlight w:val="green"/>
        </w:rPr>
        <w:t>as quantities</w:t>
      </w:r>
      <w:r w:rsidRPr="00912205">
        <w:rPr>
          <w:sz w:val="8"/>
        </w:rPr>
        <w:t xml:space="preserve">. Formal and informal techniques, from double-entry bookkeeping and racialization, to the rise of information and discrete state machines, imposed and extended the tyranny of racial capital’s relentless calculus of profit. By means of the coercive colonization of almost all social spaces, categories, and representations—where today </w:t>
      </w:r>
      <w:r w:rsidRPr="00545BEB">
        <w:rPr>
          <w:rStyle w:val="StyleUnderline"/>
        </w:rPr>
        <w:t xml:space="preserve">language, </w:t>
      </w:r>
      <w:r w:rsidRPr="00912205">
        <w:rPr>
          <w:rStyle w:val="StyleUnderline"/>
        </w:rPr>
        <w:t xml:space="preserve">image, music, </w:t>
      </w:r>
      <w:r w:rsidRPr="008622BD">
        <w:rPr>
          <w:rStyle w:val="StyleUnderline"/>
        </w:rPr>
        <w:t>and communication</w:t>
      </w:r>
      <w:r w:rsidRPr="00912205">
        <w:rPr>
          <w:rStyle w:val="StyleUnderline"/>
        </w:rPr>
        <w:t xml:space="preserve"> all </w:t>
      </w:r>
      <w:r w:rsidRPr="00545BEB">
        <w:rPr>
          <w:rStyle w:val="StyleUnderline"/>
        </w:rPr>
        <w:t>depend upon</w:t>
      </w:r>
      <w:r w:rsidRPr="00912205">
        <w:rPr>
          <w:rStyle w:val="StyleUnderline"/>
        </w:rPr>
        <w:t xml:space="preserve"> a </w:t>
      </w:r>
      <w:r w:rsidRPr="008622BD">
        <w:rPr>
          <w:rStyle w:val="StyleUnderline"/>
        </w:rPr>
        <w:t>computational substrate that is</w:t>
      </w:r>
      <w:r w:rsidRPr="00912205">
        <w:rPr>
          <w:rStyle w:val="StyleUnderline"/>
        </w:rPr>
        <w:t xml:space="preserve"> an </w:t>
      </w:r>
      <w:r w:rsidRPr="00545BEB">
        <w:rPr>
          <w:rStyle w:val="StyleUnderline"/>
        </w:rPr>
        <w:t>outgrowth of</w:t>
      </w:r>
      <w:r w:rsidRPr="00912205">
        <w:rPr>
          <w:rStyle w:val="StyleUnderline"/>
        </w:rPr>
        <w:t xml:space="preserve"> fixed </w:t>
      </w:r>
      <w:r w:rsidRPr="00545BEB">
        <w:rPr>
          <w:rStyle w:val="StyleUnderline"/>
        </w:rPr>
        <w:t>capital</w:t>
      </w:r>
      <w:r w:rsidRPr="00912205">
        <w:rPr>
          <w:rStyle w:val="StyleUnderline"/>
        </w:rPr>
        <w:t>— all, or nearly all, expressivity has been captured in the dialectic of massive capital accumulation on the one side and radical dispossession on the other</w:t>
      </w:r>
      <w:r w:rsidRPr="00912205">
        <w:rPr>
          <w:sz w:val="8"/>
        </w:rPr>
        <w:t xml:space="preserve">. Currently the money-likeness of expression—visible as “likes” and in other attention metrics that treat attention and affect as currency—is symptomatic of the financialization of daily life (Martin, 2015a). </w:t>
      </w:r>
      <w:r w:rsidRPr="00E40EC9">
        <w:rPr>
          <w:rStyle w:val="StyleUnderline"/>
          <w:highlight w:val="green"/>
        </w:rPr>
        <w:t>All expression,</w:t>
      </w:r>
      <w:r w:rsidRPr="00912205">
        <w:rPr>
          <w:rStyle w:val="StyleUnderline"/>
        </w:rPr>
        <w:t xml:space="preserve"> no matter what its valence, </w:t>
      </w:r>
      <w:r w:rsidRPr="00E40EC9">
        <w:rPr>
          <w:rStyle w:val="StyleUnderline"/>
          <w:highlight w:val="green"/>
        </w:rPr>
        <w:t xml:space="preserve">is conscripted by algorithms </w:t>
      </w:r>
      <w:r w:rsidRPr="00912205">
        <w:rPr>
          <w:rStyle w:val="StyleUnderline"/>
        </w:rPr>
        <w:t xml:space="preserve">of profit </w:t>
      </w:r>
      <w:r w:rsidRPr="00E40EC9">
        <w:rPr>
          <w:rStyle w:val="StyleUnderline"/>
          <w:highlight w:val="green"/>
        </w:rPr>
        <w:t>that intensify inequality</w:t>
      </w:r>
      <w:r w:rsidRPr="00912205">
        <w:rPr>
          <w:rStyle w:val="StyleUnderline"/>
        </w:rPr>
        <w:t xml:space="preserve"> by being put </w:t>
      </w:r>
      <w:r w:rsidRPr="000C070A">
        <w:rPr>
          <w:rStyle w:val="StyleUnderline"/>
        </w:rPr>
        <w:t>in the service of racial capitalism</w:t>
      </w:r>
      <w:r w:rsidRPr="00912205">
        <w:rPr>
          <w:rStyle w:val="StyleUnderline"/>
        </w:rPr>
        <w:t xml:space="preserve">; consequently, </w:t>
      </w:r>
      <w:r w:rsidRPr="008622BD">
        <w:rPr>
          <w:rStyle w:val="StyleUnderline"/>
        </w:rPr>
        <w:t>we are experiencing a near-apocalyptic,</w:t>
      </w:r>
      <w:r w:rsidRPr="00912205">
        <w:rPr>
          <w:rStyle w:val="StyleUnderline"/>
        </w:rPr>
        <w:t xml:space="preserve"> world-scale </w:t>
      </w:r>
      <w:r w:rsidRPr="008622BD">
        <w:rPr>
          <w:rStyle w:val="StyleUnderline"/>
        </w:rPr>
        <w:t xml:space="preserve">failure to </w:t>
      </w:r>
      <w:r w:rsidRPr="000C070A">
        <w:rPr>
          <w:rStyle w:val="StyleUnderline"/>
        </w:rPr>
        <w:t xml:space="preserve">be able to </w:t>
      </w:r>
      <w:r w:rsidRPr="008622BD">
        <w:rPr>
          <w:rStyle w:val="StyleUnderline"/>
        </w:rPr>
        <w:t>address global crises</w:t>
      </w:r>
      <w:r w:rsidRPr="00912205">
        <w:rPr>
          <w:rStyle w:val="StyleUnderline"/>
        </w:rPr>
        <w:t xml:space="preserve"> including migration for reparations, carceral systems, genocide, militarism, climate racism, racism, pandemic, anti-Blackness, extinction, and other geopolitical ills. </w:t>
      </w:r>
      <w:r w:rsidRPr="00F82985">
        <w:rPr>
          <w:rStyle w:val="StyleUnderline"/>
        </w:rPr>
        <w:t xml:space="preserve">The </w:t>
      </w:r>
      <w:r w:rsidRPr="00E40EC9">
        <w:rPr>
          <w:rStyle w:val="StyleUnderline"/>
          <w:highlight w:val="green"/>
        </w:rPr>
        <w:t>colonization of semiotics</w:t>
      </w:r>
      <w:r w:rsidRPr="00912205">
        <w:rPr>
          <w:rStyle w:val="StyleUnderline"/>
        </w:rPr>
        <w:t xml:space="preserve"> by racial capital </w:t>
      </w:r>
      <w:r w:rsidRPr="00F82985">
        <w:rPr>
          <w:rStyle w:val="StyleUnderline"/>
        </w:rPr>
        <w:t xml:space="preserve">has </w:t>
      </w:r>
      <w:r w:rsidRPr="00E40EC9">
        <w:rPr>
          <w:rStyle w:val="StyleUnderline"/>
          <w:highlight w:val="green"/>
        </w:rPr>
        <w:t xml:space="preserve">rendered </w:t>
      </w:r>
      <w:r w:rsidRPr="00912205">
        <w:rPr>
          <w:rStyle w:val="StyleUnderline"/>
        </w:rPr>
        <w:t xml:space="preserve">all “democratic” modes of </w:t>
      </w:r>
      <w:r w:rsidRPr="00E40EC9">
        <w:rPr>
          <w:rStyle w:val="StyleUnderline"/>
          <w:highlight w:val="green"/>
        </w:rPr>
        <w:t>governance outmoded</w:t>
      </w:r>
      <w:r w:rsidRPr="00912205">
        <w:rPr>
          <w:rStyle w:val="StyleUnderline"/>
        </w:rPr>
        <w:t xml:space="preserve"> save those designed for the violent purpose of extracting profits for the enfranchised. Culturally these modes of extraction take the form of fractal fascism</w:t>
      </w:r>
      <w:r w:rsidRPr="00912205">
        <w:rPr>
          <w:sz w:val="8"/>
        </w:rPr>
        <w:t xml:space="preserve">. An understanding that </w:t>
      </w:r>
      <w:proofErr w:type="spellStart"/>
      <w:r w:rsidRPr="00912205">
        <w:rPr>
          <w:sz w:val="8"/>
        </w:rPr>
        <w:t>informationalized</w:t>
      </w:r>
      <w:proofErr w:type="spellEnd"/>
      <w:r w:rsidRPr="00912205">
        <w:rPr>
          <w:sz w:val="8"/>
        </w:rPr>
        <w:t xml:space="preserve"> semiotic practices function as financial derivatives may allow for a reimagining of the relationship between language, visuality, and that other economic medium, namely money, in an attempt to reprogram economy and therefore the creation and distribution of value—and thus also the politics and potentials of representation. In what would amount to an end to postmodernism understood as the cultural logic of late capitalism, our revolutionary politics require, as did the communisms of the early twentieth century, a new type of economic program. </w:t>
      </w:r>
      <w:r w:rsidRPr="00912205">
        <w:rPr>
          <w:rStyle w:val="StyleUnderline"/>
        </w:rPr>
        <w:t xml:space="preserve">In the age of computation, putting political economy back on the table implies a reprogramming of our cultural logics as economic media for the radical redress of the ills of exploitation and the democratization of the distribution of the world social product. Sustainable communism requires the </w:t>
      </w:r>
      <w:proofErr w:type="spellStart"/>
      <w:r w:rsidRPr="00912205">
        <w:rPr>
          <w:rStyle w:val="StyleUnderline"/>
        </w:rPr>
        <w:t>decolonizaton</w:t>
      </w:r>
      <w:proofErr w:type="spellEnd"/>
      <w:r w:rsidRPr="00912205">
        <w:rPr>
          <w:rStyle w:val="StyleUnderline"/>
        </w:rPr>
        <w:t xml:space="preserve"> of abstraction and the remaking of the protocols of social practice that give rise to real abstraction</w:t>
      </w:r>
      <w:r w:rsidRPr="00912205">
        <w:rPr>
          <w:sz w:val="8"/>
        </w:rPr>
        <w:t xml:space="preserve">. Though in this section we will more narrowly address the issues of money, race, and information as “real abstraction,” and their role in computational racial capitalism, we note the overarching argument for the larger study: 1 </w:t>
      </w:r>
      <w:r w:rsidRPr="00E40EC9">
        <w:rPr>
          <w:rStyle w:val="StyleUnderline"/>
          <w:highlight w:val="green"/>
        </w:rPr>
        <w:t xml:space="preserve">Commodification </w:t>
      </w:r>
      <w:r w:rsidRPr="00912205">
        <w:rPr>
          <w:rStyle w:val="StyleUnderline"/>
        </w:rPr>
        <w:t xml:space="preserve">inaugurates the global transformation of qualities into quantities and </w:t>
      </w:r>
      <w:r w:rsidRPr="00E40EC9">
        <w:rPr>
          <w:rStyle w:val="StyleUnderline"/>
          <w:highlight w:val="green"/>
        </w:rPr>
        <w:t>gives rise to the world computer.</w:t>
      </w:r>
      <w:r w:rsidRPr="00912205">
        <w:rPr>
          <w:rStyle w:val="StyleUnderline"/>
        </w:rPr>
        <w:t xml:space="preserve"> 2 “</w:t>
      </w:r>
      <w:r w:rsidRPr="00E40EC9">
        <w:rPr>
          <w:rStyle w:val="StyleUnderline"/>
          <w:highlight w:val="green"/>
        </w:rPr>
        <w:t xml:space="preserve">Information” </w:t>
      </w:r>
      <w:r w:rsidRPr="00F82985">
        <w:rPr>
          <w:rStyle w:val="StyleUnderline"/>
        </w:rPr>
        <w:t xml:space="preserve">is not </w:t>
      </w:r>
      <w:r w:rsidRPr="00912205">
        <w:rPr>
          <w:rStyle w:val="StyleUnderline"/>
        </w:rPr>
        <w:t xml:space="preserve">a </w:t>
      </w:r>
      <w:r w:rsidRPr="00F82985">
        <w:rPr>
          <w:rStyle w:val="StyleUnderline"/>
        </w:rPr>
        <w:t xml:space="preserve">naturally occurring </w:t>
      </w:r>
      <w:r w:rsidRPr="00912205">
        <w:rPr>
          <w:rStyle w:val="StyleUnderline"/>
        </w:rPr>
        <w:t xml:space="preserve">reality </w:t>
      </w:r>
      <w:r w:rsidRPr="00F82985">
        <w:rPr>
          <w:rStyle w:val="StyleUnderline"/>
        </w:rPr>
        <w:t xml:space="preserve">but </w:t>
      </w:r>
      <w:r w:rsidRPr="00E40EC9">
        <w:rPr>
          <w:rStyle w:val="StyleUnderline"/>
          <w:highlight w:val="green"/>
        </w:rPr>
        <w:t xml:space="preserve">emerges in </w:t>
      </w:r>
      <w:r w:rsidRPr="00F82985">
        <w:rPr>
          <w:rStyle w:val="StyleUnderline"/>
        </w:rPr>
        <w:t xml:space="preserve">the </w:t>
      </w:r>
      <w:r w:rsidRPr="00E40EC9">
        <w:rPr>
          <w:rStyle w:val="StyleUnderline"/>
          <w:highlight w:val="green"/>
        </w:rPr>
        <w:t>footprint of price</w:t>
      </w:r>
      <w:r w:rsidRPr="00912205">
        <w:rPr>
          <w:rStyle w:val="StyleUnderline"/>
        </w:rPr>
        <w:t xml:space="preserve"> and is always a means to </w:t>
      </w:r>
      <w:r w:rsidRPr="00912205">
        <w:rPr>
          <w:rStyle w:val="StyleUnderline"/>
        </w:rPr>
        <w:lastRenderedPageBreak/>
        <w:t>posit the price of a possible or actual product.</w:t>
      </w:r>
      <w:r w:rsidRPr="00912205">
        <w:rPr>
          <w:sz w:val="8"/>
        </w:rPr>
        <w:t xml:space="preserve"> 3 The general formula for capital, M-C-M′, where M is money, C is commodity, and M′ is more money) can be rewritten M-I-M′, where I is information. 4 “Labor,” Attention, Cognition, Metabolism, Life converge as “Informatic Labor” whose purpose, with respect to Capital, is to create state changes in the Universal Turing Machine that is the World Computer—racial capital’s relentless, granular, and planetary computation of its accounts. 5 </w:t>
      </w:r>
      <w:r w:rsidRPr="00912205">
        <w:rPr>
          <w:rStyle w:val="StyleUnderline"/>
        </w:rPr>
        <w:t xml:space="preserve">Semiotics, representation, and </w:t>
      </w:r>
      <w:r w:rsidRPr="00F82985">
        <w:rPr>
          <w:rStyle w:val="StyleUnderline"/>
        </w:rPr>
        <w:t xml:space="preserve">categories of </w:t>
      </w:r>
      <w:r w:rsidRPr="00545BEB">
        <w:rPr>
          <w:rStyle w:val="StyleUnderline"/>
        </w:rPr>
        <w:t xml:space="preserve">social </w:t>
      </w:r>
      <w:r w:rsidRPr="00E40EC9">
        <w:rPr>
          <w:rStyle w:val="StyleUnderline"/>
          <w:highlight w:val="green"/>
        </w:rPr>
        <w:t xml:space="preserve">difference function as </w:t>
      </w:r>
      <w:r w:rsidRPr="000C070A">
        <w:rPr>
          <w:rStyle w:val="StyleUnderline"/>
        </w:rPr>
        <w:t xml:space="preserve">financial </w:t>
      </w:r>
      <w:r w:rsidRPr="00E40EC9">
        <w:rPr>
          <w:rStyle w:val="StyleUnderline"/>
          <w:highlight w:val="green"/>
        </w:rPr>
        <w:t>derivatives</w:t>
      </w:r>
      <w:r w:rsidRPr="00912205">
        <w:rPr>
          <w:rStyle w:val="StyleUnderline"/>
        </w:rPr>
        <w:t xml:space="preserve">—as wagers on the economic value of their underliers </w:t>
      </w:r>
      <w:r w:rsidRPr="00E40EC9">
        <w:rPr>
          <w:rStyle w:val="StyleUnderline"/>
          <w:highlight w:val="green"/>
        </w:rPr>
        <w:t>and</w:t>
      </w:r>
      <w:r w:rsidRPr="00912205">
        <w:rPr>
          <w:rStyle w:val="StyleUnderline"/>
        </w:rPr>
        <w:t xml:space="preserve"> as means of </w:t>
      </w:r>
      <w:r w:rsidRPr="00E40EC9">
        <w:rPr>
          <w:rStyle w:val="StyleUnderline"/>
          <w:highlight w:val="green"/>
        </w:rPr>
        <w:t xml:space="preserve">structuring </w:t>
      </w:r>
      <w:r w:rsidRPr="00F82985">
        <w:rPr>
          <w:rStyle w:val="StyleUnderline"/>
        </w:rPr>
        <w:t xml:space="preserve">risk for </w:t>
      </w:r>
      <w:r w:rsidRPr="00E40EC9">
        <w:rPr>
          <w:rStyle w:val="StyleUnderline"/>
          <w:highlight w:val="green"/>
        </w:rPr>
        <w:t>capital</w:t>
      </w:r>
      <w:r w:rsidRPr="00912205">
        <w:rPr>
          <w:rStyle w:val="StyleUnderline"/>
        </w:rPr>
        <w:t xml:space="preserve">. 6 </w:t>
      </w:r>
      <w:r w:rsidRPr="00E40EC9">
        <w:rPr>
          <w:rStyle w:val="StyleUnderline"/>
          <w:highlight w:val="green"/>
        </w:rPr>
        <w:t>Only</w:t>
      </w:r>
      <w:r w:rsidRPr="00912205">
        <w:rPr>
          <w:rStyle w:val="StyleUnderline"/>
        </w:rPr>
        <w:t xml:space="preserve"> a direct </w:t>
      </w:r>
      <w:r w:rsidRPr="00E40EC9">
        <w:rPr>
          <w:rStyle w:val="StyleUnderline"/>
          <w:highlight w:val="green"/>
        </w:rPr>
        <w:t xml:space="preserve">engagement </w:t>
      </w:r>
      <w:r w:rsidRPr="00F82985">
        <w:rPr>
          <w:rStyle w:val="StyleUnderline"/>
        </w:rPr>
        <w:t>with</w:t>
      </w:r>
      <w:r w:rsidRPr="00912205">
        <w:rPr>
          <w:rStyle w:val="StyleUnderline"/>
        </w:rPr>
        <w:t xml:space="preserve"> the </w:t>
      </w:r>
      <w:r w:rsidRPr="00F82985">
        <w:rPr>
          <w:rStyle w:val="StyleUnderline"/>
        </w:rPr>
        <w:t>computation</w:t>
      </w:r>
      <w:r w:rsidRPr="000C070A">
        <w:rPr>
          <w:rStyle w:val="StyleUnderline"/>
        </w:rPr>
        <w:t>al colonization</w:t>
      </w:r>
      <w:r w:rsidRPr="00912205">
        <w:rPr>
          <w:rStyle w:val="StyleUnderline"/>
        </w:rPr>
        <w:t xml:space="preserve"> of the life-world </w:t>
      </w:r>
      <w:r w:rsidRPr="00E40EC9">
        <w:rPr>
          <w:rStyle w:val="StyleUnderline"/>
          <w:highlight w:val="green"/>
        </w:rPr>
        <w:t xml:space="preserve">through </w:t>
      </w:r>
      <w:r w:rsidRPr="00912205">
        <w:rPr>
          <w:rStyle w:val="StyleUnderline"/>
        </w:rPr>
        <w:t xml:space="preserve">a </w:t>
      </w:r>
      <w:r w:rsidRPr="00E40EC9">
        <w:rPr>
          <w:rStyle w:val="StyleUnderline"/>
          <w:highlight w:val="green"/>
        </w:rPr>
        <w:t>reprogramming</w:t>
      </w:r>
      <w:r w:rsidRPr="00912205">
        <w:rPr>
          <w:rStyle w:val="StyleUnderline"/>
        </w:rPr>
        <w:t xml:space="preserve"> (remaking) of </w:t>
      </w:r>
      <w:r w:rsidRPr="00E40EC9">
        <w:rPr>
          <w:rStyle w:val="StyleUnderline"/>
          <w:highlight w:val="green"/>
        </w:rPr>
        <w:t xml:space="preserve">the </w:t>
      </w:r>
      <w:r w:rsidRPr="000C070A">
        <w:rPr>
          <w:rStyle w:val="StyleUnderline"/>
        </w:rPr>
        <w:t>material</w:t>
      </w:r>
      <w:r w:rsidRPr="00912205">
        <w:rPr>
          <w:rStyle w:val="StyleUnderline"/>
        </w:rPr>
        <w:t xml:space="preserve"> </w:t>
      </w:r>
      <w:r w:rsidRPr="00E40EC9">
        <w:rPr>
          <w:rStyle w:val="StyleUnderline"/>
          <w:highlight w:val="green"/>
        </w:rPr>
        <w:t>processes of abstraction</w:t>
      </w:r>
      <w:r w:rsidRPr="00912205">
        <w:rPr>
          <w:rStyle w:val="StyleUnderline"/>
        </w:rPr>
        <w:t xml:space="preserve"> that constitute real abstraction </w:t>
      </w:r>
      <w:r w:rsidRPr="00E40EC9">
        <w:rPr>
          <w:rStyle w:val="StyleUnderline"/>
          <w:highlight w:val="green"/>
        </w:rPr>
        <w:t>can secure victory</w:t>
      </w:r>
      <w:r w:rsidRPr="00912205">
        <w:rPr>
          <w:rStyle w:val="StyleUnderline"/>
        </w:rPr>
        <w:t xml:space="preserve">—in the form of a definitive step out of and away from racial capitalism—for the progressive movements of our times. </w:t>
      </w:r>
      <w:r w:rsidRPr="00912205">
        <w:rPr>
          <w:sz w:val="8"/>
        </w:rPr>
        <w:t>Such a definitive movement requires an occupation and decolonization of information, and therefore of computation, and therefore of money.</w:t>
      </w:r>
      <w:r w:rsidRPr="00912205">
        <w:rPr>
          <w:rStyle w:val="StyleUnderline"/>
        </w:rPr>
        <w:t xml:space="preserve"> Only </w:t>
      </w:r>
      <w:r w:rsidRPr="000C070A">
        <w:rPr>
          <w:rStyle w:val="StyleUnderline"/>
        </w:rPr>
        <w:t>through</w:t>
      </w:r>
      <w:r w:rsidRPr="00912205">
        <w:rPr>
          <w:rStyle w:val="StyleUnderline"/>
        </w:rPr>
        <w:t xml:space="preserve"> a </w:t>
      </w:r>
      <w:r w:rsidRPr="000C070A">
        <w:rPr>
          <w:rStyle w:val="StyleUnderline"/>
        </w:rPr>
        <w:t>remaking</w:t>
      </w:r>
      <w:r w:rsidRPr="00912205">
        <w:rPr>
          <w:rStyle w:val="StyleUnderline"/>
        </w:rPr>
        <w:t xml:space="preserve"> of </w:t>
      </w:r>
      <w:r w:rsidRPr="000C070A">
        <w:rPr>
          <w:rStyle w:val="StyleUnderline"/>
        </w:rPr>
        <w:t>social relations at the molecular level</w:t>
      </w:r>
      <w:r w:rsidRPr="00912205">
        <w:rPr>
          <w:rStyle w:val="StyleUnderline"/>
        </w:rPr>
        <w:t xml:space="preserve"> of their calculus, informed by struggle against oppression, </w:t>
      </w:r>
      <w:r w:rsidRPr="000C070A">
        <w:rPr>
          <w:rStyle w:val="StyleUnderline"/>
        </w:rPr>
        <w:t>can</w:t>
      </w:r>
      <w:r w:rsidRPr="00912205">
        <w:rPr>
          <w:rStyle w:val="StyleUnderline"/>
        </w:rPr>
        <w:t xml:space="preserve"> the </w:t>
      </w:r>
      <w:r w:rsidRPr="000C070A">
        <w:rPr>
          <w:rStyle w:val="StyleUnderline"/>
        </w:rPr>
        <w:t xml:space="preserve">beauty of living and </w:t>
      </w:r>
      <w:r w:rsidRPr="00912205">
        <w:rPr>
          <w:rStyle w:val="StyleUnderline"/>
        </w:rPr>
        <w:t xml:space="preserve">the fugitive </w:t>
      </w:r>
      <w:r w:rsidRPr="000C070A">
        <w:rPr>
          <w:rStyle w:val="StyleUnderline"/>
        </w:rPr>
        <w:t>legacies of creativity</w:t>
      </w:r>
      <w:r w:rsidRPr="00912205">
        <w:rPr>
          <w:rStyle w:val="StyleUnderline"/>
        </w:rPr>
        <w:t xml:space="preserve">, community, and care </w:t>
      </w:r>
      <w:r w:rsidRPr="000C070A">
        <w:rPr>
          <w:rStyle w:val="StyleUnderline"/>
        </w:rPr>
        <w:t xml:space="preserve">prevail. </w:t>
      </w:r>
      <w:r w:rsidRPr="00912205">
        <w:rPr>
          <w:rStyle w:val="StyleUnderline"/>
        </w:rPr>
        <w:t xml:space="preserve">The mode of comprehension, analysis, and transformation proposed here will require an expanded notion of racial capitalism. It interrogates the existence of deep continuities and long-term emergences—what one could correctly call algorithms of extractive violence—in the history of capitalism. These algorithms of violence include the reading and writing of code(s) on bodies, their surveillance and </w:t>
      </w:r>
      <w:proofErr w:type="spellStart"/>
      <w:r w:rsidRPr="00912205">
        <w:rPr>
          <w:rStyle w:val="StyleUnderline"/>
        </w:rPr>
        <w:t>overcoding</w:t>
      </w:r>
      <w:proofErr w:type="spellEnd"/>
      <w:r w:rsidRPr="00912205">
        <w:rPr>
          <w:rStyle w:val="StyleUnderline"/>
        </w:rPr>
        <w:t xml:space="preserve"> by informatic abstraction. </w:t>
      </w:r>
      <w:r w:rsidRPr="00912205">
        <w:rPr>
          <w:sz w:val="8"/>
        </w:rPr>
        <w:t xml:space="preserve">Such algorithms of epidermalization or “the imposition of race on the body” (Browne: 113) are inscribed and executed on the flesh (Spillers 1987); and they are executed by means of codification processes that violently impose both a metaphysical and physical reformatting of bodies. As Simone Browne shows, epidermalization is given “its alphanumeric form” (99) through a vast array tools of marking, scarification, discipline, and surveillance that include branding irons, implements of torture, auction blocks, ship design, insurance policies, newspaper ads for runaway “property,” photographs in postcard form and a panoply of other media of dehumanization. </w:t>
      </w:r>
      <w:r w:rsidRPr="000C070A">
        <w:rPr>
          <w:rStyle w:val="StyleUnderline"/>
        </w:rPr>
        <w:t xml:space="preserve">Executable </w:t>
      </w:r>
      <w:r w:rsidRPr="00A21291">
        <w:rPr>
          <w:rStyle w:val="StyleUnderline"/>
        </w:rPr>
        <w:t>code is imposed as social categories</w:t>
      </w:r>
      <w:r w:rsidRPr="00912205">
        <w:rPr>
          <w:rStyle w:val="StyleUnderline"/>
        </w:rPr>
        <w:t xml:space="preserve"> of race, gender, religion and property, as ideologies, psychologies, contracts, brands, communication theories, game theories, and quantities of money—</w:t>
      </w:r>
      <w:r w:rsidRPr="000C070A">
        <w:rPr>
          <w:rStyle w:val="StyleUnderline"/>
        </w:rPr>
        <w:t xml:space="preserve">these abstractions </w:t>
      </w:r>
      <w:r w:rsidRPr="00912205">
        <w:rPr>
          <w:rStyle w:val="StyleUnderline"/>
        </w:rPr>
        <w:t xml:space="preserve">work their ways into and </w:t>
      </w:r>
      <w:r w:rsidRPr="000C070A">
        <w:rPr>
          <w:rStyle w:val="StyleUnderline"/>
        </w:rPr>
        <w:t xml:space="preserve">are indeed imposed </w:t>
      </w:r>
      <w:r w:rsidRPr="00A21291">
        <w:rPr>
          <w:rStyle w:val="StyleUnderline"/>
        </w:rPr>
        <w:t>by</w:t>
      </w:r>
      <w:r w:rsidRPr="00912205">
        <w:rPr>
          <w:rStyle w:val="StyleUnderline"/>
        </w:rPr>
        <w:t xml:space="preserve"> the machines of </w:t>
      </w:r>
      <w:r w:rsidRPr="00A21291">
        <w:rPr>
          <w:rStyle w:val="StyleUnderline"/>
        </w:rPr>
        <w:t>calculation</w:t>
      </w:r>
      <w:r w:rsidRPr="00912205">
        <w:rPr>
          <w:rStyle w:val="StyleUnderline"/>
        </w:rPr>
        <w:t xml:space="preserve">—and their avatars. We confront a continuous process of unmaking and remaking using all means available; </w:t>
      </w:r>
      <w:r w:rsidRPr="00A21291">
        <w:rPr>
          <w:rStyle w:val="StyleUnderline"/>
        </w:rPr>
        <w:t>it is violently inscribed</w:t>
      </w:r>
      <w:r w:rsidRPr="00912205">
        <w:rPr>
          <w:rStyle w:val="StyleUnderline"/>
        </w:rPr>
        <w:t xml:space="preserve"> on bodies</w:t>
      </w:r>
      <w:r w:rsidRPr="00912205">
        <w:rPr>
          <w:sz w:val="8"/>
        </w:rPr>
        <w:t xml:space="preserve">. Sylvia Wynter, in her post–Rodney King piece “No Humans Involved: An Open Letter to My Colleagues” writes, “Both W. E. B. Du </w:t>
      </w:r>
      <w:proofErr w:type="spellStart"/>
      <w:r w:rsidRPr="00912205">
        <w:rPr>
          <w:sz w:val="8"/>
        </w:rPr>
        <w:t>Bois</w:t>
      </w:r>
      <w:proofErr w:type="spellEnd"/>
      <w:r w:rsidRPr="00912205">
        <w:rPr>
          <w:sz w:val="8"/>
        </w:rPr>
        <w:t xml:space="preserve"> and Elsa Goveia have emphasized the way in which the code of ‘Race’ or the Color Line, functions to systemically predetermine the sharply unequal re-distribution of the collectively produced global resources; and therefore, the correlation of the racial ranking rule with the Rich/Poor rule. Goveia pointed out that all American societies are integrated on the basis of a central cultural belief in which all share. This belief, </w:t>
      </w:r>
      <w:r w:rsidRPr="00912205">
        <w:rPr>
          <w:rStyle w:val="StyleUnderline"/>
        </w:rPr>
        <w:t>that of the genetic-racial inferiority of Black people to all others, functions to enable our social hierarchies, including those of rich and poor determined directly by the economic system, to be perceived as having been as pre-determined by ‘that great crap game called life,’ as have also ostensibly been the invariant hierarchy between White and Black</w:t>
      </w:r>
      <w:r w:rsidRPr="00912205">
        <w:rPr>
          <w:sz w:val="8"/>
        </w:rPr>
        <w:t xml:space="preserve">. Consequently in the Caribbean and Latin America, within the terms of this </w:t>
      </w:r>
      <w:proofErr w:type="spellStart"/>
      <w:r w:rsidRPr="00912205">
        <w:rPr>
          <w:sz w:val="8"/>
        </w:rPr>
        <w:t>sociosymbolic</w:t>
      </w:r>
      <w:proofErr w:type="spellEnd"/>
      <w:r w:rsidRPr="00912205">
        <w:rPr>
          <w:sz w:val="8"/>
        </w:rPr>
        <w:t xml:space="preserve"> calculus, to be ‘rich’ was also to be ‘White,’ to be poor was also to be ‘Black’” (Wynter: 52). “To be ‘rich’ was also to be ‘White,’ to be poor was also to be ‘Black.’” </w:t>
      </w:r>
      <w:r w:rsidRPr="00F82985">
        <w:rPr>
          <w:rStyle w:val="StyleUnderline"/>
        </w:rPr>
        <w:t xml:space="preserve">The </w:t>
      </w:r>
      <w:r w:rsidRPr="00545BEB">
        <w:rPr>
          <w:rStyle w:val="StyleUnderline"/>
        </w:rPr>
        <w:t>real abstraction</w:t>
      </w:r>
      <w:r w:rsidRPr="00A21291">
        <w:rPr>
          <w:rStyle w:val="StyleUnderline"/>
        </w:rPr>
        <w:t xml:space="preserve"> </w:t>
      </w:r>
      <w:r w:rsidRPr="001141BF">
        <w:rPr>
          <w:rStyle w:val="StyleUnderline"/>
        </w:rPr>
        <w:t xml:space="preserve">imposed by </w:t>
      </w:r>
      <w:r w:rsidRPr="00912205">
        <w:rPr>
          <w:rStyle w:val="StyleUnderline"/>
        </w:rPr>
        <w:t xml:space="preserve">executable </w:t>
      </w:r>
      <w:r w:rsidRPr="001141BF">
        <w:rPr>
          <w:rStyle w:val="StyleUnderline"/>
        </w:rPr>
        <w:t>code</w:t>
      </w:r>
      <w:r w:rsidRPr="00912205">
        <w:rPr>
          <w:rStyle w:val="StyleUnderline"/>
        </w:rPr>
        <w:t>—the “code of ‘Race’” that “</w:t>
      </w:r>
      <w:r w:rsidRPr="00545BEB">
        <w:rPr>
          <w:rStyle w:val="StyleUnderline"/>
        </w:rPr>
        <w:t>functions to</w:t>
      </w:r>
      <w:r w:rsidRPr="00912205">
        <w:rPr>
          <w:rStyle w:val="StyleUnderline"/>
        </w:rPr>
        <w:t xml:space="preserve"> systematically </w:t>
      </w:r>
      <w:r w:rsidRPr="00545BEB">
        <w:rPr>
          <w:rStyle w:val="StyleUnderline"/>
        </w:rPr>
        <w:t xml:space="preserve">predetermine </w:t>
      </w:r>
      <w:r w:rsidRPr="00F82985">
        <w:rPr>
          <w:rStyle w:val="StyleUnderline"/>
        </w:rPr>
        <w:t>the</w:t>
      </w:r>
      <w:r w:rsidRPr="00912205">
        <w:rPr>
          <w:rStyle w:val="StyleUnderline"/>
        </w:rPr>
        <w:t xml:space="preserve"> structurally </w:t>
      </w:r>
      <w:r w:rsidRPr="00F82985">
        <w:rPr>
          <w:rStyle w:val="StyleUnderline"/>
        </w:rPr>
        <w:t xml:space="preserve">unequal </w:t>
      </w:r>
      <w:r w:rsidRPr="00545BEB">
        <w:rPr>
          <w:rStyle w:val="StyleUnderline"/>
        </w:rPr>
        <w:t>redistribution of</w:t>
      </w:r>
      <w:r w:rsidRPr="00912205">
        <w:rPr>
          <w:rStyle w:val="StyleUnderline"/>
        </w:rPr>
        <w:t xml:space="preserve"> global </w:t>
      </w:r>
      <w:r w:rsidRPr="00545BEB">
        <w:rPr>
          <w:rStyle w:val="StyleUnderline"/>
        </w:rPr>
        <w:t>resources</w:t>
      </w:r>
      <w:r w:rsidRPr="00912205">
        <w:rPr>
          <w:rStyle w:val="StyleUnderline"/>
        </w:rPr>
        <w:t xml:space="preserve">” is beholden to mediating capitalist exchange while embarking on a radical reformatting of ontology. </w:t>
      </w:r>
      <w:r w:rsidRPr="00A21291">
        <w:rPr>
          <w:rStyle w:val="StyleUnderline"/>
        </w:rPr>
        <w:t>This reformatting</w:t>
      </w:r>
      <w:r w:rsidRPr="00912205">
        <w:rPr>
          <w:rStyle w:val="StyleUnderline"/>
        </w:rPr>
        <w:t xml:space="preserve">, the supposed result of “that great crap game called life,” brutally </w:t>
      </w:r>
      <w:r w:rsidRPr="00A21291">
        <w:rPr>
          <w:rStyle w:val="StyleUnderline"/>
        </w:rPr>
        <w:t xml:space="preserve">correlates race and value, </w:t>
      </w:r>
      <w:r w:rsidRPr="00912205">
        <w:rPr>
          <w:rStyle w:val="StyleUnderline"/>
        </w:rPr>
        <w:t xml:space="preserve">but not entirely by chance, while racial capitalism embarks on imposing this calculus globally. </w:t>
      </w:r>
      <w:r w:rsidRPr="00E40EC9">
        <w:rPr>
          <w:rStyle w:val="StyleUnderline"/>
          <w:highlight w:val="green"/>
        </w:rPr>
        <w:t xml:space="preserve">Racial abstraction is </w:t>
      </w:r>
      <w:r w:rsidRPr="00912205">
        <w:rPr>
          <w:rStyle w:val="StyleUnderline"/>
        </w:rPr>
        <w:t>endemic to what we will further explore as “</w:t>
      </w:r>
      <w:r w:rsidRPr="00E40EC9">
        <w:rPr>
          <w:rStyle w:val="StyleUnderline"/>
          <w:highlight w:val="green"/>
        </w:rPr>
        <w:t>real abstraction</w:t>
      </w:r>
      <w:r w:rsidRPr="00912205">
        <w:rPr>
          <w:rStyle w:val="StyleUnderline"/>
        </w:rPr>
        <w:t xml:space="preserve">”; the evacuation of quality by abstract categories and quantities is, as we shall see in more detail, a “necessary” correlate to a world overrun by the calculus of money. Such </w:t>
      </w:r>
      <w:r w:rsidRPr="00E40EC9">
        <w:rPr>
          <w:rStyle w:val="StyleUnderline"/>
          <w:highlight w:val="green"/>
        </w:rPr>
        <w:t xml:space="preserve">algorithms </w:t>
      </w:r>
      <w:r w:rsidRPr="001141BF">
        <w:rPr>
          <w:rStyle w:val="StyleUnderline"/>
        </w:rPr>
        <w:t>of</w:t>
      </w:r>
      <w:r w:rsidRPr="00912205">
        <w:rPr>
          <w:rStyle w:val="StyleUnderline"/>
        </w:rPr>
        <w:t xml:space="preserve"> violence </w:t>
      </w:r>
      <w:r w:rsidRPr="00E40EC9">
        <w:rPr>
          <w:rStyle w:val="StyleUnderline"/>
          <w:highlight w:val="green"/>
        </w:rPr>
        <w:t>encode social difference</w:t>
      </w:r>
      <w:r w:rsidRPr="00912205">
        <w:rPr>
          <w:rStyle w:val="StyleUnderline"/>
        </w:rPr>
        <w:t xml:space="preserve">, and although they may begin as heuristics (“rules of thumb”), </w:t>
      </w:r>
      <w:r w:rsidRPr="001141BF">
        <w:rPr>
          <w:rStyle w:val="StyleUnderline"/>
        </w:rPr>
        <w:t>they are</w:t>
      </w:r>
      <w:r w:rsidRPr="00912205">
        <w:rPr>
          <w:rStyle w:val="StyleUnderline"/>
        </w:rPr>
        <w:t xml:space="preserve"> none the less </w:t>
      </w:r>
      <w:r w:rsidRPr="00E40EC9">
        <w:rPr>
          <w:rStyle w:val="StyleUnderline"/>
          <w:highlight w:val="green"/>
        </w:rPr>
        <w:t xml:space="preserve">crucial to </w:t>
      </w:r>
      <w:r w:rsidRPr="00912205">
        <w:rPr>
          <w:rStyle w:val="StyleUnderline"/>
        </w:rPr>
        <w:t xml:space="preserve">the calculated and calculating </w:t>
      </w:r>
      <w:r w:rsidRPr="00E40EC9">
        <w:rPr>
          <w:rStyle w:val="StyleUnderline"/>
          <w:highlight w:val="green"/>
        </w:rPr>
        <w:t>expansion of racial capital</w:t>
      </w:r>
      <w:r w:rsidRPr="00912205">
        <w:rPr>
          <w:rStyle w:val="StyleUnderline"/>
        </w:rPr>
        <w:t>. Its processes and processing structures the meanings that can be ascribed to—and, as importantly, what can be done to—those of us whose data profiles constitute us as</w:t>
      </w:r>
      <w:r w:rsidRPr="00912205">
        <w:rPr>
          <w:sz w:val="8"/>
        </w:rPr>
        <w:t xml:space="preserve"> “illegal,” “Mexican,” “Black,” “Gypsy,” “Jew,” </w:t>
      </w:r>
      <w:r w:rsidRPr="00912205">
        <w:rPr>
          <w:rStyle w:val="StyleUnderline"/>
        </w:rPr>
        <w:t xml:space="preserve">and a lexicon of thousands of other actionable signs. </w:t>
      </w:r>
      <w:r w:rsidRPr="007710BD">
        <w:rPr>
          <w:rStyle w:val="StyleUnderline"/>
        </w:rPr>
        <w:t>This codification</w:t>
      </w:r>
      <w:r w:rsidRPr="00912205">
        <w:rPr>
          <w:rStyle w:val="StyleUnderline"/>
        </w:rPr>
        <w:t xml:space="preserve"> process </w:t>
      </w:r>
      <w:r w:rsidRPr="007710BD">
        <w:rPr>
          <w:rStyle w:val="StyleUnderline"/>
        </w:rPr>
        <w:t>draws from</w:t>
      </w:r>
      <w:r w:rsidRPr="00912205">
        <w:rPr>
          <w:rStyle w:val="StyleUnderline"/>
        </w:rPr>
        <w:t xml:space="preserve"> the </w:t>
      </w:r>
      <w:r w:rsidRPr="001B2F0B">
        <w:rPr>
          <w:rStyle w:val="StyleUnderline"/>
        </w:rPr>
        <w:t xml:space="preserve">histories </w:t>
      </w:r>
      <w:r w:rsidRPr="00912205">
        <w:rPr>
          <w:rStyle w:val="StyleUnderline"/>
        </w:rPr>
        <w:t xml:space="preserve">of slavery, of colonialism, of state formation, of genocide, of gender oppression, of religious pogroms, of normativity, and again from the militarization and policing and the apparatuses </w:t>
      </w:r>
      <w:r w:rsidRPr="001B2F0B">
        <w:rPr>
          <w:rStyle w:val="StyleUnderline"/>
        </w:rPr>
        <w:t xml:space="preserve">of </w:t>
      </w:r>
      <w:r w:rsidRPr="007710BD">
        <w:rPr>
          <w:rStyle w:val="StyleUnderline"/>
        </w:rPr>
        <w:t xml:space="preserve">calculation </w:t>
      </w:r>
      <w:r w:rsidRPr="001B2F0B">
        <w:rPr>
          <w:rStyle w:val="StyleUnderline"/>
        </w:rPr>
        <w:t>that</w:t>
      </w:r>
      <w:r w:rsidRPr="00912205">
        <w:rPr>
          <w:rStyle w:val="StyleUnderline"/>
        </w:rPr>
        <w:t xml:space="preserve"> have </w:t>
      </w:r>
      <w:r w:rsidRPr="007710BD">
        <w:rPr>
          <w:rStyle w:val="StyleUnderline"/>
        </w:rPr>
        <w:t>developed within states</w:t>
      </w:r>
      <w:r w:rsidRPr="00912205">
        <w:rPr>
          <w:rStyle w:val="StyleUnderline"/>
        </w:rPr>
        <w:t xml:space="preserve"> and parastates in their own biometric pursuit of capital—power</w:t>
      </w:r>
      <w:r w:rsidRPr="00912205">
        <w:rPr>
          <w:sz w:val="8"/>
        </w:rPr>
        <w:t xml:space="preserve">. Their violent destruction and remaking of the world. </w:t>
      </w:r>
      <w:r w:rsidRPr="00E40EC9">
        <w:rPr>
          <w:rStyle w:val="StyleUnderline"/>
          <w:highlight w:val="green"/>
        </w:rPr>
        <w:t xml:space="preserve">The </w:t>
      </w:r>
      <w:r w:rsidRPr="00E40EC9">
        <w:rPr>
          <w:rStyle w:val="StyleUnderline"/>
          <w:highlight w:val="green"/>
        </w:rPr>
        <w:lastRenderedPageBreak/>
        <w:t>internalization of</w:t>
      </w:r>
      <w:r w:rsidRPr="00912205">
        <w:rPr>
          <w:rStyle w:val="StyleUnderline"/>
        </w:rPr>
        <w:t xml:space="preserve"> these </w:t>
      </w:r>
      <w:r w:rsidRPr="00E40EC9">
        <w:rPr>
          <w:rStyle w:val="StyleUnderline"/>
          <w:highlight w:val="green"/>
        </w:rPr>
        <w:t>codes</w:t>
      </w:r>
      <w:r w:rsidRPr="00912205">
        <w:rPr>
          <w:rStyle w:val="StyleUnderline"/>
        </w:rPr>
        <w:t xml:space="preserve">, including the struggles with them and the ways in which they license and/or foreclose various actions, </w:t>
      </w:r>
      <w:r w:rsidRPr="00E40EC9">
        <w:rPr>
          <w:rStyle w:val="StyleUnderline"/>
          <w:highlight w:val="green"/>
        </w:rPr>
        <w:t>exists in a recursive relationship</w:t>
      </w:r>
      <w:r w:rsidRPr="00912205">
        <w:rPr>
          <w:rStyle w:val="StyleUnderline"/>
        </w:rPr>
        <w:t xml:space="preserve"> to their perilous refinement. </w:t>
      </w:r>
      <w:r w:rsidRPr="00912205">
        <w:rPr>
          <w:sz w:val="8"/>
        </w:rPr>
        <w:t xml:space="preserve">Their analysis, a code-breaking of sorts, will therefore demand some drastic modifications in many of the various </w:t>
      </w:r>
      <w:proofErr w:type="spellStart"/>
      <w:r w:rsidRPr="00912205">
        <w:rPr>
          <w:sz w:val="8"/>
        </w:rPr>
        <w:t>anticapitalist</w:t>
      </w:r>
      <w:proofErr w:type="spellEnd"/>
      <w:r w:rsidRPr="00912205">
        <w:rPr>
          <w:sz w:val="8"/>
        </w:rPr>
        <w:t xml:space="preserve">, </w:t>
      </w:r>
      <w:proofErr w:type="spellStart"/>
      <w:r w:rsidRPr="00912205">
        <w:rPr>
          <w:sz w:val="8"/>
        </w:rPr>
        <w:t>antistate</w:t>
      </w:r>
      <w:proofErr w:type="spellEnd"/>
      <w:r w:rsidRPr="00912205">
        <w:rPr>
          <w:sz w:val="8"/>
        </w:rPr>
        <w:t xml:space="preserve"> warrior-stances practiced to date, particularly in a large number of their European and U.S. incarnations that until very recently remained blind to their own imperial violence and are too often complicit with hegemonic codes of masculine, unraced agency, imperialist nationalism, and default liberal assumptions in relation to questions of race, gender, sexuality, coloniality, and other forms of historically institutionalized oppression.3 The analytic, computational racial capital, would identify the field of operations that emerges around the embryonic form of the commodity and coarticulates with racial abstraction to formalize its code, code that serves as operating system for the virtual machine here hypostasized as “the world computer” and by inscribing itself on bodies and everything else. The commodity, the analysis of which famously begins volume 1 of Marx’s Capital, expressed the dual being and indeed dual registration of the humanly informed object as both quality of matter and quantity of exchange-value, along with the global generalization of this form. “The wealth of societies in which the capitalist mode of production prevails appears as an immense collection of commodities” (125). Commodities were (and with some modifications to be discussed further on, still are) humanly informed materials with a use-value and an exchange-value—humanly informed qualities indexed by quantities. </w:t>
      </w:r>
      <w:r w:rsidRPr="00912205">
        <w:rPr>
          <w:rStyle w:val="StyleUnderline"/>
        </w:rPr>
        <w:t>“</w:t>
      </w:r>
      <w:r w:rsidRPr="00E40EC9">
        <w:rPr>
          <w:rStyle w:val="StyleUnderline"/>
          <w:highlight w:val="green"/>
        </w:rPr>
        <w:t>Computational racial capital,”</w:t>
      </w:r>
      <w:r w:rsidRPr="00912205">
        <w:rPr>
          <w:rStyle w:val="StyleUnderline"/>
        </w:rPr>
        <w:t xml:space="preserve"> as a heuristic device, </w:t>
      </w:r>
      <w:r w:rsidRPr="00E40EC9">
        <w:rPr>
          <w:rStyle w:val="StyleUnderline"/>
          <w:highlight w:val="green"/>
        </w:rPr>
        <w:t>stages an analysis of</w:t>
      </w:r>
      <w:r w:rsidRPr="00912205">
        <w:rPr>
          <w:rStyle w:val="StyleUnderline"/>
        </w:rPr>
        <w:t xml:space="preserve"> the convergence of </w:t>
      </w:r>
      <w:r w:rsidRPr="00E40EC9">
        <w:rPr>
          <w:rStyle w:val="StyleUnderline"/>
          <w:highlight w:val="green"/>
        </w:rPr>
        <w:t>what</w:t>
      </w:r>
      <w:r w:rsidRPr="00912205">
        <w:rPr>
          <w:rStyle w:val="StyleUnderline"/>
        </w:rPr>
        <w:t xml:space="preserve"> on the one side often </w:t>
      </w:r>
      <w:r w:rsidRPr="00E40EC9">
        <w:rPr>
          <w:rStyle w:val="StyleUnderline"/>
          <w:highlight w:val="green"/>
        </w:rPr>
        <w:t>appeared as universal</w:t>
      </w:r>
      <w:r w:rsidRPr="00912205">
        <w:rPr>
          <w:rStyle w:val="StyleUnderline"/>
        </w:rPr>
        <w:t xml:space="preserve">: the economic, abstract, and </w:t>
      </w:r>
      <w:r w:rsidRPr="00E40EC9">
        <w:rPr>
          <w:rStyle w:val="StyleUnderline"/>
          <w:highlight w:val="green"/>
        </w:rPr>
        <w:t>machinic operating systems of global production</w:t>
      </w:r>
      <w:r w:rsidRPr="00912205">
        <w:rPr>
          <w:rStyle w:val="StyleUnderline"/>
        </w:rPr>
        <w:t xml:space="preserve"> and reproduction endemic to the commodity form and its calculus, with what on another side, sometimes appeared as particular or even incidental: racism, colonialism, slavery, imperialism, and racialization</w:t>
      </w:r>
      <w:r w:rsidRPr="00912205">
        <w:rPr>
          <w:sz w:val="8"/>
        </w:rPr>
        <w:t xml:space="preserve">. The concept organizes this dramaturgy of analytically reunifying elements that were never materially separate in light of the study that the late Cedric Robinson conducted and recorded as Black Marxism. Robinson writes, “The development, organization and expansion of capitalist society pursued essentially racial directions, so too did social ideology. As a material force, then, it could be expected that racialism would inevitably permeate the social structures emergent from capitalism. I have used the term ‘racial capitalism’ to refer to the development and to the subsequent structure as an historical agency” (1983: 2–3). </w:t>
      </w:r>
      <w:r w:rsidRPr="00E40EC9">
        <w:rPr>
          <w:rStyle w:val="StyleUnderline"/>
          <w:highlight w:val="green"/>
        </w:rPr>
        <w:t>The World Computer takes</w:t>
      </w:r>
      <w:r w:rsidRPr="00912205">
        <w:rPr>
          <w:rStyle w:val="StyleUnderline"/>
        </w:rPr>
        <w:t xml:space="preserve"> what Robinson saw as “</w:t>
      </w:r>
      <w:r w:rsidRPr="00545BEB">
        <w:rPr>
          <w:rStyle w:val="StyleUnderline"/>
        </w:rPr>
        <w:t xml:space="preserve">civilizational racism,” and </w:t>
      </w:r>
      <w:r w:rsidRPr="001B2F0B">
        <w:rPr>
          <w:rStyle w:val="StyleUnderline"/>
        </w:rPr>
        <w:t>its</w:t>
      </w:r>
      <w:r w:rsidRPr="00912205">
        <w:rPr>
          <w:rStyle w:val="StyleUnderline"/>
        </w:rPr>
        <w:t xml:space="preserve"> central role in the </w:t>
      </w:r>
      <w:r w:rsidRPr="00E40EC9">
        <w:rPr>
          <w:rStyle w:val="StyleUnderline"/>
          <w:highlight w:val="green"/>
        </w:rPr>
        <w:t>development of capital as axiomatic</w:t>
      </w:r>
      <w:r w:rsidRPr="00912205">
        <w:rPr>
          <w:rStyle w:val="StyleUnderline"/>
        </w:rPr>
        <w:t xml:space="preserve">,—and sees that this role extends to and deeply into capitalist calculation and machinery during the entire period in which the world economic system seems to have moved </w:t>
      </w:r>
      <w:proofErr w:type="spellStart"/>
      <w:r w:rsidRPr="00912205">
        <w:rPr>
          <w:rStyle w:val="StyleUnderline"/>
        </w:rPr>
        <w:t>form</w:t>
      </w:r>
      <w:proofErr w:type="spellEnd"/>
      <w:r w:rsidRPr="00912205">
        <w:rPr>
          <w:rStyle w:val="StyleUnderline"/>
        </w:rPr>
        <w:t xml:space="preserve"> the paradigm of the commodity to a paradigm of information. “</w:t>
      </w:r>
      <w:r w:rsidRPr="00545BEB">
        <w:rPr>
          <w:rStyle w:val="StyleUnderline"/>
        </w:rPr>
        <w:t xml:space="preserve">Computational </w:t>
      </w:r>
      <w:r w:rsidRPr="00E40EC9">
        <w:rPr>
          <w:rStyle w:val="StyleUnderline"/>
          <w:highlight w:val="green"/>
        </w:rPr>
        <w:t>racial capitalism” would</w:t>
      </w:r>
      <w:r w:rsidRPr="00912205">
        <w:rPr>
          <w:rStyle w:val="StyleUnderline"/>
        </w:rPr>
        <w:t xml:space="preserve"> thus </w:t>
      </w:r>
      <w:r w:rsidRPr="00E40EC9">
        <w:rPr>
          <w:rStyle w:val="StyleUnderline"/>
          <w:highlight w:val="green"/>
        </w:rPr>
        <w:t xml:space="preserve">understand </w:t>
      </w:r>
      <w:r w:rsidRPr="00545BEB">
        <w:rPr>
          <w:rStyle w:val="StyleUnderline"/>
        </w:rPr>
        <w:t xml:space="preserve">the generalization of </w:t>
      </w:r>
      <w:r w:rsidRPr="00E40EC9">
        <w:rPr>
          <w:rStyle w:val="StyleUnderline"/>
          <w:highlight w:val="green"/>
        </w:rPr>
        <w:t>computation as an extension of capital</w:t>
      </w:r>
      <w:r w:rsidRPr="00912205">
        <w:rPr>
          <w:rStyle w:val="StyleUnderline"/>
        </w:rPr>
        <w:t xml:space="preserve"> logics and practices that include and indeed require the economic calculus of the dialectics of social difference. These differences, both economic and semiotic, would include those plied by slavery, anti-Blackness and other forms of racism during the past centuries</w:t>
      </w:r>
      <w:r w:rsidRPr="00912205">
        <w:rPr>
          <w:sz w:val="8"/>
        </w:rPr>
        <w:t>. Computation must therefore be recognized as not a mere technical emergence but the practical result of an ongoing and bloody struggle between the would-have-it-</w:t>
      </w:r>
      <w:proofErr w:type="spellStart"/>
      <w:r w:rsidRPr="00912205">
        <w:rPr>
          <w:sz w:val="8"/>
        </w:rPr>
        <w:t>alls</w:t>
      </w:r>
      <w:proofErr w:type="spellEnd"/>
      <w:r w:rsidRPr="00912205">
        <w:rPr>
          <w:sz w:val="8"/>
        </w:rPr>
        <w:t xml:space="preserve"> and the to-be-dispossessed. Developed both consciously and unconsciously, computational racial capitalism is, when seen in the light of ongoing racialization and value extraction, “the subsequent structure as an historical agency.”</w:t>
      </w:r>
      <w:r w:rsidRPr="00912205">
        <w:rPr>
          <w:rStyle w:val="StyleUnderline"/>
        </w:rPr>
        <w:t xml:space="preserve"> </w:t>
      </w:r>
      <w:r w:rsidRPr="00545BEB">
        <w:rPr>
          <w:rStyle w:val="StyleUnderline"/>
        </w:rPr>
        <w:t xml:space="preserve">The racial logic of </w:t>
      </w:r>
      <w:r w:rsidRPr="00E40EC9">
        <w:rPr>
          <w:rStyle w:val="StyleUnderline"/>
          <w:highlight w:val="green"/>
        </w:rPr>
        <w:t>computation must be pursued when considering</w:t>
      </w:r>
      <w:r w:rsidRPr="00912205">
        <w:rPr>
          <w:rStyle w:val="StyleUnderline"/>
        </w:rPr>
        <w:t xml:space="preserve"> finance, </w:t>
      </w:r>
      <w:r w:rsidRPr="00E40EC9">
        <w:rPr>
          <w:rStyle w:val="StyleUnderline"/>
          <w:highlight w:val="green"/>
        </w:rPr>
        <w:t>surveillance</w:t>
      </w:r>
      <w:r w:rsidRPr="00912205">
        <w:rPr>
          <w:rStyle w:val="StyleUnderline"/>
        </w:rPr>
        <w:t xml:space="preserve">, population management, policing, </w:t>
      </w:r>
      <w:r w:rsidRPr="00545BEB">
        <w:rPr>
          <w:rStyle w:val="StyleUnderline"/>
        </w:rPr>
        <w:t>social systems</w:t>
      </w:r>
      <w:r w:rsidRPr="00912205">
        <w:rPr>
          <w:rStyle w:val="StyleUnderline"/>
        </w:rPr>
        <w:t>, social media, or any of the vast suite of protocols plying difference for capital. The local instance of computation, a specific 1 or 0, may seem value neutral, a matter as indifferent as lead for a bullet or uranium for a bomb. But we are looking at computation as the modality of a world-system</w:t>
      </w:r>
      <w:r w:rsidRPr="00912205">
        <w:rPr>
          <w:sz w:val="8"/>
        </w:rPr>
        <w:t xml:space="preserve">. Computation emerges as the result of struggles that informed “class struggle” in all its forms, recognized or not by the often spotty tradition(s) of Marxism, including those </w:t>
      </w:r>
      <w:proofErr w:type="spellStart"/>
      <w:r w:rsidRPr="00912205">
        <w:rPr>
          <w:sz w:val="8"/>
        </w:rPr>
        <w:t>strugles</w:t>
      </w:r>
      <w:proofErr w:type="spellEnd"/>
      <w:r w:rsidRPr="00912205">
        <w:rPr>
          <w:sz w:val="8"/>
        </w:rPr>
        <w:t xml:space="preserve"> specific to the antagonisms of colonialism, slavery, imperialism, and white supremacist heteropatriarchal capitalism more generally. It is the result of struggles indexed by race, gender, sexuality, nationality, and ethnicity, along with additional terms indexing social differentiation too numerous to incant here but that together form a lexicon and a grammar of extractive oppression—and as we have said and as must always be remembered, also of struggle. The lexicon includes compressions that result in many of history’s abstractions including a perhaps singularly pointed abstraction: “a history whose shorthand is race” (Spillers 1997: 142). The grammar for that lexicon depends upon the deployment and </w:t>
      </w:r>
      <w:proofErr w:type="spellStart"/>
      <w:r w:rsidRPr="00912205">
        <w:rPr>
          <w:sz w:val="8"/>
        </w:rPr>
        <w:t>execu-tion</w:t>
      </w:r>
      <w:proofErr w:type="spellEnd"/>
      <w:r w:rsidRPr="00912205">
        <w:rPr>
          <w:sz w:val="8"/>
        </w:rPr>
        <w:t xml:space="preserve"> of forms of differentiating abstraction that are lived—lived processes of abstraction and lived abstraction organized by the increasingly complex and variegated calculus of profit and thus of domination. “</w:t>
      </w:r>
      <w:r w:rsidRPr="00545BEB">
        <w:rPr>
          <w:rStyle w:val="StyleUnderline"/>
        </w:rPr>
        <w:t>Real abstraction</w:t>
      </w:r>
      <w:r w:rsidRPr="00912205">
        <w:rPr>
          <w:rStyle w:val="StyleUnderline"/>
        </w:rPr>
        <w:t xml:space="preserve">,” then, </w:t>
      </w:r>
      <w:r w:rsidRPr="00545BEB">
        <w:rPr>
          <w:rStyle w:val="StyleUnderline"/>
        </w:rPr>
        <w:t>emerges</w:t>
      </w:r>
      <w:r w:rsidRPr="00912205">
        <w:rPr>
          <w:rStyle w:val="StyleUnderline"/>
        </w:rPr>
        <w:t xml:space="preserve"> not just as money in Sohn-</w:t>
      </w:r>
      <w:proofErr w:type="spellStart"/>
      <w:r w:rsidRPr="00912205">
        <w:rPr>
          <w:rStyle w:val="StyleUnderline"/>
        </w:rPr>
        <w:t>Rethel’s</w:t>
      </w:r>
      <w:proofErr w:type="spellEnd"/>
      <w:r w:rsidRPr="00912205">
        <w:rPr>
          <w:rStyle w:val="StyleUnderline"/>
        </w:rPr>
        <w:t xml:space="preserve"> sense, but </w:t>
      </w:r>
      <w:r w:rsidRPr="00545BEB">
        <w:rPr>
          <w:rStyle w:val="StyleUnderline"/>
        </w:rPr>
        <w:t xml:space="preserve">as </w:t>
      </w:r>
      <w:r w:rsidRPr="00912205">
        <w:rPr>
          <w:rStyle w:val="StyleUnderline"/>
        </w:rPr>
        <w:t xml:space="preserve">the </w:t>
      </w:r>
      <w:r w:rsidRPr="00545BEB">
        <w:rPr>
          <w:rStyle w:val="StyleUnderline"/>
        </w:rPr>
        <w:t xml:space="preserve">codification </w:t>
      </w:r>
      <w:r w:rsidRPr="00912205">
        <w:rPr>
          <w:rStyle w:val="StyleUnderline"/>
        </w:rPr>
        <w:t>of race, gender, sexuality, geography, credit and time—</w:t>
      </w:r>
      <w:r w:rsidRPr="00545BEB">
        <w:rPr>
          <w:rStyle w:val="StyleUnderline"/>
        </w:rPr>
        <w:t xml:space="preserve">and </w:t>
      </w:r>
      <w:r w:rsidRPr="000C070A">
        <w:rPr>
          <w:rStyle w:val="StyleUnderline"/>
        </w:rPr>
        <w:t>gives rise to a “grammar</w:t>
      </w:r>
      <w:r w:rsidRPr="00912205">
        <w:rPr>
          <w:rStyle w:val="StyleUnderline"/>
        </w:rPr>
        <w:t xml:space="preserve">,” in Hortense </w:t>
      </w:r>
      <w:proofErr w:type="spellStart"/>
      <w:r w:rsidRPr="00912205">
        <w:rPr>
          <w:rStyle w:val="StyleUnderline"/>
        </w:rPr>
        <w:t>Spillers’s</w:t>
      </w:r>
      <w:proofErr w:type="spellEnd"/>
      <w:r w:rsidRPr="00912205">
        <w:rPr>
          <w:rStyle w:val="StyleUnderline"/>
        </w:rPr>
        <w:t xml:space="preserve"> (1987) use of the term, </w:t>
      </w:r>
      <w:r w:rsidRPr="000C070A">
        <w:rPr>
          <w:rStyle w:val="StyleUnderline"/>
        </w:rPr>
        <w:t>that</w:t>
      </w:r>
      <w:r w:rsidRPr="00912205">
        <w:rPr>
          <w:rStyle w:val="StyleUnderline"/>
        </w:rPr>
        <w:t xml:space="preserve"> not only </w:t>
      </w:r>
      <w:r w:rsidRPr="00545BEB">
        <w:rPr>
          <w:rStyle w:val="StyleUnderline"/>
        </w:rPr>
        <w:t xml:space="preserve">structures meaning </w:t>
      </w:r>
      <w:r w:rsidRPr="00912205">
        <w:rPr>
          <w:rStyle w:val="StyleUnderline"/>
        </w:rPr>
        <w:t xml:space="preserve">and redounds to the deepest crevices of being smelted by social practices, but also, and not incidentally, prices differentials indexed to social difference.4 </w:t>
      </w:r>
      <w:r w:rsidRPr="00912205">
        <w:rPr>
          <w:sz w:val="8"/>
        </w:rPr>
        <w:t>“Real abstraction,” as Sohn-</w:t>
      </w:r>
      <w:proofErr w:type="spellStart"/>
      <w:r w:rsidRPr="00912205">
        <w:rPr>
          <w:sz w:val="8"/>
        </w:rPr>
        <w:t>Rethel</w:t>
      </w:r>
      <w:proofErr w:type="spellEnd"/>
      <w:r w:rsidRPr="00912205">
        <w:rPr>
          <w:sz w:val="8"/>
        </w:rPr>
        <w:t xml:space="preserve"> spent his life deciphering, takes place “behind [our] backs” as the practical and historical working out of the exchange of equivalents within the process of the exchange of goods (33). For him, the development of the money-form, of the real abstraction that is money, is Exhibit A of the abstraction process mediating object exchange. This capacity for abstraction, realized first in “the money commodity” and then as money provided the template for further abstraction, not least in the conceptual formations of Western philosophy itself (1978). </w:t>
      </w:r>
      <w:proofErr w:type="spellStart"/>
      <w:r w:rsidRPr="00912205">
        <w:rPr>
          <w:sz w:val="8"/>
        </w:rPr>
        <w:t>SohnRethel</w:t>
      </w:r>
      <w:proofErr w:type="spellEnd"/>
      <w:r w:rsidRPr="00912205">
        <w:rPr>
          <w:sz w:val="8"/>
        </w:rPr>
        <w:t xml:space="preserve"> develops this argument that practices of exchange precede the abstraction of value in Intellectual and Manual </w:t>
      </w:r>
      <w:proofErr w:type="spellStart"/>
      <w:r w:rsidRPr="00912205">
        <w:rPr>
          <w:sz w:val="8"/>
        </w:rPr>
        <w:t>Labour</w:t>
      </w:r>
      <w:proofErr w:type="spellEnd"/>
      <w:r w:rsidRPr="00912205">
        <w:rPr>
          <w:sz w:val="8"/>
        </w:rPr>
        <w:t xml:space="preserve">, providing the full quotation from Marx: “Men do not therefore bring the product of their </w:t>
      </w:r>
      <w:proofErr w:type="spellStart"/>
      <w:r w:rsidRPr="00912205">
        <w:rPr>
          <w:sz w:val="8"/>
        </w:rPr>
        <w:t>labour</w:t>
      </w:r>
      <w:proofErr w:type="spellEnd"/>
      <w:r w:rsidRPr="00912205">
        <w:rPr>
          <w:sz w:val="8"/>
        </w:rPr>
        <w:t xml:space="preserve"> into relation with each other as value because they see these objects merely as the material integuments of homogeneous human </w:t>
      </w:r>
      <w:proofErr w:type="spellStart"/>
      <w:r w:rsidRPr="00912205">
        <w:rPr>
          <w:sz w:val="8"/>
        </w:rPr>
        <w:t>labour</w:t>
      </w:r>
      <w:proofErr w:type="spellEnd"/>
      <w:r w:rsidRPr="00912205">
        <w:rPr>
          <w:sz w:val="8"/>
        </w:rPr>
        <w:t>. The reverse is true: by equating their dif</w:t>
      </w:r>
      <w:r w:rsidRPr="00912205">
        <w:rPr>
          <w:sz w:val="8"/>
        </w:rPr>
        <w:softHyphen/>
        <w:t>ferent products to each other in exchange as values, they equate their dif</w:t>
      </w:r>
      <w:r w:rsidRPr="00912205">
        <w:rPr>
          <w:sz w:val="8"/>
        </w:rPr>
        <w:softHyphen/>
        <w:t xml:space="preserve">ferent kinds of </w:t>
      </w:r>
      <w:proofErr w:type="spellStart"/>
      <w:r w:rsidRPr="00912205">
        <w:rPr>
          <w:sz w:val="8"/>
        </w:rPr>
        <w:t>labour</w:t>
      </w:r>
      <w:proofErr w:type="spellEnd"/>
      <w:r w:rsidRPr="00912205">
        <w:rPr>
          <w:sz w:val="8"/>
        </w:rPr>
        <w:t xml:space="preserve"> as human </w:t>
      </w:r>
      <w:proofErr w:type="spellStart"/>
      <w:r w:rsidRPr="00912205">
        <w:rPr>
          <w:sz w:val="8"/>
        </w:rPr>
        <w:t>labour</w:t>
      </w:r>
      <w:proofErr w:type="spellEnd"/>
      <w:r w:rsidRPr="00912205">
        <w:rPr>
          <w:sz w:val="8"/>
        </w:rPr>
        <w:t>. They do this without being aware of it. (Marx 1990: 166 in Sohn-</w:t>
      </w:r>
      <w:proofErr w:type="spellStart"/>
      <w:r w:rsidRPr="00912205">
        <w:rPr>
          <w:sz w:val="8"/>
        </w:rPr>
        <w:t>Rethel</w:t>
      </w:r>
      <w:proofErr w:type="spellEnd"/>
      <w:r w:rsidRPr="00912205">
        <w:rPr>
          <w:sz w:val="8"/>
        </w:rPr>
        <w:t xml:space="preserve"> 1978: 32). Here is Sohn-</w:t>
      </w:r>
      <w:proofErr w:type="spellStart"/>
      <w:r w:rsidRPr="00912205">
        <w:rPr>
          <w:sz w:val="8"/>
        </w:rPr>
        <w:t>Rethel’s</w:t>
      </w:r>
      <w:proofErr w:type="spellEnd"/>
      <w:r w:rsidRPr="00912205">
        <w:rPr>
          <w:sz w:val="8"/>
        </w:rPr>
        <w:t xml:space="preserve"> commentary: People become aware of the exchange abstraction only when they come face to face with the result which their own actions have engendered “behind their backs” as Marx says. In money the exchange abstraction achieves concentrated representation, but a mere functional one— embodied in a coin. It is not recognizable in its true identity as abstract form, but disguised as a thing one carries about in one’s pocket, hands out to others, or receives from them. Marx says explicitly that the value abstraction never assumes a representation as such, since the only expression it ever finds is the equation of one commodity with the use-value of another. The gold or silver or other matter which lends to money its palpable and visible body is merely a metaphor of the value abstraction it embodies, not this abstraction itself. (33–34) Exchange-value is “in our heads” but is not the creation of any individual. Alongside use-value it is the other, abstract component of the “double being” of the commodity-form. Like Norbert Wiener’s (1961: 132) definition of information but, strictly speaking, emerging long before the idea of information proper, real abstraction is “not matter or energy.” There is not an atom of matter in exchange-value, or, as Marx puts it, “Not an atom of matter enters into the objectivity of commodities as values; in this it is the direct opposite of the coarsely sensuous objectivity of commodities as physical objects” (1990: 138). And a bit on, “So far no chemist has ever discovered exchange-value in a pearl or diamond” (177). But unlike in Wiener’s naturalist definition of information, exchange-value is an index of a social relation, an historical outcome. It indexes “abstract universal labor time,” a third term that forms the basis of comparison between two ostensibly incomparable and therefore incommensurable commodities, and, because common to both, creates the ratio of value that renders them quantitatively commensurable. </w:t>
      </w:r>
      <w:r w:rsidRPr="00912205">
        <w:rPr>
          <w:rStyle w:val="StyleUnderline"/>
        </w:rPr>
        <w:t xml:space="preserve">This distinction between the social basis of exchange-value and the universal character of information should give us pause. As we shall have occasion to observe, </w:t>
      </w:r>
      <w:r w:rsidRPr="00E40EC9">
        <w:rPr>
          <w:rStyle w:val="StyleUnderline"/>
          <w:highlight w:val="green"/>
        </w:rPr>
        <w:t>information,</w:t>
      </w:r>
      <w:r w:rsidRPr="00912205">
        <w:rPr>
          <w:rStyle w:val="StyleUnderline"/>
        </w:rPr>
        <w:t xml:space="preserve"> as it </w:t>
      </w:r>
      <w:r w:rsidRPr="00E40EC9">
        <w:rPr>
          <w:rStyle w:val="StyleUnderline"/>
          <w:highlight w:val="green"/>
        </w:rPr>
        <w:t>is</w:t>
      </w:r>
      <w:r w:rsidRPr="00912205">
        <w:rPr>
          <w:rStyle w:val="StyleUnderline"/>
        </w:rPr>
        <w:t xml:space="preserve"> today (mis)understood, is thought to be a naturally occurring additional property of things—neither matter nor energy—rather than </w:t>
      </w:r>
      <w:r w:rsidRPr="00DF2B2D">
        <w:rPr>
          <w:rStyle w:val="StyleUnderline"/>
        </w:rPr>
        <w:t xml:space="preserve">a domain of </w:t>
      </w:r>
      <w:r w:rsidRPr="00E40EC9">
        <w:rPr>
          <w:rStyle w:val="StyleUnderline"/>
          <w:highlight w:val="green"/>
        </w:rPr>
        <w:t>expression constituted by</w:t>
      </w:r>
      <w:r w:rsidRPr="00912205">
        <w:rPr>
          <w:rStyle w:val="StyleUnderline"/>
        </w:rPr>
        <w:t xml:space="preserve"> means of a </w:t>
      </w:r>
      <w:r w:rsidRPr="00E40EC9">
        <w:rPr>
          <w:rStyle w:val="StyleUnderline"/>
          <w:highlight w:val="green"/>
        </w:rPr>
        <w:t>technological</w:t>
      </w:r>
      <w:r w:rsidRPr="00912205">
        <w:rPr>
          <w:rStyle w:val="StyleUnderline"/>
        </w:rPr>
        <w:t xml:space="preserve"> and economic </w:t>
      </w:r>
      <w:r w:rsidRPr="00E40EC9">
        <w:rPr>
          <w:rStyle w:val="StyleUnderline"/>
          <w:highlight w:val="green"/>
        </w:rPr>
        <w:t>repression of</w:t>
      </w:r>
      <w:r w:rsidRPr="00912205">
        <w:rPr>
          <w:rStyle w:val="StyleUnderline"/>
        </w:rPr>
        <w:t xml:space="preserve"> its </w:t>
      </w:r>
      <w:r w:rsidRPr="00E40EC9">
        <w:rPr>
          <w:rStyle w:val="StyleUnderline"/>
          <w:highlight w:val="green"/>
        </w:rPr>
        <w:t>social dimension</w:t>
      </w:r>
      <w:r w:rsidRPr="00912205">
        <w:rPr>
          <w:sz w:val="8"/>
        </w:rPr>
        <w:t>. Notably, Sohn-</w:t>
      </w:r>
      <w:proofErr w:type="spellStart"/>
      <w:r w:rsidRPr="00912205">
        <w:rPr>
          <w:sz w:val="8"/>
        </w:rPr>
        <w:t>Rethel</w:t>
      </w:r>
      <w:proofErr w:type="spellEnd"/>
      <w:r w:rsidRPr="00912205">
        <w:rPr>
          <w:sz w:val="8"/>
        </w:rPr>
        <w:t xml:space="preserve"> “set[s] out to argue that the abstractness operating in exchange and reflected in value does nevertheless find an identical expression, namely the abstract intellect, or the so-called pure understanding— the cognitive source of scientific knowledge” (34). For him, </w:t>
      </w:r>
      <w:r w:rsidRPr="00E40EC9">
        <w:rPr>
          <w:rStyle w:val="StyleUnderline"/>
          <w:highlight w:val="green"/>
        </w:rPr>
        <w:t>it gives rise to</w:t>
      </w:r>
      <w:r w:rsidRPr="00912205">
        <w:rPr>
          <w:rStyle w:val="StyleUnderline"/>
        </w:rPr>
        <w:t xml:space="preserve"> the </w:t>
      </w:r>
      <w:r w:rsidRPr="00E40EC9">
        <w:rPr>
          <w:rStyle w:val="StyleUnderline"/>
          <w:highlight w:val="green"/>
        </w:rPr>
        <w:t>abstract capacities of the subject</w:t>
      </w:r>
      <w:r w:rsidRPr="00912205">
        <w:rPr>
          <w:rStyle w:val="StyleUnderline"/>
        </w:rPr>
        <w:t xml:space="preserve"> of philosophy as well as the quantitative capacities of the subject of science and mathematics that in the twentieth century move toward a paradigm </w:t>
      </w:r>
      <w:r w:rsidRPr="00912205">
        <w:rPr>
          <w:rStyle w:val="StyleUnderline"/>
        </w:rPr>
        <w:lastRenderedPageBreak/>
        <w:t>of information.</w:t>
      </w:r>
      <w:r w:rsidRPr="00912205">
        <w:rPr>
          <w:sz w:val="8"/>
        </w:rPr>
        <w:t xml:space="preserve"> Echoing Sohn-</w:t>
      </w:r>
      <w:proofErr w:type="spellStart"/>
      <w:r w:rsidRPr="00912205">
        <w:rPr>
          <w:sz w:val="8"/>
        </w:rPr>
        <w:t>Rethel</w:t>
      </w:r>
      <w:proofErr w:type="spellEnd"/>
      <w:r w:rsidRPr="00912205">
        <w:rPr>
          <w:sz w:val="8"/>
        </w:rPr>
        <w:t xml:space="preserve">, we could say then that </w:t>
      </w:r>
      <w:r w:rsidRPr="000C070A">
        <w:rPr>
          <w:rStyle w:val="StyleUnderline"/>
        </w:rPr>
        <w:t>information is in our machines but not the creation of any individual</w:t>
      </w:r>
      <w:r w:rsidRPr="00912205">
        <w:rPr>
          <w:rStyle w:val="StyleUnderline"/>
        </w:rPr>
        <w:t xml:space="preserve"> machine. Not an atom of matter enters into information, though, like value, it is platformed on matter and requires energy for creation</w:t>
      </w:r>
      <w:r w:rsidRPr="00912205">
        <w:rPr>
          <w:sz w:val="8"/>
        </w:rPr>
        <w:t xml:space="preserve">. This thesis will take on particular importance as we consider social differences whose descriptors, it turns out, are executable in a computational sense, at least from the point of view of financial calculus, but platformed on matter, and indeed, on living matter, on life. Beyond the intention of any individual, abstraction as “exchange-value” in “money” occurs in and as the process and processing of exchange in accord with an emerging standard. This standard, which economists call “exchange-value,” and which, in Marx is based on abstract universal labor time (the historically variable, socially necessary average time required to produce a commodity), persists alongside and within the specific qualities of the commodity (its use-value) and creates the commodity’s dual being. Though without chemical or material basis, this standard, exchange-value, is a social relation—a social relation as an abstraction—that inheres in the commodity-form itself and is formalized with the rise of the money commodity. The money commodity, in becoming a general equivalent, standardizes and thus renders fully quantifiable the exchange-value of commodities—exchange-values denominated in quantities of money. The quantification of value in a measure of money is an abstraction enabled by money itself which, as we have seen, is a real abstraction. It is a calculation that has occurred behind our backs, and indeed produces what Hayek (1945) identifies as the price system. When we recognize the differences in wages among people who are raced, gendered, </w:t>
      </w:r>
      <w:proofErr w:type="spellStart"/>
      <w:r w:rsidRPr="00912205">
        <w:rPr>
          <w:sz w:val="8"/>
        </w:rPr>
        <w:t>nationed</w:t>
      </w:r>
      <w:proofErr w:type="spellEnd"/>
      <w:r w:rsidRPr="00912205">
        <w:rPr>
          <w:sz w:val="8"/>
        </w:rPr>
        <w:t>, and classed by various matrices of valuation, we also recognize that the calculus performed by and as real abstraction includes racial abstraction and gender abstraction. It is part of the calculus of capital that provides it with an account of and discounts on the rate of exchange with the labor power of marked people(s)—by discounting people(s) (</w:t>
      </w:r>
      <w:proofErr w:type="spellStart"/>
      <w:r w:rsidRPr="00912205">
        <w:rPr>
          <w:sz w:val="8"/>
        </w:rPr>
        <w:t>Beller</w:t>
      </w:r>
      <w:proofErr w:type="spellEnd"/>
      <w:r w:rsidRPr="00912205">
        <w:rPr>
          <w:sz w:val="8"/>
        </w:rPr>
        <w:t xml:space="preserve"> 2017b; see also </w:t>
      </w:r>
      <w:proofErr w:type="spellStart"/>
      <w:r w:rsidRPr="00912205">
        <w:rPr>
          <w:sz w:val="8"/>
        </w:rPr>
        <w:t>Bhandar</w:t>
      </w:r>
      <w:proofErr w:type="spellEnd"/>
      <w:r w:rsidRPr="00912205">
        <w:rPr>
          <w:sz w:val="8"/>
        </w:rPr>
        <w:t xml:space="preserve"> and Toscano 2015: 8–17). </w:t>
      </w:r>
      <w:r w:rsidRPr="00E40EC9">
        <w:rPr>
          <w:rStyle w:val="StyleUnderline"/>
          <w:highlight w:val="green"/>
        </w:rPr>
        <w:t xml:space="preserve">Racial abstraction provides </w:t>
      </w:r>
      <w:r w:rsidRPr="00DF2B2D">
        <w:rPr>
          <w:rStyle w:val="StyleUnderline"/>
        </w:rPr>
        <w:t xml:space="preserve">capital with </w:t>
      </w:r>
      <w:r w:rsidRPr="00E40EC9">
        <w:rPr>
          <w:rStyle w:val="StyleUnderline"/>
          <w:highlight w:val="green"/>
        </w:rPr>
        <w:t>an index that measures</w:t>
      </w:r>
      <w:r w:rsidRPr="00912205">
        <w:rPr>
          <w:rStyle w:val="StyleUnderline"/>
        </w:rPr>
        <w:t xml:space="preserve"> a </w:t>
      </w:r>
      <w:r w:rsidRPr="00E40EC9">
        <w:rPr>
          <w:rStyle w:val="StyleUnderline"/>
          <w:highlight w:val="green"/>
        </w:rPr>
        <w:t>deviation</w:t>
      </w:r>
      <w:r w:rsidRPr="00912205">
        <w:rPr>
          <w:rStyle w:val="StyleUnderline"/>
        </w:rPr>
        <w:t xml:space="preserve"> from the average value of human life (itself historically driven down by the falling rate of profit). In this, computational racial capitalism is not merely a heuristic or a metaphor for the processes of a virtual machine; it is a historical-material condition. As we shall see, and as is obvious at least in the general case to anyone who has thought seriously about it, </w:t>
      </w:r>
      <w:r w:rsidRPr="00E40EC9">
        <w:rPr>
          <w:rStyle w:val="StyleUnderline"/>
          <w:highlight w:val="green"/>
        </w:rPr>
        <w:t>whiteness</w:t>
      </w:r>
      <w:r w:rsidRPr="00912205">
        <w:rPr>
          <w:rStyle w:val="StyleUnderline"/>
        </w:rPr>
        <w:t xml:space="preserve"> (and the fascist masculinity endemic to it) is not only operating where one finds “race”: it </w:t>
      </w:r>
      <w:r w:rsidRPr="00E40EC9">
        <w:rPr>
          <w:rStyle w:val="StyleUnderline"/>
          <w:highlight w:val="green"/>
        </w:rPr>
        <w:t>is operating everywhere</w:t>
      </w:r>
      <w:r w:rsidRPr="00912205">
        <w:rPr>
          <w:rStyle w:val="StyleUnderline"/>
        </w:rPr>
        <w:t xml:space="preserve"> in the imperium that it can be imagined (by some) that race is not a factor— in medicine, in science, in statistics, in computation, in information.</w:t>
      </w:r>
      <w:r w:rsidRPr="00912205">
        <w:rPr>
          <w:sz w:val="8"/>
        </w:rPr>
        <w:t xml:space="preserve"> As I wrote—resituating Bateson’s (1972) definition of information—in The Message Is Murder, information is not merely “a difference that makes a difference”; it is a difference that makes a social difference. This slight difference in expression situates information historically. While in keeping with Bateson’s far reaching ideas regarding an ecology of mind (“If I am right, the whole thinking about what we are and what other people are has got to be restructured”; 468), ideas that at once problematize any distinction between inside and outside and that make him dubious of any thought that presupposes sovereign subjectivity, my interpolation of “social” in his formulation “a difference that makes a social difference” shifts the emphasis somewhat by insisting on the always already </w:t>
      </w:r>
      <w:proofErr w:type="spellStart"/>
      <w:r w:rsidRPr="00912205">
        <w:rPr>
          <w:sz w:val="8"/>
        </w:rPr>
        <w:t>sociohistoricity</w:t>
      </w:r>
      <w:proofErr w:type="spellEnd"/>
      <w:r w:rsidRPr="00912205">
        <w:rPr>
          <w:sz w:val="8"/>
        </w:rPr>
        <w:t xml:space="preserve"> of any possible knowledge. Bateson believed that his understanding of information and systems ecology promised a new mode of thinking that he himself, as a twentieth-century bourgeois white man, did not feel capable of really embodying. Thus our interpolation, in keeping with Bateson but made compatible with Marx is, in keeping with Marx, designed to “transform . . . the problem of knowledge into one of social theory” (</w:t>
      </w:r>
      <w:proofErr w:type="spellStart"/>
      <w:r w:rsidRPr="00912205">
        <w:rPr>
          <w:sz w:val="8"/>
        </w:rPr>
        <w:t>Postone</w:t>
      </w:r>
      <w:proofErr w:type="spellEnd"/>
      <w:r w:rsidRPr="00912205">
        <w:rPr>
          <w:sz w:val="8"/>
        </w:rPr>
        <w:t xml:space="preserve"> 2003: 216). </w:t>
      </w:r>
      <w:r w:rsidRPr="00545BEB">
        <w:rPr>
          <w:rStyle w:val="StyleUnderline"/>
        </w:rPr>
        <w:t xml:space="preserve">Such </w:t>
      </w:r>
      <w:r w:rsidRPr="00912205">
        <w:rPr>
          <w:rStyle w:val="StyleUnderline"/>
        </w:rPr>
        <w:t xml:space="preserve">a transformation </w:t>
      </w:r>
      <w:r w:rsidRPr="00545BEB">
        <w:rPr>
          <w:rStyle w:val="StyleUnderline"/>
        </w:rPr>
        <w:t>situates knowledge</w:t>
      </w:r>
      <w:r w:rsidRPr="00912205">
        <w:rPr>
          <w:rStyle w:val="StyleUnderline"/>
        </w:rPr>
        <w:t xml:space="preserve"> and now also information </w:t>
      </w:r>
      <w:r w:rsidRPr="00545BEB">
        <w:rPr>
          <w:rStyle w:val="StyleUnderline"/>
        </w:rPr>
        <w:t>in the sociohistorical milieu</w:t>
      </w:r>
      <w:r w:rsidRPr="00912205">
        <w:rPr>
          <w:rStyle w:val="StyleUnderline"/>
        </w:rPr>
        <w:t>, the ecology such that it is, of racial capitalism, and therein finds information’s historical conditions of possibility. Here we advance the argument for the ultimately determining instance of social difference (and up the ante for the bet against whiteness) by proposing that information is the elaboration of real abstraction, of abstraction that results from collective practices of economic exchange and therefore from the general management of value as a social relation</w:t>
      </w:r>
      <w:r w:rsidRPr="00912205">
        <w:rPr>
          <w:sz w:val="8"/>
        </w:rPr>
        <w:t>. I argue that set out in logical sequence, information is posited by, then posits and then presupposes the human processes of exchange that Sohn-</w:t>
      </w:r>
      <w:proofErr w:type="spellStart"/>
      <w:r w:rsidRPr="00912205">
        <w:rPr>
          <w:sz w:val="8"/>
        </w:rPr>
        <w:t>Rethel</w:t>
      </w:r>
      <w:proofErr w:type="spellEnd"/>
      <w:r w:rsidRPr="00912205">
        <w:rPr>
          <w:sz w:val="8"/>
        </w:rPr>
        <w:t>, following Marx, argues are the practices that first give rise to the money-form and to real abstraction. For Sohn-</w:t>
      </w:r>
      <w:proofErr w:type="spellStart"/>
      <w:r w:rsidRPr="00912205">
        <w:rPr>
          <w:sz w:val="8"/>
        </w:rPr>
        <w:t>Rethel</w:t>
      </w:r>
      <w:proofErr w:type="spellEnd"/>
      <w:r w:rsidRPr="00912205">
        <w:rPr>
          <w:sz w:val="8"/>
        </w:rPr>
        <w:t xml:space="preserve"> the result of the activities of comparison, adequation, and trading of specific things that have qualities—which are, strictly speaking, incomparable—resulted over time in a process of finding a relation of equivalence and then general equivalence indexed to abstract labor time, what was in effect socially average human labor time. Exchange-value was a quantitative measure of that abstract time—the average socially necessary time to create commodity X denominated in money. This real abstraction was no one’s invention but was the practical result of exchange—of people’s activity—and thus emerged as a nonconscious result that nonetheless interceded on conscious process. Consequently, real abstraction was for Sohn-</w:t>
      </w:r>
      <w:proofErr w:type="spellStart"/>
      <w:r w:rsidRPr="00912205">
        <w:rPr>
          <w:sz w:val="8"/>
        </w:rPr>
        <w:t>Rethel</w:t>
      </w:r>
      <w:proofErr w:type="spellEnd"/>
      <w:r w:rsidRPr="00912205">
        <w:rPr>
          <w:sz w:val="8"/>
        </w:rPr>
        <w:t xml:space="preserve"> also the precursor to conceptual abstraction, including philosophy, science and mathematics. He writes: The essence of commodity abstraction, however, is that it is not </w:t>
      </w:r>
      <w:proofErr w:type="spellStart"/>
      <w:r w:rsidRPr="00912205">
        <w:rPr>
          <w:sz w:val="8"/>
        </w:rPr>
        <w:t>thoughtinduced</w:t>
      </w:r>
      <w:proofErr w:type="spellEnd"/>
      <w:r w:rsidRPr="00912205">
        <w:rPr>
          <w:sz w:val="8"/>
        </w:rPr>
        <w:t xml:space="preserve">; it does not originate in men’s minds but in their actions. And yet this does not give “abstraction” a merely metaphorical meaning. It is abstraction in its precise, literal sense. The economic concept of value resulting from it is characterized by a complete absence of quality, a differentiation purely by quantity and by applicability to every kind of commodity and service which can occur on the market. These qualities of the economic value abstraction indeed display a striking similarity with fundamental categories of quantifying natural science without, admittedly, the slightest inner relationship between these heterogeneous spheres being as yet recognizable. While the concepts of natural science are thought abstractions, the economic concept of value is a real one. It exists nowhere other than in the human mind but it does not spring from it. Rather it is purely social in character, arising in the </w:t>
      </w:r>
      <w:proofErr w:type="spellStart"/>
      <w:r w:rsidRPr="00912205">
        <w:rPr>
          <w:sz w:val="8"/>
        </w:rPr>
        <w:t>spatio</w:t>
      </w:r>
      <w:proofErr w:type="spellEnd"/>
      <w:r w:rsidRPr="00912205">
        <w:rPr>
          <w:sz w:val="8"/>
        </w:rPr>
        <w:t xml:space="preserve">-temporal sphere of human interrelations. It is not people who originate these abstractions but their actions. “They do this without being aware of it.”5 The practical rise of a form of abstraction indifferent to particular qualities is key here and is to be understood as a precursor to the </w:t>
      </w:r>
      <w:proofErr w:type="spellStart"/>
      <w:r w:rsidRPr="00912205">
        <w:rPr>
          <w:sz w:val="8"/>
        </w:rPr>
        <w:t>contentindifferent</w:t>
      </w:r>
      <w:proofErr w:type="spellEnd"/>
      <w:r w:rsidRPr="00912205">
        <w:rPr>
          <w:sz w:val="8"/>
        </w:rPr>
        <w:t xml:space="preserve"> abstractions of a variety of types. As Simmel notes in The Philosophy of Money, law, intellectuality, and money “have the power to lay down forms and directions to which they are content indifferent” (441–2). Without doubt, such power informed the racial categories of the Humanism of Ernst Renan, Roger </w:t>
      </w:r>
      <w:proofErr w:type="spellStart"/>
      <w:r w:rsidRPr="00912205">
        <w:rPr>
          <w:sz w:val="8"/>
        </w:rPr>
        <w:t>Caillois</w:t>
      </w:r>
      <w:proofErr w:type="spellEnd"/>
      <w:r w:rsidRPr="00912205">
        <w:rPr>
          <w:sz w:val="8"/>
        </w:rPr>
        <w:t xml:space="preserve">, and others so brilliantly excoriated by </w:t>
      </w:r>
      <w:proofErr w:type="spellStart"/>
      <w:r w:rsidRPr="00912205">
        <w:rPr>
          <w:sz w:val="8"/>
        </w:rPr>
        <w:t>Aimé</w:t>
      </w:r>
      <w:proofErr w:type="spellEnd"/>
      <w:r w:rsidRPr="00912205">
        <w:rPr>
          <w:sz w:val="8"/>
        </w:rPr>
        <w:t xml:space="preserve"> </w:t>
      </w:r>
      <w:proofErr w:type="spellStart"/>
      <w:r w:rsidRPr="00912205">
        <w:rPr>
          <w:sz w:val="8"/>
        </w:rPr>
        <w:t>Césaire</w:t>
      </w:r>
      <w:proofErr w:type="spellEnd"/>
      <w:r w:rsidRPr="00912205">
        <w:rPr>
          <w:sz w:val="8"/>
        </w:rPr>
        <w:t xml:space="preserve"> in his Discourse on Colonialism. </w:t>
      </w:r>
      <w:r w:rsidRPr="00912205">
        <w:rPr>
          <w:rStyle w:val="StyleUnderline"/>
        </w:rPr>
        <w:t xml:space="preserve">We add here the hypothesis that </w:t>
      </w:r>
      <w:r w:rsidRPr="00E40EC9">
        <w:rPr>
          <w:rStyle w:val="StyleUnderline"/>
          <w:highlight w:val="green"/>
        </w:rPr>
        <w:t>the rise of information</w:t>
      </w:r>
      <w:r w:rsidRPr="00912205">
        <w:rPr>
          <w:rStyle w:val="StyleUnderline"/>
        </w:rPr>
        <w:t xml:space="preserve"> as the content-indifferent assignation of numerical index to any social relation whatever, </w:t>
      </w:r>
      <w:r w:rsidRPr="00E40EC9">
        <w:rPr>
          <w:rStyle w:val="StyleUnderline"/>
          <w:highlight w:val="green"/>
        </w:rPr>
        <w:t xml:space="preserve">is a development of </w:t>
      </w:r>
      <w:r w:rsidRPr="00912205">
        <w:rPr>
          <w:rStyle w:val="StyleUnderline"/>
        </w:rPr>
        <w:t xml:space="preserve">the abstraction necessary for </w:t>
      </w:r>
      <w:r w:rsidRPr="000C070A">
        <w:rPr>
          <w:rStyle w:val="StyleUnderline"/>
        </w:rPr>
        <w:t xml:space="preserve">economic </w:t>
      </w:r>
      <w:r w:rsidRPr="00E40EC9">
        <w:rPr>
          <w:rStyle w:val="StyleUnderline"/>
          <w:highlight w:val="green"/>
        </w:rPr>
        <w:t>exchange to persist under</w:t>
      </w:r>
      <w:r w:rsidRPr="00912205">
        <w:rPr>
          <w:rStyle w:val="StyleUnderline"/>
        </w:rPr>
        <w:t xml:space="preserve"> the intensive “developmental” pressure of global </w:t>
      </w:r>
      <w:r w:rsidRPr="00E40EC9">
        <w:rPr>
          <w:rStyle w:val="StyleUnderline"/>
          <w:highlight w:val="green"/>
        </w:rPr>
        <w:t>racial capitalism</w:t>
      </w:r>
      <w:r w:rsidRPr="00912205">
        <w:rPr>
          <w:rStyle w:val="StyleUnderline"/>
        </w:rPr>
        <w:t>—</w:t>
      </w:r>
      <w:r w:rsidRPr="000C070A">
        <w:rPr>
          <w:rStyle w:val="StyleUnderline"/>
        </w:rPr>
        <w:t>information is derived from</w:t>
      </w:r>
      <w:r w:rsidRPr="00912205">
        <w:rPr>
          <w:rStyle w:val="StyleUnderline"/>
        </w:rPr>
        <w:t xml:space="preserve"> the increasingly </w:t>
      </w:r>
      <w:r w:rsidRPr="000C070A">
        <w:rPr>
          <w:rStyle w:val="StyleUnderline"/>
        </w:rPr>
        <w:t xml:space="preserve">complex things that people do </w:t>
      </w:r>
      <w:r w:rsidRPr="00912205">
        <w:rPr>
          <w:rStyle w:val="StyleUnderline"/>
        </w:rPr>
        <w:t>through and as exchange and as such is both precursor and corollary to financialization—</w:t>
      </w:r>
      <w:r w:rsidRPr="00E40EC9">
        <w:rPr>
          <w:rStyle w:val="StyleUnderline"/>
          <w:highlight w:val="green"/>
        </w:rPr>
        <w:t xml:space="preserve">the </w:t>
      </w:r>
      <w:r w:rsidRPr="00DF2B2D">
        <w:rPr>
          <w:rStyle w:val="StyleUnderline"/>
        </w:rPr>
        <w:t xml:space="preserve">social </w:t>
      </w:r>
      <w:r w:rsidRPr="00E40EC9">
        <w:rPr>
          <w:rStyle w:val="StyleUnderline"/>
          <w:highlight w:val="green"/>
        </w:rPr>
        <w:t>conditions that sustain</w:t>
      </w:r>
      <w:r w:rsidRPr="00912205">
        <w:rPr>
          <w:rStyle w:val="StyleUnderline"/>
        </w:rPr>
        <w:t xml:space="preserve"> what is </w:t>
      </w:r>
      <w:proofErr w:type="spellStart"/>
      <w:r w:rsidRPr="00912205">
        <w:rPr>
          <w:rStyle w:val="StyleUnderline"/>
        </w:rPr>
        <w:t>fetishistically</w:t>
      </w:r>
      <w:proofErr w:type="spellEnd"/>
      <w:r w:rsidRPr="00912205">
        <w:rPr>
          <w:rStyle w:val="StyleUnderline"/>
        </w:rPr>
        <w:t xml:space="preserve"> apprehended as “</w:t>
      </w:r>
      <w:r w:rsidRPr="00E40EC9">
        <w:rPr>
          <w:rStyle w:val="StyleUnderline"/>
          <w:highlight w:val="green"/>
        </w:rPr>
        <w:t>finance capital</w:t>
      </w:r>
      <w:r w:rsidRPr="00912205">
        <w:rPr>
          <w:rStyle w:val="StyleUnderline"/>
        </w:rPr>
        <w:t xml:space="preserve">” and its seeming capacity to derive wealth from pure speculation and risk management in ways that (incorrectly) </w:t>
      </w:r>
      <w:r w:rsidRPr="00E40EC9">
        <w:rPr>
          <w:rStyle w:val="StyleUnderline"/>
          <w:highlight w:val="green"/>
        </w:rPr>
        <w:t xml:space="preserve">appear </w:t>
      </w:r>
      <w:r w:rsidRPr="00DF2B2D">
        <w:rPr>
          <w:rStyle w:val="StyleUnderline"/>
        </w:rPr>
        <w:t xml:space="preserve">to be fully </w:t>
      </w:r>
      <w:r w:rsidRPr="00E40EC9">
        <w:rPr>
          <w:rStyle w:val="StyleUnderline"/>
          <w:highlight w:val="green"/>
        </w:rPr>
        <w:t>detached from labor</w:t>
      </w:r>
      <w:r w:rsidRPr="00912205">
        <w:rPr>
          <w:rStyle w:val="StyleUnderline"/>
        </w:rPr>
        <w:t xml:space="preserve"> and labor time. In this light, </w:t>
      </w:r>
      <w:r w:rsidRPr="00E40EC9">
        <w:rPr>
          <w:rStyle w:val="StyleUnderline"/>
          <w:highlight w:val="green"/>
        </w:rPr>
        <w:t>information reveals itself as</w:t>
      </w:r>
      <w:r w:rsidRPr="00912205">
        <w:rPr>
          <w:rStyle w:val="StyleUnderline"/>
        </w:rPr>
        <w:t xml:space="preserve"> neither naturally occurring nor the creation of anyone in particular, but, in keeping with Sohn-</w:t>
      </w:r>
      <w:proofErr w:type="spellStart"/>
      <w:r w:rsidRPr="00912205">
        <w:rPr>
          <w:rStyle w:val="StyleUnderline"/>
        </w:rPr>
        <w:t>Rethel’s</w:t>
      </w:r>
      <w:proofErr w:type="spellEnd"/>
      <w:r w:rsidRPr="00912205">
        <w:rPr>
          <w:rStyle w:val="StyleUnderline"/>
        </w:rPr>
        <w:t xml:space="preserve"> Marxian formulation of real abstraction, is likewise </w:t>
      </w:r>
      <w:r w:rsidRPr="00E40EC9">
        <w:rPr>
          <w:rStyle w:val="StyleUnderline"/>
          <w:highlight w:val="green"/>
        </w:rPr>
        <w:t>invented “behind our backs”</w:t>
      </w:r>
      <w:r w:rsidRPr="00912205">
        <w:rPr>
          <w:rStyle w:val="StyleUnderline"/>
        </w:rPr>
        <w:t xml:space="preserve"> as a result of “man’s” practical activity. </w:t>
      </w:r>
      <w:r w:rsidRPr="00912205">
        <w:rPr>
          <w:sz w:val="8"/>
        </w:rPr>
        <w:t xml:space="preserve">Information enables a complexification and further generalization of what will turn out to be monetary media, media that would be adequate to, and indeed are adequate (from the perspective of capital) to contemporary forms of exchange—what people do when they interact with one another in what is now the social factory. </w:t>
      </w:r>
      <w:r w:rsidRPr="00912205">
        <w:rPr>
          <w:rStyle w:val="StyleUnderline"/>
        </w:rPr>
        <w:t xml:space="preserve">In brief, </w:t>
      </w:r>
      <w:r w:rsidRPr="00E40EC9">
        <w:rPr>
          <w:rStyle w:val="StyleUnderline"/>
          <w:highlight w:val="green"/>
        </w:rPr>
        <w:t xml:space="preserve">information </w:t>
      </w:r>
      <w:r w:rsidRPr="001B62D0">
        <w:rPr>
          <w:rStyle w:val="StyleUnderline"/>
        </w:rPr>
        <w:t>is the extension of a monetary calculus</w:t>
      </w:r>
      <w:r w:rsidRPr="00912205">
        <w:rPr>
          <w:rStyle w:val="StyleUnderline"/>
        </w:rPr>
        <w:t xml:space="preserve"> adequate to the increasingly abstract character of social relations and social exigencies. </w:t>
      </w:r>
      <w:r w:rsidRPr="001B62D0">
        <w:rPr>
          <w:rStyle w:val="StyleUnderline"/>
        </w:rPr>
        <w:t xml:space="preserve">It </w:t>
      </w:r>
      <w:r w:rsidRPr="00E40EC9">
        <w:rPr>
          <w:rStyle w:val="StyleUnderline"/>
          <w:highlight w:val="green"/>
        </w:rPr>
        <w:t>is an</w:t>
      </w:r>
      <w:r w:rsidRPr="00912205">
        <w:rPr>
          <w:rStyle w:val="StyleUnderline"/>
        </w:rPr>
        <w:t xml:space="preserve"> interstitial, materially platformed, </w:t>
      </w:r>
      <w:r w:rsidRPr="00E40EC9">
        <w:rPr>
          <w:rStyle w:val="StyleUnderline"/>
          <w:highlight w:val="green"/>
        </w:rPr>
        <w:t xml:space="preserve">calculative fabric </w:t>
      </w:r>
      <w:r w:rsidRPr="00912205">
        <w:rPr>
          <w:rStyle w:val="StyleUnderline"/>
        </w:rPr>
        <w:t xml:space="preserve">of abstraction </w:t>
      </w:r>
      <w:r w:rsidRPr="00E40EC9">
        <w:rPr>
          <w:rStyle w:val="StyleUnderline"/>
          <w:highlight w:val="green"/>
        </w:rPr>
        <w:t>that</w:t>
      </w:r>
      <w:r w:rsidRPr="00912205">
        <w:rPr>
          <w:rStyle w:val="StyleUnderline"/>
        </w:rPr>
        <w:t xml:space="preserve"> through its coordinated capillary actions </w:t>
      </w:r>
      <w:r w:rsidRPr="00E40EC9">
        <w:rPr>
          <w:rStyle w:val="StyleUnderline"/>
          <w:highlight w:val="green"/>
        </w:rPr>
        <w:t>orchestrates social practice</w:t>
      </w:r>
      <w:r w:rsidRPr="00912205">
        <w:rPr>
          <w:rStyle w:val="StyleUnderline"/>
        </w:rPr>
        <w:t xml:space="preserve"> and provides interface for the uptake of value production</w:t>
      </w:r>
      <w:r w:rsidRPr="00912205">
        <w:rPr>
          <w:sz w:val="8"/>
        </w:rPr>
        <w:t xml:space="preserve">. Once this idea is fully grasped, it becomes pointless to look for any other origin to the information age. Just as for Marx there is not a single atom of matter in exchange value (1990: 138), we say that there is not a single atom of matter in information.6 “All the phenomenon of the universe, whether produced by the hand of man or indeed by the universal laws of physics, are not to be conceived as acts of creation but solely as a reordering of matter” (Pietro </w:t>
      </w:r>
      <w:proofErr w:type="spellStart"/>
      <w:r w:rsidRPr="00912205">
        <w:rPr>
          <w:sz w:val="8"/>
        </w:rPr>
        <w:t>Verri</w:t>
      </w:r>
      <w:proofErr w:type="spellEnd"/>
      <w:r w:rsidRPr="00912205">
        <w:rPr>
          <w:sz w:val="8"/>
        </w:rPr>
        <w:t xml:space="preserve"> 1771, cited in Marx 1990: 133; note 13). </w:t>
      </w:r>
      <w:r w:rsidRPr="00DB1513">
        <w:rPr>
          <w:rStyle w:val="StyleUnderline"/>
        </w:rPr>
        <w:t>Value is the socially valid informing</w:t>
      </w:r>
      <w:r w:rsidRPr="00912205">
        <w:rPr>
          <w:rStyle w:val="StyleUnderline"/>
        </w:rPr>
        <w:t xml:space="preserve"> of matter, </w:t>
      </w:r>
      <w:r w:rsidRPr="00DB1513">
        <w:rPr>
          <w:rStyle w:val="StyleUnderline"/>
        </w:rPr>
        <w:t>so too is information</w:t>
      </w:r>
      <w:r w:rsidRPr="00912205">
        <w:rPr>
          <w:rStyle w:val="StyleUnderline"/>
        </w:rPr>
        <w:t xml:space="preserve">. Economy then is society’s matter compiler and, approximately </w:t>
      </w:r>
      <w:r w:rsidRPr="00912205">
        <w:rPr>
          <w:rStyle w:val="StyleUnderline"/>
        </w:rPr>
        <w:lastRenderedPageBreak/>
        <w:t xml:space="preserve">simultaneously with the advent of “man,” “history,” and “the world market,” “exchange value” emerges as a quantitative measure of the social value of material state changes indexed to human </w:t>
      </w:r>
      <w:proofErr w:type="spellStart"/>
      <w:r w:rsidRPr="00912205">
        <w:rPr>
          <w:rStyle w:val="StyleUnderline"/>
        </w:rPr>
        <w:t>labour</w:t>
      </w:r>
      <w:proofErr w:type="spellEnd"/>
      <w:r w:rsidRPr="00912205">
        <w:rPr>
          <w:rStyle w:val="StyleUnderline"/>
        </w:rPr>
        <w:t xml:space="preserve"> posited as “abstract universal </w:t>
      </w:r>
      <w:proofErr w:type="spellStart"/>
      <w:r w:rsidRPr="00912205">
        <w:rPr>
          <w:rStyle w:val="StyleUnderline"/>
        </w:rPr>
        <w:t>labour</w:t>
      </w:r>
      <w:proofErr w:type="spellEnd"/>
      <w:r w:rsidRPr="00912205">
        <w:rPr>
          <w:rStyle w:val="StyleUnderline"/>
        </w:rPr>
        <w:t xml:space="preserve"> time</w:t>
      </w:r>
      <w:r w:rsidRPr="00912205">
        <w:rPr>
          <w:sz w:val="8"/>
        </w:rPr>
        <w:t xml:space="preserve">.” Marx’s famous example of the simple wooden table in Chapter 1 of Capital, which “transcends sensuousness” when leaving the clear-cut framework of use value and becoming a commodity and thus an exchange value, registers as “fetishism,” the “metaphysical subtleties,” “theological niceties,” and “grotesque ideas” (1990: 163), endemic in the table’s computability as value. In brief, just as discreet states of matter embodying value as a network of commodities mediated by markets and tied to labor give rise historically to the discrete state machine, otherwise known as the computer, exchange value gives rise to computable information and then to computation itself, becoming interoperable with it. Even before the rise of information proper, exchange value operates as information (and thus, necessarily information processing)—and then, as synthetic finance and contemporary forms of computer-mediated accounting and production readily testify, by means of it. </w:t>
      </w:r>
      <w:r w:rsidRPr="00545BEB">
        <w:rPr>
          <w:rStyle w:val="StyleUnderline"/>
        </w:rPr>
        <w:t xml:space="preserve">Computation is </w:t>
      </w:r>
      <w:r w:rsidRPr="00DF2B2D">
        <w:rPr>
          <w:rStyle w:val="StyleUnderline"/>
        </w:rPr>
        <w:t>the</w:t>
      </w:r>
      <w:r w:rsidRPr="00912205">
        <w:rPr>
          <w:rStyle w:val="StyleUnderline"/>
        </w:rPr>
        <w:t xml:space="preserve"> extension, </w:t>
      </w:r>
      <w:r w:rsidRPr="00545BEB">
        <w:rPr>
          <w:rStyle w:val="StyleUnderline"/>
        </w:rPr>
        <w:t>development</w:t>
      </w:r>
      <w:r w:rsidRPr="00912205">
        <w:rPr>
          <w:rStyle w:val="StyleUnderline"/>
        </w:rPr>
        <w:t xml:space="preserve">, and formalization </w:t>
      </w:r>
      <w:r w:rsidRPr="00545BEB">
        <w:rPr>
          <w:rStyle w:val="StyleUnderline"/>
        </w:rPr>
        <w:t xml:space="preserve">of </w:t>
      </w:r>
      <w:r w:rsidRPr="00DF2B2D">
        <w:rPr>
          <w:rStyle w:val="StyleUnderline"/>
        </w:rPr>
        <w:t>the calculus of</w:t>
      </w:r>
      <w:r w:rsidRPr="00545BEB">
        <w:rPr>
          <w:rStyle w:val="StyleUnderline"/>
        </w:rPr>
        <w:t xml:space="preserve"> exchange value</w:t>
      </w:r>
      <w:r w:rsidRPr="00912205">
        <w:rPr>
          <w:rStyle w:val="StyleUnderline"/>
        </w:rPr>
        <w:t>—the ramification of its fetish character—</w:t>
      </w:r>
      <w:r w:rsidRPr="00545BEB">
        <w:rPr>
          <w:rStyle w:val="StyleUnderline"/>
        </w:rPr>
        <w:t>and becomes</w:t>
      </w:r>
      <w:r w:rsidRPr="00912205">
        <w:rPr>
          <w:rStyle w:val="StyleUnderline"/>
        </w:rPr>
        <w:t xml:space="preserve"> in spirit and in practice, </w:t>
      </w:r>
      <w:r w:rsidRPr="00545BEB">
        <w:rPr>
          <w:rStyle w:val="StyleUnderline"/>
        </w:rPr>
        <w:t xml:space="preserve">a command </w:t>
      </w:r>
      <w:r w:rsidRPr="00DF2B2D">
        <w:rPr>
          <w:rStyle w:val="StyleUnderline"/>
        </w:rPr>
        <w:t xml:space="preserve">control </w:t>
      </w:r>
      <w:r w:rsidRPr="00545BEB">
        <w:rPr>
          <w:rStyle w:val="StyleUnderline"/>
        </w:rPr>
        <w:t>layer for the management</w:t>
      </w:r>
      <w:r w:rsidRPr="00912205">
        <w:rPr>
          <w:rStyle w:val="StyleUnderline"/>
        </w:rPr>
        <w:t xml:space="preserve"> of the profitable calculus </w:t>
      </w:r>
      <w:r w:rsidRPr="00545BEB">
        <w:rPr>
          <w:rStyle w:val="StyleUnderline"/>
        </w:rPr>
        <w:t>of value</w:t>
      </w:r>
      <w:r w:rsidRPr="00912205">
        <w:rPr>
          <w:sz w:val="8"/>
        </w:rPr>
        <w:t xml:space="preserve">. Platformed on states of matter, information, not matter but rather difference between and among states of matter, extends, </w:t>
      </w:r>
      <w:proofErr w:type="spellStart"/>
      <w:r w:rsidRPr="00912205">
        <w:rPr>
          <w:sz w:val="8"/>
        </w:rPr>
        <w:t>grammartizes</w:t>
      </w:r>
      <w:proofErr w:type="spellEnd"/>
      <w:r w:rsidRPr="00912205">
        <w:rPr>
          <w:sz w:val="8"/>
        </w:rPr>
        <w:t xml:space="preserve">, and granularizes the calculus of value regarding the organization of matter. </w:t>
      </w:r>
      <w:r w:rsidRPr="00912205">
        <w:rPr>
          <w:rStyle w:val="StyleUnderline"/>
        </w:rPr>
        <w:t>Commodities and computation thus run the same basic operating system—state changes in matter driven by human practices—</w:t>
      </w:r>
      <w:r w:rsidRPr="00E40EC9">
        <w:rPr>
          <w:rStyle w:val="StyleUnderline"/>
          <w:highlight w:val="green"/>
        </w:rPr>
        <w:t xml:space="preserve">the value </w:t>
      </w:r>
      <w:r w:rsidRPr="00DF2B2D">
        <w:rPr>
          <w:rStyle w:val="StyleUnderline"/>
        </w:rPr>
        <w:t>of</w:t>
      </w:r>
      <w:r w:rsidRPr="00912205">
        <w:rPr>
          <w:rStyle w:val="StyleUnderline"/>
        </w:rPr>
        <w:t xml:space="preserve"> which in </w:t>
      </w:r>
      <w:r w:rsidRPr="00DF2B2D">
        <w:rPr>
          <w:rStyle w:val="StyleUnderline"/>
        </w:rPr>
        <w:t xml:space="preserve">any given state </w:t>
      </w:r>
      <w:r w:rsidRPr="00E40EC9">
        <w:rPr>
          <w:rStyle w:val="StyleUnderline"/>
          <w:highlight w:val="green"/>
        </w:rPr>
        <w:t>is expressed</w:t>
      </w:r>
      <w:r w:rsidRPr="00912205">
        <w:rPr>
          <w:rStyle w:val="StyleUnderline"/>
        </w:rPr>
        <w:t xml:space="preserve"> in the context of an informatic network and indexed to labor time. As such, </w:t>
      </w:r>
      <w:r w:rsidRPr="00E40EC9">
        <w:rPr>
          <w:rStyle w:val="StyleUnderline"/>
          <w:highlight w:val="green"/>
        </w:rPr>
        <w:t>information is the processing power of money</w:t>
      </w:r>
      <w:r w:rsidRPr="00912205">
        <w:rPr>
          <w:rStyle w:val="StyleUnderline"/>
        </w:rPr>
        <w:t xml:space="preserve"> itself and is inexorably beholden to abstract labor time and thus to racial capitalism</w:t>
      </w:r>
      <w:r w:rsidRPr="00912205">
        <w:rPr>
          <w:sz w:val="8"/>
        </w:rPr>
        <w:t xml:space="preserve">. It is, in brief, an outgrowth of the money form. </w:t>
      </w:r>
      <w:r w:rsidRPr="00E40EC9">
        <w:rPr>
          <w:rStyle w:val="StyleUnderline"/>
          <w:highlight w:val="green"/>
        </w:rPr>
        <w:t>The cost of computation</w:t>
      </w:r>
      <w:r w:rsidRPr="00912205">
        <w:rPr>
          <w:rStyle w:val="StyleUnderline"/>
        </w:rPr>
        <w:t xml:space="preserve">, the arrival at a discrete state, </w:t>
      </w:r>
      <w:r w:rsidRPr="00E40EC9">
        <w:rPr>
          <w:rStyle w:val="StyleUnderline"/>
          <w:highlight w:val="green"/>
        </w:rPr>
        <w:t>is a derivative operation</w:t>
      </w:r>
      <w:r w:rsidRPr="00912205">
        <w:rPr>
          <w:rStyle w:val="StyleUnderline"/>
        </w:rPr>
        <w:t xml:space="preserve">, indicating an investment, </w:t>
      </w:r>
      <w:r w:rsidRPr="00E40EC9">
        <w:rPr>
          <w:rStyle w:val="StyleUnderline"/>
          <w:highlight w:val="green"/>
        </w:rPr>
        <w:t>that is explicitly a risk on</w:t>
      </w:r>
      <w:r w:rsidRPr="00912205">
        <w:rPr>
          <w:rStyle w:val="StyleUnderline"/>
        </w:rPr>
        <w:t xml:space="preserve"> the future value of an underlier, that is, on </w:t>
      </w:r>
      <w:r w:rsidRPr="00E40EC9">
        <w:rPr>
          <w:rStyle w:val="StyleUnderline"/>
          <w:highlight w:val="green"/>
        </w:rPr>
        <w:t>value itself</w:t>
      </w:r>
      <w:r w:rsidRPr="00912205">
        <w:rPr>
          <w:sz w:val="8"/>
        </w:rPr>
        <w:t xml:space="preserve">. This argument for understanding the social as the ultimate referent and ground for any and all information, further advanced in chapter 1, is not content to serve as a mere heuristic for cultural theorists to express a modicum of suspicion with respect to truth claims backed by statistics and information. </w:t>
      </w:r>
      <w:r w:rsidRPr="00912205">
        <w:rPr>
          <w:rStyle w:val="StyleUnderline"/>
        </w:rPr>
        <w:t>It is a thoroughgoing indictment of information as a technique of value extraction, racialization, and instrumental social differentiation.</w:t>
      </w:r>
      <w:r w:rsidRPr="00912205">
        <w:rPr>
          <w:sz w:val="8"/>
        </w:rPr>
        <w:t xml:space="preserve"> As a first approximation, actually </w:t>
      </w:r>
      <w:r w:rsidRPr="00912205">
        <w:rPr>
          <w:rStyle w:val="StyleUnderline"/>
        </w:rPr>
        <w:t>existing information, like actually existing money, can indeed be said to be the root of all evil—in as much as the fact of its existence is a symptom of a far more complex historical process than what would seem to be discernible from the fact of the coin or the bit</w:t>
      </w:r>
      <w:r w:rsidRPr="00912205">
        <w:rPr>
          <w:sz w:val="8"/>
        </w:rPr>
        <w:t xml:space="preserve">. The problem, of course, is that your metabolism (and mine), cannot easily extend into the future without access to both. I develop this idea here to say that everywhere computation operates, so too does racial capitalism—at least until proven otherwise. </w:t>
      </w:r>
      <w:r w:rsidRPr="00DF2B2D">
        <w:rPr>
          <w:rStyle w:val="StyleUnderline"/>
        </w:rPr>
        <w:t xml:space="preserve">The </w:t>
      </w:r>
      <w:r w:rsidRPr="00DB1513">
        <w:rPr>
          <w:rStyle w:val="StyleUnderline"/>
        </w:rPr>
        <w:t xml:space="preserve">repressive </w:t>
      </w:r>
      <w:r w:rsidRPr="00DF2B2D">
        <w:rPr>
          <w:rStyle w:val="StyleUnderline"/>
        </w:rPr>
        <w:t xml:space="preserve">apparatus of </w:t>
      </w:r>
      <w:r w:rsidRPr="00E40EC9">
        <w:rPr>
          <w:rStyle w:val="StyleUnderline"/>
          <w:highlight w:val="green"/>
        </w:rPr>
        <w:t>capital</w:t>
      </w:r>
      <w:r w:rsidRPr="00912205">
        <w:rPr>
          <w:rStyle w:val="StyleUnderline"/>
        </w:rPr>
        <w:t xml:space="preserve"> clearly </w:t>
      </w:r>
      <w:r w:rsidRPr="00E40EC9">
        <w:rPr>
          <w:rStyle w:val="StyleUnderline"/>
          <w:highlight w:val="green"/>
        </w:rPr>
        <w:t>assumes this role for information</w:t>
      </w:r>
      <w:r w:rsidRPr="00912205">
        <w:rPr>
          <w:rStyle w:val="StyleUnderline"/>
        </w:rPr>
        <w:t xml:space="preserve">, even if it does so at a level that most often exceeds ordinary default “human” (white) understanding: </w:t>
      </w:r>
      <w:r w:rsidRPr="00E40EC9">
        <w:rPr>
          <w:rStyle w:val="StyleUnderline"/>
          <w:highlight w:val="green"/>
        </w:rPr>
        <w:t>the net result</w:t>
      </w:r>
      <w:r w:rsidRPr="00912205">
        <w:rPr>
          <w:rStyle w:val="StyleUnderline"/>
        </w:rPr>
        <w:t xml:space="preserve"> to date of the number crunch of “the world computer” </w:t>
      </w:r>
      <w:r w:rsidRPr="00E40EC9">
        <w:rPr>
          <w:rStyle w:val="StyleUnderline"/>
          <w:highlight w:val="green"/>
        </w:rPr>
        <w:t xml:space="preserve">is </w:t>
      </w:r>
      <w:r w:rsidRPr="00DF2B2D">
        <w:rPr>
          <w:rStyle w:val="StyleUnderline"/>
        </w:rPr>
        <w:t xml:space="preserve">a </w:t>
      </w:r>
      <w:r w:rsidRPr="00E40EC9">
        <w:rPr>
          <w:rStyle w:val="StyleUnderline"/>
          <w:highlight w:val="green"/>
        </w:rPr>
        <w:t>hierarchy of valuations inseparable from</w:t>
      </w:r>
      <w:r w:rsidRPr="00912205">
        <w:rPr>
          <w:rStyle w:val="StyleUnderline"/>
        </w:rPr>
        <w:t xml:space="preserve"> the violence of </w:t>
      </w:r>
      <w:r w:rsidRPr="00E40EC9">
        <w:rPr>
          <w:rStyle w:val="StyleUnderline"/>
          <w:highlight w:val="green"/>
        </w:rPr>
        <w:t>racialization</w:t>
      </w:r>
      <w:r w:rsidRPr="00912205">
        <w:rPr>
          <w:rStyle w:val="StyleUnderline"/>
        </w:rPr>
        <w:t xml:space="preserve"> and its attendant dispossession</w:t>
      </w:r>
      <w:r w:rsidRPr="00912205">
        <w:rPr>
          <w:sz w:val="8"/>
        </w:rPr>
        <w:t xml:space="preserve">, and inseparable again from what Ruth Wilson Gilmore (2007: 28) in her classic and statistically attuned definition of racism calls “the state-sanctioned or extralegal production and exploitation of group-differentiated vulnerability to premature death.” Today, </w:t>
      </w:r>
      <w:r w:rsidRPr="00912205">
        <w:rPr>
          <w:rStyle w:val="StyleUnderline"/>
        </w:rPr>
        <w:t xml:space="preserve">we argue, </w:t>
      </w:r>
      <w:r w:rsidRPr="00E40EC9">
        <w:rPr>
          <w:rStyle w:val="StyleUnderline"/>
          <w:highlight w:val="green"/>
        </w:rPr>
        <w:t>no calculation</w:t>
      </w:r>
      <w:r w:rsidRPr="00912205">
        <w:rPr>
          <w:rStyle w:val="StyleUnderline"/>
        </w:rPr>
        <w:t xml:space="preserve">, networked as it is with the world computer, </w:t>
      </w:r>
      <w:r w:rsidRPr="00E40EC9">
        <w:rPr>
          <w:rStyle w:val="StyleUnderline"/>
          <w:highlight w:val="green"/>
        </w:rPr>
        <w:t>is</w:t>
      </w:r>
      <w:r w:rsidRPr="00912205">
        <w:rPr>
          <w:rStyle w:val="StyleUnderline"/>
        </w:rPr>
        <w:t xml:space="preserve"> fully </w:t>
      </w:r>
      <w:r w:rsidRPr="00E40EC9">
        <w:rPr>
          <w:rStyle w:val="StyleUnderline"/>
          <w:highlight w:val="green"/>
        </w:rPr>
        <w:t>separable from informatics and</w:t>
      </w:r>
      <w:r w:rsidRPr="00912205">
        <w:rPr>
          <w:rStyle w:val="StyleUnderline"/>
        </w:rPr>
        <w:t xml:space="preserve"> its basis in </w:t>
      </w:r>
      <w:r w:rsidRPr="00E40EC9">
        <w:rPr>
          <w:rStyle w:val="StyleUnderline"/>
          <w:highlight w:val="green"/>
        </w:rPr>
        <w:t>racial capitalism</w:t>
      </w:r>
      <w:r w:rsidRPr="00912205">
        <w:rPr>
          <w:rStyle w:val="StyleUnderline"/>
        </w:rPr>
        <w:t>.</w:t>
      </w:r>
      <w:r w:rsidRPr="00912205">
        <w:rPr>
          <w:sz w:val="8"/>
        </w:rPr>
        <w:t xml:space="preserve"> We will argue </w:t>
      </w:r>
      <w:r w:rsidRPr="00912205">
        <w:rPr>
          <w:rStyle w:val="StyleUnderline"/>
        </w:rPr>
        <w:t>for this logical and also horrific history of abstraction in more detail below as we explore the interoperability of digital systems and their colonization of the semiotic, corporeal and material domains. The global learning curve of revolutionary praxis must attend to this modal innovation of systemic oppression, an oppression which is at once beyond all calculation and one with it</w:t>
      </w:r>
      <w:r w:rsidRPr="00912205">
        <w:rPr>
          <w:sz w:val="8"/>
        </w:rPr>
        <w:t>.7</w:t>
      </w:r>
    </w:p>
    <w:p w14:paraId="19CFA542" w14:textId="77777777" w:rsidR="003810BA" w:rsidRDefault="003810BA" w:rsidP="003810BA"/>
    <w:p w14:paraId="4E0392A4" w14:textId="77777777" w:rsidR="003810BA" w:rsidRPr="00912205" w:rsidRDefault="003810BA" w:rsidP="003810BA">
      <w:pPr>
        <w:pStyle w:val="Heading4"/>
      </w:pPr>
      <w:r w:rsidRPr="00912205">
        <w:t xml:space="preserve">Debate also operates through this project of disappearance – visualizing </w:t>
      </w:r>
      <w:r>
        <w:t>intellectual property protections</w:t>
      </w:r>
      <w:r w:rsidRPr="00912205">
        <w:t xml:space="preserve"> only through their truncation as information for recursion and iteration. Even as the noises of the crisis outside restructures our activity into zoom calls and chat boxes, we are told to stubbornly return to run the same code year after year in a ressentiment-driven will to abstraction. COVID along with thousands of other holocausts of racial capitalism’s derivative system: from debt to municipal plunder to resource extraction to Palantir’s military tech. </w:t>
      </w:r>
    </w:p>
    <w:p w14:paraId="7A1D8A39" w14:textId="77777777" w:rsidR="003810BA" w:rsidRPr="00912205" w:rsidRDefault="003810BA" w:rsidP="003810BA"/>
    <w:p w14:paraId="5A4C9515" w14:textId="77777777" w:rsidR="003810BA" w:rsidRPr="00912205" w:rsidRDefault="003810BA" w:rsidP="003810BA">
      <w:pPr>
        <w:pStyle w:val="Heading4"/>
      </w:pPr>
      <w:r w:rsidRPr="00912205">
        <w:lastRenderedPageBreak/>
        <w:t xml:space="preserve">Against the demand to input a binary 1 or 0 into the operating system of the world computer, our affirmation of the resolution refuses the presumed instrumentality of the question, in favor of the proliferation of the beautiful, cacophonous noise of the otherwise and outside. Only this rethinking of thinking can reveal the geopolitical alternatives that are excluded from the episteme of the world computer. </w:t>
      </w:r>
    </w:p>
    <w:p w14:paraId="47002184" w14:textId="77777777" w:rsidR="003810BA" w:rsidRPr="00912205" w:rsidRDefault="003810BA" w:rsidP="003810BA"/>
    <w:p w14:paraId="6B12AB74" w14:textId="77777777" w:rsidR="003810BA" w:rsidRPr="00912205" w:rsidRDefault="003810BA" w:rsidP="003810BA">
      <w:pPr>
        <w:pStyle w:val="Heading4"/>
      </w:pPr>
      <w:r w:rsidRPr="00912205">
        <w:t>Thus, I affirm</w:t>
      </w:r>
      <w:r>
        <w:t xml:space="preserve"> that I ought to have the unconditional right to strike.</w:t>
      </w:r>
    </w:p>
    <w:p w14:paraId="46486D90" w14:textId="77777777" w:rsidR="003810BA" w:rsidRPr="00912205" w:rsidRDefault="003810BA" w:rsidP="003810BA">
      <w:pPr>
        <w:rPr>
          <w:rStyle w:val="StyleUnderline"/>
        </w:rPr>
      </w:pPr>
    </w:p>
    <w:p w14:paraId="63A000DB" w14:textId="77777777" w:rsidR="003810BA" w:rsidRDefault="003810BA" w:rsidP="003810BA">
      <w:pPr>
        <w:pStyle w:val="Heading4"/>
      </w:pPr>
      <w:r>
        <w:t>In response to the world computer – a strike becomes key, here within debate. That’s key to reorient how we approach the everchanging code of the world computer – the alternative being fascism, genocide, and endless violence</w:t>
      </w:r>
    </w:p>
    <w:p w14:paraId="0C4DBFB5" w14:textId="77777777" w:rsidR="003810BA" w:rsidRPr="0023048B" w:rsidRDefault="003810BA" w:rsidP="003810BA">
      <w:pPr>
        <w:rPr>
          <w:rStyle w:val="StyleUnderline"/>
          <w:sz w:val="16"/>
          <w:szCs w:val="12"/>
          <w:u w:val="none"/>
        </w:rPr>
      </w:pPr>
      <w:proofErr w:type="spellStart"/>
      <w:r w:rsidRPr="00912205">
        <w:rPr>
          <w:rStyle w:val="Style13ptBold"/>
        </w:rPr>
        <w:t>Beller</w:t>
      </w:r>
      <w:proofErr w:type="spellEnd"/>
      <w:r w:rsidRPr="00912205">
        <w:rPr>
          <w:rStyle w:val="Style13ptBold"/>
        </w:rPr>
        <w:t xml:space="preserve"> 21</w:t>
      </w:r>
      <w:r>
        <w:rPr>
          <w:rStyle w:val="Style13ptBold"/>
        </w:rPr>
        <w:t>-2</w:t>
      </w:r>
      <w:r w:rsidRPr="00912205">
        <w:rPr>
          <w:rStyle w:val="Style13ptBold"/>
          <w:sz w:val="16"/>
          <w:szCs w:val="12"/>
        </w:rPr>
        <w:t xml:space="preserve"> (Jonathan </w:t>
      </w:r>
      <w:proofErr w:type="spellStart"/>
      <w:r w:rsidRPr="00912205">
        <w:rPr>
          <w:rStyle w:val="Style13ptBold"/>
          <w:sz w:val="16"/>
          <w:szCs w:val="12"/>
        </w:rPr>
        <w:t>Beller</w:t>
      </w:r>
      <w:proofErr w:type="spellEnd"/>
      <w:r w:rsidRPr="00912205">
        <w:rPr>
          <w:rStyle w:val="Style13ptBold"/>
          <w:sz w:val="16"/>
          <w:szCs w:val="12"/>
        </w:rPr>
        <w:t xml:space="preserve">; 2021; Duke University Press; </w:t>
      </w:r>
      <w:r w:rsidRPr="00912205">
        <w:rPr>
          <w:rStyle w:val="Style13ptBold"/>
          <w:i/>
          <w:iCs/>
          <w:sz w:val="16"/>
          <w:szCs w:val="12"/>
        </w:rPr>
        <w:t>“The World Computer: Derivative Conditions of Racial Capitalism”</w:t>
      </w:r>
      <w:r w:rsidRPr="00912205">
        <w:rPr>
          <w:rStyle w:val="Style13ptBold"/>
          <w:sz w:val="16"/>
          <w:szCs w:val="12"/>
        </w:rPr>
        <w:t xml:space="preserve">; accessed </w:t>
      </w:r>
      <w:r>
        <w:rPr>
          <w:rStyle w:val="Style13ptBold"/>
          <w:sz w:val="16"/>
          <w:szCs w:val="12"/>
        </w:rPr>
        <w:t>10/7</w:t>
      </w:r>
      <w:r w:rsidRPr="00912205">
        <w:rPr>
          <w:rStyle w:val="Style13ptBold"/>
          <w:sz w:val="16"/>
          <w:szCs w:val="12"/>
        </w:rPr>
        <w:t xml:space="preserve">/21; ask me for the pdf; Jonathan </w:t>
      </w:r>
      <w:proofErr w:type="spellStart"/>
      <w:r w:rsidRPr="00912205">
        <w:rPr>
          <w:rStyle w:val="Style13ptBold"/>
          <w:sz w:val="16"/>
          <w:szCs w:val="12"/>
        </w:rPr>
        <w:t>Beller</w:t>
      </w:r>
      <w:proofErr w:type="spellEnd"/>
      <w:r w:rsidRPr="00912205">
        <w:rPr>
          <w:rStyle w:val="Style13ptBold"/>
          <w:sz w:val="16"/>
          <w:szCs w:val="12"/>
        </w:rPr>
        <w:t xml:space="preserve"> is a film theorist, culture critic and </w:t>
      </w:r>
      <w:proofErr w:type="spellStart"/>
      <w:r w:rsidRPr="00912205">
        <w:rPr>
          <w:rStyle w:val="Style13ptBold"/>
          <w:sz w:val="16"/>
          <w:szCs w:val="12"/>
        </w:rPr>
        <w:t>mediologist</w:t>
      </w:r>
      <w:proofErr w:type="spellEnd"/>
      <w:r w:rsidRPr="00912205">
        <w:rPr>
          <w:rStyle w:val="Style13ptBold"/>
          <w:sz w:val="16"/>
          <w:szCs w:val="12"/>
        </w:rPr>
        <w:t xml:space="preserve">. He currently holds the position of Professor of Humanities and Media Studies and Critical and Visual Studies, Pratt Institute, Brooklyn, NY. He is the recipient of numerous awards and fellowships including Mellon, J.P. Getty and Fulbright Foundation grants and </w:t>
      </w:r>
      <w:proofErr w:type="spellStart"/>
      <w:r w:rsidRPr="00912205">
        <w:rPr>
          <w:rStyle w:val="Style13ptBold"/>
          <w:sz w:val="16"/>
          <w:szCs w:val="12"/>
        </w:rPr>
        <w:t>honours</w:t>
      </w:r>
      <w:proofErr w:type="spellEnd"/>
      <w:r w:rsidRPr="00912205">
        <w:rPr>
          <w:rStyle w:val="Style13ptBold"/>
          <w:sz w:val="16"/>
          <w:szCs w:val="12"/>
        </w:rPr>
        <w:t xml:space="preserve">.; pages </w:t>
      </w:r>
      <w:r>
        <w:rPr>
          <w:rStyle w:val="Style13ptBold"/>
          <w:sz w:val="16"/>
          <w:szCs w:val="12"/>
        </w:rPr>
        <w:t>223-226</w:t>
      </w:r>
      <w:r w:rsidRPr="00912205">
        <w:rPr>
          <w:rStyle w:val="Style13ptBold"/>
          <w:sz w:val="16"/>
          <w:szCs w:val="12"/>
        </w:rPr>
        <w:t>) HB</w:t>
      </w:r>
    </w:p>
    <w:p w14:paraId="1DC036AE" w14:textId="77777777" w:rsidR="003810BA" w:rsidRPr="00AB3D55" w:rsidRDefault="003810BA" w:rsidP="003810BA">
      <w:pPr>
        <w:rPr>
          <w:sz w:val="10"/>
        </w:rPr>
      </w:pPr>
      <w:r w:rsidRPr="00E40EC9">
        <w:rPr>
          <w:rStyle w:val="underline"/>
          <w:highlight w:val="green"/>
        </w:rPr>
        <w:t xml:space="preserve">The </w:t>
      </w:r>
      <w:proofErr w:type="spellStart"/>
      <w:r w:rsidRPr="00E40EC9">
        <w:rPr>
          <w:rStyle w:val="underline"/>
          <w:highlight w:val="green"/>
        </w:rPr>
        <w:t>autonomization</w:t>
      </w:r>
      <w:proofErr w:type="spellEnd"/>
      <w:r w:rsidRPr="00E40EC9">
        <w:rPr>
          <w:rStyle w:val="underline"/>
          <w:highlight w:val="green"/>
        </w:rPr>
        <w:t xml:space="preserve"> of intentions by</w:t>
      </w:r>
      <w:r w:rsidRPr="00620DAE">
        <w:rPr>
          <w:rStyle w:val="underline"/>
        </w:rPr>
        <w:t xml:space="preserve"> fixed </w:t>
      </w:r>
      <w:r w:rsidRPr="00E40EC9">
        <w:rPr>
          <w:rStyle w:val="underline"/>
          <w:highlight w:val="green"/>
        </w:rPr>
        <w:t>capital</w:t>
      </w:r>
      <w:r w:rsidRPr="00620DAE">
        <w:rPr>
          <w:rStyle w:val="underline"/>
        </w:rPr>
        <w:t xml:space="preserve"> in the form of </w:t>
      </w:r>
      <w:proofErr w:type="spellStart"/>
      <w:r w:rsidRPr="00620DAE">
        <w:rPr>
          <w:rStyle w:val="underline"/>
        </w:rPr>
        <w:t>appara-tuses</w:t>
      </w:r>
      <w:proofErr w:type="spellEnd"/>
      <w:r w:rsidRPr="00620DAE">
        <w:rPr>
          <w:rStyle w:val="underline"/>
        </w:rPr>
        <w:t>, and experienced by responsive screeners</w:t>
      </w:r>
      <w:r w:rsidRPr="00AB3D55">
        <w:rPr>
          <w:sz w:val="10"/>
        </w:rPr>
        <w:t xml:space="preserve"> as searches, clicks, binge watch-</w:t>
      </w:r>
      <w:proofErr w:type="spellStart"/>
      <w:r w:rsidRPr="00AB3D55">
        <w:rPr>
          <w:sz w:val="10"/>
        </w:rPr>
        <w:t>ing</w:t>
      </w:r>
      <w:proofErr w:type="spellEnd"/>
      <w:r w:rsidRPr="00AB3D55">
        <w:rPr>
          <w:sz w:val="10"/>
        </w:rPr>
        <w:t>, forms of knowing, forms of suspense, forms of abjection, and forms of in-</w:t>
      </w:r>
      <w:proofErr w:type="spellStart"/>
      <w:r w:rsidRPr="00AB3D55">
        <w:rPr>
          <w:sz w:val="10"/>
        </w:rPr>
        <w:t>terest</w:t>
      </w:r>
      <w:proofErr w:type="spellEnd"/>
      <w:r w:rsidRPr="00AB3D55">
        <w:rPr>
          <w:sz w:val="10"/>
        </w:rPr>
        <w:t xml:space="preserve">, </w:t>
      </w:r>
      <w:r w:rsidRPr="00E40EC9">
        <w:rPr>
          <w:rStyle w:val="underline"/>
          <w:highlight w:val="green"/>
        </w:rPr>
        <w:t>makes</w:t>
      </w:r>
      <w:r w:rsidRPr="00620DAE">
        <w:rPr>
          <w:rStyle w:val="underline"/>
        </w:rPr>
        <w:t xml:space="preserve"> this </w:t>
      </w:r>
      <w:r w:rsidRPr="00E40EC9">
        <w:rPr>
          <w:rStyle w:val="underline"/>
          <w:highlight w:val="green"/>
        </w:rPr>
        <w:t>informatic landscape more precarious</w:t>
      </w:r>
      <w:r w:rsidRPr="00620DAE">
        <w:rPr>
          <w:rStyle w:val="underline"/>
        </w:rPr>
        <w:t>, the metagame more complex</w:t>
      </w:r>
      <w:r w:rsidRPr="00AB3D55">
        <w:rPr>
          <w:sz w:val="10"/>
        </w:rPr>
        <w:t xml:space="preserve">. Our condition of wagering on information is not a choice (just as one does not have a choice but to live and strive on a polluted planet plagued by environmental racism); </w:t>
      </w:r>
      <w:r w:rsidRPr="00620DAE">
        <w:rPr>
          <w:rStyle w:val="underline"/>
        </w:rPr>
        <w:t>it is a derivative condition</w:t>
      </w:r>
      <w:r w:rsidRPr="00AB3D55">
        <w:rPr>
          <w:sz w:val="10"/>
        </w:rPr>
        <w:t xml:space="preserve">, and my expressing it in these words, </w:t>
      </w:r>
      <w:r w:rsidRPr="00E40EC9">
        <w:rPr>
          <w:rStyle w:val="underline"/>
          <w:highlight w:val="green"/>
        </w:rPr>
        <w:t>words</w:t>
      </w:r>
      <w:r w:rsidRPr="00620DAE">
        <w:rPr>
          <w:rStyle w:val="underline"/>
        </w:rPr>
        <w:t xml:space="preserve"> admittedly calibrated and nuanced in alignment with my will to a certain polemical endpoint, is radically overdetermined by the material conditions of our existence, my own existence, and the planetary subjugation of life</w:t>
      </w:r>
      <w:r w:rsidRPr="00AB3D55">
        <w:rPr>
          <w:sz w:val="10"/>
        </w:rPr>
        <w:t>. I am not alone here in what I call the derivative condition—</w:t>
      </w:r>
      <w:r w:rsidRPr="00620DAE">
        <w:rPr>
          <w:rStyle w:val="underline"/>
        </w:rPr>
        <w:t>which is why so many of us are talking about the same things: new economy, anti-racism, decolonization, radical care, refusal.</w:t>
      </w:r>
      <w:r w:rsidRPr="00AB3D55">
        <w:rPr>
          <w:sz w:val="10"/>
        </w:rPr>
        <w:t xml:space="preserve"> Contemporary media forms are edited compositions that function as a kind of protocolized wager to </w:t>
      </w:r>
      <w:proofErr w:type="spellStart"/>
      <w:r w:rsidRPr="00AB3D55">
        <w:rPr>
          <w:sz w:val="10"/>
        </w:rPr>
        <w:t>stra-tegically</w:t>
      </w:r>
      <w:proofErr w:type="spellEnd"/>
      <w:r w:rsidRPr="00AB3D55">
        <w:rPr>
          <w:sz w:val="10"/>
        </w:rPr>
        <w:t xml:space="preserve"> manage the volatility of living that is imposed by the transnational, transsubjective economy. Films represent a bundling of resources in </w:t>
      </w:r>
      <w:proofErr w:type="spellStart"/>
      <w:r w:rsidRPr="00AB3D55">
        <w:rPr>
          <w:sz w:val="10"/>
        </w:rPr>
        <w:t>expecta-tion</w:t>
      </w:r>
      <w:proofErr w:type="spellEnd"/>
      <w:r w:rsidRPr="00AB3D55">
        <w:rPr>
          <w:sz w:val="10"/>
        </w:rPr>
        <w:t xml:space="preserve"> of a return. Creating non-and postcapitalist returns requires that the underlying protocols of financialization endemic to dominant media are re-written. </w:t>
      </w:r>
      <w:r w:rsidRPr="00E40EC9">
        <w:rPr>
          <w:rStyle w:val="underline"/>
          <w:highlight w:val="green"/>
        </w:rPr>
        <w:t>We must strike against</w:t>
      </w:r>
      <w:r w:rsidRPr="00620DAE">
        <w:rPr>
          <w:rStyle w:val="underline"/>
        </w:rPr>
        <w:t xml:space="preserve"> the mode of </w:t>
      </w:r>
      <w:r w:rsidRPr="00E40EC9">
        <w:rPr>
          <w:rStyle w:val="underline"/>
          <w:highlight w:val="green"/>
        </w:rPr>
        <w:t>abstraction and extraction of</w:t>
      </w:r>
      <w:r w:rsidRPr="00620DAE">
        <w:rPr>
          <w:rStyle w:val="underline"/>
        </w:rPr>
        <w:t xml:space="preserve"> our progressive </w:t>
      </w:r>
      <w:r w:rsidRPr="00E40EC9">
        <w:rPr>
          <w:rStyle w:val="underline"/>
          <w:highlight w:val="green"/>
        </w:rPr>
        <w:t>values that</w:t>
      </w:r>
      <w:r w:rsidRPr="00620DAE">
        <w:rPr>
          <w:rStyle w:val="underline"/>
        </w:rPr>
        <w:t xml:space="preserve"> currently </w:t>
      </w:r>
      <w:r w:rsidRPr="00E40EC9">
        <w:rPr>
          <w:rStyle w:val="underline"/>
          <w:highlight w:val="green"/>
        </w:rPr>
        <w:t>underlies</w:t>
      </w:r>
      <w:r w:rsidRPr="00620DAE">
        <w:rPr>
          <w:rStyle w:val="underline"/>
        </w:rPr>
        <w:t xml:space="preserve"> computationally </w:t>
      </w:r>
      <w:r w:rsidRPr="00E40EC9">
        <w:rPr>
          <w:rStyle w:val="underline"/>
          <w:highlight w:val="green"/>
        </w:rPr>
        <w:t>modulated representation and refuse the conversion</w:t>
      </w:r>
      <w:r w:rsidRPr="00620DAE">
        <w:rPr>
          <w:rStyle w:val="underline"/>
        </w:rPr>
        <w:t xml:space="preserve"> into their opposite, that is, into capital. </w:t>
      </w:r>
      <w:r w:rsidRPr="00E40EC9">
        <w:rPr>
          <w:rStyle w:val="underline"/>
          <w:highlight w:val="green"/>
        </w:rPr>
        <w:t>This concern demands that we seek the means to democratize</w:t>
      </w:r>
      <w:r w:rsidRPr="00620DAE">
        <w:rPr>
          <w:rStyle w:val="underline"/>
        </w:rPr>
        <w:t xml:space="preserve"> the authorship of </w:t>
      </w:r>
      <w:r w:rsidRPr="00E40EC9">
        <w:rPr>
          <w:rStyle w:val="underline"/>
          <w:highlight w:val="green"/>
        </w:rPr>
        <w:t>derivatives so that</w:t>
      </w:r>
      <w:r w:rsidRPr="00620DAE">
        <w:rPr>
          <w:rStyle w:val="underline"/>
        </w:rPr>
        <w:t xml:space="preserve"> postcapitalist and communist derivatives can be written and so that communist and </w:t>
      </w:r>
      <w:r w:rsidRPr="00E40EC9">
        <w:rPr>
          <w:rStyle w:val="underline"/>
          <w:highlight w:val="green"/>
        </w:rPr>
        <w:t>postcapitalist futures can be wagered</w:t>
      </w:r>
      <w:r w:rsidRPr="00AB3D55">
        <w:rPr>
          <w:sz w:val="10"/>
        </w:rPr>
        <w:t xml:space="preserve">. We need to expand the power of the social derivatives authored by the disenfranchised masses. We want to write a future that we can collect on and we don’t want to be paid in dollars. What do we want? Justice! When do we want it? Now! The financialization of everyday life and the rise of the world computer means that decisions and indeed metabolism are subject to a relentless calculus of </w:t>
      </w:r>
      <w:proofErr w:type="spellStart"/>
      <w:r w:rsidRPr="00AB3D55">
        <w:rPr>
          <w:sz w:val="10"/>
        </w:rPr>
        <w:t>opti-mization</w:t>
      </w:r>
      <w:proofErr w:type="spellEnd"/>
      <w:r w:rsidRPr="00AB3D55">
        <w:rPr>
          <w:sz w:val="10"/>
        </w:rPr>
        <w:t xml:space="preserve"> from all quarters. </w:t>
      </w:r>
      <w:r w:rsidRPr="00620DAE">
        <w:rPr>
          <w:rStyle w:val="underline"/>
        </w:rPr>
        <w:t xml:space="preserve">Our </w:t>
      </w:r>
      <w:r w:rsidRPr="00E40EC9">
        <w:rPr>
          <w:rStyle w:val="underline"/>
          <w:highlight w:val="green"/>
        </w:rPr>
        <w:t>radical</w:t>
      </w:r>
      <w:r w:rsidRPr="00620DAE">
        <w:rPr>
          <w:rStyle w:val="underline"/>
        </w:rPr>
        <w:t xml:space="preserve"> social </w:t>
      </w:r>
      <w:r w:rsidRPr="00E40EC9">
        <w:rPr>
          <w:rStyle w:val="underline"/>
          <w:highlight w:val="green"/>
        </w:rPr>
        <w:t xml:space="preserve">movements need to engage this </w:t>
      </w:r>
      <w:r w:rsidRPr="009516A6">
        <w:rPr>
          <w:rStyle w:val="underline"/>
        </w:rPr>
        <w:t xml:space="preserve">calculus </w:t>
      </w:r>
      <w:r w:rsidRPr="00E40EC9">
        <w:rPr>
          <w:rStyle w:val="underline"/>
          <w:highlight w:val="green"/>
        </w:rPr>
        <w:t>and</w:t>
      </w:r>
      <w:r w:rsidRPr="00620DAE">
        <w:rPr>
          <w:rStyle w:val="underline"/>
        </w:rPr>
        <w:t xml:space="preserve">, as much as possible, </w:t>
      </w:r>
      <w:r w:rsidRPr="00E40EC9">
        <w:rPr>
          <w:rStyle w:val="underline"/>
          <w:highlight w:val="green"/>
        </w:rPr>
        <w:t>transform it to better enable antiracist,</w:t>
      </w:r>
      <w:r w:rsidRPr="00620DAE">
        <w:rPr>
          <w:rStyle w:val="underline"/>
        </w:rPr>
        <w:t xml:space="preserve"> an-</w:t>
      </w:r>
      <w:proofErr w:type="spellStart"/>
      <w:r w:rsidRPr="00620DAE">
        <w:rPr>
          <w:rStyle w:val="underline"/>
        </w:rPr>
        <w:t>tifascist</w:t>
      </w:r>
      <w:proofErr w:type="spellEnd"/>
      <w:r w:rsidRPr="00620DAE">
        <w:rPr>
          <w:rStyle w:val="underline"/>
        </w:rPr>
        <w:t xml:space="preserve">, </w:t>
      </w:r>
      <w:r w:rsidRPr="00E40EC9">
        <w:rPr>
          <w:rStyle w:val="underline"/>
          <w:highlight w:val="green"/>
        </w:rPr>
        <w:t>anti-imperialist outcomes</w:t>
      </w:r>
      <w:r w:rsidRPr="00AB3D55">
        <w:rPr>
          <w:sz w:val="10"/>
        </w:rPr>
        <w:t>. And we need to do so without replicating the current violence. The reigning imperative is to apportion resources and calculate returns, but there are better ways to engage necessity than those that have already been tried by Hollywood, advertising, social media, Wall Street, and national-fascist politics—all of which do their accounting by collapsing all values into the monologue of the value form indexed by money. As we may in-</w:t>
      </w:r>
      <w:proofErr w:type="spellStart"/>
      <w:r w:rsidRPr="00AB3D55">
        <w:rPr>
          <w:sz w:val="10"/>
        </w:rPr>
        <w:t>tuit</w:t>
      </w:r>
      <w:proofErr w:type="spellEnd"/>
      <w:r w:rsidRPr="00AB3D55">
        <w:rPr>
          <w:sz w:val="10"/>
        </w:rPr>
        <w:t xml:space="preserve">, </w:t>
      </w:r>
      <w:r w:rsidRPr="00E40EC9">
        <w:rPr>
          <w:rStyle w:val="underline"/>
          <w:highlight w:val="green"/>
        </w:rPr>
        <w:t>these</w:t>
      </w:r>
      <w:r w:rsidRPr="00620DAE">
        <w:rPr>
          <w:rStyle w:val="underline"/>
        </w:rPr>
        <w:t xml:space="preserve"> prevailing </w:t>
      </w:r>
      <w:r w:rsidRPr="00E40EC9">
        <w:rPr>
          <w:rStyle w:val="underline"/>
          <w:highlight w:val="green"/>
        </w:rPr>
        <w:t>methods create fractal fascism</w:t>
      </w:r>
      <w:r w:rsidRPr="00620DAE">
        <w:rPr>
          <w:rStyle w:val="underline"/>
        </w:rPr>
        <w:t>; yet it must be possible to mitigate the violence that is the current condition of our being</w:t>
      </w:r>
      <w:r w:rsidRPr="00AB3D55">
        <w:rPr>
          <w:sz w:val="10"/>
        </w:rPr>
        <w:t xml:space="preserve">. Accordingly, my words here are a digitally mediated wager and an invitation to you to wager along these lines by enticing you to pay attention—perchance, to dream. And even though I am asking you to valorize my wager (it is not mine alone) with your attention and hence your risk, to execute the program (or multiple pro-grams) of my thought (it is not mine alone) with your thought, of course, to commit your resources to recompose economic media, I speak and write—just as others make films—with a huge debt to those who came before and to those who now sustain me, with a need to survive, and with the clear knowledge that the vast majority of the world will blithely ignore me. I transmit what I have received or gleaned and you receive it with the cognitive capacities others have helped you to build. And I write what is written with the faint hope that my now unavoidable addition to the neg-entropy of climate changing, white, capitalist, heteropatriarchal, global semiosis will successfully transmit, along-side the inevitable costs borne by the people and creatures of a forlorn world running on blood computing, some potent strategy crystals derived of struggle—and thus will also be a catalyst, a small contribution to emerging forms of antiracist, antisexist, anti-imperialist emancipation. </w:t>
      </w:r>
      <w:r w:rsidRPr="00AB3D55">
        <w:rPr>
          <w:rStyle w:val="underline"/>
        </w:rPr>
        <w:t xml:space="preserve">This change in the character of the world—a world in which precarity is on the rise, war has become permanent, some people are richer than </w:t>
      </w:r>
      <w:r w:rsidRPr="00AB3D55">
        <w:rPr>
          <w:rStyle w:val="underline"/>
        </w:rPr>
        <w:lastRenderedPageBreak/>
        <w:t xml:space="preserve">the richest kings in history </w:t>
      </w:r>
      <w:r w:rsidRPr="00AB3D55">
        <w:rPr>
          <w:sz w:val="10"/>
        </w:rPr>
        <w:t xml:space="preserve">(with just five men owning more wealth than half the world), </w:t>
      </w:r>
      <w:r w:rsidRPr="00AB3D55">
        <w:rPr>
          <w:rStyle w:val="underline"/>
        </w:rPr>
        <w:t xml:space="preserve">and justice is scarce indeed, “our” world, now </w:t>
      </w:r>
      <w:r w:rsidRPr="00E40EC9">
        <w:rPr>
          <w:rStyle w:val="underline"/>
          <w:highlight w:val="green"/>
        </w:rPr>
        <w:t>understandable as</w:t>
      </w:r>
      <w:r w:rsidRPr="00AB3D55">
        <w:rPr>
          <w:rStyle w:val="underline"/>
        </w:rPr>
        <w:t xml:space="preserve"> a net-work of </w:t>
      </w:r>
      <w:r w:rsidRPr="00E40EC9">
        <w:rPr>
          <w:rStyle w:val="underline"/>
          <w:highlight w:val="green"/>
        </w:rPr>
        <w:t>networks</w:t>
      </w:r>
      <w:r w:rsidRPr="00AB3D55">
        <w:rPr>
          <w:rStyle w:val="underline"/>
        </w:rPr>
        <w:t xml:space="preserve"> resulting also </w:t>
      </w:r>
      <w:r w:rsidRPr="00E40EC9">
        <w:rPr>
          <w:rStyle w:val="underline"/>
          <w:highlight w:val="green"/>
        </w:rPr>
        <w:t>in camps and genocide</w:t>
      </w:r>
      <w:r w:rsidRPr="00AB3D55">
        <w:rPr>
          <w:rStyle w:val="underline"/>
        </w:rPr>
        <w:t xml:space="preserve"> as the other side of the visible personas that are our politicians, celebrities, and microcelebrities—could not have come about without the cinema. Some might be surprised to hear me say this, and, to be clear, I am not saying that cinema is to blame for the financialization of daily life</w:t>
      </w:r>
      <w:r w:rsidRPr="00AB3D55">
        <w:rPr>
          <w:sz w:val="10"/>
        </w:rPr>
        <w:t xml:space="preserve"> (no more, and perhaps less, than was the computer’s precursor, the Hollerith punch card famously used by </w:t>
      </w:r>
      <w:proofErr w:type="spellStart"/>
      <w:r w:rsidRPr="00AB3D55">
        <w:rPr>
          <w:sz w:val="10"/>
        </w:rPr>
        <w:t>ibm</w:t>
      </w:r>
      <w:proofErr w:type="spellEnd"/>
      <w:r w:rsidRPr="00AB3D55">
        <w:rPr>
          <w:sz w:val="10"/>
        </w:rPr>
        <w:t xml:space="preserve"> to aid Hitler in undertaking the Holocaust), but I am saying that the rise of the at-</w:t>
      </w:r>
      <w:proofErr w:type="spellStart"/>
      <w:r w:rsidRPr="00AB3D55">
        <w:rPr>
          <w:sz w:val="10"/>
        </w:rPr>
        <w:t>tention</w:t>
      </w:r>
      <w:proofErr w:type="spellEnd"/>
      <w:r w:rsidRPr="00AB3D55">
        <w:rPr>
          <w:sz w:val="10"/>
        </w:rPr>
        <w:t xml:space="preserve"> economy organized by screen cultures is in no way incidental to the encroachment of brutal financialization on all aspects of existence, </w:t>
      </w:r>
      <w:r w:rsidRPr="00E40EC9">
        <w:rPr>
          <w:rStyle w:val="underline"/>
          <w:highlight w:val="green"/>
        </w:rPr>
        <w:t>just as today’s</w:t>
      </w:r>
      <w:r w:rsidRPr="00AB3D55">
        <w:rPr>
          <w:rStyle w:val="underline"/>
        </w:rPr>
        <w:t xml:space="preserve"> computational armatures are inseparable from the global </w:t>
      </w:r>
      <w:r w:rsidRPr="00E40EC9">
        <w:rPr>
          <w:rStyle w:val="underline"/>
          <w:highlight w:val="green"/>
        </w:rPr>
        <w:t>organization</w:t>
      </w:r>
      <w:r w:rsidRPr="00AB3D55">
        <w:rPr>
          <w:rStyle w:val="underline"/>
        </w:rPr>
        <w:t xml:space="preserve"> of a world </w:t>
      </w:r>
      <w:r w:rsidRPr="00E40EC9">
        <w:rPr>
          <w:rStyle w:val="underline"/>
          <w:highlight w:val="green"/>
        </w:rPr>
        <w:t>in which genocide</w:t>
      </w:r>
      <w:r w:rsidRPr="00AB3D55">
        <w:rPr>
          <w:rStyle w:val="underline"/>
        </w:rPr>
        <w:t xml:space="preserve">, incarceration, forced migration, </w:t>
      </w:r>
      <w:r w:rsidRPr="00E40EC9">
        <w:rPr>
          <w:rStyle w:val="underline"/>
          <w:highlight w:val="green"/>
        </w:rPr>
        <w:t>permanent war</w:t>
      </w:r>
      <w:r w:rsidRPr="00AB3D55">
        <w:rPr>
          <w:rStyle w:val="underline"/>
        </w:rPr>
        <w:t xml:space="preserve">, child labor, </w:t>
      </w:r>
      <w:r w:rsidRPr="00E40EC9">
        <w:rPr>
          <w:rStyle w:val="underline"/>
          <w:highlight w:val="green"/>
        </w:rPr>
        <w:t xml:space="preserve">and </w:t>
      </w:r>
      <w:r w:rsidRPr="009516A6">
        <w:rPr>
          <w:rStyle w:val="underline"/>
        </w:rPr>
        <w:t xml:space="preserve">endemic </w:t>
      </w:r>
      <w:r w:rsidRPr="00E40EC9">
        <w:rPr>
          <w:rStyle w:val="underline"/>
          <w:highlight w:val="green"/>
        </w:rPr>
        <w:t>poverty are the norm</w:t>
      </w:r>
      <w:r w:rsidRPr="00AB3D55">
        <w:rPr>
          <w:sz w:val="10"/>
        </w:rPr>
        <w:t xml:space="preserve">. Blood computing interfaces by means of the screen. With the rise of cinema as an extension of the logistics of capital, images outpaced words and, slowly but surely, marginalized the power of speech and imposed an extractive paradigm of information and digitization such that expression itself became a financial instrument. Broadening their attentional capacities spectators produced their expressions for the ambient market organized by social media. The industrialization of the visual realized by cinema’s bringing of the industrial revolution to the eye meant also the colonization of the mind and the senses by the emergent protocols of value production endemic to attention economies. Thus, </w:t>
      </w:r>
      <w:r w:rsidRPr="00AB3D55">
        <w:rPr>
          <w:rStyle w:val="underline"/>
        </w:rPr>
        <w:t xml:space="preserve">the media of </w:t>
      </w:r>
      <w:r w:rsidRPr="00E40EC9">
        <w:rPr>
          <w:rStyle w:val="underline"/>
          <w:highlight w:val="green"/>
        </w:rPr>
        <w:t>expression became work-sites</w:t>
      </w:r>
      <w:r w:rsidRPr="00AB3D55">
        <w:rPr>
          <w:rStyle w:val="underline"/>
        </w:rPr>
        <w:t xml:space="preserve"> and mediation became work: the </w:t>
      </w:r>
      <w:r w:rsidRPr="00E40EC9">
        <w:rPr>
          <w:rStyle w:val="underline"/>
          <w:highlight w:val="green"/>
        </w:rPr>
        <w:t>dominant</w:t>
      </w:r>
      <w:r w:rsidRPr="00AB3D55">
        <w:rPr>
          <w:rStyle w:val="underline"/>
        </w:rPr>
        <w:t xml:space="preserve"> means of </w:t>
      </w:r>
      <w:r w:rsidRPr="00E40EC9">
        <w:rPr>
          <w:rStyle w:val="underline"/>
          <w:highlight w:val="green"/>
        </w:rPr>
        <w:t>representation become</w:t>
      </w:r>
      <w:r w:rsidRPr="00AB3D55">
        <w:rPr>
          <w:rStyle w:val="underline"/>
        </w:rPr>
        <w:t xml:space="preserve"> the </w:t>
      </w:r>
      <w:r w:rsidRPr="00E40EC9">
        <w:rPr>
          <w:rStyle w:val="underline"/>
          <w:highlight w:val="green"/>
        </w:rPr>
        <w:t>dominant</w:t>
      </w:r>
      <w:r w:rsidRPr="00AB3D55">
        <w:rPr>
          <w:rStyle w:val="underline"/>
        </w:rPr>
        <w:t xml:space="preserve"> means of </w:t>
      </w:r>
      <w:r w:rsidRPr="00E40EC9">
        <w:rPr>
          <w:rStyle w:val="underline"/>
          <w:highlight w:val="green"/>
        </w:rPr>
        <w:t>production</w:t>
      </w:r>
      <w:r w:rsidRPr="00AB3D55">
        <w:rPr>
          <w:rStyle w:val="underline"/>
        </w:rPr>
        <w:t xml:space="preserve">; screens did not only represent work; they became </w:t>
      </w:r>
      <w:proofErr w:type="spellStart"/>
      <w:r w:rsidRPr="00AB3D55">
        <w:rPr>
          <w:rStyle w:val="underline"/>
        </w:rPr>
        <w:t>deterritorialized</w:t>
      </w:r>
      <w:proofErr w:type="spellEnd"/>
      <w:r w:rsidRPr="00AB3D55">
        <w:rPr>
          <w:rStyle w:val="underline"/>
        </w:rPr>
        <w:t xml:space="preserve"> factories, interfaces of value </w:t>
      </w:r>
      <w:proofErr w:type="spellStart"/>
      <w:r w:rsidRPr="00AB3D55">
        <w:rPr>
          <w:rStyle w:val="underline"/>
        </w:rPr>
        <w:t>cre-ation</w:t>
      </w:r>
      <w:proofErr w:type="spellEnd"/>
      <w:r w:rsidRPr="00AB3D55">
        <w:rPr>
          <w:rStyle w:val="underline"/>
        </w:rPr>
        <w:t xml:space="preserve"> and value extraction, mediated by expression’s machinic conversion into information</w:t>
      </w:r>
      <w:r w:rsidRPr="00AB3D55">
        <w:rPr>
          <w:sz w:val="10"/>
        </w:rPr>
        <w:t xml:space="preserve">. Thereby, those of us who would express a version of the world or ourselves, along with those of us who are forced to do so, became workers in the </w:t>
      </w:r>
      <w:proofErr w:type="spellStart"/>
      <w:r w:rsidRPr="00AB3D55">
        <w:rPr>
          <w:sz w:val="10"/>
        </w:rPr>
        <w:t>deterritorialized</w:t>
      </w:r>
      <w:proofErr w:type="spellEnd"/>
      <w:r w:rsidRPr="00AB3D55">
        <w:rPr>
          <w:sz w:val="10"/>
        </w:rPr>
        <w:t xml:space="preserve"> factories of the media. Without such a thesis of interface as worksite, we cannot fully grasp the world-historical significance of the rise of screens and screen cultures. The image is a derivative and also a work-site. The derivative is an </w:t>
      </w:r>
      <w:proofErr w:type="spellStart"/>
      <w:r w:rsidRPr="00AB3D55">
        <w:rPr>
          <w:sz w:val="10"/>
        </w:rPr>
        <w:t>attrac</w:t>
      </w:r>
      <w:proofErr w:type="spellEnd"/>
      <w:r w:rsidRPr="00AB3D55">
        <w:rPr>
          <w:sz w:val="10"/>
        </w:rPr>
        <w:t xml:space="preserve">-tor, appealing to a particular form of attention or interest in a larger market. </w:t>
      </w:r>
      <w:r w:rsidRPr="00AB3D55">
        <w:rPr>
          <w:rStyle w:val="underline"/>
        </w:rPr>
        <w:t>As a risk instrument it binds attention, and other resources, to a narrative or image or other structured outcome that requires risk</w:t>
      </w:r>
      <w:r w:rsidRPr="00AB3D55">
        <w:rPr>
          <w:sz w:val="10"/>
        </w:rPr>
        <w:t xml:space="preserve">. Take money, a net-work derivative on a national economy that is also a medium and, in a weakly perceived but increasingly important way, an attention aggregator. Market-makers offering designer risk instruments parse and granularize that attention as they broker “positions.” There is more here, but anon. As with the workers before us and still beside us, and very likely also within us, our labor—wage-labor in the traditional workforce, attentional labor with cinema, and now informatic labor with the derivative machines of computational media—is remunerated to our disadvantage or, oftentimes, unremunerated, just plain stolen (see </w:t>
      </w:r>
      <w:proofErr w:type="spellStart"/>
      <w:r w:rsidRPr="00AB3D55">
        <w:rPr>
          <w:sz w:val="10"/>
        </w:rPr>
        <w:t>Beller</w:t>
      </w:r>
      <w:proofErr w:type="spellEnd"/>
      <w:r w:rsidRPr="00AB3D55">
        <w:rPr>
          <w:sz w:val="10"/>
        </w:rPr>
        <w:t xml:space="preserve"> 2016b). Some of us cooperate by dutifully consuming im-ages and creating posts on social media, some of us sing our laments in books, films, poems, music, command performances, and gossip, and some of us try to disconnect, check out, disappear, or get sick, while those who control the networks, either through arms, states, banks, surveillance, or communications infrastructures (which are all linked, in any case) exercise obscene power as they profitably ride the waves of social volatility with cold indifference and near total impunity. The big authors, brokers, attention brokers, trading platforms of all types, profit on our investments—on our efforts (aesthetic or financial) to eke out a little more from the precarious global economy. Just as financial derivatives can hedge out market direction and trade on pure volatility, social media derivatives can hedge out political direction and trade on volatility. It is for this reason that Mark </w:t>
      </w:r>
      <w:proofErr w:type="spellStart"/>
      <w:r w:rsidRPr="00AB3D55">
        <w:rPr>
          <w:sz w:val="10"/>
        </w:rPr>
        <w:t>Zuckerburg’s</w:t>
      </w:r>
      <w:proofErr w:type="spellEnd"/>
      <w:r w:rsidRPr="00AB3D55">
        <w:rPr>
          <w:sz w:val="10"/>
        </w:rPr>
        <w:t xml:space="preserve"> bogus “neutrality” makes him a sup-porter of white supremacy and of fascism. </w:t>
      </w:r>
      <w:r w:rsidRPr="00AB3D55">
        <w:rPr>
          <w:rStyle w:val="underline"/>
        </w:rPr>
        <w:t xml:space="preserve">Nearly </w:t>
      </w:r>
      <w:r w:rsidRPr="00E40EC9">
        <w:rPr>
          <w:rStyle w:val="underline"/>
          <w:highlight w:val="green"/>
        </w:rPr>
        <w:t>every act</w:t>
      </w:r>
      <w:r w:rsidRPr="00AB3D55">
        <w:rPr>
          <w:rStyle w:val="underline"/>
        </w:rPr>
        <w:t xml:space="preserve"> or non-act </w:t>
      </w:r>
      <w:r w:rsidRPr="00E40EC9">
        <w:rPr>
          <w:rStyle w:val="underline"/>
          <w:highlight w:val="green"/>
        </w:rPr>
        <w:t>becomes a signal</w:t>
      </w:r>
      <w:r w:rsidRPr="00AB3D55">
        <w:rPr>
          <w:rStyle w:val="underline"/>
        </w:rPr>
        <w:t>, becomes information</w:t>
      </w:r>
      <w:r w:rsidRPr="00AB3D55">
        <w:rPr>
          <w:sz w:val="10"/>
        </w:rPr>
        <w:t xml:space="preserve">, becomes a pathway from M to M′ (money to more money) </w:t>
      </w:r>
      <w:r w:rsidRPr="00AB3D55">
        <w:rPr>
          <w:rStyle w:val="underline"/>
        </w:rPr>
        <w:t xml:space="preserve">for someone—for some market-maker or platform owner. </w:t>
      </w:r>
      <w:r w:rsidRPr="00E40EC9">
        <w:rPr>
          <w:rStyle w:val="underline"/>
          <w:highlight w:val="green"/>
        </w:rPr>
        <w:t>The result of hedging</w:t>
      </w:r>
      <w:r w:rsidRPr="00AB3D55">
        <w:rPr>
          <w:rStyle w:val="underline"/>
        </w:rPr>
        <w:t xml:space="preserve"> our </w:t>
      </w:r>
      <w:r w:rsidRPr="00E40EC9">
        <w:rPr>
          <w:rStyle w:val="underline"/>
          <w:highlight w:val="green"/>
        </w:rPr>
        <w:t>direction is the stripping of</w:t>
      </w:r>
      <w:r w:rsidRPr="00AB3D55">
        <w:rPr>
          <w:rStyle w:val="underline"/>
        </w:rPr>
        <w:t xml:space="preserve"> the purchase of expressive </w:t>
      </w:r>
      <w:r w:rsidRPr="00E40EC9">
        <w:rPr>
          <w:rStyle w:val="underline"/>
          <w:highlight w:val="green"/>
        </w:rPr>
        <w:t>power on reality</w:t>
      </w:r>
      <w:r w:rsidRPr="00AB3D55">
        <w:rPr>
          <w:rStyle w:val="underline"/>
        </w:rPr>
        <w:t xml:space="preserve"> by profiteering capital along with the consequent </w:t>
      </w:r>
      <w:proofErr w:type="spellStart"/>
      <w:r w:rsidRPr="00AB3D55">
        <w:rPr>
          <w:rStyle w:val="underline"/>
        </w:rPr>
        <w:t>accumula-tion</w:t>
      </w:r>
      <w:proofErr w:type="spellEnd"/>
      <w:r w:rsidRPr="00AB3D55">
        <w:rPr>
          <w:rStyle w:val="underline"/>
        </w:rPr>
        <w:t xml:space="preserve"> of wealth for the few and the accumulation of precarity and pain for the many</w:t>
      </w:r>
      <w:r w:rsidRPr="00AB3D55">
        <w:rPr>
          <w:sz w:val="10"/>
        </w:rPr>
        <w:t>. What is ultimately valorized is the value form of racial capitalism.</w:t>
      </w:r>
    </w:p>
    <w:p w14:paraId="71FE8654" w14:textId="77777777" w:rsidR="003810BA" w:rsidRDefault="003810BA" w:rsidP="003810BA"/>
    <w:p w14:paraId="4C742B8B" w14:textId="77777777" w:rsidR="003810BA" w:rsidRDefault="003810BA" w:rsidP="003810BA"/>
    <w:p w14:paraId="1FB7440C" w14:textId="77777777" w:rsidR="003810BA" w:rsidRPr="00912205" w:rsidRDefault="003810BA" w:rsidP="003810BA">
      <w:pPr>
        <w:pStyle w:val="Heading4"/>
        <w:rPr>
          <w:rStyle w:val="StyleUnderline"/>
          <w:sz w:val="26"/>
          <w:u w:val="none"/>
        </w:rPr>
      </w:pPr>
      <w:r w:rsidRPr="00912205">
        <w:rPr>
          <w:rStyle w:val="StyleUnderline"/>
          <w:sz w:val="26"/>
          <w:u w:val="none"/>
        </w:rPr>
        <w:t>Rather than let automation continue to control our thoughts, the affirmative acts as an embrace of the potential of a new communist horizon. It is a strike – right here, right now – within debate against algorithmic logics. In our experiment, we refuse the technological image that has abstracted itself onto reality and create new ways to know that cannot be cataloged into the code. This new method of communism is one that devises a plan of revolution, radicalizing the semiotic, libidinal, and political</w:t>
      </w:r>
    </w:p>
    <w:p w14:paraId="54BA3DF3" w14:textId="77777777" w:rsidR="003810BA" w:rsidRPr="00912205" w:rsidRDefault="003810BA" w:rsidP="003810BA">
      <w:pPr>
        <w:rPr>
          <w:rStyle w:val="StyleUnderline"/>
          <w:sz w:val="16"/>
          <w:szCs w:val="12"/>
          <w:u w:val="none"/>
        </w:rPr>
      </w:pPr>
      <w:proofErr w:type="spellStart"/>
      <w:r w:rsidRPr="00912205">
        <w:rPr>
          <w:rStyle w:val="Style13ptBold"/>
        </w:rPr>
        <w:t>Beller</w:t>
      </w:r>
      <w:proofErr w:type="spellEnd"/>
      <w:r w:rsidRPr="00912205">
        <w:rPr>
          <w:rStyle w:val="Style13ptBold"/>
        </w:rPr>
        <w:t xml:space="preserve"> 21</w:t>
      </w:r>
      <w:r>
        <w:rPr>
          <w:rStyle w:val="Style13ptBold"/>
        </w:rPr>
        <w:t>-3</w:t>
      </w:r>
      <w:r w:rsidRPr="00912205">
        <w:rPr>
          <w:rStyle w:val="Style13ptBold"/>
          <w:sz w:val="16"/>
          <w:szCs w:val="12"/>
        </w:rPr>
        <w:t xml:space="preserve"> (Jonathan </w:t>
      </w:r>
      <w:proofErr w:type="spellStart"/>
      <w:r w:rsidRPr="00912205">
        <w:rPr>
          <w:rStyle w:val="Style13ptBold"/>
          <w:sz w:val="16"/>
          <w:szCs w:val="12"/>
        </w:rPr>
        <w:t>Beller</w:t>
      </w:r>
      <w:proofErr w:type="spellEnd"/>
      <w:r w:rsidRPr="00912205">
        <w:rPr>
          <w:rStyle w:val="Style13ptBold"/>
          <w:sz w:val="16"/>
          <w:szCs w:val="12"/>
        </w:rPr>
        <w:t xml:space="preserve">; 2021; Duke University Press; </w:t>
      </w:r>
      <w:r w:rsidRPr="00912205">
        <w:rPr>
          <w:rStyle w:val="Style13ptBold"/>
          <w:i/>
          <w:iCs/>
          <w:sz w:val="16"/>
          <w:szCs w:val="12"/>
        </w:rPr>
        <w:t>“The World Computer: Derivative Conditions of Racial Capitalism”</w:t>
      </w:r>
      <w:r w:rsidRPr="00912205">
        <w:rPr>
          <w:rStyle w:val="Style13ptBold"/>
          <w:sz w:val="16"/>
          <w:szCs w:val="12"/>
        </w:rPr>
        <w:t xml:space="preserve">; accessed 4/11/21; ask me for the pdf; Jonathan </w:t>
      </w:r>
      <w:proofErr w:type="spellStart"/>
      <w:r w:rsidRPr="00912205">
        <w:rPr>
          <w:rStyle w:val="Style13ptBold"/>
          <w:sz w:val="16"/>
          <w:szCs w:val="12"/>
        </w:rPr>
        <w:t>Beller</w:t>
      </w:r>
      <w:proofErr w:type="spellEnd"/>
      <w:r w:rsidRPr="00912205">
        <w:rPr>
          <w:rStyle w:val="Style13ptBold"/>
          <w:sz w:val="16"/>
          <w:szCs w:val="12"/>
        </w:rPr>
        <w:t xml:space="preserve"> is a film theorist, culture critic and </w:t>
      </w:r>
      <w:proofErr w:type="spellStart"/>
      <w:r w:rsidRPr="00912205">
        <w:rPr>
          <w:rStyle w:val="Style13ptBold"/>
          <w:sz w:val="16"/>
          <w:szCs w:val="12"/>
        </w:rPr>
        <w:t>mediologist</w:t>
      </w:r>
      <w:proofErr w:type="spellEnd"/>
      <w:r w:rsidRPr="00912205">
        <w:rPr>
          <w:rStyle w:val="Style13ptBold"/>
          <w:sz w:val="16"/>
          <w:szCs w:val="12"/>
        </w:rPr>
        <w:t xml:space="preserve">. He currently holds the position of Professor of Humanities and Media Studies and Critical and Visual Studies, Pratt Institute, Brooklyn, NY. He is the recipient of numerous awards and fellowships including Mellon, J.P. Getty and Fulbright Foundation grants and </w:t>
      </w:r>
      <w:proofErr w:type="spellStart"/>
      <w:r w:rsidRPr="00912205">
        <w:rPr>
          <w:rStyle w:val="Style13ptBold"/>
          <w:sz w:val="16"/>
          <w:szCs w:val="12"/>
        </w:rPr>
        <w:t>honours</w:t>
      </w:r>
      <w:proofErr w:type="spellEnd"/>
      <w:r w:rsidRPr="00912205">
        <w:rPr>
          <w:rStyle w:val="Style13ptBold"/>
          <w:sz w:val="16"/>
          <w:szCs w:val="12"/>
        </w:rPr>
        <w:t>.; pages 184-195) HB</w:t>
      </w:r>
    </w:p>
    <w:p w14:paraId="07E778F5" w14:textId="77777777" w:rsidR="003810BA" w:rsidRDefault="003810BA" w:rsidP="003810BA">
      <w:pPr>
        <w:rPr>
          <w:rStyle w:val="StyleUnderline"/>
        </w:rPr>
      </w:pPr>
      <w:r w:rsidRPr="00912205">
        <w:rPr>
          <w:sz w:val="8"/>
        </w:rPr>
        <w:t xml:space="preserve">My discussion here of </w:t>
      </w:r>
      <w:proofErr w:type="spellStart"/>
      <w:r w:rsidRPr="00912205">
        <w:rPr>
          <w:sz w:val="8"/>
        </w:rPr>
        <w:t>advertisarial</w:t>
      </w:r>
      <w:proofErr w:type="spellEnd"/>
      <w:r w:rsidRPr="00912205">
        <w:rPr>
          <w:sz w:val="8"/>
        </w:rPr>
        <w:t xml:space="preserve"> relations having colonized the fabric of representation is not really meant to disagree with the anti-Google idea of opt-in-only advertising, nor to undercut policy recommendations that seek to limit the perpetration of advertisers’ distinctively diabolical exploits, as in Christian Fuchs’s injunctions cited above. But that type of intervention, I’m afraid, is but the tip of the iceberg. </w:t>
      </w:r>
      <w:r w:rsidRPr="00912205">
        <w:rPr>
          <w:rStyle w:val="StyleUnderline"/>
        </w:rPr>
        <w:t>Given the sea change in the nature of languages and images themselves—</w:t>
      </w:r>
      <w:r w:rsidRPr="004775B1">
        <w:rPr>
          <w:rStyle w:val="StyleUnderline"/>
        </w:rPr>
        <w:t>their wholesale</w:t>
      </w:r>
      <w:r w:rsidRPr="00912205">
        <w:rPr>
          <w:rStyle w:val="StyleUnderline"/>
        </w:rPr>
        <w:t xml:space="preserve"> transposition and </w:t>
      </w:r>
      <w:r w:rsidRPr="00E40EC9">
        <w:rPr>
          <w:rStyle w:val="StyleUnderline"/>
          <w:highlight w:val="green"/>
        </w:rPr>
        <w:t>trans-formation from</w:t>
      </w:r>
      <w:r w:rsidRPr="00912205">
        <w:rPr>
          <w:rStyle w:val="StyleUnderline"/>
        </w:rPr>
        <w:t xml:space="preserve"> a </w:t>
      </w:r>
      <w:r w:rsidRPr="00912205">
        <w:rPr>
          <w:rStyle w:val="StyleUnderline"/>
        </w:rPr>
        <w:lastRenderedPageBreak/>
        <w:t xml:space="preserve">means of </w:t>
      </w:r>
      <w:r w:rsidRPr="00E40EC9">
        <w:rPr>
          <w:rStyle w:val="StyleUnderline"/>
          <w:highlight w:val="green"/>
        </w:rPr>
        <w:t>representation to</w:t>
      </w:r>
      <w:r w:rsidRPr="00912205">
        <w:rPr>
          <w:rStyle w:val="StyleUnderline"/>
        </w:rPr>
        <w:t xml:space="preserve"> a means of </w:t>
      </w:r>
      <w:r w:rsidRPr="00E40EC9">
        <w:rPr>
          <w:rStyle w:val="StyleUnderline"/>
          <w:highlight w:val="green"/>
        </w:rPr>
        <w:t>production</w:t>
      </w:r>
      <w:r w:rsidRPr="00912205">
        <w:rPr>
          <w:rStyle w:val="StyleUnderline"/>
        </w:rPr>
        <w:t>—</w:t>
      </w:r>
      <w:r w:rsidRPr="00E40EC9">
        <w:rPr>
          <w:rStyle w:val="StyleUnderline"/>
          <w:highlight w:val="green"/>
        </w:rPr>
        <w:t xml:space="preserve">the </w:t>
      </w:r>
      <w:proofErr w:type="spellStart"/>
      <w:r w:rsidRPr="00E40EC9">
        <w:rPr>
          <w:rStyle w:val="StyleUnderline"/>
          <w:highlight w:val="green"/>
        </w:rPr>
        <w:t>dif-ficulty</w:t>
      </w:r>
      <w:proofErr w:type="spellEnd"/>
      <w:r w:rsidRPr="00912205">
        <w:rPr>
          <w:rStyle w:val="StyleUnderline"/>
        </w:rPr>
        <w:t xml:space="preserve"> here </w:t>
      </w:r>
      <w:r w:rsidRPr="00E40EC9">
        <w:rPr>
          <w:rStyle w:val="StyleUnderline"/>
          <w:highlight w:val="green"/>
        </w:rPr>
        <w:t>is</w:t>
      </w:r>
      <w:r w:rsidRPr="00912205">
        <w:rPr>
          <w:rStyle w:val="StyleUnderline"/>
        </w:rPr>
        <w:t xml:space="preserve"> both </w:t>
      </w:r>
      <w:r w:rsidRPr="00E40EC9">
        <w:rPr>
          <w:rStyle w:val="StyleUnderline"/>
          <w:highlight w:val="green"/>
        </w:rPr>
        <w:t>with</w:t>
      </w:r>
      <w:r w:rsidRPr="00912205">
        <w:rPr>
          <w:rStyle w:val="StyleUnderline"/>
        </w:rPr>
        <w:t xml:space="preserve"> the substrate of </w:t>
      </w:r>
      <w:r w:rsidRPr="00E40EC9">
        <w:rPr>
          <w:rStyle w:val="StyleUnderline"/>
          <w:highlight w:val="green"/>
        </w:rPr>
        <w:t>communication</w:t>
      </w:r>
      <w:r w:rsidRPr="00912205">
        <w:rPr>
          <w:rStyle w:val="StyleUnderline"/>
        </w:rPr>
        <w:t xml:space="preserve"> (its bits) </w:t>
      </w:r>
      <w:r w:rsidRPr="00CD7646">
        <w:rPr>
          <w:rStyle w:val="StyleUnderline"/>
        </w:rPr>
        <w:t>and</w:t>
      </w:r>
      <w:r w:rsidRPr="00912205">
        <w:rPr>
          <w:rStyle w:val="StyleUnderline"/>
        </w:rPr>
        <w:t xml:space="preserve"> with </w:t>
      </w:r>
      <w:r w:rsidRPr="00CD7646">
        <w:rPr>
          <w:rStyle w:val="StyleUnderline"/>
        </w:rPr>
        <w:t>the us-</w:t>
      </w:r>
      <w:r w:rsidRPr="00912205">
        <w:rPr>
          <w:rStyle w:val="StyleUnderline"/>
        </w:rPr>
        <w:t>versus-</w:t>
      </w:r>
      <w:r w:rsidRPr="00CD7646">
        <w:rPr>
          <w:rStyle w:val="StyleUnderline"/>
        </w:rPr>
        <w:t>them perspective</w:t>
      </w:r>
      <w:r w:rsidRPr="00912205">
        <w:rPr>
          <w:sz w:val="8"/>
        </w:rPr>
        <w:t xml:space="preserve">: we want to ban advertisers, but today we must also confront the disturbing possibility that we </w:t>
      </w:r>
      <w:r w:rsidRPr="00912205">
        <w:rPr>
          <w:i/>
          <w:iCs/>
          <w:sz w:val="8"/>
        </w:rPr>
        <w:t xml:space="preserve">are </w:t>
      </w:r>
      <w:r w:rsidRPr="00912205">
        <w:rPr>
          <w:sz w:val="8"/>
        </w:rPr>
        <w:t>them. Remember, “</w:t>
      </w:r>
      <w:r w:rsidRPr="004775B1">
        <w:rPr>
          <w:rStyle w:val="StyleUnderline"/>
        </w:rPr>
        <w:t>they” program</w:t>
      </w:r>
      <w:r w:rsidRPr="00912205">
        <w:rPr>
          <w:rStyle w:val="StyleUnderline"/>
        </w:rPr>
        <w:t xml:space="preserve"> “our” </w:t>
      </w:r>
      <w:r w:rsidRPr="004775B1">
        <w:rPr>
          <w:rStyle w:val="StyleUnderline"/>
        </w:rPr>
        <w:t xml:space="preserve">language </w:t>
      </w:r>
      <w:r w:rsidRPr="00CA297B">
        <w:rPr>
          <w:rStyle w:val="StyleUnderline"/>
        </w:rPr>
        <w:t>and</w:t>
      </w:r>
      <w:r w:rsidRPr="00912205">
        <w:rPr>
          <w:rStyle w:val="StyleUnderline"/>
        </w:rPr>
        <w:t xml:space="preserve"> “our” </w:t>
      </w:r>
      <w:r w:rsidRPr="00CA297B">
        <w:rPr>
          <w:rStyle w:val="StyleUnderline"/>
        </w:rPr>
        <w:t>imagination</w:t>
      </w:r>
      <w:r w:rsidRPr="004775B1">
        <w:rPr>
          <w:rStyle w:val="StyleUnderline"/>
        </w:rPr>
        <w:t>, “we” speak “their” thought</w:t>
      </w:r>
      <w:r w:rsidRPr="00912205">
        <w:rPr>
          <w:rStyle w:val="StyleUnderline"/>
        </w:rPr>
        <w:t>—indeed, that is our work, or rather our labor</w:t>
      </w:r>
      <w:r w:rsidRPr="00912205">
        <w:rPr>
          <w:sz w:val="8"/>
        </w:rPr>
        <w:t xml:space="preserve">. What to do with the fact that “we have seen the enemy and he is us?” One could say, one could want to say, “I don’t care who you are: if you live in the first world, if you live in the Global North, then fuck you! You </w:t>
      </w:r>
      <w:proofErr w:type="spellStart"/>
      <w:r w:rsidRPr="00912205">
        <w:rPr>
          <w:sz w:val="8"/>
        </w:rPr>
        <w:t>ain’t</w:t>
      </w:r>
      <w:proofErr w:type="spellEnd"/>
      <w:r w:rsidRPr="00912205">
        <w:rPr>
          <w:sz w:val="8"/>
        </w:rPr>
        <w:t xml:space="preserve"> no victim, even if you’re sick.” But who would be saying that? Probably some other Northerner, writing about how culture or the Venice Biennale, as if it were, could or should be more than a lavish spec-</w:t>
      </w:r>
      <w:proofErr w:type="spellStart"/>
      <w:r w:rsidRPr="00912205">
        <w:rPr>
          <w:sz w:val="8"/>
        </w:rPr>
        <w:t>tacle</w:t>
      </w:r>
      <w:proofErr w:type="spellEnd"/>
      <w:r w:rsidRPr="00912205">
        <w:rPr>
          <w:sz w:val="8"/>
        </w:rPr>
        <w:t xml:space="preserve"> of global suffering staged for a cosmopolitan elite. As capital’s nations, banks, armies, schools, languages, newspapers, and films did to its colonies and colonial subjects, the current institutions from states to computer-media com-</w:t>
      </w:r>
      <w:proofErr w:type="spellStart"/>
      <w:r w:rsidRPr="00912205">
        <w:rPr>
          <w:sz w:val="8"/>
        </w:rPr>
        <w:t>panies</w:t>
      </w:r>
      <w:proofErr w:type="spellEnd"/>
      <w:r w:rsidRPr="00912205">
        <w:rPr>
          <w:sz w:val="8"/>
        </w:rPr>
        <w:t xml:space="preserve"> do to “us”: they command us to make ourselves over in capital’s image for their own profit through networked strategies of expropriation and </w:t>
      </w:r>
      <w:proofErr w:type="spellStart"/>
      <w:r w:rsidRPr="00912205">
        <w:rPr>
          <w:sz w:val="8"/>
        </w:rPr>
        <w:t>dispos</w:t>
      </w:r>
      <w:proofErr w:type="spellEnd"/>
      <w:r w:rsidRPr="00912205">
        <w:rPr>
          <w:sz w:val="8"/>
        </w:rPr>
        <w:t>-session. “</w:t>
      </w:r>
      <w:r w:rsidRPr="00912205">
        <w:rPr>
          <w:rStyle w:val="StyleUnderline"/>
        </w:rPr>
        <w:t xml:space="preserve">We” do it to ourselves, and </w:t>
      </w:r>
      <w:r w:rsidRPr="00E40EC9">
        <w:rPr>
          <w:rStyle w:val="StyleUnderline"/>
          <w:highlight w:val="green"/>
        </w:rPr>
        <w:t xml:space="preserve">our representations </w:t>
      </w:r>
      <w:r w:rsidRPr="009E32EE">
        <w:rPr>
          <w:rStyle w:val="StyleUnderline"/>
        </w:rPr>
        <w:t xml:space="preserve">of self and other </w:t>
      </w:r>
      <w:r w:rsidRPr="00E40EC9">
        <w:rPr>
          <w:rStyle w:val="StyleUnderline"/>
          <w:highlight w:val="green"/>
        </w:rPr>
        <w:t>are designed to</w:t>
      </w:r>
      <w:r w:rsidRPr="00912205">
        <w:rPr>
          <w:rStyle w:val="StyleUnderline"/>
        </w:rPr>
        <w:t xml:space="preserve"> sell a version of ourselves back to ourselves so that we can </w:t>
      </w:r>
      <w:r w:rsidRPr="00E40EC9">
        <w:rPr>
          <w:rStyle w:val="StyleUnderline"/>
          <w:highlight w:val="green"/>
        </w:rPr>
        <w:t>perform further work on</w:t>
      </w:r>
      <w:r w:rsidRPr="00912205">
        <w:rPr>
          <w:rStyle w:val="StyleUnderline"/>
        </w:rPr>
        <w:t xml:space="preserve"> what is now the raw material for </w:t>
      </w:r>
      <w:r w:rsidRPr="004775B1">
        <w:rPr>
          <w:rStyle w:val="StyleUnderline"/>
        </w:rPr>
        <w:t>the next</w:t>
      </w:r>
      <w:r w:rsidRPr="00912205">
        <w:rPr>
          <w:rStyle w:val="StyleUnderline"/>
        </w:rPr>
        <w:t xml:space="preserve"> iteration of </w:t>
      </w:r>
      <w:r w:rsidRPr="00E40EC9">
        <w:rPr>
          <w:rStyle w:val="StyleUnderline"/>
          <w:highlight w:val="green"/>
        </w:rPr>
        <w:t xml:space="preserve">images. </w:t>
      </w:r>
      <w:r w:rsidRPr="00CD7646">
        <w:rPr>
          <w:rStyle w:val="StyleUnderline"/>
        </w:rPr>
        <w:t>Therein lies</w:t>
      </w:r>
      <w:r w:rsidRPr="00912205">
        <w:rPr>
          <w:rStyle w:val="StyleUnderline"/>
        </w:rPr>
        <w:t xml:space="preserve"> our ontological lack, </w:t>
      </w:r>
      <w:r w:rsidRPr="004775B1">
        <w:rPr>
          <w:rStyle w:val="StyleUnderline"/>
        </w:rPr>
        <w:t xml:space="preserve">an ontological lack </w:t>
      </w:r>
      <w:r w:rsidRPr="009E32EE">
        <w:rPr>
          <w:rStyle w:val="StyleUnderline"/>
        </w:rPr>
        <w:t xml:space="preserve">of solidarity </w:t>
      </w:r>
      <w:r w:rsidRPr="00E40EC9">
        <w:rPr>
          <w:rStyle w:val="StyleUnderline"/>
          <w:highlight w:val="green"/>
        </w:rPr>
        <w:t>and</w:t>
      </w:r>
      <w:r w:rsidRPr="00912205">
        <w:rPr>
          <w:rStyle w:val="StyleUnderline"/>
        </w:rPr>
        <w:t xml:space="preserve"> of even </w:t>
      </w:r>
      <w:r w:rsidRPr="00E40EC9">
        <w:rPr>
          <w:rStyle w:val="StyleUnderline"/>
          <w:highlight w:val="green"/>
        </w:rPr>
        <w:t>the possibility for solidarity</w:t>
      </w:r>
      <w:r w:rsidRPr="00912205">
        <w:rPr>
          <w:rStyle w:val="StyleUnderline"/>
        </w:rPr>
        <w:t>. Therein lies the desire for and indeed necessity to become a plantation manager—the word is overseer</w:t>
      </w:r>
      <w:r w:rsidRPr="00912205">
        <w:rPr>
          <w:sz w:val="8"/>
        </w:rPr>
        <w:t>. Though it is beyond the scope of this essay, this digital neocolonialism that practically commands global Northerners to in one way or another accept Nazism and genocide with their cappuccino could be understood as being on a continuum with the internal colonization of Europe by the German banks—which depends of course on the distributed production of a kind of neoliberal “realism” that Mark Fisher (2009) called “capitalist realism,” and was only ever a hair’s breadth away from fascism. This fact of our investment in and by advertising, the conversion of the sign to what I call the “</w:t>
      </w:r>
      <w:proofErr w:type="spellStart"/>
      <w:r w:rsidRPr="00912205">
        <w:rPr>
          <w:sz w:val="8"/>
        </w:rPr>
        <w:t>advertisign</w:t>
      </w:r>
      <w:proofErr w:type="spellEnd"/>
      <w:r w:rsidRPr="00912205">
        <w:rPr>
          <w:sz w:val="8"/>
        </w:rPr>
        <w:t>,” poses a genuine problem for theory—indeed an unprecedented one. This problem is particularly evident consider-</w:t>
      </w:r>
      <w:proofErr w:type="spellStart"/>
      <w:r w:rsidRPr="00912205">
        <w:rPr>
          <w:sz w:val="8"/>
        </w:rPr>
        <w:t>ing</w:t>
      </w:r>
      <w:proofErr w:type="spellEnd"/>
      <w:r w:rsidRPr="00912205">
        <w:rPr>
          <w:sz w:val="8"/>
        </w:rPr>
        <w:t xml:space="preserve"> the material conditions (class, nationality, education, race, language, etc.) of the participants in the would-be counterhegemonic theoretical discussions of culture and policy that presuppose the books, computers, schools, and </w:t>
      </w:r>
      <w:proofErr w:type="spellStart"/>
      <w:r w:rsidRPr="00912205">
        <w:rPr>
          <w:sz w:val="8"/>
        </w:rPr>
        <w:t>insti-tutions</w:t>
      </w:r>
      <w:proofErr w:type="spellEnd"/>
      <w:r w:rsidRPr="00912205">
        <w:rPr>
          <w:sz w:val="8"/>
        </w:rPr>
        <w:t xml:space="preserve"> that sustain these. </w:t>
      </w:r>
      <w:r w:rsidRPr="004775B1">
        <w:rPr>
          <w:rStyle w:val="StyleUnderline"/>
        </w:rPr>
        <w:t>Those within</w:t>
      </w:r>
      <w:r w:rsidRPr="00912205">
        <w:rPr>
          <w:rStyle w:val="StyleUnderline"/>
        </w:rPr>
        <w:t xml:space="preserve"> the circuit of </w:t>
      </w:r>
      <w:r w:rsidRPr="009E32EE">
        <w:rPr>
          <w:rStyle w:val="StyleUnderline"/>
        </w:rPr>
        <w:t xml:space="preserve">these </w:t>
      </w:r>
      <w:r w:rsidRPr="004775B1">
        <w:rPr>
          <w:rStyle w:val="StyleUnderline"/>
        </w:rPr>
        <w:t>discussions have</w:t>
      </w:r>
      <w:r w:rsidRPr="00912205">
        <w:rPr>
          <w:rStyle w:val="StyleUnderline"/>
        </w:rPr>
        <w:t xml:space="preserve"> already </w:t>
      </w:r>
      <w:r w:rsidRPr="004775B1">
        <w:rPr>
          <w:rStyle w:val="StyleUnderline"/>
        </w:rPr>
        <w:t>passed through</w:t>
      </w:r>
      <w:r w:rsidRPr="00912205">
        <w:rPr>
          <w:rStyle w:val="StyleUnderline"/>
        </w:rPr>
        <w:t xml:space="preserve"> a </w:t>
      </w:r>
      <w:r w:rsidRPr="004775B1">
        <w:rPr>
          <w:rStyle w:val="StyleUnderline"/>
        </w:rPr>
        <w:t>homogenization</w:t>
      </w:r>
      <w:r w:rsidRPr="00912205">
        <w:rPr>
          <w:rStyle w:val="StyleUnderline"/>
        </w:rPr>
        <w:t xml:space="preserve"> process </w:t>
      </w:r>
      <w:r w:rsidRPr="004775B1">
        <w:rPr>
          <w:rStyle w:val="StyleUnderline"/>
        </w:rPr>
        <w:t>which programs them in compatible systems</w:t>
      </w:r>
      <w:r w:rsidRPr="00912205">
        <w:rPr>
          <w:rStyle w:val="StyleUnderline"/>
        </w:rPr>
        <w:t xml:space="preserve"> languages. </w:t>
      </w:r>
      <w:r w:rsidRPr="00CD7646">
        <w:rPr>
          <w:rStyle w:val="StyleUnderline"/>
        </w:rPr>
        <w:t xml:space="preserve">Without </w:t>
      </w:r>
      <w:r w:rsidRPr="004C1952">
        <w:rPr>
          <w:rStyle w:val="StyleUnderline"/>
        </w:rPr>
        <w:t>submitting ourselves</w:t>
      </w:r>
      <w:r w:rsidRPr="00912205">
        <w:rPr>
          <w:rStyle w:val="StyleUnderline"/>
        </w:rPr>
        <w:t xml:space="preserve"> and our own as-</w:t>
      </w:r>
      <w:proofErr w:type="spellStart"/>
      <w:r w:rsidRPr="00912205">
        <w:rPr>
          <w:rStyle w:val="StyleUnderline"/>
        </w:rPr>
        <w:t>pirations</w:t>
      </w:r>
      <w:proofErr w:type="spellEnd"/>
      <w:r w:rsidRPr="00912205">
        <w:rPr>
          <w:rStyle w:val="StyleUnderline"/>
        </w:rPr>
        <w:t xml:space="preserve"> </w:t>
      </w:r>
      <w:r w:rsidRPr="004C1952">
        <w:rPr>
          <w:rStyle w:val="StyleUnderline"/>
        </w:rPr>
        <w:t xml:space="preserve">to </w:t>
      </w:r>
      <w:r w:rsidRPr="00CD7646">
        <w:rPr>
          <w:rStyle w:val="StyleUnderline"/>
        </w:rPr>
        <w:t>radical critique</w:t>
      </w:r>
      <w:r w:rsidRPr="00912205">
        <w:rPr>
          <w:rStyle w:val="StyleUnderline"/>
        </w:rPr>
        <w:t xml:space="preserve">, without conducting a Gramscian inventory of our ostensibly internal constitutions, </w:t>
      </w:r>
      <w:r w:rsidRPr="00E40EC9">
        <w:rPr>
          <w:rStyle w:val="StyleUnderline"/>
          <w:highlight w:val="green"/>
        </w:rPr>
        <w:t>we</w:t>
      </w:r>
      <w:r w:rsidRPr="00912205">
        <w:rPr>
          <w:rStyle w:val="StyleUnderline"/>
        </w:rPr>
        <w:t xml:space="preserve"> run the </w:t>
      </w:r>
      <w:r w:rsidRPr="00E40EC9">
        <w:rPr>
          <w:rStyle w:val="StyleUnderline"/>
          <w:highlight w:val="green"/>
        </w:rPr>
        <w:t>risk</w:t>
      </w:r>
      <w:r w:rsidRPr="00912205">
        <w:rPr>
          <w:rStyle w:val="StyleUnderline"/>
        </w:rPr>
        <w:t xml:space="preserve"> of </w:t>
      </w:r>
      <w:r w:rsidRPr="00E94E5E">
        <w:rPr>
          <w:rStyle w:val="StyleUnderline"/>
        </w:rPr>
        <w:t xml:space="preserve">merely </w:t>
      </w:r>
      <w:r w:rsidRPr="004775B1">
        <w:rPr>
          <w:rStyle w:val="StyleUnderline"/>
        </w:rPr>
        <w:t>trying to set up</w:t>
      </w:r>
      <w:r w:rsidRPr="00912205">
        <w:rPr>
          <w:rStyle w:val="StyleUnderline"/>
        </w:rPr>
        <w:t xml:space="preserve"> a competing corporation with </w:t>
      </w:r>
      <w:r w:rsidRPr="00E40EC9">
        <w:rPr>
          <w:rStyle w:val="StyleUnderline"/>
          <w:highlight w:val="green"/>
        </w:rPr>
        <w:t>a new business model</w:t>
      </w:r>
      <w:r w:rsidRPr="00912205">
        <w:rPr>
          <w:rStyle w:val="StyleUnderline"/>
        </w:rPr>
        <w:t xml:space="preserve">. The revolution will not be televised; decolonization will not be a brand. Any would-be </w:t>
      </w:r>
      <w:proofErr w:type="spellStart"/>
      <w:r w:rsidRPr="00912205">
        <w:rPr>
          <w:rStyle w:val="StyleUnderline"/>
        </w:rPr>
        <w:t>anticapitalist</w:t>
      </w:r>
      <w:proofErr w:type="spellEnd"/>
      <w:r w:rsidRPr="00912205">
        <w:rPr>
          <w:rStyle w:val="StyleUnderline"/>
        </w:rPr>
        <w:t xml:space="preserve"> “we” runs this risk of coopting and cooptation from the get-go, </w:t>
      </w:r>
      <w:r w:rsidRPr="004775B1">
        <w:rPr>
          <w:rStyle w:val="StyleUnderline"/>
        </w:rPr>
        <w:t xml:space="preserve">particularly </w:t>
      </w:r>
      <w:r w:rsidRPr="00E40EC9">
        <w:rPr>
          <w:rStyle w:val="StyleUnderline"/>
          <w:highlight w:val="green"/>
        </w:rPr>
        <w:t>if it does not think about</w:t>
      </w:r>
      <w:r w:rsidRPr="00912205">
        <w:rPr>
          <w:rStyle w:val="StyleUnderline"/>
        </w:rPr>
        <w:t xml:space="preserve"> the </w:t>
      </w:r>
      <w:r w:rsidRPr="00E40EC9">
        <w:rPr>
          <w:rStyle w:val="StyleUnderline"/>
          <w:highlight w:val="green"/>
        </w:rPr>
        <w:t>materiality of social production</w:t>
      </w:r>
      <w:r w:rsidRPr="00912205">
        <w:rPr>
          <w:rStyle w:val="StyleUnderline"/>
        </w:rPr>
        <w:t xml:space="preserve"> from top to bottom</w:t>
      </w:r>
      <w:r w:rsidRPr="00912205">
        <w:rPr>
          <w:sz w:val="8"/>
        </w:rPr>
        <w:t>: class, yes, but also race, nation, gender, sexual-</w:t>
      </w:r>
      <w:proofErr w:type="spellStart"/>
      <w:r w:rsidRPr="00912205">
        <w:rPr>
          <w:sz w:val="8"/>
        </w:rPr>
        <w:t>ity</w:t>
      </w:r>
      <w:proofErr w:type="spellEnd"/>
      <w:r w:rsidRPr="00912205">
        <w:rPr>
          <w:sz w:val="8"/>
        </w:rPr>
        <w:t>, ability, geolocation, historical stratification. The world’s postmodern poor, the two billion–plus living on two dollars a day, also labor to survive in the ma-</w:t>
      </w:r>
      <w:proofErr w:type="spellStart"/>
      <w:r w:rsidRPr="00912205">
        <w:rPr>
          <w:sz w:val="8"/>
        </w:rPr>
        <w:t>terial</w:t>
      </w:r>
      <w:proofErr w:type="spellEnd"/>
      <w:r w:rsidRPr="00912205">
        <w:rPr>
          <w:sz w:val="8"/>
        </w:rPr>
        <w:t xml:space="preserve"> landscape organized by the post-Fordist social factory its anti-Blackness, its Islamophobia, its endless and mutating racism and imperialism. However, </w:t>
      </w:r>
      <w:r w:rsidRPr="00912205">
        <w:rPr>
          <w:rStyle w:val="StyleUnderline"/>
        </w:rPr>
        <w:t xml:space="preserve">from the standpoint of capital, the role of those at the bottom is to serve as substrate for image-production and semiosis; not only in factories, cottage-industries, subsistence farming, and informal economies, but also as starving hordes; “irrational,” criminalized or </w:t>
      </w:r>
      <w:proofErr w:type="spellStart"/>
      <w:r w:rsidRPr="00912205">
        <w:rPr>
          <w:rStyle w:val="StyleUnderline"/>
        </w:rPr>
        <w:t>surplused</w:t>
      </w:r>
      <w:proofErr w:type="spellEnd"/>
      <w:r w:rsidRPr="00912205">
        <w:rPr>
          <w:rStyle w:val="StyleUnderline"/>
        </w:rPr>
        <w:t xml:space="preserve"> populations; subject-objects for policing, encampment, and bombing; desperate refugees; and even as voids in the idea of the world—as sites of social death</w:t>
      </w:r>
      <w:r w:rsidRPr="00912205">
        <w:rPr>
          <w:sz w:val="8"/>
        </w:rPr>
        <w:t xml:space="preserve">. Forgive me, but I’d wager that no one capable of understanding these words can claim full exemption from the indictment they issue regarding structural complicity with the production and reproduction of everyday life. Humans are </w:t>
      </w:r>
      <w:proofErr w:type="spellStart"/>
      <w:r w:rsidRPr="00912205">
        <w:rPr>
          <w:sz w:val="8"/>
        </w:rPr>
        <w:t>troped</w:t>
      </w:r>
      <w:proofErr w:type="spellEnd"/>
      <w:r w:rsidRPr="00912205">
        <w:rPr>
          <w:sz w:val="8"/>
        </w:rPr>
        <w:t xml:space="preserve"> (via discourse and the screen) to organize military production, national policy, internment camps and prisons, bourgeois imaginations, museum shows, corporate strategy, and market projections. Let us clearly state here that any program that does not admit this excluded planet into dialogues that vitiate the monologues imposed by capitalist informatics and </w:t>
      </w:r>
      <w:proofErr w:type="spellStart"/>
      <w:r w:rsidRPr="00912205">
        <w:rPr>
          <w:sz w:val="8"/>
        </w:rPr>
        <w:t>advertisigns</w:t>
      </w:r>
      <w:proofErr w:type="spellEnd"/>
      <w:r w:rsidRPr="00912205">
        <w:rPr>
          <w:sz w:val="8"/>
        </w:rPr>
        <w:t xml:space="preserve"> is still floating in the realm of the ruling ideas and therefore participant in murder. These ruling ideas are the ones whose density and weight, whose material support and very machinery, threaten to further crush the late-capitalist poor out of not just representation but out of existence. This erasure and disposability, imposed by systems of informatic inscription designed to absorb every output of sense, is the achieve-</w:t>
      </w:r>
      <w:proofErr w:type="spellStart"/>
      <w:r w:rsidRPr="00912205">
        <w:rPr>
          <w:sz w:val="8"/>
        </w:rPr>
        <w:t>ment</w:t>
      </w:r>
      <w:proofErr w:type="spellEnd"/>
      <w:r w:rsidRPr="00912205">
        <w:rPr>
          <w:sz w:val="8"/>
        </w:rPr>
        <w:t xml:space="preserve"> of the </w:t>
      </w:r>
      <w:proofErr w:type="spellStart"/>
      <w:r w:rsidRPr="00912205">
        <w:rPr>
          <w:sz w:val="8"/>
        </w:rPr>
        <w:t>advertisarial</w:t>
      </w:r>
      <w:proofErr w:type="spellEnd"/>
      <w:r w:rsidRPr="00912205">
        <w:rPr>
          <w:sz w:val="8"/>
        </w:rPr>
        <w:t xml:space="preserve"> relations endemic to computational racial capitalism. When information is an advertisement for itself that presupposes the </w:t>
      </w:r>
      <w:proofErr w:type="spellStart"/>
      <w:r w:rsidRPr="00912205">
        <w:rPr>
          <w:sz w:val="8"/>
        </w:rPr>
        <w:t>operat-ing</w:t>
      </w:r>
      <w:proofErr w:type="spellEnd"/>
      <w:r w:rsidRPr="00912205">
        <w:rPr>
          <w:sz w:val="8"/>
        </w:rPr>
        <w:t xml:space="preserve"> system of the world computer as virtual machine, banning what we </w:t>
      </w:r>
      <w:proofErr w:type="spellStart"/>
      <w:r w:rsidRPr="00912205">
        <w:rPr>
          <w:sz w:val="8"/>
        </w:rPr>
        <w:t>recog-nize</w:t>
      </w:r>
      <w:proofErr w:type="spellEnd"/>
      <w:r w:rsidRPr="00912205">
        <w:rPr>
          <w:sz w:val="8"/>
        </w:rPr>
        <w:t xml:space="preserve"> as advertising on the internet, even if an excellent beginning, is just not adequate to address these issues of representation, social justice, planetary and climate racism, and emancipation. To summarize: the forms of sociality which are the conditions of </w:t>
      </w:r>
      <w:proofErr w:type="spellStart"/>
      <w:r w:rsidRPr="00912205">
        <w:rPr>
          <w:sz w:val="8"/>
        </w:rPr>
        <w:t>possi-bility</w:t>
      </w:r>
      <w:proofErr w:type="spellEnd"/>
      <w:r w:rsidRPr="00912205">
        <w:rPr>
          <w:sz w:val="8"/>
        </w:rPr>
        <w:t xml:space="preserve"> for the online, informatically organized relations—best characterized as </w:t>
      </w:r>
      <w:proofErr w:type="spellStart"/>
      <w:r w:rsidRPr="00912205">
        <w:rPr>
          <w:i/>
          <w:iCs/>
          <w:sz w:val="8"/>
        </w:rPr>
        <w:t>advertisarial</w:t>
      </w:r>
      <w:proofErr w:type="spellEnd"/>
      <w:r w:rsidRPr="00912205">
        <w:rPr>
          <w:sz w:val="8"/>
        </w:rPr>
        <w:t>—run through every sector and register of planetary life. The internet, while recognizable as an effect and a cause of the current form of planetary production and reproduction, cannot be considered in isolation as a merely technical platform or set of platforms if its historical role is to be prop-</w:t>
      </w:r>
      <w:proofErr w:type="spellStart"/>
      <w:r w:rsidRPr="00912205">
        <w:rPr>
          <w:sz w:val="8"/>
        </w:rPr>
        <w:t>erly</w:t>
      </w:r>
      <w:proofErr w:type="spellEnd"/>
      <w:r w:rsidRPr="00912205">
        <w:rPr>
          <w:sz w:val="8"/>
        </w:rPr>
        <w:t xml:space="preserve"> understood. </w:t>
      </w:r>
      <w:r w:rsidRPr="004C1952">
        <w:rPr>
          <w:rStyle w:val="StyleUnderline"/>
        </w:rPr>
        <w:t xml:space="preserve">To take the internet </w:t>
      </w:r>
      <w:r w:rsidRPr="00E94E5E">
        <w:rPr>
          <w:rStyle w:val="StyleUnderline"/>
        </w:rPr>
        <w:t>as an autonomous</w:t>
      </w:r>
      <w:r w:rsidRPr="00912205">
        <w:rPr>
          <w:rStyle w:val="StyleUnderline"/>
        </w:rPr>
        <w:t xml:space="preserve"> technological </w:t>
      </w:r>
      <w:r w:rsidRPr="00E94E5E">
        <w:rPr>
          <w:rStyle w:val="StyleUnderline"/>
        </w:rPr>
        <w:t xml:space="preserve">force </w:t>
      </w:r>
      <w:r w:rsidRPr="004C1952">
        <w:rPr>
          <w:rStyle w:val="StyleUnderline"/>
        </w:rPr>
        <w:t>results in</w:t>
      </w:r>
      <w:r w:rsidRPr="00912205">
        <w:rPr>
          <w:rStyle w:val="StyleUnderline"/>
        </w:rPr>
        <w:t xml:space="preserve"> a species of </w:t>
      </w:r>
      <w:r w:rsidRPr="004C1952">
        <w:rPr>
          <w:rStyle w:val="StyleUnderline"/>
        </w:rPr>
        <w:t>platform fetishism that disavows</w:t>
      </w:r>
      <w:r w:rsidRPr="00912205">
        <w:rPr>
          <w:rStyle w:val="StyleUnderline"/>
        </w:rPr>
        <w:t xml:space="preserve"> both the </w:t>
      </w:r>
      <w:r w:rsidRPr="00E94E5E">
        <w:rPr>
          <w:rStyle w:val="StyleUnderline"/>
        </w:rPr>
        <w:t xml:space="preserve">histories and </w:t>
      </w:r>
      <w:r w:rsidRPr="004C1952">
        <w:rPr>
          <w:rStyle w:val="StyleUnderline"/>
        </w:rPr>
        <w:t>material conditions of</w:t>
      </w:r>
      <w:r w:rsidRPr="00912205">
        <w:rPr>
          <w:rStyle w:val="StyleUnderline"/>
        </w:rPr>
        <w:t xml:space="preserve"> its emergence, conditions that are, in short, those of screen culture and </w:t>
      </w:r>
      <w:r w:rsidRPr="004C1952">
        <w:rPr>
          <w:rStyle w:val="StyleUnderline"/>
        </w:rPr>
        <w:t>racial capitalism</w:t>
      </w:r>
      <w:r w:rsidRPr="00912205">
        <w:rPr>
          <w:rStyle w:val="StyleUnderline"/>
        </w:rPr>
        <w:t>; this is to say that it, the internet, is the very means by which the capitalist suppression of global democracy</w:t>
      </w:r>
      <w:r w:rsidRPr="00912205">
        <w:rPr>
          <w:sz w:val="8"/>
        </w:rPr>
        <w:t xml:space="preserve"> (which is emphatically, economic democracy as well) </w:t>
      </w:r>
      <w:r w:rsidRPr="00912205">
        <w:rPr>
          <w:rStyle w:val="StyleUnderline"/>
        </w:rPr>
        <w:t>has been accomplished and con-</w:t>
      </w:r>
      <w:proofErr w:type="spellStart"/>
      <w:r w:rsidRPr="00912205">
        <w:rPr>
          <w:rStyle w:val="StyleUnderline"/>
        </w:rPr>
        <w:t>tinues</w:t>
      </w:r>
      <w:proofErr w:type="spellEnd"/>
      <w:r w:rsidRPr="00912205">
        <w:rPr>
          <w:rStyle w:val="StyleUnderline"/>
        </w:rPr>
        <w:t xml:space="preserve">. If the internet is autonomous, it is because it expresses the </w:t>
      </w:r>
      <w:proofErr w:type="spellStart"/>
      <w:r w:rsidRPr="00912205">
        <w:rPr>
          <w:rStyle w:val="StyleUnderline"/>
        </w:rPr>
        <w:t>autonomiza-tion</w:t>
      </w:r>
      <w:proofErr w:type="spellEnd"/>
      <w:r w:rsidRPr="00912205">
        <w:rPr>
          <w:rStyle w:val="StyleUnderline"/>
        </w:rPr>
        <w:t xml:space="preserve"> of the value form</w:t>
      </w:r>
      <w:r w:rsidRPr="00912205">
        <w:rPr>
          <w:sz w:val="8"/>
        </w:rPr>
        <w:t xml:space="preserve">. As noted previously, </w:t>
      </w:r>
      <w:r w:rsidRPr="00E40EC9">
        <w:rPr>
          <w:rStyle w:val="StyleUnderline"/>
          <w:highlight w:val="green"/>
        </w:rPr>
        <w:t xml:space="preserve">with </w:t>
      </w:r>
      <w:r w:rsidRPr="00E94E5E">
        <w:rPr>
          <w:rStyle w:val="StyleUnderline"/>
        </w:rPr>
        <w:t xml:space="preserve">the </w:t>
      </w:r>
      <w:r w:rsidRPr="00E40EC9">
        <w:rPr>
          <w:rStyle w:val="StyleUnderline"/>
          <w:highlight w:val="green"/>
        </w:rPr>
        <w:t xml:space="preserve">hijacking of </w:t>
      </w:r>
      <w:proofErr w:type="spellStart"/>
      <w:r w:rsidRPr="00E40EC9">
        <w:rPr>
          <w:rStyle w:val="StyleUnderline"/>
          <w:highlight w:val="green"/>
        </w:rPr>
        <w:t>communi</w:t>
      </w:r>
      <w:proofErr w:type="spellEnd"/>
      <w:r w:rsidRPr="00E40EC9">
        <w:rPr>
          <w:rStyle w:val="StyleUnderline"/>
          <w:highlight w:val="green"/>
        </w:rPr>
        <w:t>-cations and semiotic infrastructures</w:t>
      </w:r>
      <w:r w:rsidRPr="00912205">
        <w:rPr>
          <w:rStyle w:val="StyleUnderline"/>
        </w:rPr>
        <w:t xml:space="preserve"> by racial capitalism, </w:t>
      </w:r>
      <w:r w:rsidRPr="004775B1">
        <w:rPr>
          <w:rStyle w:val="StyleUnderline"/>
        </w:rPr>
        <w:t>the medium is the message and the message is murder</w:t>
      </w:r>
      <w:r w:rsidRPr="00912205">
        <w:rPr>
          <w:sz w:val="8"/>
        </w:rPr>
        <w:t xml:space="preserve">. To ban advertising on the internet would be a good start—but what if the whole thing is advertising? </w:t>
      </w:r>
      <w:r w:rsidRPr="00912205">
        <w:rPr>
          <w:rStyle w:val="StyleUnderline"/>
        </w:rPr>
        <w:t xml:space="preserve">One reading of what I have said thus far might suggest that, given the expropriation of the cognitive-linguistic, our volition is overtaken by capital logic; and given our inability to cogitate in any way that is genuinely </w:t>
      </w:r>
      <w:proofErr w:type="spellStart"/>
      <w:r w:rsidRPr="00912205">
        <w:rPr>
          <w:rStyle w:val="StyleUnderline"/>
        </w:rPr>
        <w:t>resis</w:t>
      </w:r>
      <w:proofErr w:type="spellEnd"/>
      <w:r w:rsidRPr="00912205">
        <w:rPr>
          <w:rStyle w:val="StyleUnderline"/>
        </w:rPr>
        <w:t xml:space="preserve">-tant to capitalist expropriation, coercion, strictly speaking, is no longer </w:t>
      </w:r>
      <w:proofErr w:type="spellStart"/>
      <w:r w:rsidRPr="00912205">
        <w:rPr>
          <w:rStyle w:val="StyleUnderline"/>
        </w:rPr>
        <w:t>neces-sary</w:t>
      </w:r>
      <w:proofErr w:type="spellEnd"/>
      <w:r w:rsidRPr="00912205">
        <w:rPr>
          <w:rStyle w:val="StyleUnderline"/>
        </w:rPr>
        <w:t xml:space="preserve"> to impose cooperation for capitalist production. We “want” to cooper-ate productively, our desire—which, from the dispossession of even language and mind constitutes ourselves as subjects in the media ecology of the capitalist technical image, that is, in and through </w:t>
      </w:r>
      <w:r w:rsidRPr="004775B1">
        <w:rPr>
          <w:rStyle w:val="StyleUnderline"/>
        </w:rPr>
        <w:t>the organization of digital information—is</w:t>
      </w:r>
      <w:r w:rsidRPr="00912205">
        <w:rPr>
          <w:rStyle w:val="StyleUnderline"/>
        </w:rPr>
        <w:t xml:space="preserve"> itself </w:t>
      </w:r>
      <w:r w:rsidRPr="00E94E5E">
        <w:rPr>
          <w:rStyle w:val="StyleUnderline"/>
        </w:rPr>
        <w:t xml:space="preserve">an iteration of </w:t>
      </w:r>
      <w:r w:rsidRPr="004775B1">
        <w:rPr>
          <w:rStyle w:val="StyleUnderline"/>
        </w:rPr>
        <w:t>capital, a script of becoming predestined</w:t>
      </w:r>
      <w:r w:rsidRPr="00912205">
        <w:rPr>
          <w:rStyle w:val="StyleUnderline"/>
        </w:rPr>
        <w:t xml:space="preserve"> to become capital</w:t>
      </w:r>
      <w:r w:rsidRPr="00912205">
        <w:rPr>
          <w:sz w:val="8"/>
        </w:rPr>
        <w:t xml:space="preserve">. The old language scored by the new image machines and their extractive algorithms locally organizes cooperative subjects who want to cooperate with vectoral capitalization. We want to provide content in order to derive currency and survive. Our solidarity on the internet produces more internet. Thus, in a certain way—and particularly since we no longer properly have any thoughts of our own—we all collaborate in a world organized by im-ages and screens, thereby participating more or less mindlessly in the seamless realization and triumphant apotheosis of the programming business. How-ever, I am sorry to have to report that the dystopian vision here is not quite as </w:t>
      </w:r>
      <w:r w:rsidRPr="00912205">
        <w:rPr>
          <w:sz w:val="8"/>
        </w:rPr>
        <w:lastRenderedPageBreak/>
        <w:t xml:space="preserve">bucolic as even this already dreary picture of unwitting and irredeemable pulverization and servitude. While I do see that representation and semiotics have been increasingly flattened </w:t>
      </w:r>
      <w:r w:rsidRPr="00912205">
        <w:rPr>
          <w:rFonts w:ascii="PortraitText_AN-Regular" w:hAnsi="PortraitText_AN-Regular" w:cs="PortraitText_AN-Regular"/>
          <w:sz w:val="8"/>
        </w:rPr>
        <w:t xml:space="preserve">à </w:t>
      </w:r>
      <w:r w:rsidRPr="00912205">
        <w:rPr>
          <w:sz w:val="8"/>
        </w:rPr>
        <w:t xml:space="preserve">la Orwell and Marcuse by a vast </w:t>
      </w:r>
      <w:proofErr w:type="spellStart"/>
      <w:r w:rsidRPr="00912205">
        <w:rPr>
          <w:sz w:val="8"/>
        </w:rPr>
        <w:t>internaliza-tion</w:t>
      </w:r>
      <w:proofErr w:type="spellEnd"/>
      <w:r w:rsidRPr="00912205">
        <w:rPr>
          <w:sz w:val="8"/>
        </w:rPr>
        <w:t xml:space="preserve"> of the apparatuses of oppression (in which “thought” is the [productive] thought of the [capitalist] Party and “repressive </w:t>
      </w:r>
      <w:proofErr w:type="spellStart"/>
      <w:r w:rsidRPr="00912205">
        <w:rPr>
          <w:sz w:val="8"/>
        </w:rPr>
        <w:t>desublimation</w:t>
      </w:r>
      <w:proofErr w:type="spellEnd"/>
      <w:r w:rsidRPr="00912205">
        <w:rPr>
          <w:sz w:val="8"/>
        </w:rPr>
        <w:t xml:space="preserve">” is an engine of capitalist-fascist production) the “old problems” like the hierarchy of class have not gone away; neither have racism, sexism, homophobia, transphobia, ableism, and fascist nationalisms ceased playing their roles to create vectors of privilege for white male–identifying aspiration. Indeed, most thought today, such that it is, is all about maintaining hierarchical society. </w:t>
      </w:r>
      <w:r w:rsidRPr="004775B1">
        <w:rPr>
          <w:rStyle w:val="StyleUnderline"/>
        </w:rPr>
        <w:t>The thinking runs</w:t>
      </w:r>
      <w:r w:rsidRPr="00912205">
        <w:rPr>
          <w:rStyle w:val="StyleUnderline"/>
        </w:rPr>
        <w:t xml:space="preserve"> thus: </w:t>
      </w:r>
      <w:r w:rsidRPr="00CD7646">
        <w:rPr>
          <w:rStyle w:val="StyleUnderline"/>
        </w:rPr>
        <w:t>capital is nature</w:t>
      </w:r>
      <w:r w:rsidRPr="00912205">
        <w:rPr>
          <w:rStyle w:val="StyleUnderline"/>
        </w:rPr>
        <w:t xml:space="preserve">, capital is eternal, </w:t>
      </w:r>
      <w:r w:rsidRPr="00CD7646">
        <w:rPr>
          <w:rStyle w:val="StyleUnderline"/>
        </w:rPr>
        <w:t>capital is information is nature</w:t>
      </w:r>
      <w:r w:rsidRPr="00912205">
        <w:rPr>
          <w:rStyle w:val="StyleUnderline"/>
        </w:rPr>
        <w:t>. Or, in a more pedestrian mode: human beings are naturally acquisitive and com-</w:t>
      </w:r>
      <w:proofErr w:type="spellStart"/>
      <w:r w:rsidRPr="00912205">
        <w:rPr>
          <w:rStyle w:val="StyleUnderline"/>
        </w:rPr>
        <w:t>petitive</w:t>
      </w:r>
      <w:proofErr w:type="spellEnd"/>
      <w:r w:rsidRPr="00912205">
        <w:rPr>
          <w:rStyle w:val="StyleUnderline"/>
        </w:rPr>
        <w:t>, economic growth and technological advancement mean progress, this tech provides, or almost provides, a color-, gender-, and religion-blind society, and so on—and one must advance one’s place in it by any</w:t>
      </w:r>
      <w:r w:rsidRPr="00912205">
        <w:rPr>
          <w:sz w:val="8"/>
        </w:rPr>
        <w:t xml:space="preserve"> (crypto-or not-so-</w:t>
      </w:r>
      <w:proofErr w:type="spellStart"/>
      <w:r w:rsidRPr="00912205">
        <w:rPr>
          <w:sz w:val="8"/>
        </w:rPr>
        <w:t>cryptofascist</w:t>
      </w:r>
      <w:proofErr w:type="spellEnd"/>
      <w:r w:rsidRPr="00912205">
        <w:rPr>
          <w:sz w:val="8"/>
        </w:rPr>
        <w:t xml:space="preserve">) </w:t>
      </w:r>
      <w:r w:rsidRPr="00912205">
        <w:rPr>
          <w:rStyle w:val="StyleUnderline"/>
        </w:rPr>
        <w:t xml:space="preserve">means necessary. Of course, </w:t>
      </w:r>
      <w:r w:rsidRPr="00E94E5E">
        <w:rPr>
          <w:rStyle w:val="StyleUnderline"/>
        </w:rPr>
        <w:t>there exists better thinking out there</w:t>
      </w:r>
      <w:r w:rsidRPr="00912205">
        <w:rPr>
          <w:rStyle w:val="StyleUnderline"/>
        </w:rPr>
        <w:t>.</w:t>
      </w:r>
      <w:r w:rsidRPr="00912205">
        <w:rPr>
          <w:sz w:val="8"/>
        </w:rPr>
        <w:t xml:space="preserve"> Mia Mingus: “As organizers, we need to think of access with an un-</w:t>
      </w:r>
      <w:proofErr w:type="spellStart"/>
      <w:r w:rsidRPr="00912205">
        <w:rPr>
          <w:sz w:val="8"/>
        </w:rPr>
        <w:t>derstanding</w:t>
      </w:r>
      <w:proofErr w:type="spellEnd"/>
      <w:r w:rsidRPr="00912205">
        <w:rPr>
          <w:sz w:val="8"/>
        </w:rPr>
        <w:t xml:space="preserve"> of disability justice, moving away from an equality based model of sameness and ‘we are just like you’ to a model of disability that embraces difference, confronts privilege and challenges what is considered ‘normal’ on every front. </w:t>
      </w:r>
      <w:r w:rsidRPr="00912205">
        <w:rPr>
          <w:rStyle w:val="Emphasis"/>
        </w:rPr>
        <w:t xml:space="preserve">We don’t want to simply join the ranks of the privileged; </w:t>
      </w:r>
      <w:r w:rsidRPr="00E40EC9">
        <w:rPr>
          <w:rStyle w:val="Emphasis"/>
          <w:highlight w:val="green"/>
        </w:rPr>
        <w:t>we want to dismantle those ranks and the systems that maintain them</w:t>
      </w:r>
      <w:r w:rsidRPr="00912205">
        <w:rPr>
          <w:sz w:val="8"/>
        </w:rPr>
        <w:t xml:space="preserve">” (Mingus 2011, cited in Puar 2017: 16). However, there is broad-band, ambient programming that facilitates assuming neo-liberal and full-on fascist subjective sovereignty. This programming seeks triumphant brushes with plenitude (communion with the big Other, as distinct from the racial or otherwise other, becomes the ego-ideal), and this same programming is violent, competitive, hateful, mean-spirited, and alienating when embraced—at the same time that it is also co-operative, simpering, and abject. Servitude, even when automatic and mostly unconscious, is unhappy and, as we can see any day from the daily news, </w:t>
      </w:r>
      <w:proofErr w:type="spellStart"/>
      <w:r w:rsidRPr="00912205">
        <w:rPr>
          <w:sz w:val="8"/>
        </w:rPr>
        <w:t>ut-terly</w:t>
      </w:r>
      <w:proofErr w:type="spellEnd"/>
      <w:r w:rsidRPr="00912205">
        <w:rPr>
          <w:sz w:val="8"/>
        </w:rPr>
        <w:t xml:space="preserve"> pathological and sick. Of course, this diagnosis represents a huge </w:t>
      </w:r>
      <w:proofErr w:type="spellStart"/>
      <w:r w:rsidRPr="00912205">
        <w:rPr>
          <w:sz w:val="8"/>
        </w:rPr>
        <w:t>gener-alization</w:t>
      </w:r>
      <w:proofErr w:type="spellEnd"/>
      <w:r w:rsidRPr="00912205">
        <w:rPr>
          <w:sz w:val="8"/>
        </w:rPr>
        <w:t xml:space="preserve">, but despite its broad-brushing lack of subtlety we may find that such a schizoid oscillation between entitled adjudicator and abject supplicant sums up the contours of your average reality television show or comments section on YouTube. It is Bateson’s (2000) and Deleuze and </w:t>
      </w:r>
      <w:proofErr w:type="spellStart"/>
      <w:r w:rsidRPr="00912205">
        <w:rPr>
          <w:sz w:val="8"/>
        </w:rPr>
        <w:t>Guattari’s</w:t>
      </w:r>
      <w:proofErr w:type="spellEnd"/>
      <w:r w:rsidRPr="00912205">
        <w:rPr>
          <w:sz w:val="8"/>
        </w:rPr>
        <w:t xml:space="preserve"> (1977) </w:t>
      </w:r>
      <w:proofErr w:type="spellStart"/>
      <w:r w:rsidRPr="00912205">
        <w:rPr>
          <w:sz w:val="8"/>
        </w:rPr>
        <w:t>schizo</w:t>
      </w:r>
      <w:proofErr w:type="spellEnd"/>
      <w:r w:rsidRPr="00912205">
        <w:rPr>
          <w:sz w:val="8"/>
        </w:rPr>
        <w:t>-phrenic, caught in the double-bind, who has become the capitalist norm—the one who struggles to negotiate in the form of contradictory signals the aporias of hierarchical society, while reproducing it, and all the while experiencing their own psychic dissolution as an injunction to create.</w:t>
      </w:r>
      <w:r w:rsidRPr="00912205">
        <w:rPr>
          <w:sz w:val="8"/>
          <w:szCs w:val="13"/>
        </w:rPr>
        <w:t xml:space="preserve">3 </w:t>
      </w:r>
      <w:r w:rsidRPr="00912205">
        <w:rPr>
          <w:sz w:val="8"/>
        </w:rPr>
        <w:t>With this schizoid capture in mind, let me then develop my question about the internet—“What if it is all advertising?”—in the framework of post-Fordist production. The argument is that, in the context of virtuosity and the ex-</w:t>
      </w:r>
      <w:proofErr w:type="spellStart"/>
      <w:r w:rsidRPr="00912205">
        <w:rPr>
          <w:sz w:val="8"/>
        </w:rPr>
        <w:t>propriation</w:t>
      </w:r>
      <w:proofErr w:type="spellEnd"/>
      <w:r w:rsidRPr="00912205">
        <w:rPr>
          <w:sz w:val="8"/>
        </w:rPr>
        <w:t xml:space="preserve"> of the cognitive-linguistic by computational racial capital, social-</w:t>
      </w:r>
      <w:proofErr w:type="spellStart"/>
      <w:r w:rsidRPr="00912205">
        <w:rPr>
          <w:sz w:val="8"/>
        </w:rPr>
        <w:t>ity</w:t>
      </w:r>
      <w:proofErr w:type="spellEnd"/>
      <w:r w:rsidRPr="00912205">
        <w:rPr>
          <w:sz w:val="8"/>
        </w:rPr>
        <w:t xml:space="preserve"> itself has become </w:t>
      </w:r>
      <w:proofErr w:type="spellStart"/>
      <w:r w:rsidRPr="00912205">
        <w:rPr>
          <w:sz w:val="8"/>
        </w:rPr>
        <w:t>advertisarial</w:t>
      </w:r>
      <w:proofErr w:type="spellEnd"/>
      <w:r w:rsidRPr="00912205">
        <w:rPr>
          <w:sz w:val="8"/>
        </w:rPr>
        <w:t xml:space="preserve">, a ceaseless waging of capitalized exploits designed to garner attention and value for oneself and one’s capitalists. </w:t>
      </w:r>
      <w:r w:rsidRPr="00E40EC9">
        <w:rPr>
          <w:rStyle w:val="StyleUnderline"/>
          <w:highlight w:val="green"/>
        </w:rPr>
        <w:t>This</w:t>
      </w:r>
      <w:r w:rsidRPr="00CD7646">
        <w:rPr>
          <w:rStyle w:val="StyleUnderline"/>
        </w:rPr>
        <w:t xml:space="preserve"> </w:t>
      </w:r>
      <w:r w:rsidRPr="00E94E5E">
        <w:rPr>
          <w:rStyle w:val="StyleUnderline"/>
        </w:rPr>
        <w:t xml:space="preserve">situation </w:t>
      </w:r>
      <w:r w:rsidRPr="00E40EC9">
        <w:rPr>
          <w:rStyle w:val="StyleUnderline"/>
          <w:highlight w:val="green"/>
        </w:rPr>
        <w:t>represents</w:t>
      </w:r>
      <w:r w:rsidRPr="00912205">
        <w:rPr>
          <w:rStyle w:val="StyleUnderline"/>
        </w:rPr>
        <w:t>—indeed imposes—</w:t>
      </w:r>
      <w:r w:rsidRPr="00E17932">
        <w:rPr>
          <w:rStyle w:val="StyleUnderline"/>
        </w:rPr>
        <w:t xml:space="preserve">a </w:t>
      </w:r>
      <w:r w:rsidRPr="00E40EC9">
        <w:rPr>
          <w:rStyle w:val="StyleUnderline"/>
          <w:highlight w:val="green"/>
        </w:rPr>
        <w:t>derivative logic</w:t>
      </w:r>
      <w:r w:rsidRPr="00912205">
        <w:rPr>
          <w:rStyle w:val="StyleUnderline"/>
        </w:rPr>
        <w:t xml:space="preserve">, a logic </w:t>
      </w:r>
      <w:r w:rsidRPr="00CD7646">
        <w:rPr>
          <w:rStyle w:val="StyleUnderline"/>
        </w:rPr>
        <w:t xml:space="preserve">in which every action is </w:t>
      </w:r>
      <w:r w:rsidRPr="00E94E5E">
        <w:rPr>
          <w:rStyle w:val="StyleUnderline"/>
        </w:rPr>
        <w:t>a</w:t>
      </w:r>
      <w:r w:rsidRPr="00912205">
        <w:rPr>
          <w:rStyle w:val="StyleUnderline"/>
        </w:rPr>
        <w:t xml:space="preserve"> hedge, a kind of </w:t>
      </w:r>
      <w:r w:rsidRPr="00E94E5E">
        <w:rPr>
          <w:rStyle w:val="StyleUnderline"/>
        </w:rPr>
        <w:t xml:space="preserve">risk management </w:t>
      </w:r>
      <w:r w:rsidRPr="00CD7646">
        <w:rPr>
          <w:rStyle w:val="StyleUnderline"/>
        </w:rPr>
        <w:t>devoted to maximize</w:t>
      </w:r>
      <w:r w:rsidRPr="00912205">
        <w:rPr>
          <w:rStyle w:val="StyleUnderline"/>
        </w:rPr>
        <w:t xml:space="preserve"> a </w:t>
      </w:r>
      <w:r w:rsidRPr="00CD7646">
        <w:rPr>
          <w:rStyle w:val="StyleUnderline"/>
        </w:rPr>
        <w:t>return</w:t>
      </w:r>
      <w:r w:rsidRPr="00912205">
        <w:rPr>
          <w:sz w:val="8"/>
        </w:rPr>
        <w:t xml:space="preserve">. In addition to the fractalization of fascism, in which agency is manifest as a profile that has aggregated the attention of others, advertising has worked its way into the sign itself, into the image, and into data visualization, and it has generated the </w:t>
      </w:r>
      <w:proofErr w:type="spellStart"/>
      <w:r w:rsidRPr="00912205">
        <w:rPr>
          <w:i/>
          <w:iCs/>
          <w:sz w:val="8"/>
        </w:rPr>
        <w:t>advertisign</w:t>
      </w:r>
      <w:proofErr w:type="spellEnd"/>
      <w:r w:rsidRPr="00912205">
        <w:rPr>
          <w:sz w:val="8"/>
        </w:rPr>
        <w:t xml:space="preserve">. All signs become points of potential cathexis, derivative </w:t>
      </w:r>
      <w:proofErr w:type="spellStart"/>
      <w:r w:rsidRPr="00912205">
        <w:rPr>
          <w:sz w:val="8"/>
        </w:rPr>
        <w:t>posi-tions</w:t>
      </w:r>
      <w:proofErr w:type="spellEnd"/>
      <w:r w:rsidRPr="00912205">
        <w:rPr>
          <w:sz w:val="8"/>
        </w:rPr>
        <w:t xml:space="preserve"> on the underlier that is social currency and ultimately value. This new type of sign is not simply the brand but also an element of vectoral language (</w:t>
      </w:r>
      <w:proofErr w:type="spellStart"/>
      <w:r w:rsidRPr="00912205">
        <w:rPr>
          <w:sz w:val="8"/>
        </w:rPr>
        <w:t>Wark</w:t>
      </w:r>
      <w:proofErr w:type="spellEnd"/>
      <w:r w:rsidRPr="00912205">
        <w:rPr>
          <w:sz w:val="8"/>
        </w:rPr>
        <w:t xml:space="preserve"> 2007): functionalized words in a production channel, engaging in the micromanagement of desire, the production of new needs, and the capturing of the imagination, all in order to induce linguistic and behavioral shifts in the attention of others while aggregating their attention for oneself—turning their heads with an interface. This combination of the manipulation of market con-</w:t>
      </w:r>
      <w:proofErr w:type="spellStart"/>
      <w:r w:rsidRPr="00912205">
        <w:rPr>
          <w:sz w:val="8"/>
        </w:rPr>
        <w:t>ditions</w:t>
      </w:r>
      <w:proofErr w:type="spellEnd"/>
      <w:r w:rsidRPr="00912205">
        <w:rPr>
          <w:sz w:val="8"/>
        </w:rPr>
        <w:t xml:space="preserve"> (that is, everyday life) through techniques of risk management is no longer merely the province of advertising but of so-called human interactivity (what was once just communication and before that culture), now become </w:t>
      </w:r>
      <w:proofErr w:type="spellStart"/>
      <w:r w:rsidRPr="00912205">
        <w:rPr>
          <w:sz w:val="8"/>
        </w:rPr>
        <w:t>adver-tisarial</w:t>
      </w:r>
      <w:proofErr w:type="spellEnd"/>
      <w:r w:rsidRPr="00912205">
        <w:rPr>
          <w:sz w:val="8"/>
        </w:rPr>
        <w:t xml:space="preserve"> through and through. From Smythe’s claim in the “Blindspot” essay (1977) that all leisure time has become labor time, to </w:t>
      </w:r>
      <w:proofErr w:type="spellStart"/>
      <w:r w:rsidRPr="00912205">
        <w:rPr>
          <w:sz w:val="8"/>
        </w:rPr>
        <w:t>Virno’s</w:t>
      </w:r>
      <w:proofErr w:type="spellEnd"/>
      <w:r w:rsidRPr="00912205">
        <w:rPr>
          <w:sz w:val="8"/>
        </w:rPr>
        <w:t xml:space="preserve"> (2004) notion of </w:t>
      </w:r>
      <w:proofErr w:type="spellStart"/>
      <w:r w:rsidRPr="00912205">
        <w:rPr>
          <w:sz w:val="8"/>
        </w:rPr>
        <w:t>virtuos-ity</w:t>
      </w:r>
      <w:proofErr w:type="spellEnd"/>
      <w:r w:rsidRPr="00912205">
        <w:rPr>
          <w:sz w:val="8"/>
        </w:rPr>
        <w:t>, we have seen aspects of this model for the capitalist overdetermination of ap-</w:t>
      </w:r>
      <w:proofErr w:type="spellStart"/>
      <w:r w:rsidRPr="00912205">
        <w:rPr>
          <w:sz w:val="8"/>
        </w:rPr>
        <w:t>parently</w:t>
      </w:r>
      <w:proofErr w:type="spellEnd"/>
      <w:r w:rsidRPr="00912205">
        <w:rPr>
          <w:sz w:val="8"/>
        </w:rPr>
        <w:t xml:space="preserve"> unremunerated time before. However, here—with the financialization of expression—we clearly grasp that the financialization of everyday life means also the convergence of semiotics and financial derivatives. Given the thoroughgoing intensification of vectoral, and in fact matrixial, signs, we need to investigate its implications in the context of a discussion of radical media practice. I will make two additional points here before shifting gears and turning at the end of this chapter to what I identify as an aesthetics of survival—an aesthetics that emerges from within the matrix of </w:t>
      </w:r>
      <w:proofErr w:type="spellStart"/>
      <w:r w:rsidRPr="00912205">
        <w:rPr>
          <w:sz w:val="8"/>
        </w:rPr>
        <w:t>advertisar-ial</w:t>
      </w:r>
      <w:proofErr w:type="spellEnd"/>
      <w:r w:rsidRPr="00912205">
        <w:rPr>
          <w:sz w:val="8"/>
        </w:rPr>
        <w:t xml:space="preserve">, schizoid capture. The final chapter of this volume will endeavor to extend aspects of such </w:t>
      </w:r>
      <w:proofErr w:type="spellStart"/>
      <w:r w:rsidRPr="00912205">
        <w:rPr>
          <w:sz w:val="8"/>
        </w:rPr>
        <w:t>socioaesthetic</w:t>
      </w:r>
      <w:proofErr w:type="spellEnd"/>
      <w:r w:rsidRPr="00912205">
        <w:rPr>
          <w:sz w:val="8"/>
        </w:rPr>
        <w:t xml:space="preserve"> forms, those resistant to computational racial capitalism, to new notions of radical finance and the possibility of platform communism. </w:t>
      </w:r>
      <w:r w:rsidRPr="00912205">
        <w:rPr>
          <w:rStyle w:val="StyleUnderline"/>
        </w:rPr>
        <w:t xml:space="preserve">If, as was already becoming true in the cinematic mode of production, </w:t>
      </w:r>
      <w:r w:rsidRPr="00E17932">
        <w:rPr>
          <w:rStyle w:val="StyleUnderline"/>
        </w:rPr>
        <w:t xml:space="preserve">the </w:t>
      </w:r>
      <w:r w:rsidRPr="00E40EC9">
        <w:rPr>
          <w:rStyle w:val="StyleUnderline"/>
          <w:highlight w:val="green"/>
        </w:rPr>
        <w:t xml:space="preserve">dominant </w:t>
      </w:r>
      <w:r w:rsidRPr="00B82DB5">
        <w:rPr>
          <w:rStyle w:val="StyleUnderline"/>
        </w:rPr>
        <w:t xml:space="preserve">means of </w:t>
      </w:r>
      <w:r w:rsidRPr="00E40EC9">
        <w:rPr>
          <w:rStyle w:val="StyleUnderline"/>
          <w:highlight w:val="green"/>
        </w:rPr>
        <w:t xml:space="preserve">representation </w:t>
      </w:r>
      <w:r w:rsidRPr="00E17932">
        <w:rPr>
          <w:rStyle w:val="StyleUnderline"/>
        </w:rPr>
        <w:t xml:space="preserve">have </w:t>
      </w:r>
      <w:r w:rsidRPr="00E40EC9">
        <w:rPr>
          <w:rStyle w:val="StyleUnderline"/>
          <w:highlight w:val="green"/>
        </w:rPr>
        <w:t>become</w:t>
      </w:r>
      <w:r w:rsidRPr="00912205">
        <w:rPr>
          <w:rStyle w:val="StyleUnderline"/>
        </w:rPr>
        <w:t xml:space="preserve"> the </w:t>
      </w:r>
      <w:r w:rsidRPr="00E40EC9">
        <w:rPr>
          <w:rStyle w:val="StyleUnderline"/>
          <w:highlight w:val="green"/>
        </w:rPr>
        <w:t>dominant</w:t>
      </w:r>
      <w:r w:rsidRPr="00E17932">
        <w:rPr>
          <w:rStyle w:val="StyleUnderline"/>
        </w:rPr>
        <w:t xml:space="preserve"> </w:t>
      </w:r>
      <w:r w:rsidRPr="00CD7646">
        <w:rPr>
          <w:rStyle w:val="StyleUnderline"/>
        </w:rPr>
        <w:t xml:space="preserve">means of </w:t>
      </w:r>
      <w:r w:rsidRPr="00E40EC9">
        <w:rPr>
          <w:rStyle w:val="StyleUnderline"/>
          <w:highlight w:val="green"/>
        </w:rPr>
        <w:t xml:space="preserve">production, </w:t>
      </w:r>
      <w:r w:rsidRPr="00E94E5E">
        <w:rPr>
          <w:rStyle w:val="StyleUnderline"/>
        </w:rPr>
        <w:t xml:space="preserve">the </w:t>
      </w:r>
      <w:r w:rsidRPr="00E40EC9">
        <w:rPr>
          <w:rStyle w:val="StyleUnderline"/>
          <w:highlight w:val="green"/>
        </w:rPr>
        <w:t>questions of</w:t>
      </w:r>
      <w:r w:rsidRPr="00912205">
        <w:rPr>
          <w:rStyle w:val="StyleUnderline"/>
        </w:rPr>
        <w:t xml:space="preserve"> and models for </w:t>
      </w:r>
      <w:r w:rsidRPr="00E17932">
        <w:rPr>
          <w:rStyle w:val="StyleUnderline"/>
        </w:rPr>
        <w:t xml:space="preserve">political </w:t>
      </w:r>
      <w:r w:rsidRPr="00E40EC9">
        <w:rPr>
          <w:rStyle w:val="StyleUnderline"/>
          <w:highlight w:val="green"/>
        </w:rPr>
        <w:t>agency are radically transformed</w:t>
      </w:r>
      <w:r w:rsidRPr="00912205">
        <w:rPr>
          <w:rStyle w:val="StyleUnderline"/>
        </w:rPr>
        <w:t xml:space="preserve">, and the urgent need to decolonize communication and decolonize finance presents itself. </w:t>
      </w:r>
      <w:r w:rsidRPr="00B55408">
        <w:rPr>
          <w:rStyle w:val="StyleUnderline"/>
        </w:rPr>
        <w:t xml:space="preserve">Future </w:t>
      </w:r>
      <w:proofErr w:type="spellStart"/>
      <w:r w:rsidRPr="00E40EC9">
        <w:rPr>
          <w:rStyle w:val="StyleUnderline"/>
          <w:highlight w:val="green"/>
        </w:rPr>
        <w:t>communi</w:t>
      </w:r>
      <w:proofErr w:type="spellEnd"/>
      <w:r w:rsidRPr="00E40EC9">
        <w:rPr>
          <w:rStyle w:val="StyleUnderline"/>
          <w:highlight w:val="green"/>
        </w:rPr>
        <w:t>-cation will require a cybernetic approach, and</w:t>
      </w:r>
      <w:r w:rsidRPr="00912205">
        <w:rPr>
          <w:rStyle w:val="StyleUnderline"/>
        </w:rPr>
        <w:t xml:space="preserve">, as we shall argue, this cybernetic approach will necessarily be financial, though it will be reaching toward a different order and different mode of production. Like communism, because </w:t>
      </w:r>
      <w:r w:rsidRPr="00CD7646">
        <w:rPr>
          <w:rStyle w:val="StyleUnderline"/>
        </w:rPr>
        <w:t xml:space="preserve">it will </w:t>
      </w:r>
      <w:r w:rsidRPr="00E40EC9">
        <w:rPr>
          <w:rStyle w:val="StyleUnderline"/>
          <w:highlight w:val="green"/>
        </w:rPr>
        <w:t>need to be communist</w:t>
      </w:r>
      <w:r w:rsidRPr="00B55408">
        <w:rPr>
          <w:rStyle w:val="StyleUnderline"/>
        </w:rPr>
        <w:t>, it will see economic transformation</w:t>
      </w:r>
      <w:r w:rsidRPr="00912205">
        <w:rPr>
          <w:rStyle w:val="StyleUnderline"/>
        </w:rPr>
        <w:t xml:space="preserve"> of the material relations of production and reproduction </w:t>
      </w:r>
      <w:r w:rsidRPr="00B55408">
        <w:rPr>
          <w:rStyle w:val="StyleUnderline"/>
        </w:rPr>
        <w:t xml:space="preserve">as essential to the revolution. </w:t>
      </w:r>
      <w:r w:rsidRPr="00CD7646">
        <w:rPr>
          <w:rStyle w:val="StyleUnderline"/>
        </w:rPr>
        <w:t>It will draw on the repressed</w:t>
      </w:r>
      <w:r w:rsidRPr="00912205">
        <w:rPr>
          <w:rStyle w:val="StyleUnderline"/>
        </w:rPr>
        <w:t xml:space="preserve"> and extracted </w:t>
      </w:r>
      <w:r w:rsidRPr="00B82DB5">
        <w:rPr>
          <w:rStyle w:val="StyleUnderline"/>
        </w:rPr>
        <w:t>cognitive-linguistic resource</w:t>
      </w:r>
      <w:r w:rsidRPr="00912205">
        <w:rPr>
          <w:rStyle w:val="StyleUnderline"/>
        </w:rPr>
        <w:t xml:space="preserve"> of the racial-</w:t>
      </w:r>
      <w:proofErr w:type="spellStart"/>
      <w:r w:rsidRPr="00912205">
        <w:rPr>
          <w:rStyle w:val="StyleUnderline"/>
        </w:rPr>
        <w:t>ized</w:t>
      </w:r>
      <w:proofErr w:type="spellEnd"/>
      <w:r w:rsidRPr="00912205">
        <w:rPr>
          <w:rStyle w:val="StyleUnderline"/>
        </w:rPr>
        <w:t xml:space="preserve"> and otherwise marginalized </w:t>
      </w:r>
      <w:r w:rsidRPr="00CD7646">
        <w:rPr>
          <w:rStyle w:val="StyleUnderline"/>
        </w:rPr>
        <w:t>and configure ways to make our voices matter</w:t>
      </w:r>
      <w:r w:rsidRPr="00912205">
        <w:rPr>
          <w:rStyle w:val="StyleUnderline"/>
        </w:rPr>
        <w:t xml:space="preserve"> both as meaning and as tools for the reorganization of the material world and the social relations therein prescribed</w:t>
      </w:r>
      <w:r w:rsidRPr="00912205">
        <w:rPr>
          <w:sz w:val="8"/>
        </w:rPr>
        <w:t xml:space="preserve">. Language and images are neither inside nor outside; they are part of the general intellect—currently they are at once media of thought and of capital. We also know that languages and images are not isolable, meaning that they are not and have never been stand-alone </w:t>
      </w:r>
      <w:proofErr w:type="spellStart"/>
      <w:r w:rsidRPr="00912205">
        <w:rPr>
          <w:sz w:val="8"/>
        </w:rPr>
        <w:t>enti</w:t>
      </w:r>
      <w:proofErr w:type="spellEnd"/>
      <w:r w:rsidRPr="00912205">
        <w:rPr>
          <w:sz w:val="8"/>
        </w:rPr>
        <w:t>-ties but rather exist in relation to their media, their platforms, which are again inseparable from society and its institutions. Furthermore, each platform re-</w:t>
      </w:r>
      <w:proofErr w:type="spellStart"/>
      <w:r w:rsidRPr="00912205">
        <w:rPr>
          <w:sz w:val="8"/>
        </w:rPr>
        <w:t>lates</w:t>
      </w:r>
      <w:proofErr w:type="spellEnd"/>
      <w:r w:rsidRPr="00912205">
        <w:rPr>
          <w:sz w:val="8"/>
        </w:rPr>
        <w:t xml:space="preserve"> to another platform. Paraphrasing McLuhan, we could even say that the “content” of a media platform is another platform. Thusly the general intel-</w:t>
      </w:r>
      <w:proofErr w:type="spellStart"/>
      <w:r w:rsidRPr="00912205">
        <w:rPr>
          <w:sz w:val="8"/>
        </w:rPr>
        <w:t>lect</w:t>
      </w:r>
      <w:proofErr w:type="spellEnd"/>
      <w:r w:rsidRPr="00912205">
        <w:rPr>
          <w:sz w:val="8"/>
        </w:rPr>
        <w:t xml:space="preserve"> is inseparable from its media platforms and their financials. We see that the general intellect, once largely held in common, is increasingly being </w:t>
      </w:r>
      <w:proofErr w:type="spellStart"/>
      <w:r w:rsidRPr="00912205">
        <w:rPr>
          <w:sz w:val="8"/>
        </w:rPr>
        <w:t>priva-tized</w:t>
      </w:r>
      <w:proofErr w:type="spellEnd"/>
      <w:r w:rsidRPr="00912205">
        <w:rPr>
          <w:sz w:val="8"/>
        </w:rPr>
        <w:t xml:space="preserve">; the very media of our thought belong to someone else. </w:t>
      </w:r>
      <w:r w:rsidRPr="00912205">
        <w:rPr>
          <w:i/>
          <w:iCs/>
          <w:sz w:val="8"/>
        </w:rPr>
        <w:t xml:space="preserve">This expropriation of the media commons is precisely the precondition of the real subsumption of society by capital. </w:t>
      </w:r>
      <w:r w:rsidRPr="00912205">
        <w:rPr>
          <w:sz w:val="8"/>
        </w:rPr>
        <w:t xml:space="preserve">It is an extension of the ongoing expropriation begun by primitive accumulation and money as capital, and it has been accomplished through the financialization of media as platforms of extraction. </w:t>
      </w:r>
      <w:r w:rsidRPr="00912205">
        <w:rPr>
          <w:rStyle w:val="StyleUnderline"/>
        </w:rPr>
        <w:t xml:space="preserve">The ramification of mediation by computation and information has resulted in its convergence into formats offering derivative exposure to underliers that are the </w:t>
      </w:r>
      <w:proofErr w:type="spellStart"/>
      <w:r w:rsidRPr="00912205">
        <w:rPr>
          <w:rStyle w:val="StyleUnderline"/>
        </w:rPr>
        <w:t>expres-sive</w:t>
      </w:r>
      <w:proofErr w:type="spellEnd"/>
      <w:r w:rsidRPr="00912205">
        <w:rPr>
          <w:rStyle w:val="StyleUnderline"/>
        </w:rPr>
        <w:t xml:space="preserve"> vitality and futurity of our communication. </w:t>
      </w:r>
      <w:r w:rsidRPr="00B55408">
        <w:rPr>
          <w:rStyle w:val="StyleUnderline"/>
        </w:rPr>
        <w:t>We</w:t>
      </w:r>
      <w:r w:rsidRPr="00912205">
        <w:rPr>
          <w:rStyle w:val="StyleUnderline"/>
        </w:rPr>
        <w:t xml:space="preserve"> therefore </w:t>
      </w:r>
      <w:r w:rsidRPr="00B55408">
        <w:rPr>
          <w:rStyle w:val="StyleUnderline"/>
        </w:rPr>
        <w:t>no longer have</w:t>
      </w:r>
      <w:r w:rsidRPr="00912205">
        <w:rPr>
          <w:rStyle w:val="StyleUnderline"/>
        </w:rPr>
        <w:t xml:space="preserve"> any </w:t>
      </w:r>
      <w:r w:rsidRPr="00B55408">
        <w:rPr>
          <w:rStyle w:val="StyleUnderline"/>
        </w:rPr>
        <w:t>organic relation to the materials for thought</w:t>
      </w:r>
      <w:r w:rsidRPr="00912205">
        <w:rPr>
          <w:rStyle w:val="StyleUnderline"/>
        </w:rPr>
        <w:t xml:space="preserve"> itself</w:t>
      </w:r>
      <w:r w:rsidRPr="00912205">
        <w:rPr>
          <w:sz w:val="8"/>
        </w:rPr>
        <w:t xml:space="preserve"> (sincerity has become a myth, at least in the medium-term of most circles)—</w:t>
      </w:r>
      <w:r w:rsidRPr="00E40EC9">
        <w:rPr>
          <w:rStyle w:val="StyleUnderline"/>
          <w:highlight w:val="green"/>
        </w:rPr>
        <w:t>the words,</w:t>
      </w:r>
      <w:r w:rsidRPr="00912205">
        <w:rPr>
          <w:rStyle w:val="StyleUnderline"/>
        </w:rPr>
        <w:t xml:space="preserve"> images, and machines </w:t>
      </w:r>
      <w:r w:rsidRPr="00E40EC9">
        <w:rPr>
          <w:rStyle w:val="StyleUnderline"/>
          <w:highlight w:val="green"/>
        </w:rPr>
        <w:t xml:space="preserve">we require </w:t>
      </w:r>
      <w:r w:rsidRPr="00B82DB5">
        <w:rPr>
          <w:rStyle w:val="StyleUnderline"/>
        </w:rPr>
        <w:t>to think</w:t>
      </w:r>
      <w:r w:rsidRPr="00912205">
        <w:rPr>
          <w:rStyle w:val="StyleUnderline"/>
        </w:rPr>
        <w:t xml:space="preserve">, to express ourselves, to interact, and to know </w:t>
      </w:r>
      <w:r w:rsidRPr="00E40EC9">
        <w:rPr>
          <w:rStyle w:val="StyleUnderline"/>
          <w:highlight w:val="green"/>
        </w:rPr>
        <w:t>have been ripped</w:t>
      </w:r>
      <w:r w:rsidRPr="00912205">
        <w:rPr>
          <w:rStyle w:val="StyleUnderline"/>
        </w:rPr>
        <w:t xml:space="preserve"> from the species </w:t>
      </w:r>
      <w:r w:rsidRPr="00E40EC9">
        <w:rPr>
          <w:rStyle w:val="StyleUnderline"/>
          <w:highlight w:val="green"/>
        </w:rPr>
        <w:t>and privatized</w:t>
      </w:r>
      <w:r w:rsidRPr="00912205">
        <w:rPr>
          <w:rStyle w:val="StyleUnderline"/>
        </w:rPr>
        <w:t xml:space="preserve"> via the longue durée of dis-symmetrical exchange. We work on the words and images, but as numbers they belong to someone else.</w:t>
      </w:r>
      <w:r w:rsidRPr="00912205">
        <w:rPr>
          <w:i/>
          <w:iCs/>
          <w:sz w:val="8"/>
        </w:rPr>
        <w:t xml:space="preserve"> </w:t>
      </w:r>
      <w:r w:rsidRPr="00912205">
        <w:rPr>
          <w:sz w:val="8"/>
        </w:rPr>
        <w:t xml:space="preserve">The media themselves have become </w:t>
      </w:r>
      <w:r w:rsidRPr="00912205">
        <w:rPr>
          <w:i/>
          <w:iCs/>
          <w:sz w:val="8"/>
        </w:rPr>
        <w:t xml:space="preserve">forms </w:t>
      </w:r>
      <w:r w:rsidRPr="00912205">
        <w:rPr>
          <w:sz w:val="8"/>
        </w:rPr>
        <w:t xml:space="preserve">of capital—forms of racial capital—and our usage of these media means that we work to add value that valorizes capital, for the capitalist and within a relation designed as much as possible to guarantee that our creative acts necessarily occur as </w:t>
      </w:r>
      <w:proofErr w:type="spellStart"/>
      <w:r w:rsidRPr="00912205">
        <w:rPr>
          <w:sz w:val="8"/>
        </w:rPr>
        <w:t>dissymmetri-cal</w:t>
      </w:r>
      <w:proofErr w:type="spellEnd"/>
      <w:r w:rsidRPr="00912205">
        <w:rPr>
          <w:sz w:val="8"/>
        </w:rPr>
        <w:t xml:space="preserve"> exchange with capital. I write this book in a discourse that does not just not belong to me because it is shared, but in a discourse that is increasingly the property of a set of institutions—publishers, journals, universities—that all have their eye on the bottom line. The means by which we most intimately know the world, ourselves, and our desires (our images and words) are themselves vectors of capitalization intent upon converting our very life-process into sur-plus value (which is to say value for capital). </w:t>
      </w:r>
      <w:r w:rsidRPr="00BC0CB1">
        <w:rPr>
          <w:rStyle w:val="StyleUnderline"/>
        </w:rPr>
        <w:t>We need strategies that will seize the means of production and create a reverse subsumption of</w:t>
      </w:r>
      <w:r w:rsidRPr="00912205">
        <w:rPr>
          <w:rStyle w:val="StyleUnderline"/>
        </w:rPr>
        <w:t xml:space="preserve"> affect, intellect, </w:t>
      </w:r>
      <w:r w:rsidRPr="00BC0CB1">
        <w:rPr>
          <w:rStyle w:val="StyleUnderline"/>
        </w:rPr>
        <w:t>knowledge</w:t>
      </w:r>
      <w:r w:rsidRPr="00912205">
        <w:rPr>
          <w:rStyle w:val="StyleUnderline"/>
        </w:rPr>
        <w:t>, capability, communication, and community</w:t>
      </w:r>
      <w:r w:rsidRPr="00912205">
        <w:rPr>
          <w:sz w:val="8"/>
        </w:rPr>
        <w:t xml:space="preserve">. When all media have converged as economic media, it is economic media that must be re-engineered. Again, I think this subsumption of cognitive and affective capacity, the quasi-automating (scripting) of productive labor for capital, is what </w:t>
      </w:r>
      <w:proofErr w:type="spellStart"/>
      <w:r w:rsidRPr="00912205">
        <w:rPr>
          <w:sz w:val="8"/>
        </w:rPr>
        <w:t>Stiegler</w:t>
      </w:r>
      <w:proofErr w:type="spellEnd"/>
      <w:r w:rsidRPr="00912205">
        <w:rPr>
          <w:sz w:val="8"/>
        </w:rPr>
        <w:t xml:space="preserve"> means by the proletarianization of the nervous system—which would include the proletarianization of the pathways of feeling and thought. Our affective ca-</w:t>
      </w:r>
      <w:proofErr w:type="spellStart"/>
      <w:r w:rsidRPr="00912205">
        <w:rPr>
          <w:sz w:val="8"/>
        </w:rPr>
        <w:t>pacities</w:t>
      </w:r>
      <w:proofErr w:type="spellEnd"/>
      <w:r w:rsidRPr="00912205">
        <w:rPr>
          <w:sz w:val="8"/>
        </w:rPr>
        <w:t xml:space="preserve"> are put to alienated and alienating work in the social factory, and their product too is alienated, producing ever-intensifying and ever-accumulating dispossession and disempowerment as the dialectical antithesis of its simul-</w:t>
      </w:r>
      <w:proofErr w:type="spellStart"/>
      <w:r w:rsidRPr="00912205">
        <w:rPr>
          <w:sz w:val="8"/>
        </w:rPr>
        <w:t>taneous</w:t>
      </w:r>
      <w:proofErr w:type="spellEnd"/>
      <w:r w:rsidRPr="00912205">
        <w:rPr>
          <w:sz w:val="8"/>
        </w:rPr>
        <w:t xml:space="preserve"> production of unprecedented wealth and power for the cyborg ava-tars of the great media conglomerates. Intellect and emotional intelligence, the product of thousands of years of species-becoming, is being strip-mined so that extraction machines may continue their furious innovation to further discount people. I write this book aware of the pressure to think it just right, to at once extend thinking in order to command attention and produce new needs, but also to delimit it, to control myself, and to put the reins on whatever counterpower may rage within my body, because academia can tolerate only so much “bullshit” and no more. Yes sir, I’ll be careful not to cross that line, but a word to the woke: the bullshit is the best part. </w:t>
      </w:r>
      <w:r w:rsidRPr="00912205">
        <w:rPr>
          <w:rStyle w:val="StyleUnderline"/>
        </w:rPr>
        <w:t xml:space="preserve">From a historical perspective, </w:t>
      </w:r>
      <w:r w:rsidRPr="00E40EC9">
        <w:rPr>
          <w:rStyle w:val="StyleUnderline"/>
          <w:highlight w:val="green"/>
        </w:rPr>
        <w:t xml:space="preserve">this encroachment </w:t>
      </w:r>
      <w:r w:rsidRPr="00CD7646">
        <w:rPr>
          <w:rStyle w:val="StyleUnderline"/>
        </w:rPr>
        <w:t>on</w:t>
      </w:r>
      <w:r w:rsidRPr="00912205">
        <w:rPr>
          <w:rStyle w:val="StyleUnderline"/>
        </w:rPr>
        <w:t xml:space="preserve"> the means of </w:t>
      </w:r>
      <w:r w:rsidRPr="00CD7646">
        <w:rPr>
          <w:rStyle w:val="StyleUnderline"/>
        </w:rPr>
        <w:t>representation</w:t>
      </w:r>
      <w:r w:rsidRPr="00912205">
        <w:rPr>
          <w:sz w:val="8"/>
        </w:rPr>
        <w:t>—that Banksy and I and a billion others join the silenced major-</w:t>
      </w:r>
      <w:proofErr w:type="spellStart"/>
      <w:r w:rsidRPr="00912205">
        <w:rPr>
          <w:sz w:val="8"/>
        </w:rPr>
        <w:t>ity</w:t>
      </w:r>
      <w:proofErr w:type="spellEnd"/>
      <w:r w:rsidRPr="00912205">
        <w:rPr>
          <w:sz w:val="8"/>
        </w:rPr>
        <w:t xml:space="preserve"> in opposing—</w:t>
      </w:r>
      <w:r w:rsidRPr="00E40EC9">
        <w:rPr>
          <w:rStyle w:val="StyleUnderline"/>
          <w:highlight w:val="green"/>
        </w:rPr>
        <w:t>indicates that the individual</w:t>
      </w:r>
      <w:r w:rsidRPr="00912205">
        <w:rPr>
          <w:rStyle w:val="StyleUnderline"/>
        </w:rPr>
        <w:t xml:space="preserve"> subjective </w:t>
      </w:r>
      <w:r w:rsidRPr="00CD7646">
        <w:rPr>
          <w:rStyle w:val="StyleUnderline"/>
        </w:rPr>
        <w:t>agent</w:t>
      </w:r>
      <w:r w:rsidRPr="00912205">
        <w:rPr>
          <w:rStyle w:val="StyleUnderline"/>
        </w:rPr>
        <w:t xml:space="preserve">, itself a plat-form for sociality that developed with </w:t>
      </w:r>
      <w:r w:rsidRPr="00912205">
        <w:rPr>
          <w:rStyle w:val="StyleUnderline"/>
        </w:rPr>
        <w:lastRenderedPageBreak/>
        <w:t>the rise of capitalism</w:t>
      </w:r>
      <w:r w:rsidRPr="00912205">
        <w:rPr>
          <w:sz w:val="8"/>
        </w:rPr>
        <w:t xml:space="preserve"> (as the subject who relates to other subjects in the market, the bearer of the commodity and thus its thought</w:t>
      </w:r>
      <w:r w:rsidRPr="00912205">
        <w:rPr>
          <w:rStyle w:val="StyleUnderline"/>
        </w:rPr>
        <w:t xml:space="preserve">), </w:t>
      </w:r>
      <w:r w:rsidRPr="00E40EC9">
        <w:rPr>
          <w:rStyle w:val="StyleUnderline"/>
          <w:highlight w:val="green"/>
        </w:rPr>
        <w:t>is</w:t>
      </w:r>
      <w:r w:rsidRPr="00912205">
        <w:rPr>
          <w:rStyle w:val="StyleUnderline"/>
        </w:rPr>
        <w:t xml:space="preserve"> nearly </w:t>
      </w:r>
      <w:r w:rsidRPr="00E40EC9">
        <w:rPr>
          <w:rStyle w:val="StyleUnderline"/>
          <w:highlight w:val="green"/>
        </w:rPr>
        <w:t>defunct</w:t>
      </w:r>
      <w:r w:rsidRPr="00912205">
        <w:rPr>
          <w:sz w:val="8"/>
        </w:rPr>
        <w:t xml:space="preserve">. As has been noted previously, in a world where life processes are stripped, ripped apart, </w:t>
      </w:r>
      <w:proofErr w:type="spellStart"/>
      <w:r w:rsidRPr="00912205">
        <w:rPr>
          <w:sz w:val="8"/>
        </w:rPr>
        <w:t>rebundled</w:t>
      </w:r>
      <w:proofErr w:type="spellEnd"/>
      <w:r w:rsidRPr="00912205">
        <w:rPr>
          <w:sz w:val="8"/>
        </w:rPr>
        <w:t xml:space="preserve">, and sold as </w:t>
      </w:r>
      <w:proofErr w:type="spellStart"/>
      <w:r w:rsidRPr="00912205">
        <w:rPr>
          <w:sz w:val="8"/>
        </w:rPr>
        <w:t>deriva-tive</w:t>
      </w:r>
      <w:proofErr w:type="spellEnd"/>
      <w:r w:rsidRPr="00912205">
        <w:rPr>
          <w:sz w:val="8"/>
        </w:rPr>
        <w:t xml:space="preserve"> exposures, the individual subject is an outmoded technology despite the fact that it still appears as a skeuomorph in certain updated </w:t>
      </w:r>
      <w:proofErr w:type="spellStart"/>
      <w:r w:rsidRPr="00912205">
        <w:rPr>
          <w:sz w:val="8"/>
        </w:rPr>
        <w:t>technosocial</w:t>
      </w:r>
      <w:proofErr w:type="spellEnd"/>
      <w:r w:rsidRPr="00912205">
        <w:rPr>
          <w:sz w:val="8"/>
        </w:rPr>
        <w:t xml:space="preserve"> apparatuses—like the latest forms of films, games, influencers, and versions of national politics that proffer invitations to momentary individualistic </w:t>
      </w:r>
      <w:proofErr w:type="spellStart"/>
      <w:r w:rsidRPr="00912205">
        <w:rPr>
          <w:sz w:val="8"/>
        </w:rPr>
        <w:t>identifi</w:t>
      </w:r>
      <w:proofErr w:type="spellEnd"/>
      <w:r w:rsidRPr="00912205">
        <w:rPr>
          <w:sz w:val="8"/>
        </w:rPr>
        <w:t xml:space="preserve">-cation for the </w:t>
      </w:r>
      <w:r w:rsidRPr="00912205">
        <w:rPr>
          <w:i/>
          <w:iCs/>
          <w:sz w:val="8"/>
        </w:rPr>
        <w:t xml:space="preserve">dividual </w:t>
      </w:r>
      <w:r w:rsidRPr="00912205">
        <w:rPr>
          <w:sz w:val="8"/>
        </w:rPr>
        <w:t xml:space="preserve">purpose of providing a sense of familiarity and </w:t>
      </w:r>
      <w:proofErr w:type="spellStart"/>
      <w:r w:rsidRPr="00912205">
        <w:rPr>
          <w:sz w:val="8"/>
        </w:rPr>
        <w:t>orienta-tion</w:t>
      </w:r>
      <w:proofErr w:type="spellEnd"/>
      <w:r w:rsidRPr="00912205">
        <w:rPr>
          <w:sz w:val="8"/>
        </w:rPr>
        <w:t xml:space="preserve">. </w:t>
      </w:r>
      <w:r w:rsidRPr="00912205">
        <w:rPr>
          <w:rStyle w:val="StyleUnderline"/>
        </w:rPr>
        <w:t xml:space="preserve">While palliative for some in small doses, such </w:t>
      </w:r>
      <w:r w:rsidRPr="00E40EC9">
        <w:rPr>
          <w:rStyle w:val="StyleUnderline"/>
          <w:highlight w:val="green"/>
        </w:rPr>
        <w:t xml:space="preserve">individuality is no longer </w:t>
      </w:r>
      <w:r w:rsidRPr="00CD7646">
        <w:rPr>
          <w:rStyle w:val="StyleUnderline"/>
        </w:rPr>
        <w:t xml:space="preserve">a </w:t>
      </w:r>
      <w:r w:rsidRPr="00E40EC9">
        <w:rPr>
          <w:rStyle w:val="StyleUnderline"/>
          <w:highlight w:val="green"/>
        </w:rPr>
        <w:t>viable</w:t>
      </w:r>
      <w:r w:rsidRPr="00912205">
        <w:rPr>
          <w:rStyle w:val="StyleUnderline"/>
        </w:rPr>
        <w:t xml:space="preserve"> (which is to say, sustainable) </w:t>
      </w:r>
      <w:r w:rsidRPr="00CD7646">
        <w:rPr>
          <w:rStyle w:val="StyleUnderline"/>
        </w:rPr>
        <w:t>fantasy</w:t>
      </w:r>
      <w:r w:rsidRPr="00E40EC9">
        <w:rPr>
          <w:rStyle w:val="StyleUnderline"/>
          <w:highlight w:val="green"/>
        </w:rPr>
        <w:t>. The real thought is</w:t>
      </w:r>
      <w:r w:rsidRPr="00912205">
        <w:rPr>
          <w:rStyle w:val="StyleUnderline"/>
        </w:rPr>
        <w:t xml:space="preserve"> that </w:t>
      </w:r>
      <w:r w:rsidRPr="00E40EC9">
        <w:rPr>
          <w:rStyle w:val="StyleUnderline"/>
          <w:highlight w:val="green"/>
        </w:rPr>
        <w:t>of</w:t>
      </w:r>
      <w:r w:rsidRPr="00912205">
        <w:rPr>
          <w:rStyle w:val="StyleUnderline"/>
        </w:rPr>
        <w:t xml:space="preserve"> the </w:t>
      </w:r>
      <w:r w:rsidRPr="00E40EC9">
        <w:rPr>
          <w:rStyle w:val="StyleUnderline"/>
          <w:highlight w:val="green"/>
        </w:rPr>
        <w:t>infrastructure</w:t>
      </w:r>
      <w:r w:rsidRPr="00912205">
        <w:rPr>
          <w:rStyle w:val="StyleUnderline"/>
        </w:rPr>
        <w:t>, of the ai that codes our meat and scripts our sheets</w:t>
      </w:r>
      <w:r w:rsidRPr="00912205">
        <w:rPr>
          <w:sz w:val="8"/>
        </w:rPr>
        <w:t xml:space="preserve">. Sure I take up the mantle for a few moments each day to appear as the agent of this text, suiting up as the operator of an intellect that might be adequate to the informatic shit-storm of racist, capitalist, imperialist, patriarchal, for-profit assaults, but then I drop off into an ocean of petty concerns, food shopping, and home repairs. And even when I say “I,” to perform as the nexus of all this insight, I also know that it’s hardly me talking. I’m just curating at the gates of shit that needs to be said, and hopefully titrating to let the right stuff through. That’s part of my politics though Dog knows that I could create a more lucrative named-professor type profile with just a little more discipline, a bit more self-interested adherence to the protocols of the academy’s factory code. </w:t>
      </w:r>
      <w:r w:rsidRPr="00912205">
        <w:rPr>
          <w:rStyle w:val="StyleUnderline"/>
        </w:rPr>
        <w:t>Instead, there is the effort to overturn, to be or at least to live something be-yond being the scribe of the world computer, to at once witness the drama of the emergence of the intelligence of commodification, testify to its outrage, and intimate the possibility of its overthrow</w:t>
      </w:r>
      <w:r w:rsidRPr="00912205">
        <w:rPr>
          <w:sz w:val="8"/>
        </w:rPr>
        <w:t xml:space="preserve">. Such would be the art of this text, practiced at the limits of disciplinarity and of subjectivity, guaranteed by nothing and no one. The expiration of the subject form, imminent since the subject’s first intimation of mortality—and made structurally mandatory by Freud and especially, with the full-blown rise of the sign at the moment of it radical marginalization by visuality, by Lacan—is not necessarily a cause for lament, despite the increasingly intense fading of its incalculable beauty, </w:t>
      </w:r>
      <w:proofErr w:type="spellStart"/>
      <w:r w:rsidRPr="00912205">
        <w:rPr>
          <w:sz w:val="8"/>
        </w:rPr>
        <w:t>its</w:t>
      </w:r>
      <w:proofErr w:type="spellEnd"/>
      <w:r w:rsidRPr="00912205">
        <w:rPr>
          <w:sz w:val="8"/>
        </w:rPr>
        <w:t xml:space="preserve"> sad reduction to clich</w:t>
      </w:r>
      <w:r w:rsidRPr="00912205">
        <w:rPr>
          <w:rFonts w:ascii="PortraitText_AN-Regular" w:hAnsi="PortraitText_AN-Regular" w:cs="PortraitText_AN-Regular"/>
          <w:sz w:val="8"/>
        </w:rPr>
        <w:t>é</w:t>
      </w:r>
      <w:r w:rsidRPr="00912205">
        <w:rPr>
          <w:sz w:val="8"/>
        </w:rPr>
        <w:t xml:space="preserve">. </w:t>
      </w:r>
      <w:r w:rsidRPr="00CD7646">
        <w:rPr>
          <w:rStyle w:val="StyleUnderline"/>
        </w:rPr>
        <w:t>From a political perspective</w:t>
      </w:r>
      <w:r w:rsidRPr="00912205">
        <w:rPr>
          <w:rStyle w:val="StyleUnderline"/>
        </w:rPr>
        <w:t xml:space="preserve">, it means that within concrete individual body the presumed continuity of the individual is riddled with contradictory and indeed unassimilable indicators; </w:t>
      </w:r>
      <w:r w:rsidRPr="00E40EC9">
        <w:rPr>
          <w:rStyle w:val="StyleUnderline"/>
          <w:highlight w:val="green"/>
        </w:rPr>
        <w:t>it means</w:t>
      </w:r>
      <w:r w:rsidRPr="00912205">
        <w:rPr>
          <w:rStyle w:val="StyleUnderline"/>
        </w:rPr>
        <w:t xml:space="preserve"> also </w:t>
      </w:r>
      <w:r w:rsidRPr="00E40EC9">
        <w:rPr>
          <w:rStyle w:val="StyleUnderline"/>
          <w:highlight w:val="green"/>
        </w:rPr>
        <w:t>that there exists in differing quantities</w:t>
      </w:r>
      <w:r w:rsidRPr="00912205">
        <w:rPr>
          <w:rStyle w:val="StyleUnderline"/>
        </w:rPr>
        <w:t xml:space="preserve"> and qualities </w:t>
      </w:r>
      <w:r w:rsidRPr="00E40EC9">
        <w:rPr>
          <w:rStyle w:val="StyleUnderline"/>
          <w:highlight w:val="green"/>
        </w:rPr>
        <w:t>capitalist and noncapital-</w:t>
      </w:r>
      <w:proofErr w:type="spellStart"/>
      <w:r w:rsidRPr="00E40EC9">
        <w:rPr>
          <w:rStyle w:val="StyleUnderline"/>
          <w:highlight w:val="green"/>
        </w:rPr>
        <w:t>ist</w:t>
      </w:r>
      <w:proofErr w:type="spellEnd"/>
      <w:r w:rsidRPr="00E40EC9">
        <w:rPr>
          <w:rStyle w:val="StyleUnderline"/>
          <w:highlight w:val="green"/>
        </w:rPr>
        <w:t xml:space="preserve"> striations</w:t>
      </w:r>
      <w:r w:rsidRPr="00912205">
        <w:rPr>
          <w:rStyle w:val="StyleUnderline"/>
        </w:rPr>
        <w:t xml:space="preserve"> or sectors</w:t>
      </w:r>
      <w:r w:rsidRPr="00912205">
        <w:rPr>
          <w:sz w:val="8"/>
        </w:rPr>
        <w:t xml:space="preserve">. Hallways of emptiness, but also hallways of love. Like bundled assets, the mind-body is </w:t>
      </w:r>
      <w:proofErr w:type="spellStart"/>
      <w:r w:rsidRPr="00912205">
        <w:rPr>
          <w:sz w:val="8"/>
        </w:rPr>
        <w:t>tranched</w:t>
      </w:r>
      <w:proofErr w:type="spellEnd"/>
      <w:r w:rsidRPr="00912205">
        <w:rPr>
          <w:sz w:val="8"/>
        </w:rPr>
        <w:t xml:space="preserve"> by executable logics organized by a calculus of risk available to investors. </w:t>
      </w:r>
      <w:r w:rsidRPr="00912205">
        <w:rPr>
          <w:rStyle w:val="StyleUnderline"/>
        </w:rPr>
        <w:t>There are, to be a bit simplistic, as-</w:t>
      </w:r>
      <w:proofErr w:type="spellStart"/>
      <w:r w:rsidRPr="00912205">
        <w:rPr>
          <w:rStyle w:val="StyleUnderline"/>
        </w:rPr>
        <w:t>pects</w:t>
      </w:r>
      <w:proofErr w:type="spellEnd"/>
      <w:r w:rsidRPr="00912205">
        <w:rPr>
          <w:rStyle w:val="StyleUnderline"/>
        </w:rPr>
        <w:t xml:space="preserve"> of desire that are programmed (indeed farmed) to produce practices that function in perfect accord with capitalist accumulation strategies (individual-</w:t>
      </w:r>
      <w:proofErr w:type="spellStart"/>
      <w:r w:rsidRPr="00912205">
        <w:rPr>
          <w:rStyle w:val="StyleUnderline"/>
        </w:rPr>
        <w:t>izing</w:t>
      </w:r>
      <w:proofErr w:type="spellEnd"/>
      <w:r w:rsidRPr="00912205">
        <w:rPr>
          <w:rStyle w:val="StyleUnderline"/>
        </w:rPr>
        <w:t xml:space="preserve"> or schizoid) and aspects of desire that are atavistic or collectivist, </w:t>
      </w:r>
      <w:proofErr w:type="spellStart"/>
      <w:r w:rsidRPr="00912205">
        <w:rPr>
          <w:rStyle w:val="StyleUnderline"/>
        </w:rPr>
        <w:t>uto</w:t>
      </w:r>
      <w:proofErr w:type="spellEnd"/>
      <w:r w:rsidRPr="00912205">
        <w:rPr>
          <w:rStyle w:val="StyleUnderline"/>
        </w:rPr>
        <w:t>-pian, communist, or maybe even just plain lonely, and, in short, subprime</w:t>
      </w:r>
      <w:r w:rsidRPr="00912205">
        <w:rPr>
          <w:sz w:val="8"/>
        </w:rPr>
        <w:t>. In reality, of course, desire is more singular than even such formalizations might indicate. Insert your favorite snippet of poetry here. Hortense Spillers in “All the Things You Could Be by Now If Sigmund Freud’s Wife Was Your Mother” (1997) invokes “the Dozens” and the music of and like that of Charles Mingus (152–3), to make present an “interior intersubjectivity”(140) testifying to the rich unaudited psychic life of what might today be called Blackness. There are vast resources beyond the easy resolution of hegemonic hermeneutics whether deployed by institutionally validated psychoanalysis or compressed by current systems of informatic extraction. In agreeing with Freud that con-</w:t>
      </w:r>
      <w:proofErr w:type="spellStart"/>
      <w:r w:rsidRPr="00912205">
        <w:rPr>
          <w:sz w:val="8"/>
        </w:rPr>
        <w:t>sciousness</w:t>
      </w:r>
      <w:proofErr w:type="spellEnd"/>
      <w:r w:rsidRPr="00912205">
        <w:rPr>
          <w:sz w:val="8"/>
        </w:rPr>
        <w:t xml:space="preserve"> makes up a small part of mental life when compared to the </w:t>
      </w:r>
      <w:proofErr w:type="spellStart"/>
      <w:r w:rsidRPr="00912205">
        <w:rPr>
          <w:sz w:val="8"/>
        </w:rPr>
        <w:t>precon-scious</w:t>
      </w:r>
      <w:proofErr w:type="spellEnd"/>
      <w:r w:rsidRPr="00912205">
        <w:rPr>
          <w:sz w:val="8"/>
        </w:rPr>
        <w:t xml:space="preserve">, the unconscious, dreams, and so on, but in rejecting the normative assumptions and disavowals (including his own Jewishness) that situate Freud and the psychoanalytic discourse that will become part of European and U.S. bourgeois society, Spillers recognizes a vast store of mental life and the </w:t>
      </w:r>
      <w:proofErr w:type="spellStart"/>
      <w:r w:rsidRPr="00912205">
        <w:rPr>
          <w:sz w:val="8"/>
        </w:rPr>
        <w:t>possi-bility</w:t>
      </w:r>
      <w:proofErr w:type="spellEnd"/>
      <w:r w:rsidRPr="00912205">
        <w:rPr>
          <w:sz w:val="8"/>
        </w:rPr>
        <w:t xml:space="preserve"> of listening anew. However, when speaking of politics now, we therefore necessarily speak of the abstract forms available for the conceptualization and deployment of concrete emergences whether referring to haecceities that are innumerable or collective forms of existence and psychic life actively </w:t>
      </w:r>
      <w:proofErr w:type="spellStart"/>
      <w:r w:rsidRPr="00912205">
        <w:rPr>
          <w:sz w:val="8"/>
        </w:rPr>
        <w:t>mediat-ing</w:t>
      </w:r>
      <w:proofErr w:type="spellEnd"/>
      <w:r w:rsidRPr="00912205">
        <w:rPr>
          <w:sz w:val="8"/>
        </w:rPr>
        <w:t xml:space="preserve"> between “the one” and “the ‘masses’ ” (141). Let us listen anew. Acknowledging that we ultimately and if possible immediately want to “marry our thought” (Wynter 1994b: 65) to the wealth of subaltern forms of life and the care of the bios, allow me then to put the situation of the post-Fordist subject thusly: in </w:t>
      </w:r>
      <w:r w:rsidRPr="00912205">
        <w:rPr>
          <w:i/>
          <w:iCs/>
          <w:sz w:val="8"/>
        </w:rPr>
        <w:t>Imperialism, the Highest Stage of Capitalism</w:t>
      </w:r>
      <w:r w:rsidRPr="00912205">
        <w:rPr>
          <w:sz w:val="8"/>
        </w:rPr>
        <w:t>, Lenin (1939) showed how imperialist dividends complicated class issues in England, since many people, otherwise part of the working class, got a share of the dividends of imperialism by clipping the coupons of their investments in racist, exploit-</w:t>
      </w:r>
      <w:proofErr w:type="spellStart"/>
      <w:r w:rsidRPr="00912205">
        <w:rPr>
          <w:sz w:val="8"/>
        </w:rPr>
        <w:t>ative</w:t>
      </w:r>
      <w:proofErr w:type="spellEnd"/>
      <w:r w:rsidRPr="00912205">
        <w:rPr>
          <w:sz w:val="8"/>
        </w:rPr>
        <w:t xml:space="preserve"> British enterprises across the globe. Today this race-based class fraction-</w:t>
      </w:r>
      <w:proofErr w:type="spellStart"/>
      <w:r w:rsidRPr="00912205">
        <w:rPr>
          <w:sz w:val="8"/>
        </w:rPr>
        <w:t>alization</w:t>
      </w:r>
      <w:proofErr w:type="spellEnd"/>
      <w:r w:rsidRPr="00912205">
        <w:rPr>
          <w:sz w:val="8"/>
        </w:rPr>
        <w:t xml:space="preserve"> is fully internalized in the Global North; on our iPads built by Chi-</w:t>
      </w:r>
      <w:proofErr w:type="spellStart"/>
      <w:r w:rsidRPr="00912205">
        <w:rPr>
          <w:sz w:val="8"/>
        </w:rPr>
        <w:t>nese</w:t>
      </w:r>
      <w:proofErr w:type="spellEnd"/>
      <w:r w:rsidRPr="00912205">
        <w:rPr>
          <w:sz w:val="8"/>
        </w:rPr>
        <w:t xml:space="preserve"> slaves from blood metals extracted from the Congo, we may momentarily feel like biomorphically unmarked nobles in the global cosmopolis; while on the job market or when simply seen in our raced and gendered embodiments, we are </w:t>
      </w:r>
      <w:proofErr w:type="spellStart"/>
      <w:r w:rsidRPr="00912205">
        <w:rPr>
          <w:sz w:val="8"/>
        </w:rPr>
        <w:t>abjects</w:t>
      </w:r>
      <w:proofErr w:type="spellEnd"/>
      <w:r w:rsidRPr="00912205">
        <w:rPr>
          <w:sz w:val="8"/>
        </w:rPr>
        <w:t xml:space="preserve">. Materially and intellectually we are nodal points on a global network. The signal oscillates between narcissistic megalomania and utter </w:t>
      </w:r>
      <w:proofErr w:type="spellStart"/>
      <w:r w:rsidRPr="00912205">
        <w:rPr>
          <w:sz w:val="8"/>
        </w:rPr>
        <w:t>abjec-tion</w:t>
      </w:r>
      <w:proofErr w:type="spellEnd"/>
      <w:r w:rsidRPr="00912205">
        <w:rPr>
          <w:sz w:val="8"/>
        </w:rPr>
        <w:t xml:space="preserve"> and can be affected by a billion parameters taking us from melancholia to outrage. Thus, even the concrete individual is composed of class fractions, race fractions, gender fractions. In the form of signs, we clip coupons that validate our investments. The language of object-identification, we observe here, cannot really keep up with the fluctuations resulting from the throughput of code as we work to identify and disidentify our agency. Can we audit a different mode of emergence, a different futurity than one inexorably </w:t>
      </w:r>
      <w:proofErr w:type="spellStart"/>
      <w:r w:rsidRPr="00912205">
        <w:rPr>
          <w:sz w:val="8"/>
        </w:rPr>
        <w:t>overcoded</w:t>
      </w:r>
      <w:proofErr w:type="spellEnd"/>
      <w:r w:rsidRPr="00912205">
        <w:rPr>
          <w:sz w:val="8"/>
        </w:rPr>
        <w:t xml:space="preserve"> by capital? Of course this is still somewhat simplistic and also class-specific, as many (</w:t>
      </w:r>
      <w:r w:rsidRPr="00912205">
        <w:rPr>
          <w:i/>
          <w:iCs/>
          <w:sz w:val="8"/>
        </w:rPr>
        <w:t xml:space="preserve">billions </w:t>
      </w:r>
      <w:r w:rsidRPr="00912205">
        <w:rPr>
          <w:sz w:val="8"/>
        </w:rPr>
        <w:t xml:space="preserve">even) never get to participate as an enfranchised global citizen in any aspect or moment of life, even if </w:t>
      </w:r>
      <w:proofErr w:type="spellStart"/>
      <w:r w:rsidRPr="00912205">
        <w:rPr>
          <w:sz w:val="8"/>
        </w:rPr>
        <w:t>the</w:t>
      </w:r>
      <w:proofErr w:type="spellEnd"/>
      <w:r w:rsidRPr="00912205">
        <w:rPr>
          <w:sz w:val="8"/>
        </w:rPr>
        <w:t xml:space="preserve"> lived experience of these same billions is radically overdetermined by the class(es) from which they are excluded.</w:t>
      </w:r>
      <w:r w:rsidRPr="00912205">
        <w:rPr>
          <w:sz w:val="8"/>
          <w:szCs w:val="13"/>
        </w:rPr>
        <w:t xml:space="preserve">4 </w:t>
      </w:r>
      <w:r w:rsidRPr="00912205">
        <w:rPr>
          <w:sz w:val="8"/>
        </w:rPr>
        <w:t xml:space="preserve">The gilded poverty of the enfranchised, as opposed to the mere poverty of the rest, is now a measure of connectivity. A more complete view is that we are the product of the world system and thus </w:t>
      </w:r>
      <w:r w:rsidRPr="00912205">
        <w:rPr>
          <w:i/>
          <w:iCs/>
          <w:sz w:val="8"/>
        </w:rPr>
        <w:t xml:space="preserve">everything </w:t>
      </w:r>
      <w:r w:rsidRPr="00912205">
        <w:rPr>
          <w:sz w:val="8"/>
        </w:rPr>
        <w:t>we are has been produced vis-</w:t>
      </w:r>
      <w:r w:rsidRPr="00912205">
        <w:rPr>
          <w:rFonts w:ascii="PortraitText_AN-Regular" w:hAnsi="PortraitText_AN-Regular" w:cs="PortraitText_AN-Regular"/>
          <w:sz w:val="8"/>
        </w:rPr>
        <w:t>à</w:t>
      </w:r>
      <w:r w:rsidRPr="00912205">
        <w:rPr>
          <w:sz w:val="8"/>
        </w:rPr>
        <w:t>-vis globalization, and therefore everything bears the trace of the system in its entirety (again, in varying proportions). This conceptualization of con-</w:t>
      </w:r>
      <w:proofErr w:type="spellStart"/>
      <w:r w:rsidRPr="00912205">
        <w:rPr>
          <w:sz w:val="8"/>
        </w:rPr>
        <w:t>crete</w:t>
      </w:r>
      <w:proofErr w:type="spellEnd"/>
      <w:r w:rsidRPr="00912205">
        <w:rPr>
          <w:sz w:val="8"/>
        </w:rPr>
        <w:t xml:space="preserve"> individuals (bodies) as global communitarian products forced to varying degrees into templates of individualized risk by capitalist states, is not to erase class; however, it suggests that, just as Fanon saw the great European </w:t>
      </w:r>
      <w:proofErr w:type="spellStart"/>
      <w:r w:rsidRPr="00912205">
        <w:rPr>
          <w:sz w:val="8"/>
        </w:rPr>
        <w:t>metropo</w:t>
      </w:r>
      <w:proofErr w:type="spellEnd"/>
      <w:r w:rsidRPr="00912205">
        <w:rPr>
          <w:sz w:val="8"/>
        </w:rPr>
        <w:t xml:space="preserve">-les as the product of third world labor, we are all products of the worst </w:t>
      </w:r>
      <w:proofErr w:type="spellStart"/>
      <w:r w:rsidRPr="00912205">
        <w:rPr>
          <w:sz w:val="8"/>
        </w:rPr>
        <w:t>condi-tions</w:t>
      </w:r>
      <w:proofErr w:type="spellEnd"/>
      <w:r w:rsidRPr="00912205">
        <w:rPr>
          <w:sz w:val="8"/>
        </w:rPr>
        <w:t xml:space="preserve"> prevailing in the Global South and around the planet. </w:t>
      </w:r>
      <w:r w:rsidRPr="00E40EC9">
        <w:rPr>
          <w:rStyle w:val="StyleUnderline"/>
          <w:highlight w:val="green"/>
        </w:rPr>
        <w:t>Global inequality is internal to our being</w:t>
      </w:r>
      <w:r w:rsidRPr="00912205">
        <w:rPr>
          <w:rStyle w:val="StyleUnderline"/>
        </w:rPr>
        <w:t>. It is us. How then does one</w:t>
      </w:r>
      <w:r w:rsidRPr="00912205">
        <w:rPr>
          <w:sz w:val="8"/>
        </w:rPr>
        <w:t xml:space="preserve"> (such a one who is relatively enfranchised by the derivative language of texts such as this one) </w:t>
      </w:r>
      <w:r w:rsidRPr="00912205">
        <w:rPr>
          <w:rStyle w:val="StyleUnderline"/>
        </w:rPr>
        <w:t xml:space="preserve">inventory those relations and produce them as formations of solidarity rather than as disavowed residuum? </w:t>
      </w:r>
      <w:r w:rsidRPr="00B82DB5">
        <w:rPr>
          <w:rStyle w:val="StyleUnderline"/>
        </w:rPr>
        <w:t>Is there another data-sphere, a communist one?</w:t>
      </w:r>
      <w:r w:rsidRPr="00912205">
        <w:rPr>
          <w:rStyle w:val="StyleUnderline"/>
        </w:rPr>
        <w:t xml:space="preserve"> Can we build communist interfaces, networks, and finance</w:t>
      </w:r>
      <w:r w:rsidRPr="00912205">
        <w:rPr>
          <w:sz w:val="8"/>
        </w:rPr>
        <w:t xml:space="preserve">? How would we register, track, amplify, and render actionable the communitarian affinities, solidarities, obligations, and debts, the resources in the wake of too many genocides to count, that in actual practice underpin the official economy, collective life, and whatever authentic hope is left to our species? Perhaps we have arrived at a question worthy of theory: Is there, could there be communist algorithms? </w:t>
      </w:r>
      <w:r w:rsidRPr="00912205">
        <w:rPr>
          <w:rStyle w:val="StyleUnderline"/>
        </w:rPr>
        <w:t xml:space="preserve">Communist derivatives? </w:t>
      </w:r>
      <w:r w:rsidRPr="004C1952">
        <w:rPr>
          <w:rStyle w:val="StyleUnderline"/>
        </w:rPr>
        <w:t>Derivative communism?</w:t>
      </w:r>
      <w:r w:rsidRPr="004C1952">
        <w:rPr>
          <w:sz w:val="8"/>
        </w:rPr>
        <w:t xml:space="preserve"> </w:t>
      </w:r>
      <w:r w:rsidRPr="004C1952">
        <w:rPr>
          <w:rStyle w:val="StyleUnderline"/>
        </w:rPr>
        <w:t>We are looking for that path</w:t>
      </w:r>
      <w:r w:rsidRPr="00912205">
        <w:rPr>
          <w:rStyle w:val="StyleUnderline"/>
        </w:rPr>
        <w:t>.</w:t>
      </w:r>
      <w:r w:rsidRPr="00912205">
        <w:rPr>
          <w:sz w:val="8"/>
        </w:rPr>
        <w:t xml:space="preserve"> To add to my point about the shifting, distributed character of political actors—that goes so far as to suggest that we can no longer think only of ac-tors but rather must think of vectors and fields in addition to thinking of the resources developed in cultures of survival—I will make a second observation. </w:t>
      </w:r>
      <w:r w:rsidRPr="00CD7646">
        <w:rPr>
          <w:rStyle w:val="StyleUnderline"/>
        </w:rPr>
        <w:t xml:space="preserve">A </w:t>
      </w:r>
      <w:r w:rsidRPr="00E40EC9">
        <w:rPr>
          <w:rStyle w:val="StyleUnderline"/>
          <w:highlight w:val="green"/>
        </w:rPr>
        <w:t>political intervention</w:t>
      </w:r>
      <w:r w:rsidRPr="00912205">
        <w:rPr>
          <w:rStyle w:val="StyleUnderline"/>
        </w:rPr>
        <w:t xml:space="preserve"> in the </w:t>
      </w:r>
      <w:proofErr w:type="spellStart"/>
      <w:r w:rsidRPr="00912205">
        <w:rPr>
          <w:rStyle w:val="StyleUnderline"/>
        </w:rPr>
        <w:t>advertisarial</w:t>
      </w:r>
      <w:proofErr w:type="spellEnd"/>
      <w:r w:rsidRPr="00912205">
        <w:rPr>
          <w:rStyle w:val="StyleUnderline"/>
        </w:rPr>
        <w:t xml:space="preserve"> relations that have this planet heading toward environmental doomsday </w:t>
      </w:r>
      <w:r w:rsidRPr="00E40EC9">
        <w:rPr>
          <w:rStyle w:val="StyleUnderline"/>
          <w:highlight w:val="green"/>
        </w:rPr>
        <w:t xml:space="preserve">requires </w:t>
      </w:r>
      <w:r w:rsidRPr="00B82DB5">
        <w:rPr>
          <w:rStyle w:val="StyleUnderline"/>
        </w:rPr>
        <w:t xml:space="preserve">not only </w:t>
      </w:r>
      <w:r w:rsidRPr="00486F7F">
        <w:rPr>
          <w:rStyle w:val="StyleUnderline"/>
        </w:rPr>
        <w:t xml:space="preserve">revolutionary policy </w:t>
      </w:r>
      <w:r w:rsidRPr="00B82DB5">
        <w:rPr>
          <w:rStyle w:val="StyleUnderline"/>
        </w:rPr>
        <w:t xml:space="preserve">but </w:t>
      </w:r>
      <w:r w:rsidRPr="00E40EC9">
        <w:rPr>
          <w:rStyle w:val="StyleUnderline"/>
          <w:highlight w:val="green"/>
        </w:rPr>
        <w:t>revolutionary culture</w:t>
      </w:r>
      <w:r w:rsidRPr="00E40EC9">
        <w:rPr>
          <w:sz w:val="8"/>
          <w:highlight w:val="green"/>
        </w:rPr>
        <w:t>.</w:t>
      </w:r>
      <w:r w:rsidRPr="00912205">
        <w:rPr>
          <w:sz w:val="8"/>
        </w:rPr>
        <w:t xml:space="preserve"> (I defer further discussion of a third requirement, </w:t>
      </w:r>
      <w:proofErr w:type="spellStart"/>
      <w:r w:rsidRPr="00912205">
        <w:rPr>
          <w:sz w:val="8"/>
        </w:rPr>
        <w:t>revo-lutionary</w:t>
      </w:r>
      <w:proofErr w:type="spellEnd"/>
      <w:r w:rsidRPr="00912205">
        <w:rPr>
          <w:sz w:val="8"/>
        </w:rPr>
        <w:t xml:space="preserve"> finance, to the final chapter.) </w:t>
      </w:r>
      <w:r w:rsidRPr="00B82DB5">
        <w:rPr>
          <w:rStyle w:val="StyleUnderline"/>
        </w:rPr>
        <w:t>This</w:t>
      </w:r>
      <w:r w:rsidRPr="00912205">
        <w:rPr>
          <w:rStyle w:val="StyleUnderline"/>
        </w:rPr>
        <w:t xml:space="preserve"> culture </w:t>
      </w:r>
      <w:r w:rsidRPr="00B82DB5">
        <w:rPr>
          <w:rStyle w:val="StyleUnderline"/>
        </w:rPr>
        <w:t>must take into account that</w:t>
      </w:r>
      <w:r w:rsidRPr="00912205">
        <w:rPr>
          <w:rStyle w:val="StyleUnderline"/>
        </w:rPr>
        <w:t xml:space="preserve">, for many on this planet, </w:t>
      </w:r>
      <w:r w:rsidRPr="00B82DB5">
        <w:rPr>
          <w:rStyle w:val="StyleUnderline"/>
        </w:rPr>
        <w:t>Armageddon is</w:t>
      </w:r>
      <w:r w:rsidRPr="00912205">
        <w:rPr>
          <w:rStyle w:val="StyleUnderline"/>
        </w:rPr>
        <w:t xml:space="preserve"> not the future but </w:t>
      </w:r>
      <w:r w:rsidRPr="00B82DB5">
        <w:rPr>
          <w:rStyle w:val="StyleUnderline"/>
        </w:rPr>
        <w:t>an ongoing constant</w:t>
      </w:r>
      <w:r w:rsidRPr="00912205">
        <w:rPr>
          <w:rStyle w:val="StyleUnderline"/>
        </w:rPr>
        <w:t>. My call here</w:t>
      </w:r>
      <w:r w:rsidRPr="00912205">
        <w:rPr>
          <w:sz w:val="8"/>
        </w:rPr>
        <w:t xml:space="preserve"> (which should not be entirely unfamiliar, as it gives petit bourgeois intellectuals something important to do) </w:t>
      </w:r>
      <w:r w:rsidRPr="00912205">
        <w:rPr>
          <w:rStyle w:val="StyleUnderline"/>
        </w:rPr>
        <w:t>is to (</w:t>
      </w:r>
      <w:r w:rsidRPr="00CD7646">
        <w:rPr>
          <w:rStyle w:val="StyleUnderline"/>
        </w:rPr>
        <w:t xml:space="preserve">re)politicize </w:t>
      </w:r>
      <w:r w:rsidRPr="00C47741">
        <w:rPr>
          <w:rStyle w:val="StyleUnderline"/>
        </w:rPr>
        <w:t xml:space="preserve">se-miotic and affective </w:t>
      </w:r>
      <w:r w:rsidRPr="00CD7646">
        <w:rPr>
          <w:rStyle w:val="StyleUnderline"/>
        </w:rPr>
        <w:t>structures</w:t>
      </w:r>
      <w:r w:rsidRPr="00912205">
        <w:rPr>
          <w:rStyle w:val="StyleUnderline"/>
        </w:rPr>
        <w:t xml:space="preserve"> and practices, including </w:t>
      </w:r>
      <w:r w:rsidRPr="00CD7646">
        <w:rPr>
          <w:rStyle w:val="StyleUnderline"/>
        </w:rPr>
        <w:t>and</w:t>
      </w:r>
      <w:r w:rsidRPr="00912205">
        <w:rPr>
          <w:rStyle w:val="StyleUnderline"/>
        </w:rPr>
        <w:t xml:space="preserve"> perhaps </w:t>
      </w:r>
      <w:r w:rsidRPr="00C47741">
        <w:rPr>
          <w:rStyle w:val="StyleUnderline"/>
        </w:rPr>
        <w:t>especially</w:t>
      </w:r>
      <w:r w:rsidRPr="00912205">
        <w:rPr>
          <w:rStyle w:val="StyleUnderline"/>
        </w:rPr>
        <w:t xml:space="preserve"> those we might control, for example our own utterances—</w:t>
      </w:r>
      <w:r w:rsidRPr="00CD7646">
        <w:rPr>
          <w:rStyle w:val="StyleUnderline"/>
        </w:rPr>
        <w:t>our expression</w:t>
      </w:r>
      <w:r w:rsidRPr="00912205">
        <w:rPr>
          <w:sz w:val="8"/>
        </w:rPr>
        <w:t xml:space="preserve">. Of course, to call them “our own” seems to contradict what I’ve said about the expropriation of the cognitive-linguistic and the intensification of </w:t>
      </w:r>
      <w:proofErr w:type="spellStart"/>
      <w:r w:rsidRPr="00912205">
        <w:rPr>
          <w:sz w:val="8"/>
        </w:rPr>
        <w:t>aphanisis</w:t>
      </w:r>
      <w:proofErr w:type="spellEnd"/>
      <w:r w:rsidRPr="00912205">
        <w:rPr>
          <w:sz w:val="8"/>
        </w:rPr>
        <w:t xml:space="preserve"> by visual, verbal, and digital media derivatives, but </w:t>
      </w:r>
      <w:r w:rsidRPr="00E40EC9">
        <w:rPr>
          <w:rStyle w:val="StyleUnderline"/>
          <w:highlight w:val="green"/>
        </w:rPr>
        <w:t>it is here</w:t>
      </w:r>
      <w:r w:rsidRPr="00912205">
        <w:rPr>
          <w:rStyle w:val="StyleUnderline"/>
        </w:rPr>
        <w:t xml:space="preserve"> precisely </w:t>
      </w:r>
      <w:r w:rsidRPr="00E40EC9">
        <w:rPr>
          <w:rStyle w:val="StyleUnderline"/>
          <w:highlight w:val="green"/>
        </w:rPr>
        <w:t>that we confront</w:t>
      </w:r>
      <w:r w:rsidRPr="00912205">
        <w:rPr>
          <w:rStyle w:val="StyleUnderline"/>
        </w:rPr>
        <w:t xml:space="preserve"> one of the </w:t>
      </w:r>
      <w:r w:rsidRPr="00C47741">
        <w:rPr>
          <w:rStyle w:val="StyleUnderline"/>
        </w:rPr>
        <w:t xml:space="preserve">significant </w:t>
      </w:r>
      <w:r w:rsidRPr="00E40EC9">
        <w:rPr>
          <w:rStyle w:val="StyleUnderline"/>
          <w:highlight w:val="green"/>
        </w:rPr>
        <w:t>material contradictions</w:t>
      </w:r>
      <w:r w:rsidRPr="00912205">
        <w:rPr>
          <w:rStyle w:val="StyleUnderline"/>
        </w:rPr>
        <w:t xml:space="preserve"> of our time: </w:t>
      </w:r>
      <w:r w:rsidRPr="00C47741">
        <w:rPr>
          <w:rStyle w:val="StyleUnderline"/>
        </w:rPr>
        <w:t xml:space="preserve">who or what speaks in us? </w:t>
      </w:r>
      <w:r w:rsidRPr="00CD7646">
        <w:rPr>
          <w:rStyle w:val="StyleUnderline"/>
        </w:rPr>
        <w:t xml:space="preserve">This </w:t>
      </w:r>
      <w:r w:rsidRPr="00C47741">
        <w:rPr>
          <w:rStyle w:val="StyleUnderline"/>
        </w:rPr>
        <w:t>question</w:t>
      </w:r>
      <w:r w:rsidRPr="00912205">
        <w:rPr>
          <w:rStyle w:val="StyleUnderline"/>
        </w:rPr>
        <w:t>, which I shorthand using the phrase the politics of the utterance and which you can experience palpably right now</w:t>
      </w:r>
      <w:r w:rsidRPr="00912205">
        <w:rPr>
          <w:sz w:val="8"/>
        </w:rPr>
        <w:t xml:space="preserve"> (as you endeavor to think), </w:t>
      </w:r>
      <w:r w:rsidRPr="00CD7646">
        <w:rPr>
          <w:rStyle w:val="StyleUnderline"/>
        </w:rPr>
        <w:t>seems to</w:t>
      </w:r>
      <w:r w:rsidRPr="00912205">
        <w:rPr>
          <w:rStyle w:val="StyleUnderline"/>
        </w:rPr>
        <w:t xml:space="preserve"> me to </w:t>
      </w:r>
      <w:r w:rsidRPr="00CD7646">
        <w:rPr>
          <w:rStyle w:val="StyleUnderline"/>
        </w:rPr>
        <w:t>insist that our idea-making must</w:t>
      </w:r>
      <w:r w:rsidRPr="00912205">
        <w:rPr>
          <w:rStyle w:val="StyleUnderline"/>
        </w:rPr>
        <w:t xml:space="preserve"> ac-</w:t>
      </w:r>
      <w:proofErr w:type="spellStart"/>
      <w:r w:rsidRPr="00912205">
        <w:rPr>
          <w:rStyle w:val="StyleUnderline"/>
        </w:rPr>
        <w:t>tively</w:t>
      </w:r>
      <w:proofErr w:type="spellEnd"/>
      <w:r w:rsidRPr="00912205">
        <w:rPr>
          <w:rStyle w:val="StyleUnderline"/>
        </w:rPr>
        <w:t xml:space="preserve"> </w:t>
      </w:r>
      <w:r w:rsidRPr="00CD7646">
        <w:rPr>
          <w:rStyle w:val="StyleUnderline"/>
        </w:rPr>
        <w:t>produce its solidarity with the dispossessed</w:t>
      </w:r>
      <w:r w:rsidRPr="00912205">
        <w:rPr>
          <w:rStyle w:val="StyleUnderline"/>
        </w:rPr>
        <w:t>. We must struggle for the radical constellation</w:t>
      </w:r>
      <w:r w:rsidRPr="00912205">
        <w:rPr>
          <w:sz w:val="8"/>
        </w:rPr>
        <w:t xml:space="preserve">. The question concerning the politics of the utterance, asked here in a strange passage of this text through a beyond-academic </w:t>
      </w:r>
      <w:proofErr w:type="spellStart"/>
      <w:r w:rsidRPr="00912205">
        <w:rPr>
          <w:sz w:val="8"/>
        </w:rPr>
        <w:t>ter</w:t>
      </w:r>
      <w:proofErr w:type="spellEnd"/>
      <w:r w:rsidRPr="00912205">
        <w:rPr>
          <w:sz w:val="8"/>
        </w:rPr>
        <w:t xml:space="preserve">-rain, a moonless forest the traversal of which may or may not at this point lead us back to the plot, also raises the question of becoming, as well as the questions of agency and of action within the capitalist image—programmable images, racializing and racist images that, in the terms we have set out, are functionally omnipresent. Continuous media throughput has generated a capitalist imaginary structuring both language function and imaging processes, coordinated at scales and by calculative logics that exceed individual </w:t>
      </w:r>
      <w:proofErr w:type="spellStart"/>
      <w:r w:rsidRPr="00912205">
        <w:rPr>
          <w:sz w:val="8"/>
        </w:rPr>
        <w:t>compre-hension</w:t>
      </w:r>
      <w:proofErr w:type="spellEnd"/>
      <w:r w:rsidRPr="00912205">
        <w:rPr>
          <w:sz w:val="8"/>
        </w:rPr>
        <w:t xml:space="preserve">. </w:t>
      </w:r>
      <w:r w:rsidRPr="00912205">
        <w:rPr>
          <w:rStyle w:val="StyleUnderline"/>
        </w:rPr>
        <w:t xml:space="preserve">Though the occasion is upon us, </w:t>
      </w:r>
      <w:r w:rsidRPr="00E40EC9">
        <w:rPr>
          <w:rStyle w:val="StyleUnderline"/>
          <w:highlight w:val="green"/>
        </w:rPr>
        <w:t xml:space="preserve">we must struggle </w:t>
      </w:r>
      <w:r w:rsidRPr="00C47741">
        <w:rPr>
          <w:rStyle w:val="StyleUnderline"/>
        </w:rPr>
        <w:t>for space and time</w:t>
      </w:r>
      <w:r w:rsidRPr="00E40EC9">
        <w:rPr>
          <w:rStyle w:val="StyleUnderline"/>
          <w:highlight w:val="green"/>
        </w:rPr>
        <w:t xml:space="preserve"> to think</w:t>
      </w:r>
      <w:r w:rsidRPr="00912205">
        <w:rPr>
          <w:rStyle w:val="StyleUnderline"/>
        </w:rPr>
        <w:t xml:space="preserve">. We must </w:t>
      </w:r>
      <w:r w:rsidRPr="00CD7646">
        <w:rPr>
          <w:rStyle w:val="StyleUnderline"/>
        </w:rPr>
        <w:t>open a spread</w:t>
      </w:r>
      <w:r w:rsidRPr="00912205">
        <w:rPr>
          <w:rStyle w:val="StyleUnderline"/>
        </w:rPr>
        <w:t xml:space="preserve"> on which </w:t>
      </w:r>
      <w:r w:rsidRPr="00CD7646">
        <w:rPr>
          <w:rStyle w:val="StyleUnderline"/>
        </w:rPr>
        <w:t xml:space="preserve">to bet </w:t>
      </w:r>
      <w:r w:rsidRPr="00CD7646">
        <w:rPr>
          <w:rStyle w:val="StyleUnderline"/>
        </w:rPr>
        <w:lastRenderedPageBreak/>
        <w:t>against the dominant order</w:t>
      </w:r>
      <w:r w:rsidRPr="00912205">
        <w:rPr>
          <w:rStyle w:val="StyleUnderline"/>
        </w:rPr>
        <w:t xml:space="preserve">. We glimpse, and we feel, that </w:t>
      </w:r>
      <w:r w:rsidRPr="00E40EC9">
        <w:rPr>
          <w:rStyle w:val="StyleUnderline"/>
          <w:highlight w:val="green"/>
        </w:rPr>
        <w:t xml:space="preserve">to insist upon </w:t>
      </w:r>
      <w:r w:rsidRPr="00C47741">
        <w:rPr>
          <w:rStyle w:val="StyleUnderline"/>
        </w:rPr>
        <w:t xml:space="preserve">the </w:t>
      </w:r>
      <w:r w:rsidRPr="00E40EC9">
        <w:rPr>
          <w:rStyle w:val="StyleUnderline"/>
          <w:highlight w:val="green"/>
        </w:rPr>
        <w:t>unremitting relevance</w:t>
      </w:r>
      <w:r w:rsidRPr="00912205">
        <w:rPr>
          <w:rStyle w:val="StyleUnderline"/>
        </w:rPr>
        <w:t xml:space="preserve"> of both culture-making and of cross-cultural transnational solidarity </w:t>
      </w:r>
      <w:r w:rsidRPr="00E40EC9">
        <w:rPr>
          <w:rStyle w:val="StyleUnderline"/>
          <w:highlight w:val="green"/>
        </w:rPr>
        <w:t>helps to avoid platform fetishism because it sees</w:t>
      </w:r>
      <w:r w:rsidRPr="00912205">
        <w:rPr>
          <w:rStyle w:val="StyleUnderline"/>
        </w:rPr>
        <w:t xml:space="preserve"> the internet and its </w:t>
      </w:r>
      <w:r w:rsidRPr="00E40EC9">
        <w:rPr>
          <w:rStyle w:val="StyleUnderline"/>
          <w:highlight w:val="green"/>
        </w:rPr>
        <w:t>machines</w:t>
      </w:r>
      <w:r w:rsidRPr="00912205">
        <w:rPr>
          <w:rStyle w:val="StyleUnderline"/>
        </w:rPr>
        <w:t xml:space="preserve"> not as a set or collection of autonomous technologies but </w:t>
      </w:r>
      <w:r w:rsidRPr="00E40EC9">
        <w:rPr>
          <w:rStyle w:val="StyleUnderline"/>
          <w:highlight w:val="green"/>
        </w:rPr>
        <w:t>as a historically emergent system of value-expropriative</w:t>
      </w:r>
      <w:r w:rsidRPr="00912205">
        <w:rPr>
          <w:rStyle w:val="StyleUnderline"/>
        </w:rPr>
        <w:t xml:space="preserve"> communication and organization, built directly upon older but nonetheless contemporaneous forms of inequality, including but not limited to historically emergent techniques of gendering, racialization, and imperialism, and embedded in the living flesh of the world</w:t>
      </w:r>
      <w:r w:rsidRPr="00912205">
        <w:rPr>
          <w:sz w:val="8"/>
        </w:rPr>
        <w:t xml:space="preserve">. All of this calculative interconnectivity and networked agency implies, contradictorily, in fact, that the internet is not all advertising—but neither is advertising all advertising. It is also murder and struggle. Banksy knows that. The </w:t>
      </w:r>
      <w:proofErr w:type="spellStart"/>
      <w:r w:rsidRPr="00912205">
        <w:rPr>
          <w:sz w:val="8"/>
        </w:rPr>
        <w:t>advertisarial</w:t>
      </w:r>
      <w:proofErr w:type="spellEnd"/>
      <w:r w:rsidRPr="00912205">
        <w:rPr>
          <w:sz w:val="8"/>
        </w:rPr>
        <w:t xml:space="preserve"> relation is the programmatic relation encrypted in the apparatuses of capital: the war of each against all, taken all the way from fi-</w:t>
      </w:r>
      <w:proofErr w:type="spellStart"/>
      <w:r w:rsidRPr="00912205">
        <w:rPr>
          <w:sz w:val="8"/>
        </w:rPr>
        <w:t>nance</w:t>
      </w:r>
      <w:proofErr w:type="spellEnd"/>
      <w:r w:rsidRPr="00912205">
        <w:rPr>
          <w:sz w:val="8"/>
        </w:rPr>
        <w:t xml:space="preserve">, computation, and surveillance to the speech act and the imagination in accord with the autopoietic algorithm of the distributed Leviathan. Marx himself saw capitalism as vampiric, and today’s processes of capitalization are even more totalitarian, more widely distributed, and more blood-, life-, and indeed soul-sucking than even in prior eras—though such comparisons don’t do those killed by past iterations of capitalism any good. </w:t>
      </w:r>
      <w:r w:rsidRPr="00912205">
        <w:rPr>
          <w:rStyle w:val="StyleUnderline"/>
        </w:rPr>
        <w:t>Despite the disavow-</w:t>
      </w:r>
      <w:proofErr w:type="spellStart"/>
      <w:r w:rsidRPr="00912205">
        <w:rPr>
          <w:rStyle w:val="StyleUnderline"/>
        </w:rPr>
        <w:t>als</w:t>
      </w:r>
      <w:proofErr w:type="spellEnd"/>
      <w:r w:rsidRPr="00912205">
        <w:rPr>
          <w:rStyle w:val="StyleUnderline"/>
        </w:rPr>
        <w:t xml:space="preserve"> to the contrary, we recognize that </w:t>
      </w:r>
      <w:r w:rsidRPr="00E40EC9">
        <w:rPr>
          <w:rStyle w:val="StyleUnderline"/>
          <w:highlight w:val="green"/>
        </w:rPr>
        <w:t>capital needs labor</w:t>
      </w:r>
      <w:r w:rsidRPr="00912205">
        <w:rPr>
          <w:rStyle w:val="StyleUnderline"/>
        </w:rPr>
        <w:t xml:space="preserve">, needs metabolic time more </w:t>
      </w:r>
      <w:r w:rsidRPr="00E40EC9">
        <w:rPr>
          <w:rStyle w:val="StyleUnderline"/>
          <w:highlight w:val="green"/>
        </w:rPr>
        <w:t>desperately</w:t>
      </w:r>
      <w:r w:rsidRPr="00912205">
        <w:rPr>
          <w:rStyle w:val="StyleUnderline"/>
        </w:rPr>
        <w:t xml:space="preserve"> and more voraciously than ever before</w:t>
      </w:r>
      <w:r w:rsidRPr="00912205">
        <w:rPr>
          <w:sz w:val="8"/>
        </w:rPr>
        <w:t xml:space="preserve"> (what else is </w:t>
      </w:r>
      <w:proofErr w:type="spellStart"/>
      <w:r w:rsidRPr="00912205">
        <w:rPr>
          <w:sz w:val="8"/>
        </w:rPr>
        <w:t>biopoli</w:t>
      </w:r>
      <w:proofErr w:type="spellEnd"/>
      <w:r w:rsidRPr="00912205">
        <w:rPr>
          <w:sz w:val="8"/>
        </w:rPr>
        <w:t xml:space="preserve">-tics?) </w:t>
      </w:r>
      <w:r w:rsidRPr="00912205">
        <w:rPr>
          <w:rStyle w:val="StyleUnderline"/>
        </w:rPr>
        <w:t xml:space="preserve">and, furthermore, that </w:t>
      </w:r>
      <w:r w:rsidRPr="00E40EC9">
        <w:rPr>
          <w:rStyle w:val="StyleUnderline"/>
          <w:highlight w:val="green"/>
        </w:rPr>
        <w:t>it wages war on life-time</w:t>
      </w:r>
      <w:r w:rsidRPr="00912205">
        <w:rPr>
          <w:rStyle w:val="StyleUnderline"/>
        </w:rPr>
        <w:t xml:space="preserve"> on all fronts, in order to secure labor power, its product and basis, at a discount. </w:t>
      </w:r>
      <w:r w:rsidRPr="00912205">
        <w:rPr>
          <w:sz w:val="8"/>
        </w:rPr>
        <w:t xml:space="preserve">The pyramids of inequality become internal fractals, and even as the base broadens, the tip with the all-seeing eye (that is not a subject) ascends ever higher. </w:t>
      </w:r>
      <w:r w:rsidRPr="00E40EC9">
        <w:rPr>
          <w:rStyle w:val="StyleUnderline"/>
          <w:highlight w:val="green"/>
        </w:rPr>
        <w:t>We do not yet know what can be destroyed or</w:t>
      </w:r>
      <w:r w:rsidRPr="00912205">
        <w:rPr>
          <w:rStyle w:val="StyleUnderline"/>
        </w:rPr>
        <w:t xml:space="preserve"> indeed </w:t>
      </w:r>
      <w:r w:rsidRPr="00E40EC9">
        <w:rPr>
          <w:rStyle w:val="StyleUnderline"/>
          <w:highlight w:val="green"/>
        </w:rPr>
        <w:t>built</w:t>
      </w:r>
      <w:r w:rsidRPr="00912205">
        <w:rPr>
          <w:rStyle w:val="StyleUnderline"/>
        </w:rPr>
        <w:t xml:space="preserve"> with the massive appropriation of Banksy’s rocks, </w:t>
      </w:r>
      <w:r w:rsidRPr="00E40EC9">
        <w:rPr>
          <w:rStyle w:val="StyleUnderline"/>
          <w:highlight w:val="green"/>
        </w:rPr>
        <w:t>but we do know that</w:t>
      </w:r>
      <w:r w:rsidRPr="00912205">
        <w:rPr>
          <w:rStyle w:val="StyleUnderline"/>
        </w:rPr>
        <w:t xml:space="preserve"> at present </w:t>
      </w:r>
      <w:r w:rsidRPr="00E40EC9">
        <w:rPr>
          <w:rStyle w:val="StyleUnderline"/>
          <w:highlight w:val="green"/>
        </w:rPr>
        <w:t>there is total war against</w:t>
      </w:r>
      <w:r w:rsidRPr="00912205">
        <w:rPr>
          <w:rStyle w:val="StyleUnderline"/>
        </w:rPr>
        <w:t xml:space="preserve"> our using them to build </w:t>
      </w:r>
      <w:proofErr w:type="spellStart"/>
      <w:r w:rsidRPr="00912205">
        <w:rPr>
          <w:rStyle w:val="StyleUnderline"/>
        </w:rPr>
        <w:t>anticapitalist</w:t>
      </w:r>
      <w:proofErr w:type="spellEnd"/>
      <w:r w:rsidRPr="00912205">
        <w:rPr>
          <w:rStyle w:val="StyleUnderline"/>
        </w:rPr>
        <w:t xml:space="preserve">, nonhierarchical, horizontal, </w:t>
      </w:r>
      <w:r w:rsidRPr="00E40EC9">
        <w:rPr>
          <w:rStyle w:val="StyleUnderline"/>
          <w:highlight w:val="green"/>
        </w:rPr>
        <w:t>solidary social-</w:t>
      </w:r>
      <w:proofErr w:type="spellStart"/>
      <w:r w:rsidRPr="00E40EC9">
        <w:rPr>
          <w:rStyle w:val="StyleUnderline"/>
          <w:highlight w:val="green"/>
        </w:rPr>
        <w:t>ity</w:t>
      </w:r>
      <w:proofErr w:type="spellEnd"/>
      <w:r w:rsidRPr="00E40EC9">
        <w:rPr>
          <w:rStyle w:val="StyleUnderline"/>
          <w:highlight w:val="green"/>
        </w:rPr>
        <w:t>. The refusal</w:t>
      </w:r>
      <w:r w:rsidRPr="00912205">
        <w:rPr>
          <w:rStyle w:val="StyleUnderline"/>
        </w:rPr>
        <w:t xml:space="preserve"> or </w:t>
      </w:r>
      <w:proofErr w:type="spellStart"/>
      <w:r w:rsidRPr="00912205">
        <w:rPr>
          <w:rStyle w:val="StyleUnderline"/>
        </w:rPr>
        <w:t>détournement</w:t>
      </w:r>
      <w:proofErr w:type="spellEnd"/>
      <w:r w:rsidRPr="00912205">
        <w:rPr>
          <w:rStyle w:val="StyleUnderline"/>
        </w:rPr>
        <w:t xml:space="preserve"> </w:t>
      </w:r>
      <w:r w:rsidRPr="00E40EC9">
        <w:rPr>
          <w:rStyle w:val="StyleUnderline"/>
          <w:highlight w:val="green"/>
        </w:rPr>
        <w:t>of capital</w:t>
      </w:r>
      <w:r w:rsidRPr="00C47741">
        <w:rPr>
          <w:rStyle w:val="StyleUnderline"/>
        </w:rPr>
        <w:t xml:space="preserve">’s encroachment </w:t>
      </w:r>
      <w:r w:rsidRPr="00E40EC9">
        <w:rPr>
          <w:rStyle w:val="StyleUnderline"/>
          <w:highlight w:val="green"/>
        </w:rPr>
        <w:t xml:space="preserve">is </w:t>
      </w:r>
      <w:r w:rsidRPr="00C47741">
        <w:rPr>
          <w:rStyle w:val="StyleUnderline"/>
        </w:rPr>
        <w:t xml:space="preserve">itself </w:t>
      </w:r>
      <w:r w:rsidRPr="00E40EC9">
        <w:rPr>
          <w:rStyle w:val="StyleUnderline"/>
          <w:highlight w:val="green"/>
        </w:rPr>
        <w:t xml:space="preserve">a creative act. </w:t>
      </w:r>
      <w:r w:rsidRPr="00CD7646">
        <w:rPr>
          <w:rStyle w:val="StyleUnderline"/>
        </w:rPr>
        <w:t>Perhaps we have only begun to glimpse what a total refusal might achieve.</w:t>
      </w:r>
    </w:p>
    <w:p w14:paraId="56181523" w14:textId="77777777" w:rsidR="003810BA" w:rsidRDefault="003810BA" w:rsidP="003810BA">
      <w:pPr>
        <w:rPr>
          <w:rStyle w:val="StyleUnderline"/>
        </w:rPr>
      </w:pPr>
    </w:p>
    <w:p w14:paraId="74EFBA26" w14:textId="77777777" w:rsidR="003810BA" w:rsidRPr="009E53C0" w:rsidRDefault="003810BA" w:rsidP="003810BA">
      <w:pPr>
        <w:pStyle w:val="Heading4"/>
        <w:rPr>
          <w:rFonts w:cs="Calibri"/>
        </w:rPr>
      </w:pPr>
      <w:r>
        <w:rPr>
          <w:rFonts w:cs="Calibri"/>
        </w:rPr>
        <w:t xml:space="preserve">The </w:t>
      </w:r>
      <w:proofErr w:type="spellStart"/>
      <w:r>
        <w:rPr>
          <w:rFonts w:cs="Calibri"/>
        </w:rPr>
        <w:t>aff</w:t>
      </w:r>
      <w:proofErr w:type="spellEnd"/>
      <w:r>
        <w:rPr>
          <w:rFonts w:cs="Calibri"/>
        </w:rPr>
        <w:t xml:space="preserve"> acts as a means of politicizing thought – in the face of the world computer, our strategy seeks to decolonize thought itself. The abstraction of information seeks to reify lines of death in the scheme of racial capitalism</w:t>
      </w:r>
    </w:p>
    <w:p w14:paraId="2BC54D3A" w14:textId="77777777" w:rsidR="003810BA" w:rsidRDefault="003810BA" w:rsidP="003810BA">
      <w:pPr>
        <w:rPr>
          <w:rStyle w:val="StyleUnderline"/>
          <w:u w:val="none"/>
        </w:rPr>
      </w:pPr>
      <w:proofErr w:type="spellStart"/>
      <w:r w:rsidRPr="009E53C0">
        <w:rPr>
          <w:rStyle w:val="Style13ptBold"/>
        </w:rPr>
        <w:t>Beller</w:t>
      </w:r>
      <w:proofErr w:type="spellEnd"/>
      <w:r w:rsidRPr="009E53C0">
        <w:rPr>
          <w:rStyle w:val="Style13ptBold"/>
        </w:rPr>
        <w:t>, 21</w:t>
      </w:r>
      <w:r>
        <w:rPr>
          <w:rStyle w:val="Style13ptBold"/>
        </w:rPr>
        <w:t>-4</w:t>
      </w:r>
      <w:r w:rsidRPr="009E53C0">
        <w:t xml:space="preserve"> </w:t>
      </w:r>
      <w:r w:rsidRPr="00912205">
        <w:rPr>
          <w:rStyle w:val="Style13ptBold"/>
          <w:sz w:val="16"/>
          <w:szCs w:val="12"/>
        </w:rPr>
        <w:t xml:space="preserve">(Jonathan </w:t>
      </w:r>
      <w:proofErr w:type="spellStart"/>
      <w:r w:rsidRPr="00912205">
        <w:rPr>
          <w:rStyle w:val="Style13ptBold"/>
          <w:sz w:val="16"/>
          <w:szCs w:val="12"/>
        </w:rPr>
        <w:t>Beller</w:t>
      </w:r>
      <w:proofErr w:type="spellEnd"/>
      <w:r w:rsidRPr="00912205">
        <w:rPr>
          <w:rStyle w:val="Style13ptBold"/>
          <w:sz w:val="16"/>
          <w:szCs w:val="12"/>
        </w:rPr>
        <w:t xml:space="preserve">; 2021; Duke University Press; </w:t>
      </w:r>
      <w:r w:rsidRPr="00912205">
        <w:rPr>
          <w:rStyle w:val="Style13ptBold"/>
          <w:i/>
          <w:iCs/>
          <w:sz w:val="16"/>
          <w:szCs w:val="12"/>
        </w:rPr>
        <w:t>“The World Computer: Derivative Conditions of Racial Capitalism”</w:t>
      </w:r>
      <w:r w:rsidRPr="00912205">
        <w:rPr>
          <w:rStyle w:val="Style13ptBold"/>
          <w:sz w:val="16"/>
          <w:szCs w:val="12"/>
        </w:rPr>
        <w:t xml:space="preserve">; accessed </w:t>
      </w:r>
      <w:r>
        <w:rPr>
          <w:rStyle w:val="Style13ptBold"/>
          <w:sz w:val="16"/>
          <w:szCs w:val="12"/>
        </w:rPr>
        <w:t>4/11/21</w:t>
      </w:r>
      <w:r w:rsidRPr="00912205">
        <w:rPr>
          <w:rStyle w:val="Style13ptBold"/>
          <w:sz w:val="16"/>
          <w:szCs w:val="12"/>
        </w:rPr>
        <w:t xml:space="preserve">; ask me for the pdf; Jonathan </w:t>
      </w:r>
      <w:proofErr w:type="spellStart"/>
      <w:r w:rsidRPr="00912205">
        <w:rPr>
          <w:rStyle w:val="Style13ptBold"/>
          <w:sz w:val="16"/>
          <w:szCs w:val="12"/>
        </w:rPr>
        <w:t>Beller</w:t>
      </w:r>
      <w:proofErr w:type="spellEnd"/>
      <w:r w:rsidRPr="00912205">
        <w:rPr>
          <w:rStyle w:val="Style13ptBold"/>
          <w:sz w:val="16"/>
          <w:szCs w:val="12"/>
        </w:rPr>
        <w:t xml:space="preserve"> is a film theorist, culture critic and </w:t>
      </w:r>
      <w:proofErr w:type="spellStart"/>
      <w:r w:rsidRPr="00912205">
        <w:rPr>
          <w:rStyle w:val="Style13ptBold"/>
          <w:sz w:val="16"/>
          <w:szCs w:val="12"/>
        </w:rPr>
        <w:t>mediologist</w:t>
      </w:r>
      <w:proofErr w:type="spellEnd"/>
      <w:r w:rsidRPr="00912205">
        <w:rPr>
          <w:rStyle w:val="Style13ptBold"/>
          <w:sz w:val="16"/>
          <w:szCs w:val="12"/>
        </w:rPr>
        <w:t xml:space="preserve">. He currently holds the position of Professor of Humanities and Media Studies and Critical and Visual Studies, Pratt Institute, Brooklyn, NY. He is the recipient of numerous awards and fellowships including Mellon, J.P. Getty and Fulbright Foundation grants and </w:t>
      </w:r>
      <w:proofErr w:type="spellStart"/>
      <w:r w:rsidRPr="00912205">
        <w:rPr>
          <w:rStyle w:val="Style13ptBold"/>
          <w:sz w:val="16"/>
          <w:szCs w:val="12"/>
        </w:rPr>
        <w:t>honours</w:t>
      </w:r>
      <w:proofErr w:type="spellEnd"/>
      <w:r w:rsidRPr="00912205">
        <w:rPr>
          <w:rStyle w:val="Style13ptBold"/>
          <w:sz w:val="16"/>
          <w:szCs w:val="12"/>
        </w:rPr>
        <w:t xml:space="preserve">.; pages </w:t>
      </w:r>
      <w:r>
        <w:rPr>
          <w:rStyle w:val="Style13ptBold"/>
          <w:sz w:val="16"/>
          <w:szCs w:val="12"/>
        </w:rPr>
        <w:t>58-59</w:t>
      </w:r>
      <w:r w:rsidRPr="00912205">
        <w:rPr>
          <w:rStyle w:val="Style13ptBold"/>
          <w:sz w:val="16"/>
          <w:szCs w:val="12"/>
        </w:rPr>
        <w:t xml:space="preserve">) </w:t>
      </w:r>
      <w:r>
        <w:rPr>
          <w:rStyle w:val="Style13ptBold"/>
          <w:sz w:val="16"/>
          <w:szCs w:val="12"/>
        </w:rPr>
        <w:t>RC/</w:t>
      </w:r>
      <w:r w:rsidRPr="00912205">
        <w:rPr>
          <w:rStyle w:val="Style13ptBold"/>
          <w:sz w:val="16"/>
          <w:szCs w:val="12"/>
        </w:rPr>
        <w:t>HB</w:t>
      </w:r>
      <w:r w:rsidRPr="00EE6BFE">
        <w:rPr>
          <w:rStyle w:val="StyleUnderline"/>
          <w:u w:val="none"/>
        </w:rPr>
        <w:t xml:space="preserve"> </w:t>
      </w:r>
    </w:p>
    <w:p w14:paraId="4B3062A4" w14:textId="77777777" w:rsidR="003810BA" w:rsidRPr="0052501B" w:rsidRDefault="003810BA" w:rsidP="003810BA">
      <w:pPr>
        <w:rPr>
          <w:sz w:val="8"/>
        </w:rPr>
      </w:pPr>
      <w:r w:rsidRPr="0052501B">
        <w:rPr>
          <w:rStyle w:val="StyleUnderline"/>
          <w:sz w:val="8"/>
          <w:u w:val="none"/>
        </w:rPr>
        <w:t xml:space="preserve">Despite </w:t>
      </w:r>
      <w:r w:rsidRPr="0052501B">
        <w:rPr>
          <w:sz w:val="8"/>
        </w:rPr>
        <w:t xml:space="preserve">not being able to write in the key of Marx any longer, </w:t>
      </w:r>
      <w:r w:rsidRPr="00E40EC9">
        <w:rPr>
          <w:rStyle w:val="StyleUnderline"/>
          <w:highlight w:val="green"/>
        </w:rPr>
        <w:t>it is possible to politicize</w:t>
      </w:r>
      <w:r w:rsidRPr="008F62CF">
        <w:rPr>
          <w:rStyle w:val="StyleUnderline"/>
        </w:rPr>
        <w:t xml:space="preserve"> social </w:t>
      </w:r>
      <w:r w:rsidRPr="00E40EC9">
        <w:rPr>
          <w:rStyle w:val="StyleUnderline"/>
          <w:highlight w:val="green"/>
        </w:rPr>
        <w:t>relations</w:t>
      </w:r>
      <w:r w:rsidRPr="008F62CF">
        <w:rPr>
          <w:rStyle w:val="StyleUnderline"/>
        </w:rPr>
        <w:t xml:space="preserve"> that are naturalized, technologized, or buried in abstraction</w:t>
      </w:r>
      <w:r w:rsidRPr="0052501B">
        <w:rPr>
          <w:sz w:val="8"/>
        </w:rPr>
        <w:t xml:space="preserve">, in machinery, and in the unthought. </w:t>
      </w:r>
      <w:r w:rsidRPr="00CC49EE">
        <w:rPr>
          <w:rStyle w:val="StyleUnderline"/>
        </w:rPr>
        <w:t xml:space="preserve">Social </w:t>
      </w:r>
      <w:r w:rsidRPr="00E40EC9">
        <w:rPr>
          <w:rStyle w:val="StyleUnderline"/>
          <w:highlight w:val="green"/>
        </w:rPr>
        <w:t>difference</w:t>
      </w:r>
      <w:r w:rsidRPr="0052501B">
        <w:rPr>
          <w:sz w:val="8"/>
        </w:rPr>
        <w:t xml:space="preserve">, the profitable maintenance and elaboration of social differentiation fundamentally but not exclusively along “racial” and monetary lines </w:t>
      </w:r>
      <w:r w:rsidRPr="00E40EC9">
        <w:rPr>
          <w:rStyle w:val="StyleUnderline"/>
          <w:highlight w:val="green"/>
        </w:rPr>
        <w:t>is inherent in information</w:t>
      </w:r>
      <w:r w:rsidRPr="00CC49EE">
        <w:rPr>
          <w:rStyle w:val="StyleUnderline"/>
        </w:rPr>
        <w:t xml:space="preserve"> itself</w:t>
      </w:r>
      <w:r w:rsidRPr="0052501B">
        <w:rPr>
          <w:sz w:val="8"/>
        </w:rPr>
        <w:t xml:space="preserve">. Learning from Hortense Spillers, </w:t>
      </w:r>
      <w:r w:rsidRPr="00E40EC9">
        <w:rPr>
          <w:rStyle w:val="StyleUnderline"/>
          <w:highlight w:val="green"/>
        </w:rPr>
        <w:t>this</w:t>
      </w:r>
      <w:r w:rsidRPr="00CC49EE">
        <w:rPr>
          <w:rStyle w:val="StyleUnderline"/>
        </w:rPr>
        <w:t xml:space="preserve"> critique of information </w:t>
      </w:r>
      <w:r w:rsidRPr="00E40EC9">
        <w:rPr>
          <w:rStyle w:val="StyleUnderline"/>
          <w:highlight w:val="green"/>
        </w:rPr>
        <w:t>extends</w:t>
      </w:r>
      <w:r w:rsidRPr="00CC49EE">
        <w:rPr>
          <w:rStyle w:val="StyleUnderline"/>
        </w:rPr>
        <w:t xml:space="preserve"> itself </w:t>
      </w:r>
      <w:r w:rsidRPr="00E40EC9">
        <w:rPr>
          <w:rStyle w:val="StyleUnderline"/>
          <w:highlight w:val="green"/>
        </w:rPr>
        <w:t>to</w:t>
      </w:r>
      <w:r w:rsidRPr="00CC49EE">
        <w:rPr>
          <w:rStyle w:val="StyleUnderline"/>
        </w:rPr>
        <w:t xml:space="preserve"> the </w:t>
      </w:r>
      <w:r w:rsidRPr="00E40EC9">
        <w:rPr>
          <w:rStyle w:val="StyleUnderline"/>
          <w:highlight w:val="green"/>
        </w:rPr>
        <w:t>grammar of</w:t>
      </w:r>
      <w:r w:rsidRPr="00CC49EE">
        <w:rPr>
          <w:rStyle w:val="StyleUnderline"/>
        </w:rPr>
        <w:t xml:space="preserve"> social </w:t>
      </w:r>
      <w:r w:rsidRPr="00E40EC9">
        <w:rPr>
          <w:rStyle w:val="StyleUnderline"/>
          <w:highlight w:val="green"/>
        </w:rPr>
        <w:t>differentiation</w:t>
      </w:r>
      <w:r w:rsidRPr="00CC49EE">
        <w:rPr>
          <w:rStyle w:val="StyleUnderline"/>
        </w:rPr>
        <w:t xml:space="preserve"> and to the increasing granularity of that grammar</w:t>
      </w:r>
      <w:r w:rsidRPr="0052501B">
        <w:rPr>
          <w:sz w:val="8"/>
        </w:rPr>
        <w:t xml:space="preserve">. It is impossible to write in the key of Marx because of the historical materialist recognition that both </w:t>
      </w:r>
      <w:r w:rsidRPr="00CC49EE">
        <w:rPr>
          <w:rStyle w:val="StyleUnderline"/>
        </w:rPr>
        <w:t xml:space="preserve">the writer </w:t>
      </w:r>
      <w:r w:rsidRPr="00E40EC9">
        <w:rPr>
          <w:rStyle w:val="StyleUnderline"/>
          <w:highlight w:val="green"/>
        </w:rPr>
        <w:t>and</w:t>
      </w:r>
      <w:r w:rsidRPr="00CC49EE">
        <w:rPr>
          <w:rStyle w:val="StyleUnderline"/>
        </w:rPr>
        <w:t xml:space="preserve"> the reader </w:t>
      </w:r>
      <w:r w:rsidRPr="00E40EC9">
        <w:rPr>
          <w:rStyle w:val="StyleUnderline"/>
          <w:highlight w:val="green"/>
        </w:rPr>
        <w:t>are distributed cybernetic agents</w:t>
      </w:r>
      <w:r w:rsidRPr="00CC49EE">
        <w:rPr>
          <w:rStyle w:val="StyleUnderline"/>
        </w:rPr>
        <w:t xml:space="preserve"> who are themselves caught up and constituted in the traffic of information </w:t>
      </w:r>
      <w:r w:rsidRPr="00E40EC9">
        <w:rPr>
          <w:rStyle w:val="StyleUnderline"/>
          <w:highlight w:val="green"/>
        </w:rPr>
        <w:t>and must</w:t>
      </w:r>
      <w:r w:rsidRPr="00CC49EE">
        <w:rPr>
          <w:rStyle w:val="StyleUnderline"/>
        </w:rPr>
        <w:t xml:space="preserve"> therefore </w:t>
      </w:r>
      <w:r w:rsidRPr="00E40EC9">
        <w:rPr>
          <w:rStyle w:val="StyleUnderline"/>
          <w:highlight w:val="green"/>
        </w:rPr>
        <w:t>decolonize themselves as they work</w:t>
      </w:r>
      <w:r w:rsidRPr="00CC49EE">
        <w:rPr>
          <w:rStyle w:val="StyleUnderline"/>
        </w:rPr>
        <w:t xml:space="preserve"> to decolonize the world. </w:t>
      </w:r>
      <w:r w:rsidRPr="00E40EC9">
        <w:rPr>
          <w:rStyle w:val="StyleUnderline"/>
          <w:highlight w:val="green"/>
        </w:rPr>
        <w:t>No single perspective is adequate</w:t>
      </w:r>
      <w:r w:rsidRPr="00CC49EE">
        <w:rPr>
          <w:rStyle w:val="StyleUnderline"/>
        </w:rPr>
        <w:t xml:space="preserve"> to such a task.</w:t>
      </w:r>
      <w:r w:rsidRPr="0052501B">
        <w:rPr>
          <w:sz w:val="8"/>
        </w:rPr>
        <w:t xml:space="preserve"> We observe that the situation of difference and differentiation, inseparable as it is from histories of violence, is, in fact, the deeper meaning of what is called “the world market.” The world market is the real-time computational processing of the evaluation of everything—and from which today (next to) nothing escapes—by the relentless calculus of the value-form endemic to profit under the historical system of racial capitalism. </w:t>
      </w:r>
      <w:r w:rsidRPr="0052501B">
        <w:rPr>
          <w:rStyle w:val="StyleUnderline"/>
        </w:rPr>
        <w:t xml:space="preserve">By </w:t>
      </w:r>
      <w:r w:rsidRPr="00E40EC9">
        <w:rPr>
          <w:rStyle w:val="StyleUnderline"/>
          <w:highlight w:val="green"/>
        </w:rPr>
        <w:t xml:space="preserve">looking at </w:t>
      </w:r>
      <w:r w:rsidRPr="000E2C87">
        <w:rPr>
          <w:rStyle w:val="StyleUnderline"/>
        </w:rPr>
        <w:t>specific</w:t>
      </w:r>
      <w:r w:rsidRPr="0052501B">
        <w:rPr>
          <w:rStyle w:val="StyleUnderline"/>
        </w:rPr>
        <w:t xml:space="preserve"> machine </w:t>
      </w:r>
      <w:r w:rsidRPr="00E40EC9">
        <w:rPr>
          <w:rStyle w:val="StyleUnderline"/>
          <w:highlight w:val="green"/>
        </w:rPr>
        <w:t>histories</w:t>
      </w:r>
      <w:r w:rsidRPr="0052501B">
        <w:rPr>
          <w:rStyle w:val="StyleUnderline"/>
        </w:rPr>
        <w:t xml:space="preserve"> and processes of </w:t>
      </w:r>
      <w:proofErr w:type="spellStart"/>
      <w:r w:rsidRPr="0052501B">
        <w:rPr>
          <w:rStyle w:val="StyleUnderline"/>
        </w:rPr>
        <w:t>grammartization</w:t>
      </w:r>
      <w:proofErr w:type="spellEnd"/>
      <w:r w:rsidRPr="0052501B">
        <w:rPr>
          <w:rStyle w:val="StyleUnderline"/>
        </w:rPr>
        <w:t xml:space="preserve"> we shall </w:t>
      </w:r>
      <w:r w:rsidRPr="00E40EC9">
        <w:rPr>
          <w:rStyle w:val="StyleUnderline"/>
          <w:highlight w:val="green"/>
        </w:rPr>
        <w:t>demonstrate that</w:t>
      </w:r>
      <w:r w:rsidRPr="0052501B">
        <w:rPr>
          <w:rStyle w:val="StyleUnderline"/>
        </w:rPr>
        <w:t xml:space="preserve"> modern </w:t>
      </w:r>
      <w:r w:rsidRPr="00E40EC9">
        <w:rPr>
          <w:rStyle w:val="StyleUnderline"/>
          <w:highlight w:val="green"/>
        </w:rPr>
        <w:t>machines</w:t>
      </w:r>
      <w:r w:rsidRPr="0052501B">
        <w:rPr>
          <w:rStyle w:val="StyleUnderline"/>
        </w:rPr>
        <w:t xml:space="preserve"> themselves </w:t>
      </w:r>
      <w:r w:rsidRPr="00E40EC9">
        <w:rPr>
          <w:rStyle w:val="StyleUnderline"/>
          <w:highlight w:val="green"/>
        </w:rPr>
        <w:t>are racial formations</w:t>
      </w:r>
      <w:r w:rsidRPr="0052501B">
        <w:rPr>
          <w:sz w:val="8"/>
        </w:rPr>
        <w:t xml:space="preserve">. The Social Difference Engine 59 </w:t>
      </w:r>
      <w:r w:rsidRPr="0052501B">
        <w:rPr>
          <w:rStyle w:val="StyleUnderline"/>
        </w:rPr>
        <w:t>They are formed by actual practices of racialization and are informed by them as these relentless and for the most part remorseless activities crunch money into more money.</w:t>
      </w:r>
      <w:r w:rsidRPr="0052501B">
        <w:rPr>
          <w:sz w:val="8"/>
        </w:rPr>
        <w:t xml:space="preserve"> But how could they not be? Indeed how could we not be? Machine-mediated hegemony continues to posit (if less and less convincingly) autonomous individuality and value-neutral machines, while at the same time facilitating a disavowal of the fact that “we” think what we think because of our cybernetic relation to machines and to objectified bodies (ours or others) consigned to what in Get Out, Jordan Peele (2017) brilliantly configures as “the sunken place.” </w:t>
      </w:r>
      <w:r w:rsidRPr="0052501B">
        <w:rPr>
          <w:rStyle w:val="StyleUnderline"/>
        </w:rPr>
        <w:t xml:space="preserve">It is these sunken places that provision liquidity for those who put folks in them, and if they run dry, if we die, more have to be created. </w:t>
      </w:r>
      <w:r w:rsidRPr="00E40EC9">
        <w:rPr>
          <w:rStyle w:val="StyleUnderline"/>
          <w:highlight w:val="green"/>
        </w:rPr>
        <w:t>When we consider</w:t>
      </w:r>
      <w:r w:rsidRPr="0052501B">
        <w:rPr>
          <w:rStyle w:val="StyleUnderline"/>
        </w:rPr>
        <w:t xml:space="preserve"> the </w:t>
      </w:r>
      <w:r w:rsidRPr="00E40EC9">
        <w:rPr>
          <w:rStyle w:val="StyleUnderline"/>
          <w:highlight w:val="green"/>
        </w:rPr>
        <w:t>social totality</w:t>
      </w:r>
      <w:r w:rsidRPr="0052501B">
        <w:rPr>
          <w:rStyle w:val="StyleUnderline"/>
        </w:rPr>
        <w:t xml:space="preserve"> in this way, when the integrated information machines of social mediation are designed to confer life to some and social death, debility, or disposability on </w:t>
      </w:r>
      <w:r w:rsidRPr="0052501B">
        <w:rPr>
          <w:rStyle w:val="StyleUnderline"/>
        </w:rPr>
        <w:lastRenderedPageBreak/>
        <w:t xml:space="preserve">others, </w:t>
      </w:r>
      <w:r w:rsidRPr="00E40EC9">
        <w:rPr>
          <w:rStyle w:val="StyleUnderline"/>
          <w:highlight w:val="green"/>
        </w:rPr>
        <w:t xml:space="preserve">it should </w:t>
      </w:r>
      <w:r w:rsidRPr="000E2C87">
        <w:rPr>
          <w:rStyle w:val="StyleUnderline"/>
        </w:rPr>
        <w:t>really</w:t>
      </w:r>
      <w:r w:rsidRPr="0052501B">
        <w:rPr>
          <w:rStyle w:val="StyleUnderline"/>
        </w:rPr>
        <w:t xml:space="preserve"> </w:t>
      </w:r>
      <w:r w:rsidRPr="00E40EC9">
        <w:rPr>
          <w:rStyle w:val="StyleUnderline"/>
          <w:highlight w:val="green"/>
        </w:rPr>
        <w:t>be no surprise that racist encodings</w:t>
      </w:r>
      <w:r w:rsidRPr="0052501B">
        <w:rPr>
          <w:rStyle w:val="StyleUnderline"/>
        </w:rPr>
        <w:t xml:space="preserve"> sedimented into institutions and machines </w:t>
      </w:r>
      <w:r w:rsidRPr="00E40EC9">
        <w:rPr>
          <w:rStyle w:val="StyleUnderline"/>
          <w:highlight w:val="green"/>
        </w:rPr>
        <w:t>organized for value extraction reencode racism</w:t>
      </w:r>
      <w:r w:rsidRPr="0052501B">
        <w:rPr>
          <w:sz w:val="8"/>
        </w:rPr>
        <w:t>. But for some it is, and for some, no matter how clear the argument—this singular fact in an instrumentally postfactual world, namely, that capitalist technology is a racial formation, will remain unintelligible.</w:t>
      </w:r>
    </w:p>
    <w:p w14:paraId="50CAD7FB" w14:textId="77777777" w:rsidR="00262ACC" w:rsidRPr="00262ACC" w:rsidRDefault="00262ACC" w:rsidP="00262ACC"/>
    <w:sectPr w:rsidR="00262ACC" w:rsidRPr="00262ACC"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PortraitText_AN-Regular">
    <w:altName w:val="Cambria"/>
    <w:panose1 w:val="020B0604020202020204"/>
    <w:charset w:val="00"/>
    <w:family w:val="roman"/>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6336129"/>
    <w:multiLevelType w:val="hybridMultilevel"/>
    <w:tmpl w:val="85105E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C842F37"/>
    <w:multiLevelType w:val="hybridMultilevel"/>
    <w:tmpl w:val="EB48C8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2067A89"/>
    <w:multiLevelType w:val="hybridMultilevel"/>
    <w:tmpl w:val="539CDCD6"/>
    <w:lvl w:ilvl="0" w:tplc="A470F53A">
      <w:start w:val="1"/>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9E32797"/>
    <w:multiLevelType w:val="hybridMultilevel"/>
    <w:tmpl w:val="85105E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E331C06"/>
    <w:multiLevelType w:val="hybridMultilevel"/>
    <w:tmpl w:val="9DAE94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52A2C54"/>
    <w:multiLevelType w:val="hybridMultilevel"/>
    <w:tmpl w:val="7D3034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9BA17F2"/>
    <w:multiLevelType w:val="hybridMultilevel"/>
    <w:tmpl w:val="A8E4A8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4A86923"/>
    <w:multiLevelType w:val="hybridMultilevel"/>
    <w:tmpl w:val="17A461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4"/>
  </w:num>
  <w:num w:numId="14">
    <w:abstractNumId w:val="15"/>
  </w:num>
  <w:num w:numId="15">
    <w:abstractNumId w:val="16"/>
  </w:num>
  <w:num w:numId="16">
    <w:abstractNumId w:val="17"/>
  </w:num>
  <w:num w:numId="17">
    <w:abstractNumId w:val="12"/>
  </w:num>
  <w:num w:numId="18">
    <w:abstractNumId w:val="18"/>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20"/>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810B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2ACC"/>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10BA"/>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C7BAD"/>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EA325DA"/>
  <w14:defaultImageDpi w14:val="300"/>
  <w15:docId w15:val="{0E1AA8EB-31D8-DD4E-813C-EB4897AAA4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810BA"/>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3810B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810B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810B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1 Char Char,Heading 2 Char Char Char Char, Ch,small text,Big card,body,Normal Tag,Heading 2 Char2 Char,Ch,no read,No Spacing211,No Spacing12,No Spacing2111,No Spacing4,No Spacing11111,No Spacing5,No Spacing21,tags,T"/>
    <w:basedOn w:val="Normal"/>
    <w:next w:val="Normal"/>
    <w:link w:val="Heading4Char"/>
    <w:uiPriority w:val="9"/>
    <w:unhideWhenUsed/>
    <w:qFormat/>
    <w:rsid w:val="003810B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810B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810BA"/>
  </w:style>
  <w:style w:type="character" w:customStyle="1" w:styleId="Heading1Char">
    <w:name w:val="Heading 1 Char"/>
    <w:aliases w:val="Pocket Char"/>
    <w:basedOn w:val="DefaultParagraphFont"/>
    <w:link w:val="Heading1"/>
    <w:uiPriority w:val="9"/>
    <w:rsid w:val="003810B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810BA"/>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3810BA"/>
    <w:rPr>
      <w:rFonts w:ascii="Calibri" w:eastAsiaTheme="majorEastAsia" w:hAnsi="Calibri" w:cstheme="majorBidi"/>
      <w:b/>
      <w:bCs/>
      <w:sz w:val="32"/>
      <w:szCs w:val="32"/>
      <w:u w:val="single"/>
    </w:rPr>
  </w:style>
  <w:style w:type="character" w:customStyle="1" w:styleId="Heading4Char">
    <w:name w:val="Heading 4 Char"/>
    <w:aliases w:val="Tag Char,heading 2 Char,Heading 2 Char1 Char Char Char,Heading 2 Char Char Char Char Char, Ch Char,small text Char,Big card Char,body Char,Normal Tag Char,Heading 2 Char2 Char Char,Ch Char,no read Char,No Spacing211 Char,No Spacing12 Char"/>
    <w:basedOn w:val="DefaultParagraphFont"/>
    <w:link w:val="Heading4"/>
    <w:uiPriority w:val="9"/>
    <w:rsid w:val="003810B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3810BA"/>
    <w:rPr>
      <w:b/>
      <w:sz w:val="26"/>
      <w:u w:val="none"/>
    </w:rPr>
  </w:style>
  <w:style w:type="character" w:customStyle="1" w:styleId="StyleUnderline">
    <w:name w:val="Style Underline"/>
    <w:aliases w:val="Underline,Style Bold Underline,Style,apple-style-span + 6 pt,Bold,Kern at 16 pt,Intense Emphasis1,Intense Emphasis2,HHeading 3 + 12 pt,Cards + Font: 12 pt Char,Heading 3 Char1 Char Char Char,ci,c,Bo,Intense Emphasis11,Intense Emphasis111"/>
    <w:basedOn w:val="DefaultParagraphFont"/>
    <w:uiPriority w:val="1"/>
    <w:qFormat/>
    <w:rsid w:val="003810BA"/>
    <w:rPr>
      <w:b w:val="0"/>
      <w:sz w:val="22"/>
      <w:u w:val="single"/>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old Underline,B"/>
    <w:basedOn w:val="DefaultParagraphFont"/>
    <w:link w:val="Emphasis1"/>
    <w:uiPriority w:val="20"/>
    <w:qFormat/>
    <w:rsid w:val="003810BA"/>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3810BA"/>
    <w:rPr>
      <w:color w:val="auto"/>
      <w:u w:val="none"/>
    </w:rPr>
  </w:style>
  <w:style w:type="character" w:styleId="Hyperlink">
    <w:name w:val="Hyperlink"/>
    <w:basedOn w:val="DefaultParagraphFont"/>
    <w:uiPriority w:val="99"/>
    <w:semiHidden/>
    <w:unhideWhenUsed/>
    <w:rsid w:val="003810BA"/>
    <w:rPr>
      <w:color w:val="auto"/>
      <w:u w:val="none"/>
    </w:rPr>
  </w:style>
  <w:style w:type="paragraph" w:styleId="DocumentMap">
    <w:name w:val="Document Map"/>
    <w:basedOn w:val="Normal"/>
    <w:link w:val="DocumentMapChar"/>
    <w:uiPriority w:val="99"/>
    <w:semiHidden/>
    <w:unhideWhenUsed/>
    <w:rsid w:val="003810B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810BA"/>
    <w:rPr>
      <w:rFonts w:ascii="Lucida Grande" w:hAnsi="Lucida Grande" w:cs="Lucida Grande"/>
    </w:rPr>
  </w:style>
  <w:style w:type="paragraph" w:styleId="ListParagraph">
    <w:name w:val="List Paragraph"/>
    <w:basedOn w:val="Normal"/>
    <w:uiPriority w:val="99"/>
    <w:qFormat/>
    <w:rsid w:val="003810BA"/>
    <w:pPr>
      <w:ind w:left="720"/>
      <w:contextualSpacing/>
    </w:pPr>
  </w:style>
  <w:style w:type="paragraph" w:customStyle="1" w:styleId="Emphasis1">
    <w:name w:val="Emphasis1"/>
    <w:basedOn w:val="Normal"/>
    <w:link w:val="Emphasis"/>
    <w:uiPriority w:val="20"/>
    <w:qFormat/>
    <w:rsid w:val="003810BA"/>
    <w:pPr>
      <w:pBdr>
        <w:top w:val="single" w:sz="12" w:space="1" w:color="auto"/>
        <w:left w:val="single" w:sz="12" w:space="4" w:color="auto"/>
        <w:bottom w:val="single" w:sz="12" w:space="1" w:color="auto"/>
        <w:right w:val="single" w:sz="12" w:space="4" w:color="auto"/>
      </w:pBdr>
      <w:ind w:left="720"/>
      <w:jc w:val="both"/>
    </w:pPr>
    <w:rPr>
      <w:b/>
      <w:iCs/>
      <w:u w:val="single"/>
    </w:rPr>
  </w:style>
  <w:style w:type="character" w:customStyle="1" w:styleId="underline">
    <w:name w:val="underline"/>
    <w:qFormat/>
    <w:rsid w:val="003810BA"/>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god/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22</TotalTime>
  <Pages>12</Pages>
  <Words>12515</Words>
  <Characters>71339</Characters>
  <Application>Microsoft Office Word</Application>
  <DocSecurity>0</DocSecurity>
  <Lines>594</Lines>
  <Paragraphs>167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83687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Graham Johnstone</cp:lastModifiedBy>
  <cp:revision>2</cp:revision>
  <dcterms:created xsi:type="dcterms:W3CDTF">2021-11-06T17:28:00Z</dcterms:created>
  <dcterms:modified xsi:type="dcterms:W3CDTF">2021-11-06T18:50:00Z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