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884C0" w14:textId="5C6131EB" w:rsidR="004B11AD" w:rsidRDefault="004B11AD" w:rsidP="004B11AD">
      <w:pPr>
        <w:pStyle w:val="Heading2"/>
      </w:pPr>
      <w:r>
        <w:t>Framework</w:t>
      </w:r>
    </w:p>
    <w:p w14:paraId="79732DEB" w14:textId="09CEB8E5" w:rsidR="004B11AD" w:rsidRDefault="004B11AD" w:rsidP="004B11AD">
      <w:pPr>
        <w:pStyle w:val="Heading4"/>
      </w:pPr>
      <w:r>
        <w:t>The roll of the ballot is to vote for the debater who best</w:t>
      </w:r>
      <w:r>
        <w:t xml:space="preserve"> </w:t>
      </w:r>
      <w:r>
        <w:t xml:space="preserve">works to </w:t>
      </w:r>
      <w:r>
        <w:t xml:space="preserve">reorient our pedagogies to be open to challenging neoliberalism and capitalism </w:t>
      </w:r>
    </w:p>
    <w:p w14:paraId="52B59B10" w14:textId="77777777" w:rsidR="004B11AD" w:rsidRPr="00E053A4" w:rsidRDefault="004B11AD" w:rsidP="004B11AD">
      <w:r w:rsidRPr="00E053A4">
        <w:rPr>
          <w:rStyle w:val="Style13ptBold"/>
        </w:rPr>
        <w:t>Giroux ‘6</w:t>
      </w:r>
      <w:r w:rsidRPr="00E053A4">
        <w:t xml:space="preserve"> (Henry A. Giroux, 11-2-06, Cultural Studies in Dark Times: Public Pedagogy and the Challenge of Neoliberalism, http://firgoa.usc.es/drupal/node/25904)</w:t>
      </w:r>
      <w:r>
        <w:t xml:space="preserve"> /Bingham-MB</w:t>
      </w:r>
    </w:p>
    <w:p w14:paraId="1C0A970C" w14:textId="77777777" w:rsidR="004B11AD" w:rsidRDefault="004B11AD" w:rsidP="004B11AD">
      <w:r>
        <w:t xml:space="preserve">In opposition to these positions, I want to reclaim a tradition in radical educational theory and cultural studies in which </w:t>
      </w:r>
      <w:r w:rsidRPr="00B97E95">
        <w:rPr>
          <w:rStyle w:val="Heading3Char"/>
          <w:highlight w:val="yellow"/>
        </w:rPr>
        <w:t>pedagogy</w:t>
      </w:r>
      <w:r w:rsidRPr="00E15FCE">
        <w:rPr>
          <w:rStyle w:val="Heading3Char"/>
        </w:rPr>
        <w:t xml:space="preserve"> as a critical practice </w:t>
      </w:r>
      <w:r w:rsidRPr="00B97E95">
        <w:rPr>
          <w:rStyle w:val="Heading3Char"/>
          <w:highlight w:val="yellow"/>
        </w:rPr>
        <w:t>is central</w:t>
      </w:r>
      <w:r w:rsidRPr="00E15FCE">
        <w:rPr>
          <w:rStyle w:val="Heading3Char"/>
        </w:rPr>
        <w:t xml:space="preserve"> </w:t>
      </w:r>
      <w:r w:rsidRPr="00B97E95">
        <w:rPr>
          <w:rStyle w:val="Heading3Char"/>
          <w:highlight w:val="yellow"/>
        </w:rPr>
        <w:t>to</w:t>
      </w:r>
      <w:r w:rsidRPr="00E15FCE">
        <w:rPr>
          <w:rStyle w:val="Heading3Char"/>
        </w:rPr>
        <w:t xml:space="preserve"> any viable notion of </w:t>
      </w:r>
      <w:r w:rsidRPr="00B97E95">
        <w:rPr>
          <w:rStyle w:val="Heading3Char"/>
          <w:highlight w:val="yellow"/>
        </w:rPr>
        <w:t>agency</w:t>
      </w:r>
      <w:r w:rsidRPr="00E15FCE">
        <w:rPr>
          <w:rStyle w:val="Heading3Char"/>
        </w:rPr>
        <w:t xml:space="preserve">, inclusive democracy, </w:t>
      </w:r>
      <w:r w:rsidRPr="00B97E95">
        <w:rPr>
          <w:rStyle w:val="Heading3Char"/>
          <w:highlight w:val="yellow"/>
        </w:rPr>
        <w:t>and a broader</w:t>
      </w:r>
      <w:r w:rsidRPr="00E15FCE">
        <w:rPr>
          <w:rStyle w:val="Heading3Char"/>
        </w:rPr>
        <w:t xml:space="preserve"> global </w:t>
      </w:r>
      <w:r w:rsidRPr="00B97E95">
        <w:rPr>
          <w:rStyle w:val="Heading3Char"/>
          <w:highlight w:val="yellow"/>
        </w:rPr>
        <w:t>public sphere</w:t>
      </w:r>
      <w:r w:rsidRPr="00E15FCE">
        <w:rPr>
          <w:rStyle w:val="Heading3Char"/>
        </w:rPr>
        <w:t xml:space="preserve">. </w:t>
      </w:r>
      <w:r w:rsidRPr="00B97E95">
        <w:rPr>
          <w:rStyle w:val="Heading3Char"/>
          <w:highlight w:val="yellow"/>
        </w:rPr>
        <w:t>Pedagogy</w:t>
      </w:r>
      <w:r w:rsidRPr="00E15FCE">
        <w:rPr>
          <w:rStyle w:val="Heading3Char"/>
        </w:rPr>
        <w:t xml:space="preserve"> </w:t>
      </w:r>
      <w:r w:rsidRPr="00B97E95">
        <w:rPr>
          <w:rStyle w:val="Heading3Char"/>
          <w:highlight w:val="yellow"/>
        </w:rPr>
        <w:t>as</w:t>
      </w:r>
      <w:r w:rsidRPr="00E15FCE">
        <w:rPr>
          <w:rStyle w:val="Heading3Char"/>
        </w:rPr>
        <w:t xml:space="preserve"> both </w:t>
      </w:r>
      <w:r w:rsidRPr="00B97E95">
        <w:rPr>
          <w:rStyle w:val="Heading3Char"/>
          <w:highlight w:val="yellow"/>
        </w:rPr>
        <w:t>a language of critique and</w:t>
      </w:r>
      <w:r w:rsidRPr="00E15FCE">
        <w:rPr>
          <w:rStyle w:val="Heading3Char"/>
        </w:rPr>
        <w:t xml:space="preserve"> </w:t>
      </w:r>
      <w:r w:rsidRPr="00B97E95">
        <w:rPr>
          <w:rStyle w:val="Heading3Char"/>
          <w:highlight w:val="yellow"/>
        </w:rPr>
        <w:t>possibility</w:t>
      </w:r>
      <w:r w:rsidRPr="00E15FCE">
        <w:rPr>
          <w:rStyle w:val="Heading3Char"/>
        </w:rPr>
        <w:t xml:space="preserve"> </w:t>
      </w:r>
      <w:r w:rsidRPr="00B97E95">
        <w:rPr>
          <w:rStyle w:val="Heading3Char"/>
          <w:highlight w:val="yellow"/>
        </w:rPr>
        <w:t>looms large</w:t>
      </w:r>
      <w:r w:rsidRPr="00E15FCE">
        <w:rPr>
          <w:rStyle w:val="Heading3Char"/>
        </w:rPr>
        <w:t xml:space="preserve"> in these critical traditions</w:t>
      </w:r>
      <w:r w:rsidRPr="004E68BB">
        <w:rPr>
          <w:rStyle w:val="underline"/>
        </w:rPr>
        <w:t>,</w:t>
      </w:r>
      <w:r>
        <w:t xml:space="preserve"> not as a technique or a priori set of methods, but as a political and moral practice. </w:t>
      </w:r>
      <w:r w:rsidRPr="00E15FCE">
        <w:rPr>
          <w:rStyle w:val="Heading3Char"/>
        </w:rPr>
        <w:t xml:space="preserve">As a political practice, </w:t>
      </w:r>
      <w:r w:rsidRPr="00B97E95">
        <w:rPr>
          <w:rStyle w:val="Heading3Char"/>
          <w:highlight w:val="yellow"/>
        </w:rPr>
        <w:t>pedagogy</w:t>
      </w:r>
      <w:r w:rsidRPr="00E15FCE">
        <w:rPr>
          <w:rStyle w:val="Heading3Char"/>
        </w:rPr>
        <w:t xml:space="preserve"> is viewed as the outgrowth of struggles and </w:t>
      </w:r>
      <w:r w:rsidRPr="00B97E95">
        <w:rPr>
          <w:rStyle w:val="Heading3Char"/>
          <w:highlight w:val="yellow"/>
        </w:rPr>
        <w:t>illuminates</w:t>
      </w:r>
      <w:r w:rsidRPr="00E15FCE">
        <w:rPr>
          <w:rStyle w:val="Heading3Char"/>
        </w:rPr>
        <w:t xml:space="preserve"> the </w:t>
      </w:r>
      <w:r w:rsidRPr="00B97E95">
        <w:rPr>
          <w:rStyle w:val="Heading3Char"/>
          <w:highlight w:val="yellow"/>
        </w:rPr>
        <w:t>relationships</w:t>
      </w:r>
      <w:r w:rsidRPr="00E15FCE">
        <w:rPr>
          <w:rStyle w:val="Heading3Char"/>
        </w:rPr>
        <w:t xml:space="preserve"> </w:t>
      </w:r>
      <w:r w:rsidRPr="00B97E95">
        <w:rPr>
          <w:rStyle w:val="Heading3Char"/>
          <w:highlight w:val="yellow"/>
        </w:rPr>
        <w:t>among power, knowledge, and ideology</w:t>
      </w:r>
      <w:r>
        <w:t xml:space="preserve">, while self-consciously, if not self-critically, recognizing the role it plays as </w:t>
      </w:r>
      <w:r w:rsidRPr="00E15FCE">
        <w:rPr>
          <w:rStyle w:val="Heading3Char"/>
        </w:rPr>
        <w:t xml:space="preserve">a deliberate attempt </w:t>
      </w:r>
      <w:r w:rsidRPr="00B97E95">
        <w:rPr>
          <w:rStyle w:val="Heading3Char"/>
          <w:highlight w:val="yellow"/>
        </w:rPr>
        <w:t>to influence</w:t>
      </w:r>
      <w:r w:rsidRPr="00E15FCE">
        <w:rPr>
          <w:rStyle w:val="Heading3Char"/>
        </w:rPr>
        <w:t xml:space="preserve"> how and </w:t>
      </w:r>
      <w:r w:rsidRPr="00B97E95">
        <w:rPr>
          <w:rStyle w:val="Heading3Char"/>
          <w:highlight w:val="yellow"/>
        </w:rPr>
        <w:t>what</w:t>
      </w:r>
      <w:r w:rsidRPr="00E15FCE">
        <w:rPr>
          <w:rStyle w:val="Heading3Char"/>
        </w:rPr>
        <w:t xml:space="preserve"> </w:t>
      </w:r>
      <w:r w:rsidRPr="00B97E95">
        <w:rPr>
          <w:rStyle w:val="Heading3Char"/>
          <w:highlight w:val="yellow"/>
        </w:rPr>
        <w:t>knowledge and identities are produced</w:t>
      </w:r>
      <w:r w:rsidRPr="00E15FCE">
        <w:rPr>
          <w:rStyle w:val="Heading3Char"/>
        </w:rPr>
        <w:t xml:space="preserve"> within </w:t>
      </w:r>
      <w:proofErr w:type="gramStart"/>
      <w:r w:rsidRPr="00E15FCE">
        <w:rPr>
          <w:rStyle w:val="Heading3Char"/>
        </w:rPr>
        <w:t>particular sets</w:t>
      </w:r>
      <w:proofErr w:type="gramEnd"/>
      <w:r w:rsidRPr="00E15FCE">
        <w:rPr>
          <w:rStyle w:val="Heading3Char"/>
        </w:rPr>
        <w:t xml:space="preserve"> of social relations. As a moral practice, pedagogy recognizes</w:t>
      </w:r>
      <w:r>
        <w:t xml:space="preserve"> that what cultural workers, artists, activists, media workers, and others teach cannot be abstracted from </w:t>
      </w:r>
      <w:r w:rsidRPr="00E15FCE">
        <w:rPr>
          <w:rStyle w:val="Heading3Char"/>
        </w:rPr>
        <w:t xml:space="preserve">what it means to invest in public life, presuppose some notion of the future, or locate oneself in a public discourse. </w:t>
      </w:r>
      <w:r w:rsidRPr="00B97E95">
        <w:rPr>
          <w:rStyle w:val="Heading3Char"/>
          <w:highlight w:val="yellow"/>
        </w:rPr>
        <w:t>The moral implications of pedagogy</w:t>
      </w:r>
      <w:r w:rsidRPr="00E15FCE">
        <w:rPr>
          <w:rStyle w:val="Heading3Char"/>
        </w:rPr>
        <w:t xml:space="preserve"> also suggest that our responsibility as intellectuals for the public </w:t>
      </w:r>
      <w:r w:rsidRPr="00B97E95">
        <w:rPr>
          <w:rStyle w:val="Heading3Char"/>
          <w:highlight w:val="yellow"/>
        </w:rPr>
        <w:t>cannot be separated from the consequences of the</w:t>
      </w:r>
      <w:r w:rsidRPr="00E15FCE">
        <w:rPr>
          <w:rStyle w:val="Heading3Char"/>
        </w:rPr>
        <w:t xml:space="preserve"> </w:t>
      </w:r>
      <w:r w:rsidRPr="00B97E95">
        <w:rPr>
          <w:rStyle w:val="Heading3Char"/>
          <w:highlight w:val="yellow"/>
        </w:rPr>
        <w:t>knowledge we produce</w:t>
      </w:r>
      <w:r w:rsidRPr="00E15FCE">
        <w:rPr>
          <w:rStyle w:val="Heading3Char"/>
        </w:rPr>
        <w:t xml:space="preserve">, the social relations we legitimate, and the ideologies and identities we offer up to students as well as colleagues. </w:t>
      </w:r>
      <w:r>
        <w:t xml:space="preserve">Refusing to decouple politics from pedagogy means, in part, </w:t>
      </w:r>
      <w:r w:rsidRPr="00B97E95">
        <w:rPr>
          <w:rStyle w:val="Heading3Char"/>
          <w:highlight w:val="yellow"/>
        </w:rPr>
        <w:t>creating</w:t>
      </w:r>
      <w:r w:rsidRPr="00E15FCE">
        <w:rPr>
          <w:rStyle w:val="Heading3Char"/>
        </w:rPr>
        <w:t xml:space="preserve"> those public </w:t>
      </w:r>
      <w:r w:rsidRPr="00B97E95">
        <w:rPr>
          <w:rStyle w:val="Heading3Char"/>
          <w:highlight w:val="yellow"/>
        </w:rPr>
        <w:t>spaces</w:t>
      </w:r>
      <w:r w:rsidRPr="00E15FCE">
        <w:rPr>
          <w:rStyle w:val="Heading3Char"/>
        </w:rPr>
        <w:t xml:space="preserve"> </w:t>
      </w:r>
      <w:r w:rsidRPr="00B97E95">
        <w:rPr>
          <w:rStyle w:val="Heading3Char"/>
          <w:highlight w:val="yellow"/>
        </w:rPr>
        <w:t>for</w:t>
      </w:r>
      <w:r w:rsidRPr="00E15FCE">
        <w:rPr>
          <w:rStyle w:val="Heading3Char"/>
        </w:rPr>
        <w:t xml:space="preserve"> </w:t>
      </w:r>
      <w:r w:rsidRPr="00B97E95">
        <w:rPr>
          <w:rStyle w:val="Heading3Char"/>
          <w:highlight w:val="yellow"/>
        </w:rPr>
        <w:t>engaging students</w:t>
      </w:r>
      <w:r w:rsidRPr="00E15FCE">
        <w:rPr>
          <w:rStyle w:val="Heading3Char"/>
        </w:rPr>
        <w:t xml:space="preserve"> </w:t>
      </w:r>
      <w:r w:rsidRPr="00B97E95">
        <w:rPr>
          <w:rStyle w:val="Heading3Char"/>
          <w:highlight w:val="yellow"/>
        </w:rPr>
        <w:t>in</w:t>
      </w:r>
      <w:r w:rsidRPr="00E15FCE">
        <w:rPr>
          <w:rStyle w:val="Heading3Char"/>
        </w:rPr>
        <w:t xml:space="preserve"> robust </w:t>
      </w:r>
      <w:r w:rsidRPr="00B97E95">
        <w:rPr>
          <w:rStyle w:val="Heading3Char"/>
          <w:highlight w:val="yellow"/>
        </w:rPr>
        <w:t>dialogue</w:t>
      </w:r>
      <w:r w:rsidRPr="00E15FCE">
        <w:rPr>
          <w:rStyle w:val="Heading3Char"/>
        </w:rPr>
        <w:t xml:space="preserve">, challenging them </w:t>
      </w:r>
      <w:r w:rsidRPr="00B97E95">
        <w:rPr>
          <w:rStyle w:val="Heading3Char"/>
          <w:highlight w:val="yellow"/>
        </w:rPr>
        <w:t>to think</w:t>
      </w:r>
      <w:r w:rsidRPr="00E15FCE">
        <w:rPr>
          <w:rStyle w:val="Heading3Char"/>
        </w:rPr>
        <w:t xml:space="preserve"> </w:t>
      </w:r>
      <w:r w:rsidRPr="00B97E95">
        <w:rPr>
          <w:rStyle w:val="Heading3Char"/>
          <w:highlight w:val="yellow"/>
        </w:rPr>
        <w:t>critically</w:t>
      </w:r>
      <w:r w:rsidRPr="00E15FCE">
        <w:rPr>
          <w:rStyle w:val="Heading3Char"/>
        </w:rPr>
        <w:t xml:space="preserve"> </w:t>
      </w:r>
      <w:r w:rsidRPr="00B97E95">
        <w:rPr>
          <w:rStyle w:val="Heading3Char"/>
          <w:highlight w:val="yellow"/>
        </w:rPr>
        <w:t>about</w:t>
      </w:r>
      <w:r w:rsidRPr="00E15FCE">
        <w:rPr>
          <w:rStyle w:val="Heading3Char"/>
        </w:rPr>
        <w:t xml:space="preserve"> received </w:t>
      </w:r>
      <w:r w:rsidRPr="00B97E95">
        <w:rPr>
          <w:rStyle w:val="Heading3Char"/>
          <w:highlight w:val="yellow"/>
        </w:rPr>
        <w:t>knowledge</w:t>
      </w:r>
      <w:r w:rsidRPr="00E15FCE">
        <w:rPr>
          <w:rStyle w:val="Heading3Char"/>
        </w:rPr>
        <w:t xml:space="preserve"> and energizing them to recognize their own power as individual and social agents. Pedagogy </w:t>
      </w:r>
      <w:r w:rsidRPr="00B97E95">
        <w:rPr>
          <w:rStyle w:val="Heading3Char"/>
          <w:highlight w:val="yellow"/>
        </w:rPr>
        <w:t>has a relationship to social change</w:t>
      </w:r>
      <w:r w:rsidRPr="00E15FCE">
        <w:rPr>
          <w:rStyle w:val="Heading3Char"/>
        </w:rPr>
        <w:t xml:space="preserve"> in that </w:t>
      </w:r>
      <w:r w:rsidRPr="00B97E95">
        <w:rPr>
          <w:rStyle w:val="Heading3Char"/>
          <w:highlight w:val="yellow"/>
        </w:rPr>
        <w:t>it should</w:t>
      </w:r>
      <w:r w:rsidRPr="00E15FCE">
        <w:rPr>
          <w:rStyle w:val="Heading3Char"/>
        </w:rPr>
        <w:t xml:space="preserve"> not only help students frame their sense of understanding, imagination, and knowledge within a wider </w:t>
      </w:r>
      <w:r w:rsidRPr="00E15FCE">
        <w:rPr>
          <w:rStyle w:val="Heading3Char"/>
        </w:rPr>
        <w:lastRenderedPageBreak/>
        <w:t xml:space="preserve">sense of history, politics, and democracy but should also </w:t>
      </w:r>
      <w:r w:rsidRPr="00B97E95">
        <w:rPr>
          <w:rStyle w:val="Heading3Char"/>
          <w:highlight w:val="yellow"/>
        </w:rPr>
        <w:t>enable them to recognize</w:t>
      </w:r>
      <w:r w:rsidRPr="00E15FCE">
        <w:rPr>
          <w:rStyle w:val="Heading3Char"/>
        </w:rPr>
        <w:t xml:space="preserve"> that </w:t>
      </w:r>
      <w:r w:rsidRPr="00B97E95">
        <w:rPr>
          <w:rStyle w:val="Heading3Char"/>
          <w:highlight w:val="yellow"/>
        </w:rPr>
        <w:t>they can do something to</w:t>
      </w:r>
      <w:r w:rsidRPr="00E15FCE">
        <w:rPr>
          <w:rStyle w:val="Heading3Char"/>
        </w:rPr>
        <w:t xml:space="preserve"> </w:t>
      </w:r>
      <w:r w:rsidRPr="00B97E95">
        <w:rPr>
          <w:rStyle w:val="Heading3Char"/>
          <w:highlight w:val="yellow"/>
        </w:rPr>
        <w:t>alleviate human suffering</w:t>
      </w:r>
      <w:r w:rsidRPr="00E15FCE">
        <w:rPr>
          <w:rStyle w:val="Heading3Char"/>
        </w:rPr>
        <w:t>,</w:t>
      </w:r>
      <w:r>
        <w:t xml:space="preserve"> as the late Susan Sontag (2003) has suggested. Part of this task necessitates </w:t>
      </w:r>
      <w:proofErr w:type="gramStart"/>
      <w:r>
        <w:t>that cultural studies theorists and educators</w:t>
      </w:r>
      <w:proofErr w:type="gramEnd"/>
      <w:r>
        <w:t xml:space="preserve"> anchor their own work, however diverse, in a radical project that seriously engages the promise of an unrealized democracy against its really existing and </w:t>
      </w:r>
      <w:proofErr w:type="spellStart"/>
      <w:r>
        <w:t>greviously</w:t>
      </w:r>
      <w:proofErr w:type="spellEnd"/>
      <w:r>
        <w:t xml:space="preserve"> incomplete forms. </w:t>
      </w:r>
      <w:r w:rsidRPr="00B97E95">
        <w:rPr>
          <w:rStyle w:val="Heading3Char"/>
          <w:highlight w:val="yellow"/>
        </w:rPr>
        <w:t>Of crucial importance</w:t>
      </w:r>
      <w:r w:rsidRPr="00E15FCE">
        <w:rPr>
          <w:rStyle w:val="Heading3Char"/>
        </w:rPr>
        <w:t xml:space="preserve"> to such a project </w:t>
      </w:r>
      <w:r w:rsidRPr="00B97E95">
        <w:rPr>
          <w:rStyle w:val="Heading3Char"/>
          <w:highlight w:val="yellow"/>
        </w:rPr>
        <w:t>is rejecting the assumption</w:t>
      </w:r>
      <w:r w:rsidRPr="00E15FCE">
        <w:rPr>
          <w:rStyle w:val="Heading3Char"/>
        </w:rPr>
        <w:t xml:space="preserve"> </w:t>
      </w:r>
      <w:r w:rsidRPr="00B97E95">
        <w:rPr>
          <w:rStyle w:val="Heading3Char"/>
          <w:highlight w:val="yellow"/>
        </w:rPr>
        <w:t>that</w:t>
      </w:r>
      <w:r w:rsidRPr="00E15FCE">
        <w:rPr>
          <w:rStyle w:val="Heading3Char"/>
        </w:rPr>
        <w:t xml:space="preserve"> </w:t>
      </w:r>
      <w:r w:rsidRPr="00B97E95">
        <w:rPr>
          <w:rStyle w:val="Heading3Char"/>
          <w:highlight w:val="yellow"/>
        </w:rPr>
        <w:t>theorists can understand social problems without contesting their appearance</w:t>
      </w:r>
      <w:r w:rsidRPr="00E15FCE">
        <w:rPr>
          <w:rStyle w:val="Heading3Char"/>
        </w:rPr>
        <w:t xml:space="preserve"> in public life. More specifically, </w:t>
      </w:r>
      <w:r w:rsidRPr="00B97E95">
        <w:rPr>
          <w:rStyle w:val="Heading3Char"/>
          <w:highlight w:val="yellow"/>
        </w:rPr>
        <w:t>any viable cultural politics needs a socially committed notion of injustice</w:t>
      </w:r>
      <w:r w:rsidRPr="00E15FCE">
        <w:rPr>
          <w:rStyle w:val="Heading3Char"/>
        </w:rPr>
        <w:t xml:space="preserve"> if we are to take seriously what it means to fight for the idea of the good society.</w:t>
      </w:r>
      <w:r>
        <w:t xml:space="preserve"> Zygmunt Bauman (2002) is right in arguing that "if there is no room for the idea of wrong society, there is hardly much chance for the idea of good society to be born, let alone make waves" (p. 170). Cultural studies' theorists need to be more forceful, if not more committed, to linking their overall politics to modes of critique and collective action that address the presupposition that democratic societies are never too just, which means that </w:t>
      </w:r>
      <w:r w:rsidRPr="00B97E95">
        <w:rPr>
          <w:rStyle w:val="Heading3Char"/>
          <w:highlight w:val="yellow"/>
        </w:rPr>
        <w:t>a democratic society must constantly nurture the possibilities for self-critique</w:t>
      </w:r>
      <w:r w:rsidRPr="00E15FCE">
        <w:rPr>
          <w:rStyle w:val="Heading3Char"/>
        </w:rPr>
        <w:t xml:space="preserve">, collective agency, and forms of citizenship in which people play a fundamental role in shaping the material relations of power and ideological forces that affect their everyday lives. </w:t>
      </w:r>
      <w:r w:rsidRPr="00B97E95">
        <w:rPr>
          <w:rStyle w:val="Heading3Char"/>
          <w:highlight w:val="yellow"/>
        </w:rPr>
        <w:t>Within</w:t>
      </w:r>
      <w:r w:rsidRPr="00E15FCE">
        <w:rPr>
          <w:rStyle w:val="Heading3Char"/>
        </w:rPr>
        <w:t xml:space="preserve"> the ongoing process of </w:t>
      </w:r>
      <w:r w:rsidRPr="00B97E95">
        <w:rPr>
          <w:rStyle w:val="Heading3Char"/>
          <w:highlight w:val="yellow"/>
        </w:rPr>
        <w:t>democratization</w:t>
      </w:r>
      <w:r w:rsidRPr="00E15FCE">
        <w:rPr>
          <w:rStyle w:val="Heading3Char"/>
        </w:rPr>
        <w:t xml:space="preserve"> </w:t>
      </w:r>
      <w:r w:rsidRPr="00B97E95">
        <w:rPr>
          <w:rStyle w:val="Heading3Char"/>
          <w:highlight w:val="yellow"/>
        </w:rPr>
        <w:t>lies the promise</w:t>
      </w:r>
      <w:r w:rsidRPr="00E15FCE">
        <w:rPr>
          <w:rStyle w:val="Heading3Char"/>
        </w:rPr>
        <w:t xml:space="preserve"> of a society that is open to exchange, questioning, and self-criticism, a democracy that is never finished, and one </w:t>
      </w:r>
      <w:r w:rsidRPr="00B97E95">
        <w:rPr>
          <w:rStyle w:val="Heading3Char"/>
          <w:highlight w:val="yellow"/>
        </w:rPr>
        <w:t>that opposes neoliberal</w:t>
      </w:r>
      <w:r w:rsidRPr="00E15FCE">
        <w:rPr>
          <w:rStyle w:val="Heading3Char"/>
        </w:rPr>
        <w:t xml:space="preserve"> and neoconservative </w:t>
      </w:r>
      <w:r w:rsidRPr="00B97E95">
        <w:rPr>
          <w:rStyle w:val="Heading3Char"/>
          <w:highlight w:val="yellow"/>
        </w:rPr>
        <w:t>attempts to</w:t>
      </w:r>
      <w:r w:rsidRPr="00E15FCE">
        <w:rPr>
          <w:rStyle w:val="Heading3Char"/>
        </w:rPr>
        <w:t xml:space="preserve"> </w:t>
      </w:r>
      <w:r w:rsidRPr="00B97E95">
        <w:rPr>
          <w:rStyle w:val="Heading3Char"/>
          <w:highlight w:val="yellow"/>
        </w:rPr>
        <w:t>supplant</w:t>
      </w:r>
      <w:r w:rsidRPr="00E15FCE">
        <w:rPr>
          <w:rStyle w:val="Heading3Char"/>
        </w:rPr>
        <w:t xml:space="preserve"> the concept of </w:t>
      </w:r>
      <w:r w:rsidRPr="00B97E95">
        <w:rPr>
          <w:rStyle w:val="Heading3Char"/>
          <w:highlight w:val="yellow"/>
        </w:rPr>
        <w:t>an open society with a</w:t>
      </w:r>
      <w:r w:rsidRPr="00E15FCE">
        <w:rPr>
          <w:rStyle w:val="Heading3Char"/>
        </w:rPr>
        <w:t xml:space="preserve"> fundamentalist </w:t>
      </w:r>
      <w:r w:rsidRPr="00B97E95">
        <w:rPr>
          <w:rStyle w:val="Heading3Char"/>
          <w:highlight w:val="yellow"/>
        </w:rPr>
        <w:t>market-driven</w:t>
      </w:r>
      <w:r w:rsidRPr="00E15FCE">
        <w:rPr>
          <w:rStyle w:val="Heading3Char"/>
        </w:rPr>
        <w:t xml:space="preserve"> or authoritarian </w:t>
      </w:r>
      <w:r w:rsidRPr="00B97E95">
        <w:rPr>
          <w:rStyle w:val="Heading3Char"/>
          <w:highlight w:val="yellow"/>
        </w:rPr>
        <w:t>one</w:t>
      </w:r>
      <w:r w:rsidRPr="004E68BB">
        <w:rPr>
          <w:rStyle w:val="underline"/>
        </w:rPr>
        <w:t>.</w:t>
      </w:r>
      <w:r>
        <w:t xml:space="preserve"> </w:t>
      </w:r>
      <w:r>
        <w:rPr>
          <w:rFonts w:ascii="MS Gothic" w:eastAsia="MS Gothic" w:hAnsi="MS Gothic" w:cs="MS Gothic" w:hint="eastAsia"/>
        </w:rPr>
        <w:t>  </w:t>
      </w:r>
      <w:r>
        <w:t xml:space="preserve">Cultural studies </w:t>
      </w:r>
      <w:r w:rsidRPr="00B97E95">
        <w:rPr>
          <w:rStyle w:val="Heading3Char"/>
          <w:highlight w:val="yellow"/>
        </w:rPr>
        <w:t>theorists</w:t>
      </w:r>
      <w:r>
        <w:t xml:space="preserve"> who work in higher education </w:t>
      </w:r>
      <w:r w:rsidRPr="00B97E95">
        <w:rPr>
          <w:rStyle w:val="Heading3Char"/>
          <w:highlight w:val="yellow"/>
        </w:rPr>
        <w:t>need to make clear</w:t>
      </w:r>
      <w:r w:rsidRPr="00E15FCE">
        <w:rPr>
          <w:rStyle w:val="Heading3Char"/>
        </w:rPr>
        <w:t xml:space="preserve"> </w:t>
      </w:r>
      <w:r w:rsidRPr="00B97E95">
        <w:rPr>
          <w:rStyle w:val="Heading3Char"/>
          <w:highlight w:val="yellow"/>
        </w:rPr>
        <w:t>that</w:t>
      </w:r>
      <w:r>
        <w:t xml:space="preserve"> the issue is not whether higher education has become contaminated by politics, as much as recognizing that </w:t>
      </w:r>
      <w:r w:rsidRPr="00B97E95">
        <w:rPr>
          <w:rStyle w:val="Heading3Char"/>
          <w:highlight w:val="yellow"/>
        </w:rPr>
        <w:t>education</w:t>
      </w:r>
      <w:r w:rsidRPr="00E15FCE">
        <w:rPr>
          <w:rStyle w:val="Heading3Char"/>
        </w:rPr>
        <w:t xml:space="preserve"> </w:t>
      </w:r>
      <w:r w:rsidRPr="00B97E95">
        <w:rPr>
          <w:rStyle w:val="Heading3Char"/>
          <w:highlight w:val="yellow"/>
        </w:rPr>
        <w:t>is</w:t>
      </w:r>
      <w:r w:rsidRPr="00E15FCE">
        <w:rPr>
          <w:rStyle w:val="Heading3Char"/>
        </w:rPr>
        <w:t xml:space="preserve"> already </w:t>
      </w:r>
      <w:r w:rsidRPr="00B97E95">
        <w:rPr>
          <w:rStyle w:val="Heading3Char"/>
          <w:highlight w:val="yellow"/>
        </w:rPr>
        <w:t>a space of politics, power,</w:t>
      </w:r>
      <w:r w:rsidRPr="00E15FCE">
        <w:rPr>
          <w:rStyle w:val="Heading3Char"/>
        </w:rPr>
        <w:t xml:space="preserve"> and authority</w:t>
      </w:r>
      <w:r>
        <w:t xml:space="preserve">. At the same time, they can make visible their opposition to those approaches to pedagogy that reduce it to a set of skills to enhance one's visibility in the corporate sector or an ideological litmus test that measures one's patriotism or ratings on the rapture index. There is a disquieting refusal in the contemporary academy to raise broader questions about the social, economic, and political forces shaping the very terrain of higher education—particularly unbridled market forces, fundamentalist groups, </w:t>
      </w:r>
      <w:r>
        <w:lastRenderedPageBreak/>
        <w:t>and racist and sexist forces that unequally value diverse groups within relations of academic power.</w:t>
      </w:r>
    </w:p>
    <w:p w14:paraId="17C4F18B" w14:textId="3BDC6844" w:rsidR="004B11AD" w:rsidRPr="004B11AD" w:rsidRDefault="004B11AD" w:rsidP="004B11AD">
      <w:pPr>
        <w:pStyle w:val="Heading2"/>
      </w:pPr>
      <w:r>
        <w:lastRenderedPageBreak/>
        <w:t>Links</w:t>
      </w:r>
    </w:p>
    <w:p w14:paraId="58EDD3B9" w14:textId="48143EA4" w:rsidR="00E42E4C" w:rsidRDefault="004B11AD" w:rsidP="004B11AD">
      <w:pPr>
        <w:pStyle w:val="Heading4"/>
      </w:pPr>
      <w:r>
        <w:t>1] USFG only recognizes rights for citizens, excluding undocumented workers.  The tiering of workers is a tool of capitalism</w:t>
      </w:r>
    </w:p>
    <w:p w14:paraId="44CBBEAD" w14:textId="6D68F061" w:rsidR="004B11AD" w:rsidRDefault="004B11AD" w:rsidP="00F601E6">
      <w:r w:rsidRPr="004B11AD">
        <w:t>https://www.fwd.us/news/immigrant-farmworkers-and-americas-food-production-5-things-to-know/</w:t>
      </w:r>
    </w:p>
    <w:p w14:paraId="7D564779" w14:textId="77777777" w:rsidR="004B11AD" w:rsidRPr="004B11AD" w:rsidRDefault="004B11AD" w:rsidP="004B11AD">
      <w:pPr>
        <w:rPr>
          <w:rFonts w:ascii="Times New Roman" w:hAnsi="Times New Roman"/>
        </w:rPr>
      </w:pPr>
      <w:r w:rsidRPr="004B11AD">
        <w:rPr>
          <w:shd w:val="clear" w:color="auto" w:fill="FFFFFF"/>
        </w:rPr>
        <w:t>According to a 2018 report by the U.S. Department of Labor, </w:t>
      </w:r>
      <w:r w:rsidRPr="00B97E95">
        <w:rPr>
          <w:rStyle w:val="Heading3Char"/>
          <w:highlight w:val="yellow"/>
        </w:rPr>
        <w:t>49% of the U.S. agricultural workforce is undocumented</w:t>
      </w:r>
      <w:r w:rsidRPr="004B11AD">
        <w:rPr>
          <w:shd w:val="clear" w:color="auto" w:fill="FFFFFF"/>
        </w:rPr>
        <w:t> —a significant statistic for a country that along with China and India ranks among the top three agricultural producers in the world.</w:t>
      </w:r>
    </w:p>
    <w:p w14:paraId="503F07A0" w14:textId="7200EF8E" w:rsidR="004B11AD" w:rsidRDefault="004B11AD" w:rsidP="004B11AD">
      <w:pPr>
        <w:pStyle w:val="Heading4"/>
      </w:pPr>
      <w:r>
        <w:t xml:space="preserve">2] The affirmatives </w:t>
      </w:r>
      <w:proofErr w:type="gramStart"/>
      <w:r>
        <w:t>appeals</w:t>
      </w:r>
      <w:proofErr w:type="gramEnd"/>
      <w:r>
        <w:t xml:space="preserve"> to unions only serve to uphold capitalism and neoliberalism</w:t>
      </w:r>
    </w:p>
    <w:p w14:paraId="1D1460B1" w14:textId="77777777" w:rsidR="004B11AD" w:rsidRPr="004516BC" w:rsidRDefault="004B11AD" w:rsidP="004B11AD">
      <w:proofErr w:type="spellStart"/>
      <w:r w:rsidRPr="004516BC">
        <w:rPr>
          <w:rStyle w:val="Style13ptBold"/>
        </w:rPr>
        <w:t>Eidlin</w:t>
      </w:r>
      <w:proofErr w:type="spellEnd"/>
      <w:r w:rsidRPr="004516BC">
        <w:t xml:space="preserve">, Barry. “Why Unions Are Good — but Not Good Enough.” </w:t>
      </w:r>
      <w:r w:rsidRPr="004516BC">
        <w:rPr>
          <w:i/>
          <w:iCs/>
        </w:rPr>
        <w:t>Jacobinmag.com</w:t>
      </w:r>
      <w:r w:rsidRPr="004516BC">
        <w:t xml:space="preserve">, 6 Jan. </w:t>
      </w:r>
      <w:r w:rsidRPr="004516BC">
        <w:rPr>
          <w:rStyle w:val="Style13ptBold"/>
        </w:rPr>
        <w:t>2020</w:t>
      </w:r>
      <w:r w:rsidRPr="004516BC">
        <w:t>, www.jacobinmag.com/2020/01/marxism-trade-unions-socialism-revolutionary-organizing.</w:t>
      </w:r>
    </w:p>
    <w:p w14:paraId="31CE186E" w14:textId="6AA3D625" w:rsidR="004B11AD" w:rsidRDefault="004B11AD" w:rsidP="004B11AD">
      <w:pPr>
        <w:rPr>
          <w:rStyle w:val="Heading3Char"/>
        </w:rPr>
      </w:pPr>
      <w:r w:rsidRPr="004516BC">
        <w:t xml:space="preserve">Labor unions have long occupied a paradoxical position within Marxist theory. They are an essential expression of the </w:t>
      </w:r>
      <w:proofErr w:type="gramStart"/>
      <w:r w:rsidRPr="004516BC">
        <w:t>working class</w:t>
      </w:r>
      <w:proofErr w:type="gramEnd"/>
      <w:r w:rsidRPr="004516BC">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B97E95">
        <w:rPr>
          <w:rStyle w:val="Heading3Char"/>
          <w:highlight w:val="yellow"/>
        </w:rPr>
        <w:t>unions are an imperfect and incomplete vehicle for the working class to</w:t>
      </w:r>
      <w:r w:rsidRPr="004516BC">
        <w:t xml:space="preserve"> achieve one of Marxist theory’s central goals: </w:t>
      </w:r>
      <w:r w:rsidRPr="00B97E95">
        <w:rPr>
          <w:rStyle w:val="Heading3Char"/>
          <w:highlight w:val="yellow"/>
        </w:rPr>
        <w:t>overthrow</w:t>
      </w:r>
      <w:r w:rsidRPr="004516BC">
        <w:t xml:space="preserve">ing </w:t>
      </w:r>
      <w:r w:rsidRPr="00B97E95">
        <w:rPr>
          <w:rStyle w:val="Heading3Char"/>
          <w:highlight w:val="yellow"/>
        </w:rPr>
        <w:t>capitalism. Unions by their very existence affirm and reinforce capitalist class society. As organizations which primarily negotiate wages, benefits, and working conditions with employers, unions only exist in relation to capitalists. This makes them almost by definition reformist institutions, designed to mitigate and manage the employment relationship, not transform it.</w:t>
      </w:r>
    </w:p>
    <w:p w14:paraId="07102AE5" w14:textId="77777777" w:rsidR="00B97E95" w:rsidRPr="004516BC" w:rsidRDefault="00B97E95" w:rsidP="00B97E95">
      <w:pPr>
        <w:pStyle w:val="Heading4"/>
      </w:pPr>
      <w:r>
        <w:rPr>
          <w:rStyle w:val="Heading3Char"/>
        </w:rPr>
        <w:t xml:space="preserve">3] </w:t>
      </w:r>
      <w:r w:rsidRPr="004516BC">
        <w:t xml:space="preserve">A right to strike only serves as a reform, capitalism cannot be reformed and attempts to reform the system uphold capitalist ideology. </w:t>
      </w:r>
    </w:p>
    <w:p w14:paraId="124A519C" w14:textId="77777777" w:rsidR="00B97E95" w:rsidRPr="004516BC" w:rsidRDefault="00B97E95" w:rsidP="00B97E95">
      <w:r w:rsidRPr="004516BC">
        <w:t xml:space="preserve">Richard D. </w:t>
      </w:r>
      <w:r w:rsidRPr="004516BC">
        <w:rPr>
          <w:rStyle w:val="Style13ptBold"/>
        </w:rPr>
        <w:t>Wolff</w:t>
      </w:r>
      <w:r w:rsidRPr="004516BC">
        <w:t xml:space="preserve"> Is Professor </w:t>
      </w:r>
      <w:proofErr w:type="gramStart"/>
      <w:r w:rsidRPr="004516BC">
        <w:t>Of</w:t>
      </w:r>
      <w:proofErr w:type="gramEnd"/>
      <w:r w:rsidRPr="004516BC">
        <w:t xml:space="preserve"> Economics Emeritus At The University Of Massachusetts, Amherst, JI Where He Taught Economics From 1973 To 2008. He Is Currently </w:t>
      </w:r>
      <w:proofErr w:type="gramStart"/>
      <w:r w:rsidRPr="004516BC">
        <w:t>A</w:t>
      </w:r>
      <w:proofErr w:type="gramEnd"/>
      <w:r w:rsidRPr="004516BC">
        <w:t xml:space="preserve"> Visiting Professor In The JI May, 01, </w:t>
      </w:r>
      <w:r w:rsidRPr="004516BC">
        <w:rPr>
          <w:rStyle w:val="Style13ptBold"/>
        </w:rPr>
        <w:t>2019</w:t>
      </w:r>
    </w:p>
    <w:p w14:paraId="48298CE9" w14:textId="77777777" w:rsidR="00B97E95" w:rsidRPr="004516BC" w:rsidRDefault="00B97E95" w:rsidP="00B97E95">
      <w:pPr>
        <w:rPr>
          <w:rStyle w:val="StyleUnderline"/>
          <w:sz w:val="28"/>
          <w:szCs w:val="28"/>
          <w:u w:val="none"/>
        </w:rPr>
      </w:pPr>
      <w:r w:rsidRPr="00200FF7">
        <w:rPr>
          <w:rStyle w:val="Heading3Char"/>
          <w:highlight w:val="yellow"/>
        </w:rPr>
        <w:t>Capitalism’s</w:t>
      </w:r>
      <w:r w:rsidRPr="004516BC">
        <w:rPr>
          <w:rStyle w:val="Heading3Char"/>
        </w:rPr>
        <w:t xml:space="preserve"> basic </w:t>
      </w:r>
      <w:r w:rsidRPr="00200FF7">
        <w:rPr>
          <w:rStyle w:val="Heading3Char"/>
          <w:highlight w:val="yellow"/>
        </w:rPr>
        <w:t>problems are intrinsic</w:t>
      </w:r>
      <w:r w:rsidRPr="004516BC">
        <w:rPr>
          <w:rStyle w:val="StyleUnderline"/>
          <w:sz w:val="28"/>
          <w:szCs w:val="28"/>
          <w:u w:val="none"/>
        </w:rPr>
        <w:t>.</w:t>
      </w:r>
      <w:r w:rsidRPr="004516BC">
        <w:rPr>
          <w:sz w:val="28"/>
          <w:szCs w:val="28"/>
        </w:rPr>
        <w:t xml:space="preserve"> </w:t>
      </w:r>
      <w:r w:rsidRPr="004516BC">
        <w:rPr>
          <w:rStyle w:val="Heading3Char"/>
        </w:rPr>
        <w:t xml:space="preserve">They comprise the employer-employee relationship at its core and that </w:t>
      </w:r>
      <w:r w:rsidRPr="004516BC">
        <w:rPr>
          <w:rStyle w:val="Heading3Char"/>
        </w:rPr>
        <w:lastRenderedPageBreak/>
        <w:t xml:space="preserve">relationship’s results for the broader economy, </w:t>
      </w:r>
      <w:proofErr w:type="gramStart"/>
      <w:r w:rsidRPr="004516BC">
        <w:rPr>
          <w:rStyle w:val="Heading3Char"/>
        </w:rPr>
        <w:t>politics</w:t>
      </w:r>
      <w:proofErr w:type="gramEnd"/>
      <w:r w:rsidRPr="004516BC">
        <w:rPr>
          <w:rStyle w:val="Heading3Char"/>
        </w:rPr>
        <w:t xml:space="preserve"> and culture.</w:t>
      </w:r>
      <w:r w:rsidRPr="004516BC">
        <w:rPr>
          <w:sz w:val="28"/>
          <w:szCs w:val="28"/>
        </w:rPr>
        <w:t xml:space="preserve"> </w:t>
      </w:r>
      <w:r w:rsidRPr="00200FF7">
        <w:rPr>
          <w:rStyle w:val="Heading3Char"/>
          <w:highlight w:val="yellow"/>
        </w:rPr>
        <w:t>Modern society’s systemic problem is capitalism</w:t>
      </w:r>
      <w:r w:rsidRPr="004516BC">
        <w:rPr>
          <w:sz w:val="28"/>
          <w:szCs w:val="28"/>
        </w:rPr>
        <w:t xml:space="preserve">, not this or that kind of capitalism.  </w:t>
      </w:r>
      <w:r w:rsidRPr="00200FF7">
        <w:rPr>
          <w:rStyle w:val="Heading3Char"/>
          <w:highlight w:val="yellow"/>
        </w:rPr>
        <w:t>Reforms</w:t>
      </w:r>
      <w:r w:rsidRPr="004516BC">
        <w:rPr>
          <w:rStyle w:val="Heading3Char"/>
        </w:rPr>
        <w:t xml:space="preserve"> have </w:t>
      </w:r>
      <w:r w:rsidRPr="00200FF7">
        <w:rPr>
          <w:rStyle w:val="Heading3Char"/>
          <w:highlight w:val="yellow"/>
        </w:rPr>
        <w:t>replace</w:t>
      </w:r>
      <w:r w:rsidRPr="004516BC">
        <w:rPr>
          <w:rStyle w:val="Heading3Char"/>
        </w:rPr>
        <w:t xml:space="preserve">d </w:t>
      </w:r>
      <w:r w:rsidRPr="00200FF7">
        <w:rPr>
          <w:rStyle w:val="Heading3Char"/>
          <w:highlight w:val="yellow"/>
        </w:rPr>
        <w:t>one kind of capitalism with another.</w:t>
      </w:r>
      <w:r w:rsidRPr="004516BC">
        <w:rPr>
          <w:rStyle w:val="Heading3Char"/>
        </w:rPr>
        <w:t xml:space="preserve"> Beside the problems that reforms could not solve, the </w:t>
      </w:r>
      <w:r w:rsidRPr="00200FF7">
        <w:rPr>
          <w:rStyle w:val="Heading3Char"/>
          <w:highlight w:val="yellow"/>
        </w:rPr>
        <w:t>reforms</w:t>
      </w:r>
      <w:r w:rsidRPr="004516BC">
        <w:rPr>
          <w:rStyle w:val="Heading3Char"/>
        </w:rPr>
        <w:t xml:space="preserve"> themselves </w:t>
      </w:r>
      <w:r w:rsidRPr="00200FF7">
        <w:rPr>
          <w:rStyle w:val="Heading3Char"/>
          <w:highlight w:val="yellow"/>
        </w:rPr>
        <w:t>proved temporary and insecure</w:t>
      </w:r>
      <w:r w:rsidRPr="004516BC">
        <w:rPr>
          <w:rStyle w:val="Heading3Char"/>
        </w:rPr>
        <w:t xml:space="preserve">. Usually won by employees’ long battles, the </w:t>
      </w:r>
      <w:r w:rsidRPr="00200FF7">
        <w:rPr>
          <w:rStyle w:val="Heading3Char"/>
          <w:highlight w:val="yellow"/>
        </w:rPr>
        <w:t>reforms get lost because capitalists have the incentives</w:t>
      </w:r>
      <w:r w:rsidRPr="004516BC">
        <w:rPr>
          <w:rStyle w:val="Heading3Char"/>
        </w:rPr>
        <w:t xml:space="preserve"> (profits) </w:t>
      </w:r>
      <w:r w:rsidRPr="00200FF7">
        <w:rPr>
          <w:rStyle w:val="Heading3Char"/>
          <w:highlight w:val="yellow"/>
        </w:rPr>
        <w:t>and resources</w:t>
      </w:r>
      <w:r w:rsidRPr="004516BC">
        <w:rPr>
          <w:rStyle w:val="Heading3Char"/>
        </w:rPr>
        <w:t xml:space="preserve"> (profits) </w:t>
      </w:r>
      <w:r w:rsidRPr="00200FF7">
        <w:rPr>
          <w:rStyle w:val="Heading3Char"/>
          <w:highlight w:val="yellow"/>
        </w:rPr>
        <w:t>to evade, weaken or repeal them</w:t>
      </w:r>
      <w:r w:rsidRPr="004516BC">
        <w:rPr>
          <w:rStyle w:val="Heading3Char"/>
        </w:rPr>
        <w:t>.</w:t>
      </w:r>
      <w:r w:rsidRPr="004516BC">
        <w:rPr>
          <w:rStyle w:val="StyleUnderline"/>
          <w:sz w:val="28"/>
          <w:szCs w:val="28"/>
          <w:u w:val="none"/>
        </w:rPr>
        <w:t xml:space="preserve"> </w:t>
      </w:r>
      <w:r w:rsidRPr="004516BC">
        <w:rPr>
          <w:sz w:val="21"/>
          <w:szCs w:val="22"/>
        </w:rPr>
        <w:t xml:space="preserve">For example, progressive give way to regressive taxes, once-separated commercial investment banking </w:t>
      </w:r>
      <w:proofErr w:type="gramStart"/>
      <w:r w:rsidRPr="004516BC">
        <w:rPr>
          <w:sz w:val="21"/>
          <w:szCs w:val="22"/>
        </w:rPr>
        <w:t>are</w:t>
      </w:r>
      <w:proofErr w:type="gramEnd"/>
      <w:r w:rsidRPr="004516BC">
        <w:rPr>
          <w:sz w:val="21"/>
          <w:szCs w:val="22"/>
        </w:rPr>
        <w:t xml:space="preserve"> allowed to recombine, minimum wages are not adjusted to inflations, and so on. Struggles for reforms proposed today increasingly get the </w:t>
      </w:r>
      <w:proofErr w:type="gramStart"/>
      <w:r w:rsidRPr="004516BC">
        <w:rPr>
          <w:sz w:val="21"/>
          <w:szCs w:val="22"/>
        </w:rPr>
        <w:t>response:</w:t>
      </w:r>
      <w:proofErr w:type="gramEnd"/>
      <w:r w:rsidRPr="004516BC">
        <w:rPr>
          <w:sz w:val="21"/>
          <w:szCs w:val="22"/>
        </w:rPr>
        <w:t xml:space="preserve"> been there, done that</w:t>
      </w:r>
    </w:p>
    <w:p w14:paraId="2A5B4B5E" w14:textId="7D0FAC2B" w:rsidR="00B97E95" w:rsidRDefault="00B97E95" w:rsidP="004B11AD">
      <w:pPr>
        <w:rPr>
          <w:rStyle w:val="Heading3Char"/>
        </w:rPr>
      </w:pPr>
    </w:p>
    <w:p w14:paraId="23DE618A" w14:textId="116B36E3" w:rsidR="00B97E95" w:rsidRDefault="00B97E95" w:rsidP="00B97E95">
      <w:pPr>
        <w:pStyle w:val="Heading2"/>
        <w:rPr>
          <w:rStyle w:val="Heading3Char"/>
          <w:b/>
          <w:bCs/>
          <w:sz w:val="44"/>
          <w:szCs w:val="44"/>
          <w:u w:val="double"/>
        </w:rPr>
      </w:pPr>
      <w:r w:rsidRPr="00B97E95">
        <w:rPr>
          <w:rStyle w:val="Heading3Char"/>
          <w:b/>
          <w:bCs/>
          <w:sz w:val="44"/>
          <w:szCs w:val="44"/>
          <w:u w:val="double"/>
        </w:rPr>
        <w:lastRenderedPageBreak/>
        <w:t>Impact</w:t>
      </w:r>
    </w:p>
    <w:p w14:paraId="0A75782C" w14:textId="6D17C6F7" w:rsidR="00B97E95" w:rsidRDefault="00B97E95" w:rsidP="00B97E95">
      <w:pPr>
        <w:pStyle w:val="Heading4"/>
      </w:pPr>
      <w:r>
        <w:t xml:space="preserve">1] </w:t>
      </w:r>
      <w:r>
        <w:t xml:space="preserve">Earth is doomed by Capitalism- </w:t>
      </w:r>
      <w:r>
        <w:t>turns their climate change impacts</w:t>
      </w:r>
    </w:p>
    <w:p w14:paraId="578FE3C2" w14:textId="77777777" w:rsidR="00B97E95" w:rsidRPr="00BE7FDB" w:rsidRDefault="00B97E95" w:rsidP="00B97E95">
      <w:pPr>
        <w:rPr>
          <w:rStyle w:val="Style13ptBold"/>
        </w:rPr>
      </w:pPr>
      <w:proofErr w:type="spellStart"/>
      <w:r w:rsidRPr="00BE7FDB">
        <w:rPr>
          <w:rStyle w:val="Style13ptBold"/>
        </w:rPr>
        <w:t>Kovel</w:t>
      </w:r>
      <w:proofErr w:type="spellEnd"/>
      <w:r w:rsidRPr="00BE7FDB">
        <w:rPr>
          <w:rStyle w:val="Style13ptBold"/>
        </w:rPr>
        <w:t xml:space="preserve"> 11</w:t>
      </w:r>
    </w:p>
    <w:p w14:paraId="46217706" w14:textId="77777777" w:rsidR="00B97E95" w:rsidRDefault="00B97E95" w:rsidP="00B97E95">
      <w:r>
        <w:t xml:space="preserve">[Joel </w:t>
      </w:r>
      <w:proofErr w:type="spellStart"/>
      <w:r>
        <w:t>Kovel</w:t>
      </w:r>
      <w:proofErr w:type="spellEnd"/>
      <w:r>
        <w:t xml:space="preserve">, </w:t>
      </w:r>
      <w:r w:rsidRPr="0062389C">
        <w:t xml:space="preserve">Social Studies, Bard College, </w:t>
      </w:r>
      <w:r>
        <w:t xml:space="preserve">“On Marx and Ecology” Version of record first published: 10 Feb 2011, Google scholar, Date Accessed: </w:t>
      </w:r>
      <w:r>
        <w:rPr>
          <w:rFonts w:ascii="Verdana" w:hAnsi="Verdana" w:cs="Verdana"/>
          <w:sz w:val="20"/>
        </w:rPr>
        <w:t xml:space="preserve">December 2012, </w:t>
      </w:r>
      <w:proofErr w:type="spellStart"/>
      <w:r>
        <w:t>Pg</w:t>
      </w:r>
      <w:proofErr w:type="spellEnd"/>
      <w:r>
        <w:t xml:space="preserve"> 4, \\</w:t>
      </w:r>
      <w:proofErr w:type="spellStart"/>
      <w:r>
        <w:t>wyo</w:t>
      </w:r>
      <w:proofErr w:type="spellEnd"/>
      <w:r>
        <w:t>-bb]</w:t>
      </w:r>
    </w:p>
    <w:p w14:paraId="0CDFEA17" w14:textId="57B8496D" w:rsidR="00B97E95" w:rsidRDefault="00B97E95" w:rsidP="00B97E95">
      <w:pPr>
        <w:rPr>
          <w:rStyle w:val="Heading3Char"/>
        </w:rPr>
      </w:pPr>
      <w:r w:rsidRPr="005C6D7D">
        <w:rPr>
          <w:sz w:val="16"/>
        </w:rPr>
        <w:t xml:space="preserve">I am honored to be here to explore with you the relation of Marxism to ecological civilization. Although the title of this conference may seem obscure to the average person, its importance becomes clear once we realize that the phrase, ‘‘ecological civilization,’’ means civilization restored to sanity in its relations with nature. This is in recognition of the grim fact that </w:t>
      </w:r>
      <w:r w:rsidRPr="00B97E95">
        <w:rPr>
          <w:rStyle w:val="Heading3Char"/>
          <w:highlight w:val="yellow"/>
        </w:rPr>
        <w:t>our planet</w:t>
      </w:r>
      <w:r w:rsidRPr="00B97E95">
        <w:rPr>
          <w:rStyle w:val="StyleUnderline"/>
          <w:highlight w:val="yellow"/>
        </w:rPr>
        <w:t xml:space="preserve"> </w:t>
      </w:r>
      <w:r w:rsidRPr="005C6D7D">
        <w:rPr>
          <w:rStyle w:val="StyleUnderline"/>
        </w:rPr>
        <w:t>Earth*including all nations</w:t>
      </w:r>
      <w:r w:rsidRPr="005C6D7D">
        <w:rPr>
          <w:sz w:val="16"/>
        </w:rPr>
        <w:t>, the United States, where I am from, and China, where we meet today</w:t>
      </w:r>
      <w:r w:rsidRPr="005C6D7D">
        <w:rPr>
          <w:rStyle w:val="StyleUnderline"/>
        </w:rPr>
        <w:t>*</w:t>
      </w:r>
      <w:r w:rsidRPr="00B97E95">
        <w:rPr>
          <w:rStyle w:val="Heading3Char"/>
          <w:highlight w:val="yellow"/>
        </w:rPr>
        <w:t xml:space="preserve">is undergoing a </w:t>
      </w:r>
      <w:r w:rsidRPr="00B97E95">
        <w:rPr>
          <w:rStyle w:val="Heading3Char"/>
        </w:rPr>
        <w:t>great ‘‘</w:t>
      </w:r>
      <w:r w:rsidRPr="00B97E95">
        <w:rPr>
          <w:rStyle w:val="Heading3Char"/>
          <w:highlight w:val="yellow"/>
        </w:rPr>
        <w:t>ecological crisis</w:t>
      </w:r>
      <w:r w:rsidRPr="00B97E95">
        <w:rPr>
          <w:rStyle w:val="Heading3Char"/>
        </w:rPr>
        <w:t xml:space="preserve">.’’ Though </w:t>
      </w:r>
      <w:r w:rsidRPr="00B97E95">
        <w:rPr>
          <w:rStyle w:val="Heading3Char"/>
          <w:highlight w:val="yellow"/>
        </w:rPr>
        <w:t xml:space="preserve">humanity </w:t>
      </w:r>
      <w:r w:rsidRPr="00B97E95">
        <w:rPr>
          <w:rStyle w:val="Heading3Char"/>
        </w:rPr>
        <w:t xml:space="preserve">is part of nature, it has become radically estranged from nature. This </w:t>
      </w:r>
      <w:r w:rsidRPr="00B97E95">
        <w:rPr>
          <w:rStyle w:val="Heading3Char"/>
          <w:highlight w:val="yellow"/>
        </w:rPr>
        <w:t xml:space="preserve">has introduced an exponentially expanding set of destabilizations in the ecosystems that represent our relations with nature. </w:t>
      </w:r>
      <w:r w:rsidRPr="00B97E95">
        <w:rPr>
          <w:rStyle w:val="Heading3Char"/>
        </w:rPr>
        <w:t xml:space="preserve">Whether </w:t>
      </w:r>
      <w:r w:rsidRPr="00B97E95">
        <w:rPr>
          <w:rStyle w:val="Heading3Char"/>
          <w:highlight w:val="yellow"/>
        </w:rPr>
        <w:t>expressed as climate change, species loss, pollution, soil loss, or any of the indices of a traumatized nature, the ecological crisis, unless</w:t>
      </w:r>
      <w:r w:rsidRPr="00B97E95">
        <w:rPr>
          <w:rStyle w:val="Heading3Char"/>
        </w:rPr>
        <w:t xml:space="preserve"> creatively </w:t>
      </w:r>
      <w:r w:rsidRPr="00B97E95">
        <w:rPr>
          <w:rStyle w:val="Heading3Char"/>
          <w:highlight w:val="yellow"/>
        </w:rPr>
        <w:t xml:space="preserve">resolved, signifies the downfall of civilization and </w:t>
      </w:r>
      <w:r w:rsidRPr="00B97E95">
        <w:rPr>
          <w:rStyle w:val="Heading3Char"/>
        </w:rPr>
        <w:t xml:space="preserve">perhaps the </w:t>
      </w:r>
      <w:r w:rsidRPr="00B97E95">
        <w:rPr>
          <w:rStyle w:val="Heading3Char"/>
          <w:highlight w:val="yellow"/>
        </w:rPr>
        <w:t>extinction of our species</w:t>
      </w:r>
      <w:r w:rsidRPr="00B97E95">
        <w:rPr>
          <w:rStyle w:val="Heading3Char"/>
        </w:rPr>
        <w:t xml:space="preserve">. </w:t>
      </w:r>
      <w:r w:rsidRPr="00B97E95">
        <w:rPr>
          <w:rStyle w:val="Heading3Char"/>
          <w:highlight w:val="yellow"/>
        </w:rPr>
        <w:t xml:space="preserve">It is, </w:t>
      </w:r>
      <w:r w:rsidRPr="00B97E95">
        <w:rPr>
          <w:rStyle w:val="Heading3Char"/>
        </w:rPr>
        <w:t xml:space="preserve">simply, </w:t>
      </w:r>
      <w:r w:rsidRPr="00B97E95">
        <w:rPr>
          <w:rStyle w:val="Heading3Char"/>
          <w:highlight w:val="yellow"/>
        </w:rPr>
        <w:t xml:space="preserve">the greatest </w:t>
      </w:r>
      <w:r w:rsidRPr="00B97E95">
        <w:rPr>
          <w:rStyle w:val="Heading3Char"/>
        </w:rPr>
        <w:t xml:space="preserve">challenge </w:t>
      </w:r>
      <w:r w:rsidRPr="00B97E95">
        <w:rPr>
          <w:rStyle w:val="Heading3Char"/>
          <w:highlight w:val="yellow"/>
        </w:rPr>
        <w:t>to humankind in all history.</w:t>
      </w:r>
    </w:p>
    <w:p w14:paraId="6F6A89EA" w14:textId="074CC061" w:rsidR="00B97E95" w:rsidRPr="004516BC" w:rsidRDefault="00B97E95" w:rsidP="00B97E95">
      <w:pPr>
        <w:pStyle w:val="Heading4"/>
      </w:pPr>
      <w:r>
        <w:rPr>
          <w:rStyle w:val="Heading3Char"/>
        </w:rPr>
        <w:t>2]</w:t>
      </w:r>
      <w:r w:rsidRPr="00B97E95">
        <w:t xml:space="preserve"> </w:t>
      </w:r>
      <w:r w:rsidRPr="004516BC">
        <w:t>Cap causes war, famine, and mass death</w:t>
      </w:r>
    </w:p>
    <w:p w14:paraId="6539CB0B" w14:textId="77777777" w:rsidR="00B97E95" w:rsidRPr="004516BC" w:rsidRDefault="00B97E95" w:rsidP="00B97E95">
      <w:r w:rsidRPr="004516BC">
        <w:rPr>
          <w:rStyle w:val="Style13ptBold"/>
        </w:rPr>
        <w:t>Eagleton 18</w:t>
      </w:r>
      <w:r w:rsidRPr="004516BC">
        <w:t xml:space="preserve"> – Terry, Distinguished Professor of English Literature at Lancaster University, </w:t>
      </w:r>
      <w:r w:rsidRPr="004516BC">
        <w:rPr>
          <w:i/>
        </w:rPr>
        <w:t>Why Marx Was Right</w:t>
      </w:r>
      <w:r w:rsidRPr="004516BC">
        <w:t>, 2</w:t>
      </w:r>
      <w:r w:rsidRPr="004516BC">
        <w:rPr>
          <w:vertAlign w:val="superscript"/>
        </w:rPr>
        <w:t>nd</w:t>
      </w:r>
      <w:r w:rsidRPr="004516BC">
        <w:t xml:space="preserve"> edition, Yale University Press, Chapter 8, pp. 184-186 //JSL</w:t>
      </w:r>
    </w:p>
    <w:p w14:paraId="752F5AB5" w14:textId="77777777" w:rsidR="00B97E95" w:rsidRPr="004516BC" w:rsidRDefault="00B97E95" w:rsidP="00B97E95">
      <w:pPr>
        <w:rPr>
          <w:sz w:val="20"/>
          <w:szCs w:val="21"/>
        </w:rPr>
      </w:pPr>
      <w:r w:rsidRPr="004516BC">
        <w:rPr>
          <w:sz w:val="21"/>
          <w:szCs w:val="21"/>
        </w:rPr>
        <w:t xml:space="preserve">In its brief but bloody career, Marxism has involved a hideous amount of violence. Both Stalin and Mao Zedong were mass murderers on an almost unimaginable scale. Yet very few Marxists today, as we have seen already, would seek to defend these horrific crimes, whereas many non-Marxists would defend, say, the destruction of Dresden or Hiroshima. I have already argued that Marxists have offered far more persuasive explanations of how the atrocities of men like Stalin came about, and thus how they can be prevented from happening again, than any other school of thought. But what of </w:t>
      </w:r>
      <w:r w:rsidRPr="00200FF7">
        <w:rPr>
          <w:rStyle w:val="Heading3Char"/>
          <w:highlight w:val="yellow"/>
        </w:rPr>
        <w:t>the crimes of capitalism</w:t>
      </w:r>
      <w:r w:rsidRPr="004516BC">
        <w:rPr>
          <w:sz w:val="21"/>
          <w:szCs w:val="21"/>
        </w:rPr>
        <w:t xml:space="preserve">? What of </w:t>
      </w:r>
      <w:r w:rsidRPr="00200FF7">
        <w:rPr>
          <w:rStyle w:val="Heading3Char"/>
          <w:highlight w:val="yellow"/>
        </w:rPr>
        <w:t>the atrocious bloodbath known as the First World War, in which the clash of imperial nations hungry for territory sent working-class soldiers to a futile death</w:t>
      </w:r>
      <w:r w:rsidRPr="004516BC">
        <w:rPr>
          <w:sz w:val="21"/>
          <w:szCs w:val="21"/>
        </w:rPr>
        <w:t xml:space="preserve">? The history of </w:t>
      </w:r>
      <w:r w:rsidRPr="00200FF7">
        <w:rPr>
          <w:rStyle w:val="Heading3Char"/>
          <w:highlight w:val="yellow"/>
        </w:rPr>
        <w:t xml:space="preserve">capitalism is among other things a story of global warfare, colonial exploitation, </w:t>
      </w:r>
      <w:proofErr w:type="gramStart"/>
      <w:r w:rsidRPr="00200FF7">
        <w:rPr>
          <w:rStyle w:val="Heading3Char"/>
          <w:highlight w:val="yellow"/>
        </w:rPr>
        <w:t>genocide</w:t>
      </w:r>
      <w:proofErr w:type="gramEnd"/>
      <w:r w:rsidRPr="00200FF7">
        <w:rPr>
          <w:rStyle w:val="Heading3Char"/>
          <w:highlight w:val="yellow"/>
        </w:rPr>
        <w:t xml:space="preserve"> and</w:t>
      </w:r>
      <w:r w:rsidRPr="004516BC">
        <w:rPr>
          <w:rStyle w:val="Heading3Char"/>
        </w:rPr>
        <w:t xml:space="preserve"> avoidable </w:t>
      </w:r>
      <w:r w:rsidRPr="00200FF7">
        <w:rPr>
          <w:rStyle w:val="Heading3Char"/>
          <w:highlight w:val="yellow"/>
        </w:rPr>
        <w:lastRenderedPageBreak/>
        <w:t>famines</w:t>
      </w:r>
      <w:r w:rsidRPr="004516BC">
        <w:rPr>
          <w:rStyle w:val="Heading3Char"/>
        </w:rPr>
        <w:t>.</w:t>
      </w:r>
      <w:r w:rsidRPr="004516BC">
        <w:rPr>
          <w:sz w:val="24"/>
        </w:rPr>
        <w:t xml:space="preserve"> </w:t>
      </w:r>
      <w:r w:rsidRPr="004516BC">
        <w:rPr>
          <w:sz w:val="21"/>
          <w:szCs w:val="21"/>
        </w:rPr>
        <w:t xml:space="preserve">If a distorted version of Marxism gave birth to the Stalinist state, an extreme mutation of capitalism produced the fascist one. If </w:t>
      </w:r>
      <w:r w:rsidRPr="00200FF7">
        <w:rPr>
          <w:rStyle w:val="Heading3Char"/>
          <w:highlight w:val="yellow"/>
        </w:rPr>
        <w:t>a million men and women died in the Great Irish Famine of the 1840s</w:t>
      </w:r>
      <w:r w:rsidRPr="004516BC">
        <w:rPr>
          <w:rStyle w:val="Heading3Char"/>
        </w:rPr>
        <w:t xml:space="preserve">, it was to a large extent </w:t>
      </w:r>
      <w:r w:rsidRPr="00200FF7">
        <w:rPr>
          <w:rStyle w:val="Heading3Char"/>
          <w:highlight w:val="yellow"/>
        </w:rPr>
        <w:t>because the British government</w:t>
      </w:r>
      <w:r w:rsidRPr="004516BC">
        <w:rPr>
          <w:rStyle w:val="Heading3Char"/>
        </w:rPr>
        <w:t xml:space="preserve"> of the day </w:t>
      </w:r>
      <w:r w:rsidRPr="00200FF7">
        <w:rPr>
          <w:rStyle w:val="Heading3Char"/>
          <w:highlight w:val="yellow"/>
        </w:rPr>
        <w:t>insisted on observing the laws of the free market</w:t>
      </w:r>
      <w:r w:rsidRPr="004516BC">
        <w:rPr>
          <w:rStyle w:val="Heading3Char"/>
        </w:rPr>
        <w:t xml:space="preserve"> in its lamentable relief policy</w:t>
      </w:r>
      <w:r w:rsidRPr="004516BC">
        <w:rPr>
          <w:sz w:val="24"/>
        </w:rPr>
        <w:t xml:space="preserve">. </w:t>
      </w:r>
      <w:r w:rsidRPr="004516BC">
        <w:rPr>
          <w:sz w:val="20"/>
          <w:szCs w:val="20"/>
        </w:rPr>
        <w:t xml:space="preserve">We have seen that Marx writes with scarcely suppressed outrage in Capital of the bloody, protracted process by which the English peasantry were driven from the land. It is this history of violent expropriation which lies beneath the </w:t>
      </w:r>
      <w:proofErr w:type="spellStart"/>
      <w:r w:rsidRPr="004516BC">
        <w:rPr>
          <w:sz w:val="20"/>
          <w:szCs w:val="20"/>
        </w:rPr>
        <w:t>tranquillity</w:t>
      </w:r>
      <w:proofErr w:type="spellEnd"/>
      <w:r w:rsidRPr="004516BC">
        <w:rPr>
          <w:sz w:val="20"/>
          <w:szCs w:val="20"/>
        </w:rPr>
        <w:t xml:space="preserve"> of the English rural landscape. Compared to this horrendous episode, one which stretched over a lengthy </w:t>
      </w:r>
      <w:proofErr w:type="gramStart"/>
      <w:r w:rsidRPr="004516BC">
        <w:rPr>
          <w:sz w:val="20"/>
          <w:szCs w:val="20"/>
        </w:rPr>
        <w:t>period of time</w:t>
      </w:r>
      <w:proofErr w:type="gramEnd"/>
      <w:r w:rsidRPr="004516BC">
        <w:rPr>
          <w:sz w:val="20"/>
          <w:szCs w:val="20"/>
        </w:rPr>
        <w:t xml:space="preserve">, an event like the Cuban revolution was a tea party. For Marxists, antagonism is built into the very nature of capitalism. This is true not only of the class conflict it involves, but of the wars to which it gives rise, as </w:t>
      </w:r>
      <w:r w:rsidRPr="00200FF7">
        <w:rPr>
          <w:rStyle w:val="Heading3Char"/>
          <w:highlight w:val="yellow"/>
        </w:rPr>
        <w:t>capitalist nations clash over global resources or spheres of imperial influence.</w:t>
      </w:r>
      <w:r w:rsidRPr="004516BC">
        <w:rPr>
          <w:sz w:val="20"/>
          <w:szCs w:val="21"/>
        </w:rPr>
        <w:t xml:space="preserve"> By contrast, one of the most urgent goals of the international socialist movement has been peace. When the Bolsheviks came to power, they withdrew Russia from the carnage of the First World War. Socialists, with their hatred of militarism and chauvinism, have played a major role in most peace movements throughout modern history. The working-class movement has not been about violence, but about putting an end to it.</w:t>
      </w:r>
    </w:p>
    <w:p w14:paraId="53E5BD5A" w14:textId="34B7B94E" w:rsidR="00B97E95" w:rsidRPr="00B97E95" w:rsidRDefault="00B97E95" w:rsidP="00B97E95">
      <w:pPr>
        <w:rPr>
          <w:rStyle w:val="Heading3Char"/>
        </w:rPr>
      </w:pPr>
    </w:p>
    <w:p w14:paraId="592563E0" w14:textId="77777777" w:rsidR="00B97E95" w:rsidRPr="00B97E95" w:rsidRDefault="00B97E95" w:rsidP="00B97E95"/>
    <w:p w14:paraId="64D0C932" w14:textId="3F15C3A5" w:rsidR="00B97E95" w:rsidRDefault="00B97E95" w:rsidP="00B97E95">
      <w:pPr>
        <w:pStyle w:val="Heading2"/>
        <w:rPr>
          <w:rStyle w:val="Heading3Char"/>
          <w:b/>
          <w:bCs/>
          <w:sz w:val="44"/>
          <w:szCs w:val="44"/>
          <w:u w:val="double"/>
        </w:rPr>
      </w:pPr>
      <w:r w:rsidRPr="00B97E95">
        <w:rPr>
          <w:rStyle w:val="Heading3Char"/>
          <w:b/>
          <w:bCs/>
          <w:sz w:val="44"/>
          <w:szCs w:val="44"/>
          <w:u w:val="double"/>
        </w:rPr>
        <w:lastRenderedPageBreak/>
        <w:t>Alt</w:t>
      </w:r>
    </w:p>
    <w:sdt>
      <w:sdtPr>
        <w:tag w:val="goog_rdk_180"/>
        <w:id w:val="-473838776"/>
      </w:sdtPr>
      <w:sdtContent>
        <w:p w14:paraId="1449CDD0" w14:textId="77777777" w:rsidR="00B97E95" w:rsidRPr="004516BC" w:rsidRDefault="00B97E95" w:rsidP="00B97E95">
          <w:pPr>
            <w:pStyle w:val="Heading4"/>
          </w:pPr>
          <w:r w:rsidRPr="004516BC">
            <w:t xml:space="preserve">The alternative is to affirm the model of the Communist Party – only the Party can provide effective accountability mechanisms to correct chauvinist tendencies, educate and mobilize marginalized communities, and connect local struggles to a movement for international liberation </w:t>
          </w:r>
        </w:p>
      </w:sdtContent>
    </w:sdt>
    <w:sdt>
      <w:sdtPr>
        <w:tag w:val="goog_rdk_181"/>
        <w:id w:val="-385019523"/>
      </w:sdtPr>
      <w:sdtContent>
        <w:p w14:paraId="6E695557" w14:textId="77777777" w:rsidR="00B97E95" w:rsidRPr="004516BC" w:rsidRDefault="00B97E95" w:rsidP="00B97E95">
          <w:pPr>
            <w:rPr>
              <w:szCs w:val="16"/>
            </w:rPr>
          </w:pPr>
          <w:r w:rsidRPr="004516BC">
            <w:rPr>
              <w:b/>
              <w:sz w:val="26"/>
              <w:szCs w:val="26"/>
            </w:rPr>
            <w:t>Escalante 18</w:t>
          </w:r>
          <w:r w:rsidRPr="004516BC">
            <w:br/>
          </w:r>
          <w:r w:rsidRPr="004516BC">
            <w:rPr>
              <w:szCs w:val="16"/>
            </w:rPr>
            <w:t>(Alyson Escalante is a Marxist-Leninist, Materialist Feminist and Anti-Imperialist activist. “PARTY ORGANIZING IN THE 21ST CENTURY” September 21</w:t>
          </w:r>
          <w:r w:rsidRPr="004516BC">
            <w:rPr>
              <w:szCs w:val="16"/>
              <w:vertAlign w:val="superscript"/>
            </w:rPr>
            <w:t>st</w:t>
          </w:r>
          <w:r w:rsidRPr="004516BC">
            <w:rPr>
              <w:szCs w:val="16"/>
            </w:rPr>
            <w:t xml:space="preserve">, </w:t>
          </w:r>
          <w:proofErr w:type="gramStart"/>
          <w:r w:rsidRPr="004516BC">
            <w:rPr>
              <w:szCs w:val="16"/>
            </w:rPr>
            <w:t>2018</w:t>
          </w:r>
          <w:proofErr w:type="gramEnd"/>
          <w:r w:rsidRPr="004516BC">
            <w:rPr>
              <w:szCs w:val="16"/>
            </w:rPr>
            <w:t xml:space="preserve"> </w:t>
          </w:r>
          <w:hyperlink r:id="rId9">
            <w:r w:rsidRPr="004516BC">
              <w:rPr>
                <w:szCs w:val="16"/>
              </w:rPr>
              <w:t>https://theforgenews.org/2018/09/21/party-organizing-in-the-21st-century/</w:t>
            </w:r>
          </w:hyperlink>
          <w:r w:rsidRPr="004516BC">
            <w:rPr>
              <w:szCs w:val="16"/>
            </w:rPr>
            <w:t xml:space="preserve"> </w:t>
          </w:r>
          <w:proofErr w:type="spellStart"/>
          <w:r w:rsidRPr="004516BC">
            <w:rPr>
              <w:szCs w:val="16"/>
            </w:rPr>
            <w:t>cVs</w:t>
          </w:r>
          <w:proofErr w:type="spellEnd"/>
          <w:r w:rsidRPr="004516BC">
            <w:rPr>
              <w:szCs w:val="16"/>
            </w:rPr>
            <w:t>)</w:t>
          </w:r>
        </w:p>
      </w:sdtContent>
    </w:sdt>
    <w:sdt>
      <w:sdtPr>
        <w:tag w:val="goog_rdk_182"/>
        <w:id w:val="677698217"/>
      </w:sdtPr>
      <w:sdtContent>
        <w:p w14:paraId="59FBE4F6" w14:textId="77777777" w:rsidR="00B97E95" w:rsidRPr="004516BC" w:rsidRDefault="00B97E95" w:rsidP="00B97E95">
          <w:r w:rsidRPr="004516BC">
            <w:rPr>
              <w:sz w:val="24"/>
            </w:rPr>
            <w:t xml:space="preserve">I would argue that within the base building movement, there is a move towards party organizing, but this trend has not always been explicitly theorized or forwarded within the movement. My goal in this essay is to argue that base building and dual power strategy can be best forwarded through party organizing, and that </w:t>
          </w:r>
          <w:r w:rsidRPr="00B97E95">
            <w:rPr>
              <w:rStyle w:val="Heading3Char"/>
              <w:highlight w:val="yellow"/>
            </w:rPr>
            <w:t>party organizing can allow this emerging movement to solidify into a powerful revolutionary socialist tendency in the United States.</w:t>
          </w:r>
          <w:r w:rsidRPr="004516BC">
            <w:rPr>
              <w:sz w:val="24"/>
            </w:rPr>
            <w:t xml:space="preserve"> </w:t>
          </w:r>
          <w:r w:rsidRPr="004516BC">
            <w:rPr>
              <w:sz w:val="20"/>
              <w:szCs w:val="20"/>
            </w:rPr>
            <w:t xml:space="preserve">One of the crucial insights of the base building movement is that the current state of the left in the United States is one in which revolution is not currently possible. There exists very little popular support for socialist politics. A century of anticommunist propaganda has been extremely effective in convincing even the most oppressed and marginalized that communism has nothing to offer them. </w:t>
          </w:r>
          <w:r w:rsidRPr="004516BC">
            <w:rPr>
              <w:rStyle w:val="Heading3Char"/>
            </w:rPr>
            <w:t xml:space="preserve">The base building emphasis on dual power responds directly to this insight. By </w:t>
          </w:r>
          <w:r w:rsidRPr="00B97E95">
            <w:rPr>
              <w:rStyle w:val="Heading3Char"/>
              <w:highlight w:val="yellow"/>
            </w:rPr>
            <w:t>building institutions which can meet people’s needs</w:t>
          </w:r>
          <w:r w:rsidRPr="004516BC">
            <w:rPr>
              <w:rStyle w:val="Heading3Char"/>
            </w:rPr>
            <w:t xml:space="preserve">, </w:t>
          </w:r>
          <w:r w:rsidRPr="00B97E95">
            <w:rPr>
              <w:rStyle w:val="Heading3Char"/>
              <w:highlight w:val="yellow"/>
            </w:rPr>
            <w:t>we are able to</w:t>
          </w:r>
          <w:r w:rsidRPr="004516BC">
            <w:rPr>
              <w:rStyle w:val="Heading3Char"/>
            </w:rPr>
            <w:t xml:space="preserve"> concretely </w:t>
          </w:r>
          <w:r w:rsidRPr="00B97E95">
            <w:rPr>
              <w:rStyle w:val="Heading3Char"/>
              <w:highlight w:val="yellow"/>
            </w:rPr>
            <w:t>demonstrate that communists can offer</w:t>
          </w:r>
          <w:r w:rsidRPr="004516BC">
            <w:rPr>
              <w:rStyle w:val="Heading3Char"/>
            </w:rPr>
            <w:t xml:space="preserve"> the oppressed </w:t>
          </w:r>
          <w:r w:rsidRPr="00B97E95">
            <w:rPr>
              <w:rStyle w:val="Heading3Char"/>
              <w:highlight w:val="yellow"/>
            </w:rPr>
            <w:t>relief from the horrific conditions of capitalism</w:t>
          </w:r>
          <w:r w:rsidRPr="004516BC">
            <w:rPr>
              <w:rStyle w:val="Heading3Char"/>
            </w:rPr>
            <w:t xml:space="preserve">. Base building strategy recognizes that </w:t>
          </w:r>
          <w:proofErr w:type="gramStart"/>
          <w:r w:rsidRPr="00B97E95">
            <w:rPr>
              <w:rStyle w:val="Heading3Char"/>
              <w:highlight w:val="yellow"/>
            </w:rPr>
            <w:t>actually doing</w:t>
          </w:r>
          <w:proofErr w:type="gramEnd"/>
          <w:r w:rsidRPr="00B97E95">
            <w:rPr>
              <w:rStyle w:val="Heading3Char"/>
              <w:highlight w:val="yellow"/>
            </w:rPr>
            <w:t xml:space="preserve"> the work to serve the people does</w:t>
          </w:r>
          <w:r w:rsidRPr="004516BC">
            <w:rPr>
              <w:rStyle w:val="Heading3Char"/>
            </w:rPr>
            <w:t xml:space="preserve"> infinitely </w:t>
          </w:r>
          <w:r w:rsidRPr="00B97E95">
            <w:rPr>
              <w:rStyle w:val="Heading3Char"/>
              <w:highlight w:val="yellow"/>
            </w:rPr>
            <w:t>more to create a socialist base of popular support than</w:t>
          </w:r>
          <w:r w:rsidRPr="004516BC">
            <w:rPr>
              <w:rStyle w:val="Heading3Char"/>
            </w:rPr>
            <w:t xml:space="preserve"> electing democratic socialist candidates or </w:t>
          </w:r>
          <w:r w:rsidRPr="00B97E95">
            <w:rPr>
              <w:rStyle w:val="Heading3Char"/>
              <w:highlight w:val="yellow"/>
            </w:rPr>
            <w:t>holding endless political education classes</w:t>
          </w:r>
          <w:r w:rsidRPr="004516BC">
            <w:rPr>
              <w:rStyle w:val="Heading3Char"/>
            </w:rPr>
            <w:t xml:space="preserve"> can ever hope to do.</w:t>
          </w:r>
          <w:r w:rsidRPr="004516BC">
            <w:rPr>
              <w:sz w:val="24"/>
            </w:rPr>
            <w:t xml:space="preserve"> </w:t>
          </w:r>
          <w:r w:rsidRPr="004516BC">
            <w:rPr>
              <w:sz w:val="20"/>
              <w:szCs w:val="20"/>
            </w:rPr>
            <w:t>Dual power is about proving that we have something to offer the oppressed. The question, of course, remains: once we have built a base of popular support, what do we do next? If it turns out that establishing socialist institutions to meet people’s needs does in fact create sympathy towards the cause of communism, how can we mobilize that base? Put simply</w:t>
          </w:r>
          <w:r w:rsidRPr="004516BC">
            <w:rPr>
              <w:rStyle w:val="Heading3Char"/>
              <w:sz w:val="22"/>
              <w:szCs w:val="22"/>
            </w:rPr>
            <w:t xml:space="preserve">: </w:t>
          </w:r>
          <w:proofErr w:type="gramStart"/>
          <w:r w:rsidRPr="004516BC">
            <w:rPr>
              <w:rStyle w:val="Heading3Char"/>
            </w:rPr>
            <w:t xml:space="preserve">in order </w:t>
          </w:r>
          <w:r w:rsidRPr="00B97E95">
            <w:rPr>
              <w:rStyle w:val="Heading3Char"/>
              <w:highlight w:val="yellow"/>
            </w:rPr>
            <w:t>to</w:t>
          </w:r>
          <w:proofErr w:type="gramEnd"/>
          <w:r w:rsidRPr="00B97E95">
            <w:rPr>
              <w:rStyle w:val="Heading3Char"/>
              <w:highlight w:val="yellow"/>
            </w:rPr>
            <w:t xml:space="preserve"> mobilize the base</w:t>
          </w:r>
          <w:r w:rsidRPr="004516BC">
            <w:rPr>
              <w:rStyle w:val="Heading3Char"/>
            </w:rPr>
            <w:t xml:space="preserve"> which base builders hope to create, </w:t>
          </w:r>
          <w:r w:rsidRPr="00B97E95">
            <w:rPr>
              <w:rStyle w:val="Heading3Char"/>
              <w:highlight w:val="yellow"/>
            </w:rPr>
            <w:t>we need to have</w:t>
          </w:r>
          <w:r w:rsidRPr="004516BC">
            <w:rPr>
              <w:rStyle w:val="Heading3Char"/>
            </w:rPr>
            <w:t xml:space="preserve"> already </w:t>
          </w:r>
          <w:r w:rsidRPr="00B97E95">
            <w:rPr>
              <w:rStyle w:val="Heading3Char"/>
              <w:highlight w:val="yellow"/>
            </w:rPr>
            <w:t>done the work of building a communist party.</w:t>
          </w:r>
          <w:r w:rsidRPr="004516BC">
            <w:rPr>
              <w:rStyle w:val="Heading3Char"/>
            </w:rPr>
            <w:t xml:space="preserve"> It is not enough to simply meet </w:t>
          </w:r>
          <w:proofErr w:type="spellStart"/>
          <w:r w:rsidRPr="004516BC">
            <w:rPr>
              <w:rStyle w:val="Heading3Char"/>
            </w:rPr>
            <w:t>peoples</w:t>
          </w:r>
          <w:proofErr w:type="spellEnd"/>
          <w:r w:rsidRPr="004516BC">
            <w:rPr>
              <w:rStyle w:val="Heading3Char"/>
            </w:rPr>
            <w:t xml:space="preserve"> needs. Rather, </w:t>
          </w:r>
          <w:r w:rsidRPr="00B97E95">
            <w:rPr>
              <w:rStyle w:val="Heading3Char"/>
              <w:highlight w:val="yellow"/>
            </w:rPr>
            <w:t xml:space="preserve">we </w:t>
          </w:r>
          <w:r w:rsidRPr="00B97E95">
            <w:rPr>
              <w:rStyle w:val="Heading3Char"/>
              <w:highlight w:val="yellow"/>
            </w:rPr>
            <w:lastRenderedPageBreak/>
            <w:t>must build the institutions of dual power in the name of communism</w:t>
          </w:r>
          <w:r w:rsidRPr="004516BC">
            <w:rPr>
              <w:rStyle w:val="Heading3Char"/>
            </w:rPr>
            <w:t xml:space="preserve">. </w:t>
          </w:r>
          <w:r w:rsidRPr="00B97E95">
            <w:rPr>
              <w:rStyle w:val="Heading3Char"/>
              <w:highlight w:val="yellow"/>
            </w:rPr>
            <w:t>We must</w:t>
          </w:r>
          <w:r w:rsidRPr="004516BC">
            <w:rPr>
              <w:sz w:val="24"/>
            </w:rPr>
            <w:t xml:space="preserve"> refuse covert front organizing and instead </w:t>
          </w:r>
          <w:r w:rsidRPr="00B97E95">
            <w:rPr>
              <w:rStyle w:val="Heading3Char"/>
              <w:highlight w:val="yellow"/>
            </w:rPr>
            <w:t>have a public face as a communist party</w:t>
          </w:r>
          <w:r w:rsidRPr="004516BC">
            <w:rPr>
              <w:sz w:val="24"/>
            </w:rPr>
            <w:t>. When we build tenants unions, serve the people programs, and other dual power projects</w:t>
          </w:r>
          <w:r w:rsidRPr="00B97E95">
            <w:rPr>
              <w:rStyle w:val="Heading3Char"/>
              <w:highlight w:val="yellow"/>
            </w:rPr>
            <w:t>, we must make it clear that we are organizing as communists, unified around a party, and</w:t>
          </w:r>
          <w:r w:rsidRPr="004516BC">
            <w:rPr>
              <w:rStyle w:val="Heading3Char"/>
            </w:rPr>
            <w:t xml:space="preserve"> are </w:t>
          </w:r>
          <w:r w:rsidRPr="00B97E95">
            <w:rPr>
              <w:rStyle w:val="Heading3Char"/>
              <w:highlight w:val="yellow"/>
            </w:rPr>
            <w:t>not content</w:t>
          </w:r>
          <w:r w:rsidRPr="004516BC">
            <w:rPr>
              <w:rStyle w:val="Heading3Char"/>
            </w:rPr>
            <w:t xml:space="preserve"> simply </w:t>
          </w:r>
          <w:r w:rsidRPr="00B97E95">
            <w:rPr>
              <w:rStyle w:val="Heading3Char"/>
              <w:highlight w:val="yellow"/>
            </w:rPr>
            <w:t>with establishing endless dual power organizations</w:t>
          </w:r>
          <w:r w:rsidRPr="004516BC">
            <w:rPr>
              <w:sz w:val="24"/>
            </w:rPr>
            <w:t xml:space="preserve">. </w:t>
          </w:r>
          <w:r w:rsidRPr="00B97E95">
            <w:rPr>
              <w:rStyle w:val="Heading3Char"/>
              <w:highlight w:val="yellow"/>
            </w:rPr>
            <w:t>We must be clear that our strategy is revolutionary and</w:t>
          </w:r>
          <w:r w:rsidRPr="004516BC">
            <w:rPr>
              <w:rStyle w:val="Heading3Char"/>
            </w:rPr>
            <w:t xml:space="preserve"> </w:t>
          </w:r>
          <w:proofErr w:type="gramStart"/>
          <w:r w:rsidRPr="004516BC">
            <w:rPr>
              <w:rStyle w:val="Heading3Char"/>
            </w:rPr>
            <w:t>in order to</w:t>
          </w:r>
          <w:proofErr w:type="gramEnd"/>
          <w:r w:rsidRPr="004516BC">
            <w:rPr>
              <w:rStyle w:val="Heading3Char"/>
            </w:rPr>
            <w:t xml:space="preserve"> make this clear </w:t>
          </w:r>
          <w:r w:rsidRPr="00B97E95">
            <w:rPr>
              <w:rStyle w:val="Heading3Char"/>
              <w:highlight w:val="yellow"/>
            </w:rPr>
            <w:t>we must adopt party organizing.</w:t>
          </w:r>
          <w:r w:rsidRPr="004516BC">
            <w:rPr>
              <w:sz w:val="24"/>
            </w:rPr>
            <w:t xml:space="preserve"> </w:t>
          </w:r>
          <w:r w:rsidRPr="004516BC">
            <w:rPr>
              <w:rStyle w:val="Heading3Char"/>
            </w:rPr>
            <w:t xml:space="preserve">By “party organizing” I mean an organizational strategy which adopts the party model. </w:t>
          </w:r>
          <w:r w:rsidRPr="00B97E95">
            <w:rPr>
              <w:rStyle w:val="Heading3Char"/>
              <w:highlight w:val="yellow"/>
            </w:rPr>
            <w:t>Such organizing focuses on building a party whose membership is formally unified around a party line</w:t>
          </w:r>
          <w:r w:rsidRPr="004516BC">
            <w:rPr>
              <w:rStyle w:val="Heading3Char"/>
            </w:rPr>
            <w:t xml:space="preserve"> determined by democratic centralist decision making. </w:t>
          </w:r>
          <w:r w:rsidRPr="00B97E95">
            <w:rPr>
              <w:rStyle w:val="Heading3Char"/>
              <w:highlight w:val="yellow"/>
            </w:rPr>
            <w:t>The party model creates internal methods for holding party members accountable, unifying party member action</w:t>
          </w:r>
          <w:r w:rsidRPr="004516BC">
            <w:rPr>
              <w:rStyle w:val="Heading3Char"/>
            </w:rPr>
            <w:t xml:space="preserve"> around democratically determined goals, </w:t>
          </w:r>
          <w:r w:rsidRPr="00B97E95">
            <w:rPr>
              <w:rStyle w:val="Heading3Char"/>
              <w:highlight w:val="yellow"/>
            </w:rPr>
            <w:t>and for educating party members in communist theory</w:t>
          </w:r>
          <w:r w:rsidRPr="004516BC">
            <w:rPr>
              <w:rStyle w:val="Heading3Char"/>
            </w:rPr>
            <w:t xml:space="preserve"> and praxis</w:t>
          </w:r>
          <w:r w:rsidRPr="004516BC">
            <w:rPr>
              <w:sz w:val="24"/>
            </w:rPr>
            <w:t xml:space="preserve">. </w:t>
          </w:r>
          <w:r w:rsidRPr="004516BC">
            <w:rPr>
              <w:sz w:val="20"/>
              <w:szCs w:val="20"/>
            </w:rPr>
            <w:t xml:space="preserve">A communist organization utilizing the party model works to build dual power institutions while simultaneously educating the communities they hope to serve. </w:t>
          </w:r>
          <w:r w:rsidRPr="004516BC">
            <w:rPr>
              <w:rStyle w:val="Heading3Char"/>
            </w:rPr>
            <w:t>Organizations which adopt the party model focus on propagandizing around the need for revolutionary socialism. They function as the forefront of political organizing, empowering local communities to theorize their liberation through communist theory while organizing communities to literally fight for their liberation</w:t>
          </w:r>
          <w:r w:rsidRPr="004516BC">
            <w:rPr>
              <w:sz w:val="24"/>
            </w:rPr>
            <w:t xml:space="preserve">. </w:t>
          </w:r>
          <w:r w:rsidRPr="00B97E95">
            <w:rPr>
              <w:rStyle w:val="Heading3Char"/>
              <w:highlight w:val="yellow"/>
            </w:rPr>
            <w:t>A party</w:t>
          </w:r>
          <w:r w:rsidRPr="004516BC">
            <w:rPr>
              <w:rStyle w:val="Heading3Char"/>
            </w:rPr>
            <w:t xml:space="preserve"> is not simply a group of individuals doing work together, but </w:t>
          </w:r>
          <w:r w:rsidRPr="00B97E95">
            <w:rPr>
              <w:rStyle w:val="Heading3Char"/>
              <w:highlight w:val="yellow"/>
            </w:rPr>
            <w:t>is a formal organization unified in its fight against capitalism.</w:t>
          </w:r>
          <w:r w:rsidRPr="004516BC">
            <w:rPr>
              <w:sz w:val="24"/>
            </w:rPr>
            <w:t xml:space="preserve"> </w:t>
          </w:r>
          <w:r w:rsidRPr="004516BC">
            <w:rPr>
              <w:sz w:val="21"/>
              <w:szCs w:val="21"/>
            </w:rPr>
            <w:t xml:space="preserve">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B97E95">
            <w:rPr>
              <w:rStyle w:val="Heading3Char"/>
              <w:highlight w:val="yellow"/>
            </w:rPr>
            <w:t>party organizing allows for</w:t>
          </w:r>
          <w:r w:rsidRPr="004516BC">
            <w:rPr>
              <w:rStyle w:val="Heading3Char"/>
            </w:rPr>
            <w:t xml:space="preserve"> local </w:t>
          </w:r>
          <w:r w:rsidRPr="00B97E95">
            <w:rPr>
              <w:rStyle w:val="Heading3Char"/>
              <w:highlight w:val="yellow"/>
            </w:rPr>
            <w:t>organizations and</w:t>
          </w:r>
          <w:r w:rsidRPr="004516BC">
            <w:rPr>
              <w:rStyle w:val="Heading3Char"/>
            </w:rPr>
            <w:t xml:space="preserve"> individual </w:t>
          </w:r>
          <w:r w:rsidRPr="00B97E95">
            <w:rPr>
              <w:rStyle w:val="Heading3Char"/>
              <w:highlight w:val="yellow"/>
            </w:rPr>
            <w:t>organizers to be held accountable</w:t>
          </w:r>
          <w:r w:rsidRPr="004516BC">
            <w:rPr>
              <w:rStyle w:val="Heading3Char"/>
            </w:rPr>
            <w:t xml:space="preserve"> </w:t>
          </w:r>
          <w:r w:rsidRPr="004516BC">
            <w:rPr>
              <w:rStyle w:val="Heading3Char"/>
            </w:rPr>
            <w:lastRenderedPageBreak/>
            <w:t xml:space="preserve">for their actions. It allows criticism to function not as one independent group criticizing another independent group, but rather as comrades with a formal organizational unity working together to sharpen </w:t>
          </w:r>
          <w:proofErr w:type="spellStart"/>
          <w:r w:rsidRPr="004516BC">
            <w:rPr>
              <w:rStyle w:val="Heading3Char"/>
            </w:rPr>
            <w:t xml:space="preserve">each </w:t>
          </w:r>
          <w:proofErr w:type="gramStart"/>
          <w:r w:rsidRPr="004516BC">
            <w:rPr>
              <w:rStyle w:val="Heading3Char"/>
            </w:rPr>
            <w:t>others</w:t>
          </w:r>
          <w:proofErr w:type="spellEnd"/>
          <w:proofErr w:type="gramEnd"/>
          <w:r w:rsidRPr="004516BC">
            <w:rPr>
              <w:rStyle w:val="Heading3Char"/>
            </w:rPr>
            <w:t xml:space="preserve"> strategies and to help correct chauvinist ideas and actions.</w:t>
          </w:r>
          <w:r w:rsidRPr="004516BC">
            <w:rPr>
              <w:sz w:val="24"/>
            </w:rPr>
            <w:t xml:space="preserve"> </w:t>
          </w:r>
          <w:r w:rsidRPr="004516BC">
            <w:rPr>
              <w:sz w:val="21"/>
              <w:szCs w:val="21"/>
            </w:rPr>
            <w:t>In the context of the socialist movement within the United States, such accountability is crucial.</w:t>
          </w:r>
          <w:r w:rsidRPr="004516BC">
            <w:rPr>
              <w:sz w:val="24"/>
            </w:rPr>
            <w:t xml:space="preserve"> </w:t>
          </w:r>
          <w:r w:rsidRPr="00B97E95">
            <w:rPr>
              <w:rStyle w:val="Heading3Char"/>
              <w:highlight w:val="yellow"/>
            </w:rPr>
            <w:t>As a movement which operates within a settler colonial society, imperialist and colonial ideal</w:t>
          </w:r>
          <w:r w:rsidRPr="004516BC">
            <w:rPr>
              <w:rStyle w:val="Heading3Char"/>
            </w:rPr>
            <w:t xml:space="preserve"> frequently </w:t>
          </w:r>
          <w:r w:rsidRPr="00B97E95">
            <w:rPr>
              <w:rStyle w:val="Heading3Char"/>
              <w:highlight w:val="yellow"/>
            </w:rPr>
            <w:t>infect</w:t>
          </w:r>
          <w:r w:rsidRPr="004516BC">
            <w:rPr>
              <w:rStyle w:val="Heading3Char"/>
            </w:rPr>
            <w:t xml:space="preserve"> leftist </w:t>
          </w:r>
          <w:r w:rsidRPr="00B97E95">
            <w:rPr>
              <w:rStyle w:val="Heading3Char"/>
              <w:highlight w:val="yellow"/>
            </w:rPr>
            <w:t>organizing</w:t>
          </w:r>
          <w:r w:rsidRPr="004516BC">
            <w:rPr>
              <w:rStyle w:val="Heading3Char"/>
            </w:rPr>
            <w:t xml:space="preserve">. Creating </w:t>
          </w:r>
          <w:r w:rsidRPr="00B97E95">
            <w:rPr>
              <w:rStyle w:val="Heading3Char"/>
              <w:highlight w:val="yellow"/>
            </w:rPr>
            <w:t>formal unity and party procedure</w:t>
          </w:r>
          <w:r w:rsidRPr="004516BC">
            <w:rPr>
              <w:rStyle w:val="Heading3Char"/>
            </w:rPr>
            <w:t xml:space="preserve"> for dealing with and correcting these ideas </w:t>
          </w:r>
          <w:r w:rsidRPr="00B97E95">
            <w:rPr>
              <w:rStyle w:val="Heading3Char"/>
              <w:highlight w:val="yellow"/>
            </w:rPr>
            <w:t>allows us to address these</w:t>
          </w:r>
          <w:r w:rsidRPr="004516BC">
            <w:rPr>
              <w:rStyle w:val="Heading3Char"/>
            </w:rPr>
            <w:t xml:space="preserve"> consistent </w:t>
          </w:r>
          <w:r w:rsidRPr="00B97E95">
            <w:rPr>
              <w:rStyle w:val="Heading3Char"/>
              <w:highlight w:val="yellow"/>
            </w:rPr>
            <w:t>problems within</w:t>
          </w:r>
          <w:r w:rsidRPr="004516BC">
            <w:rPr>
              <w:rStyle w:val="Heading3Char"/>
            </w:rPr>
            <w:t xml:space="preserve"> American socialist </w:t>
          </w:r>
          <w:r w:rsidRPr="00B97E95">
            <w:rPr>
              <w:rStyle w:val="Heading3Char"/>
              <w:highlight w:val="yellow"/>
            </w:rPr>
            <w:t>organizing</w:t>
          </w:r>
          <w:r w:rsidRPr="004516BC">
            <w:rPr>
              <w:rStyle w:val="Heading3Char"/>
              <w:sz w:val="24"/>
              <w:szCs w:val="24"/>
            </w:rPr>
            <w:t>.</w:t>
          </w:r>
          <w:r w:rsidRPr="004516BC">
            <w:rPr>
              <w:sz w:val="21"/>
              <w:szCs w:val="21"/>
            </w:rPr>
            <w:t xml:space="preserve"> Having </w:t>
          </w:r>
          <w:r w:rsidRPr="004516BC">
            <w:rPr>
              <w:sz w:val="20"/>
              <w:szCs w:val="21"/>
            </w:rPr>
            <w:t>a formal party whi</w:t>
          </w:r>
          <w:r w:rsidRPr="004516BC">
            <w:rPr>
              <w:sz w:val="21"/>
              <w:szCs w:val="21"/>
            </w:rPr>
            <w:t xml:space="preserve">ch unifies the various dual power projects being undertaken at the local level also allows for base builders to not simply meet </w:t>
          </w:r>
          <w:proofErr w:type="spellStart"/>
          <w:r w:rsidRPr="004516BC">
            <w:rPr>
              <w:sz w:val="21"/>
              <w:szCs w:val="21"/>
            </w:rPr>
            <w:t>peoples</w:t>
          </w:r>
          <w:proofErr w:type="spellEnd"/>
          <w:r w:rsidRPr="004516BC">
            <w:rPr>
              <w:sz w:val="21"/>
              <w:szCs w:val="21"/>
            </w:rPr>
            <w:t xml:space="preserve"> needs, but to pull them into the membership of the party as organizers themselves.</w:t>
          </w:r>
          <w:r w:rsidRPr="004516BC">
            <w:rPr>
              <w:sz w:val="24"/>
            </w:rPr>
            <w:t xml:space="preserve"> </w:t>
          </w:r>
          <w:r w:rsidRPr="00B97E95">
            <w:rPr>
              <w:rStyle w:val="Heading3Char"/>
              <w:highlight w:val="yellow"/>
            </w:rPr>
            <w:t>The party model creates a means for sustained growth to occur</w:t>
          </w:r>
          <w:r w:rsidRPr="004516BC">
            <w:rPr>
              <w:rStyle w:val="Heading3Char"/>
            </w:rPr>
            <w:t xml:space="preserve"> by unifying organizers in a manner that allows for skills, strategies, and ideas to be shared with newer organizers. It also allows </w:t>
          </w:r>
          <w:r w:rsidRPr="00B97E95">
            <w:rPr>
              <w:rStyle w:val="Heading3Char"/>
              <w:highlight w:val="yellow"/>
            </w:rPr>
            <w:t>community members who have been served by dual power projects</w:t>
          </w:r>
          <w:r w:rsidRPr="004516BC">
            <w:rPr>
              <w:rStyle w:val="Heading3Char"/>
            </w:rPr>
            <w:t xml:space="preserve"> to </w:t>
          </w:r>
          <w:r w:rsidRPr="00B97E95">
            <w:rPr>
              <w:rStyle w:val="Heading3Char"/>
              <w:highlight w:val="yellow"/>
            </w:rPr>
            <w:t>take an active role in organizing by becoming party members</w:t>
          </w:r>
          <w:r w:rsidRPr="004516BC">
            <w:rPr>
              <w:rStyle w:val="Heading3Char"/>
            </w:rPr>
            <w:t xml:space="preserve"> and participating in the continued growth of base building strategy. </w:t>
          </w:r>
          <w:r w:rsidRPr="004516BC">
            <w:rPr>
              <w:sz w:val="20"/>
              <w:szCs w:val="20"/>
            </w:rPr>
            <w:t xml:space="preserve">It ensures that there are formal processes for educating communities in communist theory and praxis, </w:t>
          </w:r>
          <w:proofErr w:type="gramStart"/>
          <w:r w:rsidRPr="004516BC">
            <w:rPr>
              <w:sz w:val="20"/>
              <w:szCs w:val="20"/>
            </w:rPr>
            <w:t>and also</w:t>
          </w:r>
          <w:proofErr w:type="gramEnd"/>
          <w:r w:rsidRPr="004516BC">
            <w:rPr>
              <w:sz w:val="20"/>
              <w:szCs w:val="20"/>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4516BC">
            <w:rPr>
              <w:sz w:val="20"/>
              <w:szCs w:val="20"/>
            </w:rPr>
            <w:t>a number of</w:t>
          </w:r>
          <w:proofErr w:type="gramEnd"/>
          <w:r w:rsidRPr="004516BC">
            <w:rPr>
              <w:sz w:val="20"/>
              <w:szCs w:val="20"/>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w:t>
          </w:r>
          <w:r w:rsidRPr="004516BC">
            <w:rPr>
              <w:rStyle w:val="Heading3Char"/>
            </w:rPr>
            <w:t xml:space="preserve">. </w:t>
          </w:r>
          <w:r w:rsidRPr="00B97E95">
            <w:rPr>
              <w:rStyle w:val="Heading3Char"/>
              <w:highlight w:val="yellow"/>
            </w:rPr>
            <w:t>It is important</w:t>
          </w:r>
          <w:r w:rsidRPr="004516BC">
            <w:rPr>
              <w:rStyle w:val="Heading3Char"/>
            </w:rPr>
            <w:t xml:space="preserve"> for base builders to continue to explore the possibility of unification, and </w:t>
          </w:r>
          <w:r w:rsidRPr="00B97E95">
            <w:rPr>
              <w:rStyle w:val="Heading3Char"/>
              <w:highlight w:val="yellow"/>
            </w:rPr>
            <w:t xml:space="preserve">to maintain unification through a party model as a </w:t>
          </w:r>
          <w:proofErr w:type="gramStart"/>
          <w:r w:rsidRPr="00B97E95">
            <w:rPr>
              <w:rStyle w:val="Heading3Char"/>
              <w:highlight w:val="yellow"/>
            </w:rPr>
            <w:t>long term</w:t>
          </w:r>
          <w:proofErr w:type="gramEnd"/>
          <w:r w:rsidRPr="00B97E95">
            <w:rPr>
              <w:rStyle w:val="Heading3Char"/>
              <w:highlight w:val="yellow"/>
            </w:rPr>
            <w:t xml:space="preserve"> goal</w:t>
          </w:r>
          <w:r w:rsidRPr="004516BC">
            <w:rPr>
              <w:rStyle w:val="Heading3Char"/>
            </w:rPr>
            <w:t>.</w:t>
          </w:r>
          <w:r w:rsidRPr="004516BC">
            <w:rPr>
              <w:sz w:val="24"/>
            </w:rPr>
            <w:t xml:space="preserve"> </w:t>
          </w:r>
          <w:r w:rsidRPr="004516BC">
            <w:rPr>
              <w:rStyle w:val="Heading3Char"/>
            </w:rPr>
            <w:t xml:space="preserve">In the meantime, individual base building </w:t>
          </w:r>
          <w:r w:rsidRPr="00B97E95">
            <w:rPr>
              <w:rStyle w:val="Heading3Char"/>
              <w:highlight w:val="yellow"/>
            </w:rPr>
            <w:lastRenderedPageBreak/>
            <w:t>organizations ought to adopt party models for their local organizing.</w:t>
          </w:r>
          <w:r w:rsidRPr="004516BC">
            <w:rPr>
              <w:sz w:val="24"/>
            </w:rPr>
            <w:t xml:space="preserve"> </w:t>
          </w:r>
          <w:r w:rsidRPr="004516BC">
            <w:rPr>
              <w:sz w:val="21"/>
              <w:szCs w:val="21"/>
            </w:rPr>
            <w:t xml:space="preserve">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 </w:t>
          </w:r>
          <w:r w:rsidRPr="004516BC">
            <w:rPr>
              <w:rStyle w:val="Heading3Char"/>
            </w:rPr>
            <w:t xml:space="preserve">Dual power institutions must be unified openly and transparently around these organizations </w:t>
          </w:r>
          <w:proofErr w:type="gramStart"/>
          <w:r w:rsidRPr="004516BC">
            <w:rPr>
              <w:rStyle w:val="Heading3Char"/>
            </w:rPr>
            <w:t>in order for</w:t>
          </w:r>
          <w:proofErr w:type="gramEnd"/>
          <w:r w:rsidRPr="004516BC">
            <w:rPr>
              <w:rStyle w:val="Heading3Char"/>
            </w:rPr>
            <w:t xml:space="preserve"> them to operate as more than “red charities.”</w:t>
          </w:r>
          <w:r w:rsidRPr="004516BC">
            <w:rPr>
              <w:sz w:val="24"/>
            </w:rPr>
            <w:t xml:space="preserve"> </w:t>
          </w:r>
          <w:r w:rsidRPr="004516BC">
            <w:rPr>
              <w:sz w:val="20"/>
              <w:szCs w:val="20"/>
            </w:rPr>
            <w:t>Serving the people means meeting their material needs while also educating and propagandizing. It means radicalizing, recruiting, and organizing. The party model remains the most useful method for achieving these ends</w:t>
          </w:r>
          <w:r w:rsidRPr="004516BC">
            <w:rPr>
              <w:rStyle w:val="Heading3Char"/>
              <w:sz w:val="22"/>
              <w:szCs w:val="22"/>
            </w:rPr>
            <w:t xml:space="preserve">. </w:t>
          </w:r>
          <w:r w:rsidRPr="00B97E95">
            <w:rPr>
              <w:rStyle w:val="Heading3Char"/>
              <w:highlight w:val="yellow"/>
            </w:rPr>
            <w:t>The use of the party model by local organizations</w:t>
          </w:r>
          <w:r w:rsidRPr="004516BC">
            <w:rPr>
              <w:rStyle w:val="Heading3Char"/>
            </w:rPr>
            <w:t xml:space="preserve"> </w:t>
          </w:r>
          <w:r w:rsidRPr="00B97E95">
            <w:rPr>
              <w:rStyle w:val="Heading3Char"/>
              <w:highlight w:val="yellow"/>
            </w:rPr>
            <w:t>allows base builders</w:t>
          </w:r>
          <w:r w:rsidRPr="004516BC">
            <w:rPr>
              <w:rStyle w:val="Heading3Char"/>
            </w:rPr>
            <w:t xml:space="preserve"> to gain popular support, and most importantly, </w:t>
          </w:r>
          <w:r w:rsidRPr="00B97E95">
            <w:rPr>
              <w:rStyle w:val="Heading3Char"/>
              <w:highlight w:val="yellow"/>
            </w:rPr>
            <w:t>to mobilize their base of popular support towards revolutionary ends</w:t>
          </w:r>
          <w:r w:rsidRPr="004516BC">
            <w:rPr>
              <w:rStyle w:val="Heading3Char"/>
            </w:rPr>
            <w:t>, not simply towards the construction of a parallel economy which exists as an end in and of itself</w:t>
          </w:r>
          <w:r w:rsidRPr="004516BC">
            <w:rPr>
              <w:rStyle w:val="Heading3Char"/>
              <w:sz w:val="22"/>
              <w:szCs w:val="22"/>
            </w:rPr>
            <w:t>.</w:t>
          </w:r>
          <w:r w:rsidRPr="004516BC">
            <w:rPr>
              <w:sz w:val="20"/>
              <w:szCs w:val="20"/>
            </w:rPr>
            <w:t xml:space="preserve"> It is my hope that we will see future unification of the various local base building organizations into a national party, but in the </w:t>
          </w:r>
          <w:proofErr w:type="gramStart"/>
          <w:r w:rsidRPr="004516BC">
            <w:rPr>
              <w:sz w:val="20"/>
              <w:szCs w:val="20"/>
            </w:rPr>
            <w:t>meantime</w:t>
          </w:r>
          <w:proofErr w:type="gramEnd"/>
          <w:r w:rsidRPr="004516BC">
            <w:rPr>
              <w:sz w:val="20"/>
              <w:szCs w:val="20"/>
            </w:rPr>
            <w:t xml:space="preserve"> we must push for party organizing at the local level. If local organizations adopt party organizing, it ought to become clear that </w:t>
          </w:r>
          <w:r w:rsidRPr="00B97E95">
            <w:rPr>
              <w:rStyle w:val="Heading3Char"/>
              <w:highlight w:val="yellow"/>
            </w:rPr>
            <w:t>a unified national party will</w:t>
          </w:r>
          <w:r w:rsidRPr="004516BC">
            <w:rPr>
              <w:rStyle w:val="Heading3Char"/>
            </w:rPr>
            <w:t xml:space="preserve"> have to be </w:t>
          </w:r>
          <w:r w:rsidRPr="00B97E95">
            <w:rPr>
              <w:rStyle w:val="Heading3Char"/>
              <w:highlight w:val="yellow"/>
            </w:rPr>
            <w:t xml:space="preserve">the </w:t>
          </w:r>
          <w:proofErr w:type="gramStart"/>
          <w:r w:rsidRPr="00B97E95">
            <w:rPr>
              <w:rStyle w:val="Heading3Char"/>
              <w:highlight w:val="yellow"/>
            </w:rPr>
            <w:t>long term</w:t>
          </w:r>
          <w:proofErr w:type="gramEnd"/>
          <w:r w:rsidRPr="00B97E95">
            <w:rPr>
              <w:rStyle w:val="Heading3Char"/>
              <w:highlight w:val="yellow"/>
            </w:rPr>
            <w:t xml:space="preserve"> goal of the</w:t>
          </w:r>
          <w:r w:rsidRPr="004516BC">
            <w:rPr>
              <w:rStyle w:val="Heading3Char"/>
            </w:rPr>
            <w:t xml:space="preserve"> base building </w:t>
          </w:r>
          <w:r w:rsidRPr="00B97E95">
            <w:rPr>
              <w:rStyle w:val="Heading3Char"/>
              <w:highlight w:val="yellow"/>
            </w:rPr>
            <w:t>movement</w:t>
          </w:r>
          <w:r w:rsidRPr="004516BC">
            <w:rPr>
              <w:rStyle w:val="Heading3Char"/>
            </w:rPr>
            <w:t>.</w:t>
          </w:r>
          <w:r w:rsidRPr="004516BC">
            <w:rPr>
              <w:sz w:val="24"/>
            </w:rPr>
            <w:t xml:space="preserve"> </w:t>
          </w:r>
          <w:r w:rsidRPr="004516BC">
            <w:rPr>
              <w:sz w:val="20"/>
              <w:szCs w:val="20"/>
            </w:rPr>
            <w:t xml:space="preserve">Many of the already existing organizations within the base building movement already operate according to these principles. I do not mean to suggest otherwise. Rather, my hope is to suggest that </w:t>
          </w:r>
          <w:r w:rsidRPr="00B97E95">
            <w:rPr>
              <w:rStyle w:val="Heading3Char"/>
              <w:highlight w:val="yellow"/>
            </w:rPr>
            <w:t>we ought to be explicit about the need for party organizing</w:t>
          </w:r>
          <w:r w:rsidRPr="004516BC">
            <w:rPr>
              <w:rStyle w:val="Heading3Char"/>
            </w:rPr>
            <w:t xml:space="preserve"> and emphasize the relationship between dual power and the party model. </w:t>
          </w:r>
          <w:r w:rsidRPr="00B97E95">
            <w:rPr>
              <w:rStyle w:val="Heading3Char"/>
              <w:highlight w:val="yellow"/>
            </w:rPr>
            <w:t>Doing so will make it clear that the base building movement is not pursuing a</w:t>
          </w:r>
          <w:r w:rsidRPr="004516BC">
            <w:rPr>
              <w:rStyle w:val="Heading3Char"/>
            </w:rPr>
            <w:t xml:space="preserve"> cooperative </w:t>
          </w:r>
          <w:r w:rsidRPr="00B97E95">
            <w:rPr>
              <w:rStyle w:val="Heading3Char"/>
              <w:highlight w:val="yellow"/>
            </w:rPr>
            <w:t xml:space="preserve">economy alongside </w:t>
          </w:r>
          <w:proofErr w:type="gramStart"/>
          <w:r w:rsidRPr="00B97E95">
            <w:rPr>
              <w:rStyle w:val="Heading3Char"/>
              <w:highlight w:val="yellow"/>
            </w:rPr>
            <w:t>capitalism</w:t>
          </w:r>
          <w:r w:rsidRPr="004516BC">
            <w:rPr>
              <w:rStyle w:val="Heading3Char"/>
            </w:rPr>
            <w:t xml:space="preserve">, </w:t>
          </w:r>
          <w:r w:rsidRPr="00B97E95">
            <w:rPr>
              <w:rStyle w:val="Heading3Char"/>
              <w:highlight w:val="yellow"/>
            </w:rPr>
            <w:t>but</w:t>
          </w:r>
          <w:proofErr w:type="gramEnd"/>
          <w:r w:rsidRPr="00B97E95">
            <w:rPr>
              <w:rStyle w:val="Heading3Char"/>
              <w:highlight w:val="yellow"/>
            </w:rPr>
            <w:t xml:space="preserve"> is pursuing a revolutionary</w:t>
          </w:r>
          <w:r w:rsidRPr="004516BC">
            <w:rPr>
              <w:rStyle w:val="Heading3Char"/>
            </w:rPr>
            <w:t xml:space="preserve"> socialist </w:t>
          </w:r>
          <w:r w:rsidRPr="00B97E95">
            <w:rPr>
              <w:rStyle w:val="Heading3Char"/>
              <w:highlight w:val="yellow"/>
            </w:rPr>
            <w:t>strategy capable of fighting capitalism.</w:t>
          </w:r>
          <w:r w:rsidRPr="004516BC">
            <w:rPr>
              <w:rStyle w:val="Heading3Char"/>
            </w:rPr>
            <w:t xml:space="preserve"> </w:t>
          </w:r>
          <w:r w:rsidRPr="004516BC">
            <w:rPr>
              <w:sz w:val="20"/>
              <w:szCs w:val="21"/>
            </w:rPr>
            <w:t xml:space="preserve">The </w:t>
          </w:r>
          <w:proofErr w:type="gramStart"/>
          <w:r w:rsidRPr="004516BC">
            <w:rPr>
              <w:sz w:val="20"/>
              <w:szCs w:val="21"/>
            </w:rPr>
            <w:t>long term</w:t>
          </w:r>
          <w:proofErr w:type="gramEnd"/>
          <w:r w:rsidRPr="004516BC">
            <w:rPr>
              <w:sz w:val="20"/>
              <w:szCs w:val="21"/>
            </w:rPr>
            <w:t xml:space="preserve"> details of base building and dual power organizing will arise organically in response to the conditions the movement finds itself operating within. I hope that I have put forward a useful contribution to the discussion about base building </w:t>
          </w:r>
          <w:proofErr w:type="gramStart"/>
          <w:r w:rsidRPr="004516BC">
            <w:rPr>
              <w:sz w:val="20"/>
              <w:szCs w:val="21"/>
            </w:rPr>
            <w:t>organizing, and</w:t>
          </w:r>
          <w:proofErr w:type="gramEnd"/>
          <w:r w:rsidRPr="004516BC">
            <w:rPr>
              <w:sz w:val="20"/>
              <w:szCs w:val="21"/>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sdtContent>
    </w:sdt>
    <w:p w14:paraId="2F8BA309" w14:textId="77777777" w:rsidR="00B97E95" w:rsidRPr="00EF79B2" w:rsidRDefault="00B97E95" w:rsidP="00B97E95"/>
    <w:p w14:paraId="1E4FAA5A" w14:textId="77777777" w:rsidR="00B97E95" w:rsidRPr="00B97E95" w:rsidRDefault="00B97E95" w:rsidP="00B97E95"/>
    <w:p w14:paraId="44D59196" w14:textId="77777777" w:rsidR="004B11AD" w:rsidRPr="004B11AD" w:rsidRDefault="004B11AD" w:rsidP="004B11AD"/>
    <w:p w14:paraId="146CAB81" w14:textId="77777777" w:rsidR="004B11AD" w:rsidRPr="00F601E6" w:rsidRDefault="004B11AD" w:rsidP="00F601E6"/>
    <w:sectPr w:rsidR="004B11A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11AD"/>
    <w:rsid w:val="000029E3"/>
    <w:rsid w:val="000029E8"/>
    <w:rsid w:val="00004225"/>
    <w:rsid w:val="000066CA"/>
    <w:rsid w:val="00007264"/>
    <w:rsid w:val="000076A9"/>
    <w:rsid w:val="00012A2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1A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7B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BD1"/>
    <w:rsid w:val="009509D5"/>
    <w:rsid w:val="009538F5"/>
    <w:rsid w:val="00957187"/>
    <w:rsid w:val="00960255"/>
    <w:rsid w:val="009603E1"/>
    <w:rsid w:val="00961C9D"/>
    <w:rsid w:val="00963065"/>
    <w:rsid w:val="0097151F"/>
    <w:rsid w:val="00973777"/>
    <w:rsid w:val="009769E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E95"/>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662"/>
    <w:rsid w:val="00C72AFE"/>
    <w:rsid w:val="00C81619"/>
    <w:rsid w:val="00CA013C"/>
    <w:rsid w:val="00CA6D6D"/>
    <w:rsid w:val="00CB3E4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633"/>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C221F"/>
  <w14:defaultImageDpi w14:val="300"/>
  <w15:docId w15:val="{E23A205E-2BE2-E643-9BE6-5BCF50C88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11A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B11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11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11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w:basedOn w:val="Normal"/>
    <w:next w:val="Normal"/>
    <w:link w:val="Heading4Char"/>
    <w:uiPriority w:val="9"/>
    <w:unhideWhenUsed/>
    <w:qFormat/>
    <w:rsid w:val="004B11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11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11AD"/>
  </w:style>
  <w:style w:type="character" w:customStyle="1" w:styleId="Heading1Char">
    <w:name w:val="Heading 1 Char"/>
    <w:aliases w:val="Pocket Char"/>
    <w:basedOn w:val="DefaultParagraphFont"/>
    <w:link w:val="Heading1"/>
    <w:uiPriority w:val="9"/>
    <w:rsid w:val="004B11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11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11AD"/>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4B11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11AD"/>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i,Intense Emphasis11,Intense Emphasis111,Heading 3 Char Char Char1,Bold Cite Char,c,Bo"/>
    <w:basedOn w:val="DefaultParagraphFont"/>
    <w:uiPriority w:val="1"/>
    <w:qFormat/>
    <w:rsid w:val="004B11AD"/>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4B11AD"/>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4B11AD"/>
    <w:rPr>
      <w:color w:val="auto"/>
      <w:u w:val="none"/>
    </w:rPr>
  </w:style>
  <w:style w:type="character" w:styleId="Hyperlink">
    <w:name w:val="Hyperlink"/>
    <w:basedOn w:val="DefaultParagraphFont"/>
    <w:uiPriority w:val="99"/>
    <w:semiHidden/>
    <w:unhideWhenUsed/>
    <w:rsid w:val="004B11AD"/>
    <w:rPr>
      <w:color w:val="auto"/>
      <w:u w:val="none"/>
    </w:rPr>
  </w:style>
  <w:style w:type="paragraph" w:styleId="DocumentMap">
    <w:name w:val="Document Map"/>
    <w:basedOn w:val="Normal"/>
    <w:link w:val="DocumentMapChar"/>
    <w:uiPriority w:val="99"/>
    <w:semiHidden/>
    <w:unhideWhenUsed/>
    <w:rsid w:val="004B11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11AD"/>
    <w:rPr>
      <w:rFonts w:ascii="Lucida Grande" w:hAnsi="Lucida Grande" w:cs="Lucida Grande"/>
    </w:rPr>
  </w:style>
  <w:style w:type="character" w:customStyle="1" w:styleId="underline">
    <w:name w:val="underline"/>
    <w:basedOn w:val="DefaultParagraphFont"/>
    <w:qFormat/>
    <w:rsid w:val="004B11AD"/>
    <w:rPr>
      <w:b/>
      <w:u w:val="single"/>
    </w:rPr>
  </w:style>
  <w:style w:type="paragraph" w:styleId="NormalWeb">
    <w:name w:val="Normal (Web)"/>
    <w:basedOn w:val="Normal"/>
    <w:uiPriority w:val="99"/>
    <w:unhideWhenUsed/>
    <w:rsid w:val="004B11AD"/>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link w:val="Emphasis"/>
    <w:autoRedefine/>
    <w:uiPriority w:val="20"/>
    <w:qFormat/>
    <w:rsid w:val="00B97E95"/>
    <w:pPr>
      <w:widowControl w:val="0"/>
      <w:pBdr>
        <w:top w:val="single" w:sz="18" w:space="0" w:color="auto"/>
        <w:left w:val="single" w:sz="18" w:space="0" w:color="auto"/>
        <w:bottom w:val="single" w:sz="18" w:space="0" w:color="auto"/>
        <w:right w:val="single" w:sz="18" w:space="0" w:color="auto"/>
      </w:pBdr>
      <w:spacing w:after="160" w:line="252" w:lineRule="auto"/>
      <w:ind w:left="720"/>
      <w:jc w:val="both"/>
    </w:pPr>
    <w:rPr>
      <w:rFonts w:ascii="Calibri" w:hAnsi="Calibri" w:cs="Calibri"/>
      <w:b/>
      <w:iCs/>
      <w:sz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97524">
      <w:bodyDiv w:val="1"/>
      <w:marLeft w:val="0"/>
      <w:marRight w:val="0"/>
      <w:marTop w:val="0"/>
      <w:marBottom w:val="0"/>
      <w:divBdr>
        <w:top w:val="none" w:sz="0" w:space="0" w:color="auto"/>
        <w:left w:val="none" w:sz="0" w:space="0" w:color="auto"/>
        <w:bottom w:val="none" w:sz="0" w:space="0" w:color="auto"/>
        <w:right w:val="none" w:sz="0" w:space="0" w:color="auto"/>
      </w:divBdr>
    </w:div>
    <w:div w:id="579291172">
      <w:bodyDiv w:val="1"/>
      <w:marLeft w:val="0"/>
      <w:marRight w:val="0"/>
      <w:marTop w:val="0"/>
      <w:marBottom w:val="0"/>
      <w:divBdr>
        <w:top w:val="none" w:sz="0" w:space="0" w:color="auto"/>
        <w:left w:val="none" w:sz="0" w:space="0" w:color="auto"/>
        <w:bottom w:val="none" w:sz="0" w:space="0" w:color="auto"/>
        <w:right w:val="none" w:sz="0" w:space="0" w:color="auto"/>
      </w:divBdr>
      <w:divsChild>
        <w:div w:id="1775126517">
          <w:marLeft w:val="0"/>
          <w:marRight w:val="0"/>
          <w:marTop w:val="0"/>
          <w:marBottom w:val="0"/>
          <w:divBdr>
            <w:top w:val="none" w:sz="0" w:space="0" w:color="auto"/>
            <w:left w:val="none" w:sz="0" w:space="0" w:color="auto"/>
            <w:bottom w:val="none" w:sz="0" w:space="0" w:color="auto"/>
            <w:right w:val="none" w:sz="0" w:space="0" w:color="auto"/>
          </w:divBdr>
        </w:div>
      </w:divsChild>
    </w:div>
    <w:div w:id="19855012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12</Pages>
  <Words>3316</Words>
  <Characters>18902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3</cp:revision>
  <dcterms:created xsi:type="dcterms:W3CDTF">2021-11-05T22:11:00Z</dcterms:created>
  <dcterms:modified xsi:type="dcterms:W3CDTF">2021-11-05T23:08:00Z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