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49C" w:rsidRDefault="005B049C" w:rsidP="005B049C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hAnsi="Arial" w:cs="Arial"/>
          <w:i/>
          <w:iCs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The ROTB is TT -</w:t>
      </w:r>
    </w:p>
    <w:p w:rsidR="005B049C" w:rsidRDefault="005B049C" w:rsidP="005B049C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A) Isomorphism: alternative RTBs aren’t binary win/loss, and thus cannot function in debate </w:t>
      </w:r>
    </w:p>
    <w:p w:rsidR="005B049C" w:rsidRDefault="005B049C" w:rsidP="005B049C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B)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Constitutivism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: the ballot and tab software presents decisions as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aff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>/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neg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>, not who best achieves some good value. Also, “affirm” is “To state that is true” [1] and negate is “to deny the existence or truth of”, which independently proves truth testing.</w:t>
      </w:r>
    </w:p>
    <w:p w:rsidR="005B049C" w:rsidRDefault="005B049C" w:rsidP="005B049C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C) Key to 1) Ground Parity:  The wording committee and topic selection process exist to identify topics with a range of defensible arguments on both sides, “role of the ballot” claims can frame the round in ways that make my ground either absurd or morally abhorrent 2) Predictability: The only face value of a resolution is it’s truth or falsity as a statement – not some inherent other framework</w:t>
      </w:r>
    </w:p>
    <w:p w:rsidR="00A95652" w:rsidRPr="00B55AD5" w:rsidRDefault="00A95652" w:rsidP="00B55AD5">
      <w:bookmarkStart w:id="0" w:name="_GoBack"/>
      <w:bookmarkEnd w:id="0"/>
    </w:p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65847"/>
    <w:multiLevelType w:val="multilevel"/>
    <w:tmpl w:val="CA96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5B049C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B049C"/>
    <w:rsid w:val="005D2912"/>
    <w:rsid w:val="006065BD"/>
    <w:rsid w:val="00645FA9"/>
    <w:rsid w:val="00647866"/>
    <w:rsid w:val="00665003"/>
    <w:rsid w:val="006A2AD0"/>
    <w:rsid w:val="006C2375"/>
    <w:rsid w:val="006D4ECC"/>
    <w:rsid w:val="007010E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C1C801-B4DE-41A8-B874-455B3CFD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5B049C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5B049C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5B049C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5B049C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5B049C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5B049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049C"/>
  </w:style>
  <w:style w:type="character" w:customStyle="1" w:styleId="Heading1Char">
    <w:name w:val="Heading 1 Char"/>
    <w:aliases w:val="Pocket Char"/>
    <w:basedOn w:val="DefaultParagraphFont"/>
    <w:link w:val="Heading1"/>
    <w:rsid w:val="005B049C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5B049C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5B049C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5B049C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5B049C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5B049C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5B049C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5B049C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B049C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5B0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ngm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63B00-81E1-4852-B2D2-3CAEA933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Meng</dc:creator>
  <cp:keywords>5.1.1</cp:keywords>
  <dc:description/>
  <cp:lastModifiedBy>Microsoft account</cp:lastModifiedBy>
  <cp:revision>2</cp:revision>
  <dcterms:created xsi:type="dcterms:W3CDTF">2021-09-18T22:42:00Z</dcterms:created>
  <dcterms:modified xsi:type="dcterms:W3CDTF">2021-09-18T22:42:00Z</dcterms:modified>
</cp:coreProperties>
</file>