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I negate and value morality as “</w:t>
      </w:r>
      <w:r w:rsidRPr="002C70D6">
        <w:rPr>
          <w:rFonts w:ascii="Times New Roman" w:eastAsia="Times New Roman" w:hAnsi="Times New Roman" w:cs="Times New Roman"/>
          <w:b/>
          <w:bCs/>
          <w:color w:val="222222"/>
          <w:u w:val="single"/>
          <w:shd w:val="clear" w:color="auto" w:fill="FFFFFF"/>
          <w:lang w:eastAsia="zh-CN"/>
        </w:rPr>
        <w:t>an act</w:t>
      </w:r>
      <w:r w:rsidRPr="002C70D6">
        <w:rPr>
          <w:rFonts w:ascii="Times New Roman" w:eastAsia="Times New Roman" w:hAnsi="Times New Roman" w:cs="Times New Roman"/>
          <w:color w:val="222222"/>
          <w:shd w:val="clear" w:color="auto" w:fill="FFFFFF"/>
          <w:lang w:eastAsia="zh-CN"/>
        </w:rPr>
        <w:t xml:space="preserve"> </w:t>
      </w:r>
      <w:r w:rsidRPr="002C70D6">
        <w:rPr>
          <w:rFonts w:ascii="Times New Roman" w:eastAsia="Times New Roman" w:hAnsi="Times New Roman" w:cs="Times New Roman"/>
          <w:color w:val="222222"/>
          <w:sz w:val="12"/>
          <w:szCs w:val="12"/>
          <w:shd w:val="clear" w:color="auto" w:fill="FFFFFF"/>
          <w:lang w:eastAsia="zh-CN"/>
        </w:rPr>
        <w:t>or course of action</w:t>
      </w:r>
      <w:r w:rsidRPr="002C70D6">
        <w:rPr>
          <w:rFonts w:ascii="Times New Roman" w:eastAsia="Times New Roman" w:hAnsi="Times New Roman" w:cs="Times New Roman"/>
          <w:color w:val="222222"/>
          <w:shd w:val="clear" w:color="auto" w:fill="FFFFFF"/>
          <w:lang w:eastAsia="zh-CN"/>
        </w:rPr>
        <w:t xml:space="preserve"> </w:t>
      </w:r>
      <w:r w:rsidRPr="002C70D6">
        <w:rPr>
          <w:rFonts w:ascii="Times New Roman" w:eastAsia="Times New Roman" w:hAnsi="Times New Roman" w:cs="Times New Roman"/>
          <w:b/>
          <w:bCs/>
          <w:color w:val="222222"/>
          <w:u w:val="single"/>
          <w:shd w:val="clear" w:color="auto" w:fill="FFFFFF"/>
          <w:lang w:eastAsia="zh-CN"/>
        </w:rPr>
        <w:t>to which a person is morally</w:t>
      </w:r>
      <w:r w:rsidRPr="002C70D6">
        <w:rPr>
          <w:rFonts w:ascii="Times New Roman" w:eastAsia="Times New Roman" w:hAnsi="Times New Roman" w:cs="Times New Roman"/>
          <w:color w:val="222222"/>
          <w:shd w:val="clear" w:color="auto" w:fill="FFFFFF"/>
          <w:lang w:eastAsia="zh-CN"/>
        </w:rPr>
        <w:t xml:space="preserve"> </w:t>
      </w:r>
      <w:r w:rsidRPr="002C70D6">
        <w:rPr>
          <w:rFonts w:ascii="Times New Roman" w:eastAsia="Times New Roman" w:hAnsi="Times New Roman" w:cs="Times New Roman"/>
          <w:color w:val="222222"/>
          <w:sz w:val="12"/>
          <w:szCs w:val="12"/>
          <w:shd w:val="clear" w:color="auto" w:fill="FFFFFF"/>
          <w:lang w:eastAsia="zh-CN"/>
        </w:rPr>
        <w:t>or legally</w:t>
      </w:r>
      <w:r w:rsidRPr="002C70D6">
        <w:rPr>
          <w:rFonts w:ascii="Times New Roman" w:eastAsia="Times New Roman" w:hAnsi="Times New Roman" w:cs="Times New Roman"/>
          <w:color w:val="222222"/>
          <w:shd w:val="clear" w:color="auto" w:fill="FFFFFF"/>
          <w:lang w:eastAsia="zh-CN"/>
        </w:rPr>
        <w:t xml:space="preserve"> </w:t>
      </w:r>
      <w:r w:rsidRPr="002C70D6">
        <w:rPr>
          <w:rFonts w:ascii="Times New Roman" w:eastAsia="Times New Roman" w:hAnsi="Times New Roman" w:cs="Times New Roman"/>
          <w:b/>
          <w:bCs/>
          <w:color w:val="222222"/>
          <w:u w:val="single"/>
          <w:shd w:val="clear" w:color="auto" w:fill="FFFFFF"/>
          <w:lang w:eastAsia="zh-CN"/>
        </w:rPr>
        <w:t>bound</w:t>
      </w:r>
      <w:r w:rsidRPr="002C70D6">
        <w:rPr>
          <w:rFonts w:ascii="Times New Roman" w:eastAsia="Times New Roman" w:hAnsi="Times New Roman" w:cs="Times New Roman"/>
          <w:color w:val="222222"/>
          <w:sz w:val="12"/>
          <w:szCs w:val="12"/>
          <w:shd w:val="clear" w:color="auto" w:fill="FFFFFF"/>
          <w:lang w:eastAsia="zh-CN"/>
        </w:rPr>
        <w:t>; a duty or commitment.</w:t>
      </w:r>
      <w:r w:rsidRPr="002C70D6">
        <w:rPr>
          <w:rFonts w:ascii="Times New Roman" w:eastAsia="Times New Roman" w:hAnsi="Times New Roman" w:cs="Times New Roman"/>
          <w:color w:val="222222"/>
          <w:shd w:val="clear" w:color="auto" w:fill="FFFFFF"/>
          <w:lang w:eastAsia="zh-CN"/>
        </w:rPr>
        <w:t xml:space="preserve">” </w:t>
      </w:r>
      <w:r w:rsidRPr="002C70D6">
        <w:rPr>
          <w:rFonts w:ascii="Times New Roman" w:eastAsia="Times New Roman" w:hAnsi="Times New Roman" w:cs="Times New Roman"/>
          <w:color w:val="222222"/>
          <w:sz w:val="18"/>
          <w:szCs w:val="18"/>
          <w:shd w:val="clear" w:color="auto" w:fill="FFFFFF"/>
          <w:lang w:eastAsia="zh-CN"/>
        </w:rPr>
        <w:t>[Front page of Google]</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 </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 xml:space="preserve">The reason morality exists in the first place is to regulate our actions towards others. If any moral code is not motivational then there is no reason to do what is right. Motivational externalism collapses into </w:t>
      </w:r>
      <w:proofErr w:type="spellStart"/>
      <w:r w:rsidRPr="002C70D6">
        <w:rPr>
          <w:rFonts w:ascii="Times New Roman" w:eastAsia="Times New Roman" w:hAnsi="Times New Roman" w:cs="Times New Roman"/>
          <w:color w:val="000000"/>
          <w:lang w:eastAsia="zh-CN"/>
        </w:rPr>
        <w:t>internalism</w:t>
      </w:r>
      <w:proofErr w:type="spellEnd"/>
      <w:r w:rsidRPr="002C70D6">
        <w:rPr>
          <w:rFonts w:ascii="Times New Roman" w:eastAsia="Times New Roman" w:hAnsi="Times New Roman" w:cs="Times New Roman"/>
          <w:color w:val="000000"/>
          <w:lang w:eastAsia="zh-CN"/>
        </w:rPr>
        <w:t xml:space="preserve">. </w:t>
      </w:r>
      <w:proofErr w:type="gramStart"/>
      <w:r w:rsidRPr="002C70D6">
        <w:rPr>
          <w:rFonts w:ascii="Times New Roman" w:eastAsia="Times New Roman" w:hAnsi="Times New Roman" w:cs="Times New Roman"/>
          <w:b/>
          <w:bCs/>
          <w:color w:val="000000"/>
          <w:lang w:eastAsia="zh-CN"/>
        </w:rPr>
        <w:t>Joyce</w:t>
      </w:r>
      <w:r w:rsidRPr="002C70D6">
        <w:rPr>
          <w:rFonts w:ascii="Times New Roman" w:eastAsia="Times New Roman" w:hAnsi="Times New Roman" w:cs="Times New Roman"/>
          <w:b/>
          <w:bCs/>
          <w:color w:val="000000"/>
          <w:sz w:val="24"/>
          <w:szCs w:val="24"/>
          <w:lang w:eastAsia="zh-CN"/>
        </w:rPr>
        <w:t>[</w:t>
      </w:r>
      <w:proofErr w:type="gramEnd"/>
      <w:r w:rsidRPr="002C70D6">
        <w:rPr>
          <w:rFonts w:ascii="Times New Roman" w:eastAsia="Times New Roman" w:hAnsi="Times New Roman" w:cs="Times New Roman"/>
          <w:b/>
          <w:bCs/>
          <w:color w:val="000000"/>
          <w:sz w:val="24"/>
          <w:szCs w:val="24"/>
          <w:lang w:eastAsia="zh-CN"/>
        </w:rPr>
        <w:t>1]</w:t>
      </w:r>
      <w:r w:rsidRPr="002C70D6">
        <w:rPr>
          <w:rFonts w:ascii="Times New Roman" w:eastAsia="Times New Roman" w:hAnsi="Times New Roman" w:cs="Times New Roman"/>
          <w:color w:val="000000"/>
          <w:lang w:eastAsia="zh-CN"/>
        </w:rPr>
        <w:t>:</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sz w:val="12"/>
          <w:szCs w:val="12"/>
          <w:lang w:eastAsia="zh-CN"/>
        </w:rPr>
        <w:t>Back to the</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color w:val="000000"/>
          <w:sz w:val="12"/>
          <w:szCs w:val="12"/>
          <w:lang w:eastAsia="zh-CN"/>
        </w:rPr>
        <w:t xml:space="preserve">[Suppose] external reason[s]. Suppose it were claimed, instead, that I have a reason to refrain from drinking the coffee because it is </w:t>
      </w:r>
      <w:proofErr w:type="spellStart"/>
      <w:r w:rsidRPr="002C70D6">
        <w:rPr>
          <w:rFonts w:ascii="Times New Roman" w:eastAsia="Times New Roman" w:hAnsi="Times New Roman" w:cs="Times New Roman"/>
          <w:color w:val="000000"/>
          <w:sz w:val="12"/>
          <w:szCs w:val="12"/>
          <w:lang w:eastAsia="zh-CN"/>
        </w:rPr>
        <w:t>tapu</w:t>
      </w:r>
      <w:proofErr w:type="spellEnd"/>
      <w:r w:rsidRPr="002C70D6">
        <w:rPr>
          <w:rFonts w:ascii="Times New Roman" w:eastAsia="Times New Roman" w:hAnsi="Times New Roman" w:cs="Times New Roman"/>
          <w:color w:val="000000"/>
          <w:sz w:val="12"/>
          <w:szCs w:val="12"/>
          <w:lang w:eastAsia="zh-CN"/>
        </w:rPr>
        <w:t xml:space="preserve"> and must not be touched. This reason claim will be urged regardless of what I may say about my indifference to </w:t>
      </w:r>
      <w:proofErr w:type="spellStart"/>
      <w:r w:rsidRPr="002C70D6">
        <w:rPr>
          <w:rFonts w:ascii="Times New Roman" w:eastAsia="Times New Roman" w:hAnsi="Times New Roman" w:cs="Times New Roman"/>
          <w:color w:val="000000"/>
          <w:sz w:val="12"/>
          <w:szCs w:val="12"/>
          <w:lang w:eastAsia="zh-CN"/>
        </w:rPr>
        <w:t>tapu</w:t>
      </w:r>
      <w:proofErr w:type="spellEnd"/>
      <w:r w:rsidRPr="002C70D6">
        <w:rPr>
          <w:rFonts w:ascii="Times New Roman" w:eastAsia="Times New Roman" w:hAnsi="Times New Roman" w:cs="Times New Roman"/>
          <w:color w:val="000000"/>
          <w:sz w:val="12"/>
          <w:szCs w:val="12"/>
          <w:lang w:eastAsia="zh-CN"/>
        </w:rPr>
        <w:t>, or my citing of nihilistic desires to tempt the hand of fate. [r]</w:t>
      </w:r>
      <w:proofErr w:type="spellStart"/>
      <w:r w:rsidRPr="002C70D6">
        <w:rPr>
          <w:rFonts w:ascii="Times New Roman" w:eastAsia="Times New Roman" w:hAnsi="Times New Roman" w:cs="Times New Roman"/>
          <w:color w:val="000000"/>
          <w:sz w:val="12"/>
          <w:szCs w:val="12"/>
          <w:lang w:eastAsia="zh-CN"/>
        </w:rPr>
        <w:t>egardless</w:t>
      </w:r>
      <w:proofErr w:type="spellEnd"/>
      <w:r w:rsidRPr="002C70D6">
        <w:rPr>
          <w:rFonts w:ascii="Times New Roman" w:eastAsia="Times New Roman" w:hAnsi="Times New Roman" w:cs="Times New Roman"/>
          <w:color w:val="000000"/>
          <w:sz w:val="12"/>
          <w:szCs w:val="12"/>
          <w:lang w:eastAsia="zh-CN"/>
        </w:rPr>
        <w:t xml:space="preserve"> of my desires (it is claimed) I ought </w:t>
      </w:r>
      <w:proofErr w:type="gramStart"/>
      <w:r w:rsidRPr="002C70D6">
        <w:rPr>
          <w:rFonts w:ascii="Times New Roman" w:eastAsia="Times New Roman" w:hAnsi="Times New Roman" w:cs="Times New Roman"/>
          <w:color w:val="000000"/>
          <w:sz w:val="12"/>
          <w:szCs w:val="12"/>
          <w:lang w:eastAsia="zh-CN"/>
        </w:rPr>
        <w:t>not</w:t>
      </w:r>
      <w:proofErr w:type="gramEnd"/>
      <w:r w:rsidRPr="002C70D6">
        <w:rPr>
          <w:rFonts w:ascii="Times New Roman" w:eastAsia="Times New Roman" w:hAnsi="Times New Roman" w:cs="Times New Roman"/>
          <w:color w:val="000000"/>
          <w:sz w:val="12"/>
          <w:szCs w:val="12"/>
          <w:lang w:eastAsia="zh-CN"/>
        </w:rPr>
        <w:t xml:space="preserve"> drink - l have a reason not to drink</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color w:val="000000"/>
          <w:sz w:val="12"/>
          <w:szCs w:val="12"/>
          <w:lang w:eastAsia="zh-CN"/>
        </w:rPr>
        <w:t>But</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b/>
          <w:bCs/>
          <w:color w:val="000000"/>
          <w:u w:val="single"/>
          <w:lang w:eastAsia="zh-CN"/>
        </w:rPr>
        <w:t>how could</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color w:val="000000"/>
          <w:sz w:val="12"/>
          <w:szCs w:val="12"/>
          <w:lang w:eastAsia="zh-CN"/>
        </w:rPr>
        <w:t xml:space="preserve">that reason ever explain any action of mine? Could the </w:t>
      </w:r>
      <w:r w:rsidRPr="002C70D6">
        <w:rPr>
          <w:rFonts w:ascii="Times New Roman" w:eastAsia="Times New Roman" w:hAnsi="Times New Roman" w:cs="Times New Roman"/>
          <w:b/>
          <w:bCs/>
          <w:color w:val="000000"/>
          <w:u w:val="single"/>
          <w:lang w:eastAsia="zh-CN"/>
        </w:rPr>
        <w:t>external reason</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color w:val="000000"/>
          <w:sz w:val="12"/>
          <w:szCs w:val="12"/>
          <w:lang w:eastAsia="zh-CN"/>
        </w:rPr>
        <w:t>even</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b/>
          <w:bCs/>
          <w:color w:val="000000"/>
          <w:u w:val="single"/>
          <w:lang w:eastAsia="zh-CN"/>
        </w:rPr>
        <w:t>explain</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color w:val="000000"/>
          <w:sz w:val="12"/>
          <w:szCs w:val="12"/>
          <w:lang w:eastAsia="zh-CN"/>
        </w:rPr>
        <w:t xml:space="preserve">my </w:t>
      </w:r>
      <w:r w:rsidRPr="002C70D6">
        <w:rPr>
          <w:rFonts w:ascii="Times New Roman" w:eastAsia="Times New Roman" w:hAnsi="Times New Roman" w:cs="Times New Roman"/>
          <w:b/>
          <w:bCs/>
          <w:color w:val="000000"/>
          <w:u w:val="single"/>
          <w:lang w:eastAsia="zh-CN"/>
        </w:rPr>
        <w:t>[action]</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color w:val="000000"/>
          <w:sz w:val="12"/>
          <w:szCs w:val="12"/>
          <w:lang w:eastAsia="zh-CN"/>
        </w:rPr>
        <w:t>from drinking</w:t>
      </w:r>
      <w:r w:rsidRPr="002C70D6">
        <w:rPr>
          <w:rFonts w:ascii="Times New Roman" w:eastAsia="Times New Roman" w:hAnsi="Times New Roman" w:cs="Times New Roman"/>
          <w:b/>
          <w:bCs/>
          <w:color w:val="000000"/>
          <w:u w:val="single"/>
          <w:lang w:eastAsia="zh-CN"/>
        </w:rPr>
        <w:t>?</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color w:val="000000"/>
          <w:sz w:val="12"/>
          <w:szCs w:val="12"/>
          <w:lang w:eastAsia="zh-CN"/>
        </w:rPr>
        <w:t>Clearly,</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color w:val="000000"/>
          <w:sz w:val="12"/>
          <w:szCs w:val="12"/>
          <w:lang w:eastAsia="zh-CN"/>
        </w:rPr>
        <w:t>in order to explain</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color w:val="000000"/>
          <w:sz w:val="12"/>
          <w:szCs w:val="12"/>
          <w:lang w:eastAsia="zh-CN"/>
        </w:rPr>
        <w:t xml:space="preserve">it </w:t>
      </w:r>
      <w:r w:rsidRPr="002C70D6">
        <w:rPr>
          <w:rFonts w:ascii="Times New Roman" w:eastAsia="Times New Roman" w:hAnsi="Times New Roman" w:cs="Times New Roman"/>
          <w:b/>
          <w:bCs/>
          <w:color w:val="000000"/>
          <w:u w:val="single"/>
          <w:lang w:eastAsia="zh-CN"/>
        </w:rPr>
        <w:t>the</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color w:val="000000"/>
          <w:sz w:val="12"/>
          <w:szCs w:val="12"/>
          <w:lang w:eastAsia="zh-CN"/>
        </w:rPr>
        <w:t xml:space="preserve">external </w:t>
      </w:r>
      <w:r w:rsidRPr="002C70D6">
        <w:rPr>
          <w:rFonts w:ascii="Times New Roman" w:eastAsia="Times New Roman" w:hAnsi="Times New Roman" w:cs="Times New Roman"/>
          <w:b/>
          <w:bCs/>
          <w:color w:val="000000"/>
          <w:u w:val="single"/>
          <w:lang w:eastAsia="zh-CN"/>
        </w:rPr>
        <w:t>reason must have some causal</w:t>
      </w:r>
      <w:r w:rsidRPr="002C70D6">
        <w:rPr>
          <w:rFonts w:ascii="Times New Roman" w:eastAsia="Times New Roman" w:hAnsi="Times New Roman" w:cs="Times New Roman"/>
          <w:color w:val="000000"/>
          <w:sz w:val="12"/>
          <w:szCs w:val="12"/>
          <w:lang w:eastAsia="zh-CN"/>
        </w:rPr>
        <w:t xml:space="preserve">ly efficacious </w:t>
      </w:r>
      <w:r w:rsidRPr="002C70D6">
        <w:rPr>
          <w:rFonts w:ascii="Times New Roman" w:eastAsia="Times New Roman" w:hAnsi="Times New Roman" w:cs="Times New Roman"/>
          <w:b/>
          <w:bCs/>
          <w:color w:val="000000"/>
          <w:u w:val="single"/>
          <w:lang w:eastAsia="zh-CN"/>
        </w:rPr>
        <w:t>role [in]</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color w:val="000000"/>
          <w:sz w:val="12"/>
          <w:szCs w:val="12"/>
          <w:lang w:eastAsia="zh-CN"/>
        </w:rPr>
        <w:t xml:space="preserve">among the antecedents of </w:t>
      </w:r>
      <w:r w:rsidRPr="002C70D6">
        <w:rPr>
          <w:rFonts w:ascii="Times New Roman" w:eastAsia="Times New Roman" w:hAnsi="Times New Roman" w:cs="Times New Roman"/>
          <w:b/>
          <w:bCs/>
          <w:color w:val="000000"/>
          <w:u w:val="single"/>
          <w:lang w:eastAsia="zh-CN"/>
        </w:rPr>
        <w:t>the action</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color w:val="000000"/>
          <w:sz w:val="12"/>
          <w:szCs w:val="12"/>
          <w:lang w:eastAsia="zh-CN"/>
        </w:rPr>
        <w:t xml:space="preserve">(in this case, an omission) — l must have. </w:t>
      </w:r>
      <w:proofErr w:type="gramStart"/>
      <w:r w:rsidRPr="002C70D6">
        <w:rPr>
          <w:rFonts w:ascii="Times New Roman" w:eastAsia="Times New Roman" w:hAnsi="Times New Roman" w:cs="Times New Roman"/>
          <w:color w:val="000000"/>
          <w:sz w:val="12"/>
          <w:szCs w:val="12"/>
          <w:lang w:eastAsia="zh-CN"/>
        </w:rPr>
        <w:t>in</w:t>
      </w:r>
      <w:proofErr w:type="gramEnd"/>
      <w:r w:rsidRPr="002C70D6">
        <w:rPr>
          <w:rFonts w:ascii="Times New Roman" w:eastAsia="Times New Roman" w:hAnsi="Times New Roman" w:cs="Times New Roman"/>
          <w:color w:val="000000"/>
          <w:sz w:val="12"/>
          <w:szCs w:val="12"/>
          <w:lang w:eastAsia="zh-CN"/>
        </w:rPr>
        <w:t xml:space="preserve"> some manner. "</w:t>
      </w:r>
      <w:proofErr w:type="gramStart"/>
      <w:r w:rsidRPr="002C70D6">
        <w:rPr>
          <w:rFonts w:ascii="Times New Roman" w:eastAsia="Times New Roman" w:hAnsi="Times New Roman" w:cs="Times New Roman"/>
          <w:color w:val="000000"/>
          <w:sz w:val="12"/>
          <w:szCs w:val="12"/>
          <w:lang w:eastAsia="zh-CN"/>
        </w:rPr>
        <w:t>internalized</w:t>
      </w:r>
      <w:proofErr w:type="gramEnd"/>
      <w:r w:rsidRPr="002C70D6">
        <w:rPr>
          <w:rFonts w:ascii="Times New Roman" w:eastAsia="Times New Roman" w:hAnsi="Times New Roman" w:cs="Times New Roman"/>
          <w:color w:val="000000"/>
          <w:sz w:val="12"/>
          <w:szCs w:val="12"/>
          <w:lang w:eastAsia="zh-CN"/>
        </w:rPr>
        <w:t>" it.</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color w:val="000000"/>
          <w:sz w:val="12"/>
          <w:szCs w:val="12"/>
          <w:lang w:eastAsia="zh-CN"/>
        </w:rPr>
        <w:t>The only possibility, it would seem, consistent with its being an external reason, is that I believe the external reason claim [but</w:t>
      </w:r>
      <w:proofErr w:type="gramStart"/>
      <w:r w:rsidRPr="002C70D6">
        <w:rPr>
          <w:rFonts w:ascii="Times New Roman" w:eastAsia="Times New Roman" w:hAnsi="Times New Roman" w:cs="Times New Roman"/>
          <w:color w:val="000000"/>
          <w:sz w:val="12"/>
          <w:szCs w:val="12"/>
          <w:lang w:eastAsia="zh-CN"/>
        </w:rPr>
        <w:t>] :</w:t>
      </w:r>
      <w:proofErr w:type="gramEnd"/>
      <w:r w:rsidRPr="002C70D6">
        <w:rPr>
          <w:rFonts w:ascii="Times New Roman" w:eastAsia="Times New Roman" w:hAnsi="Times New Roman" w:cs="Times New Roman"/>
          <w:color w:val="000000"/>
          <w:sz w:val="12"/>
          <w:szCs w:val="12"/>
          <w:lang w:eastAsia="zh-CN"/>
        </w:rPr>
        <w:t xml:space="preserve"> I believe that the coffee is </w:t>
      </w:r>
      <w:proofErr w:type="spellStart"/>
      <w:r w:rsidRPr="002C70D6">
        <w:rPr>
          <w:rFonts w:ascii="Times New Roman" w:eastAsia="Times New Roman" w:hAnsi="Times New Roman" w:cs="Times New Roman"/>
          <w:color w:val="000000"/>
          <w:sz w:val="12"/>
          <w:szCs w:val="12"/>
          <w:lang w:eastAsia="zh-CN"/>
        </w:rPr>
        <w:t>tapu</w:t>
      </w:r>
      <w:proofErr w:type="spellEnd"/>
      <w:r w:rsidRPr="002C70D6">
        <w:rPr>
          <w:rFonts w:ascii="Times New Roman" w:eastAsia="Times New Roman" w:hAnsi="Times New Roman" w:cs="Times New Roman"/>
          <w:color w:val="000000"/>
          <w:sz w:val="12"/>
          <w:szCs w:val="12"/>
          <w:lang w:eastAsia="zh-CN"/>
        </w:rPr>
        <w:t>. There's no doubting that such a belief can play a role in explaining actions - including my refraining from drinking the coffee. The question is whether the</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b/>
          <w:bCs/>
          <w:color w:val="000000"/>
          <w:u w:val="single"/>
          <w:lang w:eastAsia="zh-CN"/>
        </w:rPr>
        <w:t xml:space="preserve">belief alone </w:t>
      </w:r>
      <w:proofErr w:type="gramStart"/>
      <w:r w:rsidRPr="002C70D6">
        <w:rPr>
          <w:rFonts w:ascii="Times New Roman" w:eastAsia="Times New Roman" w:hAnsi="Times New Roman" w:cs="Times New Roman"/>
          <w:b/>
          <w:bCs/>
          <w:color w:val="000000"/>
          <w:u w:val="single"/>
          <w:lang w:eastAsia="zh-CN"/>
        </w:rPr>
        <w:t>can[</w:t>
      </w:r>
      <w:proofErr w:type="gramEnd"/>
      <w:r w:rsidRPr="002C70D6">
        <w:rPr>
          <w:rFonts w:ascii="Times New Roman" w:eastAsia="Times New Roman" w:hAnsi="Times New Roman" w:cs="Times New Roman"/>
          <w:b/>
          <w:bCs/>
          <w:color w:val="000000"/>
          <w:u w:val="single"/>
          <w:lang w:eastAsia="zh-CN"/>
        </w:rPr>
        <w:t>not] produce action</w:t>
      </w:r>
      <w:r w:rsidRPr="002C70D6">
        <w:rPr>
          <w:rFonts w:ascii="Times New Roman" w:eastAsia="Times New Roman" w:hAnsi="Times New Roman" w:cs="Times New Roman"/>
          <w:color w:val="000000"/>
          <w:sz w:val="12"/>
          <w:szCs w:val="12"/>
          <w:lang w:eastAsia="zh-CN"/>
        </w:rPr>
        <w:t>, to which the correct answer is “No.” A very familiar and eminently sensible view says that</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b/>
          <w:bCs/>
          <w:color w:val="000000"/>
          <w:u w:val="single"/>
          <w:lang w:eastAsia="zh-CN"/>
        </w:rPr>
        <w:t>in order to explain</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color w:val="000000"/>
          <w:sz w:val="12"/>
          <w:szCs w:val="12"/>
          <w:lang w:eastAsia="zh-CN"/>
        </w:rPr>
        <w:t xml:space="preserve">an </w:t>
      </w:r>
      <w:r w:rsidRPr="002C70D6">
        <w:rPr>
          <w:rFonts w:ascii="Times New Roman" w:eastAsia="Times New Roman" w:hAnsi="Times New Roman" w:cs="Times New Roman"/>
          <w:b/>
          <w:bCs/>
          <w:color w:val="000000"/>
          <w:u w:val="single"/>
          <w:lang w:eastAsia="zh-CN"/>
        </w:rPr>
        <w:t>action</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color w:val="000000"/>
          <w:sz w:val="12"/>
          <w:szCs w:val="12"/>
          <w:lang w:eastAsia="zh-CN"/>
        </w:rPr>
        <w:t>the</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b/>
          <w:bCs/>
          <w:color w:val="000000"/>
          <w:u w:val="single"/>
          <w:lang w:eastAsia="zh-CN"/>
        </w:rPr>
        <w:t>belief must couple with desire</w:t>
      </w:r>
      <w:r w:rsidRPr="002C70D6">
        <w:rPr>
          <w:rFonts w:ascii="Times New Roman" w:eastAsia="Times New Roman" w:hAnsi="Times New Roman" w:cs="Times New Roman"/>
          <w:color w:val="000000"/>
          <w:sz w:val="12"/>
          <w:szCs w:val="12"/>
          <w:lang w:eastAsia="zh-CN"/>
        </w:rPr>
        <w:t>s</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color w:val="000000"/>
          <w:sz w:val="12"/>
          <w:szCs w:val="12"/>
          <w:lang w:eastAsia="zh-CN"/>
        </w:rPr>
        <w:t xml:space="preserve">(such that those same desires had in the absence of the belief would not have resulted in the action). And this seems correct: if I believe that the coffee is [bad] </w:t>
      </w:r>
      <w:proofErr w:type="spellStart"/>
      <w:r w:rsidRPr="002C70D6">
        <w:rPr>
          <w:rFonts w:ascii="Times New Roman" w:eastAsia="Times New Roman" w:hAnsi="Times New Roman" w:cs="Times New Roman"/>
          <w:color w:val="000000"/>
          <w:sz w:val="12"/>
          <w:szCs w:val="12"/>
          <w:lang w:eastAsia="zh-CN"/>
        </w:rPr>
        <w:t>tapu</w:t>
      </w:r>
      <w:proofErr w:type="spellEnd"/>
      <w:r w:rsidRPr="002C70D6">
        <w:rPr>
          <w:rFonts w:ascii="Times New Roman" w:eastAsia="Times New Roman" w:hAnsi="Times New Roman" w:cs="Times New Roman"/>
          <w:color w:val="000000"/>
          <w:sz w:val="12"/>
          <w:szCs w:val="12"/>
          <w:lang w:eastAsia="zh-CN"/>
        </w:rPr>
        <w:t xml:space="preserve"> but really just don’t care about that, then I will not refrain from drinking it. So in order</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color w:val="000000"/>
          <w:sz w:val="12"/>
          <w:szCs w:val="12"/>
          <w:lang w:eastAsia="zh-CN"/>
        </w:rPr>
        <w:t>for the belief to explain action it must couple with [desire]</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color w:val="000000"/>
          <w:sz w:val="12"/>
          <w:szCs w:val="12"/>
          <w:lang w:eastAsia="zh-CN"/>
        </w:rPr>
        <w:t>elements - but in that case the putative</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b/>
          <w:bCs/>
          <w:color w:val="000000"/>
          <w:u w:val="single"/>
          <w:lang w:eastAsia="zh-CN"/>
        </w:rPr>
        <w:t>external reason collapses into</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color w:val="000000"/>
          <w:sz w:val="12"/>
          <w:szCs w:val="12"/>
          <w:lang w:eastAsia="zh-CN"/>
        </w:rPr>
        <w:t>an</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b/>
          <w:bCs/>
          <w:color w:val="000000"/>
          <w:u w:val="single"/>
          <w:lang w:eastAsia="zh-CN"/>
        </w:rPr>
        <w:t>internal</w:t>
      </w:r>
      <w:r w:rsidRPr="002C70D6">
        <w:rPr>
          <w:rFonts w:ascii="Times New Roman" w:eastAsia="Times New Roman" w:hAnsi="Times New Roman" w:cs="Times New Roman"/>
          <w:color w:val="000000"/>
          <w:u w:val="single"/>
          <w:lang w:eastAsia="zh-CN"/>
        </w:rPr>
        <w:t xml:space="preserve"> </w:t>
      </w:r>
      <w:r w:rsidRPr="002C70D6">
        <w:rPr>
          <w:rFonts w:ascii="Times New Roman" w:eastAsia="Times New Roman" w:hAnsi="Times New Roman" w:cs="Times New Roman"/>
          <w:color w:val="000000"/>
          <w:sz w:val="12"/>
          <w:szCs w:val="12"/>
          <w:lang w:eastAsia="zh-CN"/>
        </w:rPr>
        <w:t>one.3</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 </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 xml:space="preserve">Additionally, agents can only be motivated their own desires; not the external desires of another because A) They are epistemically inaccessible and B) Because individuals have unlimited wants and those are not communicated C) We only care about our own desires as individuals are </w:t>
      </w:r>
      <w:proofErr w:type="spellStart"/>
      <w:r w:rsidRPr="002C70D6">
        <w:rPr>
          <w:rFonts w:ascii="Times New Roman" w:eastAsia="Times New Roman" w:hAnsi="Times New Roman" w:cs="Times New Roman"/>
          <w:color w:val="000000"/>
          <w:lang w:eastAsia="zh-CN"/>
        </w:rPr>
        <w:t>self interested</w:t>
      </w:r>
      <w:proofErr w:type="spellEnd"/>
      <w:r w:rsidRPr="002C70D6">
        <w:rPr>
          <w:rFonts w:ascii="Times New Roman" w:eastAsia="Times New Roman" w:hAnsi="Times New Roman" w:cs="Times New Roman"/>
          <w:color w:val="000000"/>
          <w:lang w:eastAsia="zh-CN"/>
        </w:rPr>
        <w:t xml:space="preserve"> and don’t care about helping others.</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 </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 xml:space="preserve">Only a contractarian system that derives principles of mutual restraint from individuals’ self-interest account for this fact because contractarian principles are necessarily in the interest of all parties involved because they wouldn’t constrain their action against their will, </w:t>
      </w:r>
      <w:r w:rsidRPr="002C70D6">
        <w:rPr>
          <w:rFonts w:ascii="Times New Roman" w:eastAsia="Times New Roman" w:hAnsi="Times New Roman" w:cs="Times New Roman"/>
          <w:b/>
          <w:bCs/>
          <w:color w:val="000000"/>
          <w:u w:val="single"/>
          <w:lang w:eastAsia="zh-CN"/>
        </w:rPr>
        <w:t>Gauthier</w:t>
      </w:r>
      <w:r w:rsidRPr="002C70D6">
        <w:rPr>
          <w:rFonts w:ascii="Times New Roman" w:eastAsia="Times New Roman" w:hAnsi="Times New Roman" w:cs="Times New Roman"/>
          <w:b/>
          <w:bCs/>
          <w:color w:val="000000"/>
          <w:sz w:val="24"/>
          <w:szCs w:val="24"/>
          <w:u w:val="single"/>
          <w:lang w:eastAsia="zh-CN"/>
        </w:rPr>
        <w:t>[2]</w:t>
      </w:r>
      <w:r w:rsidRPr="002C70D6">
        <w:rPr>
          <w:rFonts w:ascii="Times New Roman" w:eastAsia="Times New Roman" w:hAnsi="Times New Roman" w:cs="Times New Roman"/>
          <w:b/>
          <w:bCs/>
          <w:color w:val="000000"/>
          <w:u w:val="single"/>
          <w:lang w:eastAsia="zh-CN"/>
        </w:rPr>
        <w:t>:</w:t>
      </w:r>
    </w:p>
    <w:p w:rsidR="002C70D6" w:rsidRPr="002C70D6" w:rsidRDefault="002C70D6" w:rsidP="002C70D6">
      <w:pPr>
        <w:spacing w:after="0" w:line="240" w:lineRule="auto"/>
        <w:ind w:right="440"/>
        <w:rPr>
          <w:rFonts w:ascii="Times New Roman" w:eastAsia="Times New Roman" w:hAnsi="Times New Roman" w:cs="Times New Roman"/>
          <w:sz w:val="24"/>
          <w:szCs w:val="24"/>
          <w:lang w:eastAsia="zh-CN"/>
        </w:rPr>
      </w:pPr>
      <w:r w:rsidRPr="002C70D6">
        <w:rPr>
          <w:rFonts w:ascii="Arial" w:eastAsia="Times New Roman" w:hAnsi="Arial" w:cs="Arial"/>
          <w:b/>
          <w:bCs/>
          <w:color w:val="000000"/>
          <w:u w:val="single"/>
          <w:lang w:eastAsia="zh-CN"/>
        </w:rPr>
        <w:t xml:space="preserve">Moral principles are </w:t>
      </w:r>
      <w:r w:rsidRPr="002C70D6">
        <w:rPr>
          <w:rFonts w:ascii="Arial" w:eastAsia="Times New Roman" w:hAnsi="Arial" w:cs="Arial"/>
          <w:color w:val="000000"/>
          <w:sz w:val="8"/>
          <w:szCs w:val="8"/>
          <w:lang w:eastAsia="zh-CN"/>
        </w:rPr>
        <w:t>introduced as the</w:t>
      </w:r>
      <w:r w:rsidRPr="002C70D6">
        <w:rPr>
          <w:rFonts w:ascii="Arial" w:eastAsia="Times New Roman" w:hAnsi="Arial" w:cs="Arial"/>
          <w:b/>
          <w:bCs/>
          <w:color w:val="000000"/>
          <w:lang w:eastAsia="zh-CN"/>
        </w:rPr>
        <w:t xml:space="preserve"> </w:t>
      </w:r>
      <w:r w:rsidRPr="002C70D6">
        <w:rPr>
          <w:rFonts w:ascii="Arial" w:eastAsia="Times New Roman" w:hAnsi="Arial" w:cs="Arial"/>
          <w:b/>
          <w:bCs/>
          <w:color w:val="000000"/>
          <w:u w:val="single"/>
          <w:lang w:eastAsia="zh-CN"/>
        </w:rPr>
        <w:t xml:space="preserve">objects of </w:t>
      </w:r>
      <w:r w:rsidRPr="002C70D6">
        <w:rPr>
          <w:rFonts w:ascii="Arial" w:eastAsia="Times New Roman" w:hAnsi="Arial" w:cs="Arial"/>
          <w:color w:val="000000"/>
          <w:sz w:val="8"/>
          <w:szCs w:val="8"/>
          <w:lang w:eastAsia="zh-CN"/>
        </w:rPr>
        <w:t>full voluntary ex ante</w:t>
      </w:r>
      <w:r w:rsidRPr="002C70D6">
        <w:rPr>
          <w:rFonts w:ascii="Arial" w:eastAsia="Times New Roman" w:hAnsi="Arial" w:cs="Arial"/>
          <w:b/>
          <w:bCs/>
          <w:color w:val="000000"/>
          <w:u w:val="single"/>
          <w:lang w:eastAsia="zh-CN"/>
        </w:rPr>
        <w:t xml:space="preserve"> agreement among </w:t>
      </w:r>
      <w:r w:rsidRPr="002C70D6">
        <w:rPr>
          <w:rFonts w:ascii="Arial" w:eastAsia="Times New Roman" w:hAnsi="Arial" w:cs="Arial"/>
          <w:color w:val="000000"/>
          <w:sz w:val="8"/>
          <w:szCs w:val="8"/>
          <w:lang w:eastAsia="zh-CN"/>
        </w:rPr>
        <w:t>rational</w:t>
      </w:r>
      <w:r w:rsidRPr="002C70D6">
        <w:rPr>
          <w:rFonts w:ascii="Arial" w:eastAsia="Times New Roman" w:hAnsi="Arial" w:cs="Arial"/>
          <w:color w:val="000000"/>
          <w:sz w:val="8"/>
          <w:szCs w:val="8"/>
          <w:u w:val="single"/>
          <w:lang w:eastAsia="zh-CN"/>
        </w:rPr>
        <w:t xml:space="preserve"> </w:t>
      </w:r>
      <w:r w:rsidRPr="002C70D6">
        <w:rPr>
          <w:rFonts w:ascii="Arial" w:eastAsia="Times New Roman" w:hAnsi="Arial" w:cs="Arial"/>
          <w:b/>
          <w:bCs/>
          <w:color w:val="000000"/>
          <w:u w:val="single"/>
          <w:lang w:eastAsia="zh-CN"/>
        </w:rPr>
        <w:t xml:space="preserve">persons.  </w:t>
      </w:r>
      <w:r w:rsidRPr="002C70D6">
        <w:rPr>
          <w:rFonts w:ascii="Arial" w:eastAsia="Times New Roman" w:hAnsi="Arial" w:cs="Arial"/>
          <w:color w:val="000000"/>
          <w:sz w:val="10"/>
          <w:szCs w:val="10"/>
          <w:lang w:eastAsia="zh-CN"/>
        </w:rPr>
        <w:t>Such agreement is hypothetical, in supposing a pre-moral context for the adoption of m</w:t>
      </w:r>
      <w:r w:rsidRPr="002C70D6">
        <w:rPr>
          <w:rFonts w:ascii="Arial" w:eastAsia="Times New Roman" w:hAnsi="Arial" w:cs="Arial"/>
          <w:color w:val="000000"/>
          <w:sz w:val="8"/>
          <w:szCs w:val="8"/>
          <w:lang w:eastAsia="zh-CN"/>
        </w:rPr>
        <w:t>oral rules and practices.</w:t>
      </w:r>
      <w:r w:rsidRPr="002C70D6">
        <w:rPr>
          <w:rFonts w:ascii="Arial" w:eastAsia="Times New Roman" w:hAnsi="Arial" w:cs="Arial"/>
          <w:b/>
          <w:bCs/>
          <w:color w:val="000000"/>
          <w:u w:val="single"/>
          <w:lang w:eastAsia="zh-CN"/>
        </w:rPr>
        <w:t xml:space="preserve">  But the parties to agreement are real, </w:t>
      </w:r>
      <w:r w:rsidRPr="002C70D6">
        <w:rPr>
          <w:rFonts w:ascii="Arial" w:eastAsia="Times New Roman" w:hAnsi="Arial" w:cs="Arial"/>
          <w:color w:val="000000"/>
          <w:sz w:val="8"/>
          <w:szCs w:val="8"/>
          <w:lang w:eastAsia="zh-CN"/>
        </w:rPr>
        <w:t>determinate individuals,</w:t>
      </w:r>
      <w:r w:rsidRPr="002C70D6">
        <w:rPr>
          <w:rFonts w:ascii="Arial" w:eastAsia="Times New Roman" w:hAnsi="Arial" w:cs="Arial"/>
          <w:b/>
          <w:bCs/>
          <w:color w:val="000000"/>
          <w:lang w:eastAsia="zh-CN"/>
        </w:rPr>
        <w:t xml:space="preserve"> </w:t>
      </w:r>
      <w:r w:rsidRPr="002C70D6">
        <w:rPr>
          <w:rFonts w:ascii="Arial" w:eastAsia="Times New Roman" w:hAnsi="Arial" w:cs="Arial"/>
          <w:b/>
          <w:bCs/>
          <w:color w:val="000000"/>
          <w:u w:val="single"/>
          <w:lang w:eastAsia="zh-CN"/>
        </w:rPr>
        <w:t xml:space="preserve">distinguished by their </w:t>
      </w:r>
      <w:r w:rsidRPr="002C70D6">
        <w:rPr>
          <w:rFonts w:ascii="Arial" w:eastAsia="Times New Roman" w:hAnsi="Arial" w:cs="Arial"/>
          <w:color w:val="000000"/>
          <w:sz w:val="8"/>
          <w:szCs w:val="8"/>
          <w:lang w:eastAsia="zh-CN"/>
        </w:rPr>
        <w:t>capacities,</w:t>
      </w:r>
      <w:r w:rsidRPr="002C70D6">
        <w:rPr>
          <w:rFonts w:ascii="Arial" w:eastAsia="Times New Roman" w:hAnsi="Arial" w:cs="Arial"/>
          <w:b/>
          <w:bCs/>
          <w:color w:val="000000"/>
          <w:lang w:eastAsia="zh-CN"/>
        </w:rPr>
        <w:t xml:space="preserve"> </w:t>
      </w:r>
      <w:r w:rsidRPr="002C70D6">
        <w:rPr>
          <w:rFonts w:ascii="Arial" w:eastAsia="Times New Roman" w:hAnsi="Arial" w:cs="Arial"/>
          <w:b/>
          <w:bCs/>
          <w:color w:val="000000"/>
          <w:u w:val="single"/>
          <w:lang w:eastAsia="zh-CN"/>
        </w:rPr>
        <w:t>situations, and concerns.</w:t>
      </w:r>
      <w:r w:rsidRPr="002C70D6">
        <w:rPr>
          <w:rFonts w:ascii="Arial" w:eastAsia="Times New Roman" w:hAnsi="Arial" w:cs="Arial"/>
          <w:color w:val="000000"/>
          <w:sz w:val="8"/>
          <w:szCs w:val="8"/>
          <w:lang w:eastAsia="zh-CN"/>
        </w:rPr>
        <w:t>  In so far as</w:t>
      </w:r>
      <w:r w:rsidRPr="002C70D6">
        <w:rPr>
          <w:rFonts w:ascii="Arial" w:eastAsia="Times New Roman" w:hAnsi="Arial" w:cs="Arial"/>
          <w:b/>
          <w:bCs/>
          <w:color w:val="000000"/>
          <w:lang w:eastAsia="zh-CN"/>
        </w:rPr>
        <w:t xml:space="preserve"> </w:t>
      </w:r>
      <w:r w:rsidRPr="002C70D6">
        <w:rPr>
          <w:rFonts w:ascii="Arial" w:eastAsia="Times New Roman" w:hAnsi="Arial" w:cs="Arial"/>
          <w:b/>
          <w:bCs/>
          <w:color w:val="000000"/>
          <w:u w:val="single"/>
          <w:lang w:eastAsia="zh-CN"/>
        </w:rPr>
        <w:t>[Since] they</w:t>
      </w:r>
      <w:r w:rsidRPr="002C70D6">
        <w:rPr>
          <w:rFonts w:ascii="Arial" w:eastAsia="Times New Roman" w:hAnsi="Arial" w:cs="Arial"/>
          <w:b/>
          <w:bCs/>
          <w:color w:val="000000"/>
          <w:lang w:eastAsia="zh-CN"/>
        </w:rPr>
        <w:t xml:space="preserve"> </w:t>
      </w:r>
      <w:r w:rsidRPr="002C70D6">
        <w:rPr>
          <w:rFonts w:ascii="Arial" w:eastAsia="Times New Roman" w:hAnsi="Arial" w:cs="Arial"/>
          <w:color w:val="000000"/>
          <w:sz w:val="8"/>
          <w:szCs w:val="8"/>
          <w:lang w:eastAsia="zh-CN"/>
        </w:rPr>
        <w:t xml:space="preserve">would </w:t>
      </w:r>
      <w:r w:rsidRPr="002C70D6">
        <w:rPr>
          <w:rFonts w:ascii="Arial" w:eastAsia="Times New Roman" w:hAnsi="Arial" w:cs="Arial"/>
          <w:b/>
          <w:bCs/>
          <w:color w:val="000000"/>
          <w:u w:val="single"/>
          <w:lang w:eastAsia="zh-CN"/>
        </w:rPr>
        <w:t>agree</w:t>
      </w:r>
      <w:r w:rsidRPr="002C70D6">
        <w:rPr>
          <w:rFonts w:ascii="Arial" w:eastAsia="Times New Roman" w:hAnsi="Arial" w:cs="Arial"/>
          <w:color w:val="000000"/>
          <w:u w:val="single"/>
          <w:lang w:eastAsia="zh-CN"/>
        </w:rPr>
        <w:t xml:space="preserve"> </w:t>
      </w:r>
      <w:r w:rsidRPr="002C70D6">
        <w:rPr>
          <w:rFonts w:ascii="Arial" w:eastAsia="Times New Roman" w:hAnsi="Arial" w:cs="Arial"/>
          <w:b/>
          <w:bCs/>
          <w:color w:val="000000"/>
          <w:u w:val="single"/>
          <w:lang w:eastAsia="zh-CN"/>
        </w:rPr>
        <w:t>to constrain</w:t>
      </w:r>
      <w:r w:rsidRPr="002C70D6">
        <w:rPr>
          <w:rFonts w:ascii="Arial" w:eastAsia="Times New Roman" w:hAnsi="Arial" w:cs="Arial"/>
          <w:color w:val="000000"/>
          <w:sz w:val="8"/>
          <w:szCs w:val="8"/>
          <w:u w:val="single"/>
          <w:lang w:eastAsia="zh-CN"/>
        </w:rPr>
        <w:t xml:space="preserve">ts </w:t>
      </w:r>
      <w:r w:rsidRPr="002C70D6">
        <w:rPr>
          <w:rFonts w:ascii="Arial" w:eastAsia="Times New Roman" w:hAnsi="Arial" w:cs="Arial"/>
          <w:b/>
          <w:bCs/>
          <w:color w:val="000000"/>
          <w:sz w:val="8"/>
          <w:szCs w:val="8"/>
          <w:u w:val="single"/>
          <w:lang w:eastAsia="zh-CN"/>
        </w:rPr>
        <w:t xml:space="preserve">on </w:t>
      </w:r>
      <w:r w:rsidRPr="002C70D6">
        <w:rPr>
          <w:rFonts w:ascii="Arial" w:eastAsia="Times New Roman" w:hAnsi="Arial" w:cs="Arial"/>
          <w:b/>
          <w:bCs/>
          <w:color w:val="000000"/>
          <w:u w:val="single"/>
          <w:lang w:eastAsia="zh-CN"/>
        </w:rPr>
        <w:t>their choices</w:t>
      </w:r>
      <w:r w:rsidRPr="002C70D6">
        <w:rPr>
          <w:rFonts w:ascii="Arial" w:eastAsia="Times New Roman" w:hAnsi="Arial" w:cs="Arial"/>
          <w:color w:val="000000"/>
          <w:u w:val="single"/>
          <w:lang w:eastAsia="zh-CN"/>
        </w:rPr>
        <w:t>,</w:t>
      </w:r>
      <w:r w:rsidRPr="002C70D6">
        <w:rPr>
          <w:rFonts w:ascii="Arial" w:eastAsia="Times New Roman" w:hAnsi="Arial" w:cs="Arial"/>
          <w:b/>
          <w:bCs/>
          <w:color w:val="000000"/>
          <w:u w:val="single"/>
          <w:lang w:eastAsia="zh-CN"/>
        </w:rPr>
        <w:t xml:space="preserve"> </w:t>
      </w:r>
      <w:r w:rsidRPr="002C70D6">
        <w:rPr>
          <w:rFonts w:ascii="Arial" w:eastAsia="Times New Roman" w:hAnsi="Arial" w:cs="Arial"/>
          <w:color w:val="000000"/>
          <w:sz w:val="8"/>
          <w:szCs w:val="8"/>
          <w:lang w:eastAsia="zh-CN"/>
        </w:rPr>
        <w:t>restraining their pursuit of their own interests,</w:t>
      </w:r>
      <w:r w:rsidRPr="002C70D6">
        <w:rPr>
          <w:rFonts w:ascii="Arial" w:eastAsia="Times New Roman" w:hAnsi="Arial" w:cs="Arial"/>
          <w:color w:val="000000"/>
          <w:sz w:val="8"/>
          <w:szCs w:val="8"/>
          <w:u w:val="single"/>
          <w:lang w:eastAsia="zh-CN"/>
        </w:rPr>
        <w:t xml:space="preserve"> </w:t>
      </w:r>
      <w:r w:rsidRPr="002C70D6">
        <w:rPr>
          <w:rFonts w:ascii="Arial" w:eastAsia="Times New Roman" w:hAnsi="Arial" w:cs="Arial"/>
          <w:b/>
          <w:bCs/>
          <w:color w:val="000000"/>
          <w:u w:val="single"/>
          <w:lang w:eastAsia="zh-CN"/>
        </w:rPr>
        <w:t xml:space="preserve">they acknowledge a distinction between what they may and may not do.  As rational persons </w:t>
      </w:r>
      <w:r w:rsidRPr="002C70D6">
        <w:rPr>
          <w:rFonts w:ascii="Arial" w:eastAsia="Times New Roman" w:hAnsi="Arial" w:cs="Arial"/>
          <w:color w:val="000000"/>
          <w:sz w:val="8"/>
          <w:szCs w:val="8"/>
          <w:lang w:eastAsia="zh-CN"/>
        </w:rPr>
        <w:t>understanding the structure of their interaction,</w:t>
      </w:r>
      <w:r w:rsidRPr="002C70D6">
        <w:rPr>
          <w:rFonts w:ascii="Arial" w:eastAsia="Times New Roman" w:hAnsi="Arial" w:cs="Arial"/>
          <w:b/>
          <w:bCs/>
          <w:color w:val="000000"/>
          <w:u w:val="single"/>
          <w:lang w:eastAsia="zh-CN"/>
        </w:rPr>
        <w:t xml:space="preserve"> they recognize for mutual constraint</w:t>
      </w:r>
      <w:r w:rsidRPr="002C70D6">
        <w:rPr>
          <w:rFonts w:ascii="Arial" w:eastAsia="Times New Roman" w:hAnsi="Arial" w:cs="Arial"/>
          <w:color w:val="000000"/>
          <w:lang w:eastAsia="zh-CN"/>
        </w:rPr>
        <w:t>,</w:t>
      </w:r>
      <w:r w:rsidRPr="002C70D6">
        <w:rPr>
          <w:rFonts w:ascii="Arial" w:eastAsia="Times New Roman" w:hAnsi="Arial" w:cs="Arial"/>
          <w:color w:val="000000"/>
          <w:sz w:val="8"/>
          <w:szCs w:val="8"/>
          <w:lang w:eastAsia="zh-CN"/>
        </w:rPr>
        <w:t xml:space="preserve"> and so for a moral dimension in their affairs.</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 </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 xml:space="preserve">Thus, the standard is </w:t>
      </w:r>
      <w:r w:rsidRPr="002C70D6">
        <w:rPr>
          <w:rFonts w:ascii="Times New Roman" w:eastAsia="Times New Roman" w:hAnsi="Times New Roman" w:cs="Times New Roman"/>
          <w:b/>
          <w:bCs/>
          <w:color w:val="000000"/>
          <w:lang w:eastAsia="zh-CN"/>
        </w:rPr>
        <w:t>consistency with</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b/>
          <w:bCs/>
          <w:color w:val="000000"/>
          <w:lang w:eastAsia="zh-CN"/>
        </w:rPr>
        <w:t>contractarian principles of mutual restraint</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 </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Additionally, prefer the standard</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b/>
          <w:bCs/>
          <w:color w:val="000000"/>
          <w:lang w:eastAsia="zh-CN"/>
        </w:rPr>
        <w:t>1. Consent-</w:t>
      </w:r>
      <w:r w:rsidRPr="002C70D6">
        <w:rPr>
          <w:rFonts w:ascii="Times New Roman" w:eastAsia="Times New Roman" w:hAnsi="Times New Roman" w:cs="Times New Roman"/>
          <w:color w:val="000000"/>
          <w:lang w:eastAsia="zh-CN"/>
        </w:rPr>
        <w:t xml:space="preserve"> Contractarianism is based on consent—implicit in acceptance of a contract—which ultimately determines what qualifies as a net good or harm, i.e. if euthanasia is murder. Moral theories must be based in consent otherwise actions could never be determinate.</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b/>
          <w:bCs/>
          <w:color w:val="000000"/>
          <w:lang w:eastAsia="zh-CN"/>
        </w:rPr>
        <w:t>2. Infinite Regress-</w:t>
      </w:r>
      <w:proofErr w:type="gramStart"/>
      <w:r w:rsidRPr="002C70D6">
        <w:rPr>
          <w:rFonts w:ascii="Times New Roman" w:eastAsia="Times New Roman" w:hAnsi="Times New Roman" w:cs="Times New Roman"/>
          <w:color w:val="000000"/>
          <w:lang w:eastAsia="zh-CN"/>
        </w:rPr>
        <w:t>  When</w:t>
      </w:r>
      <w:proofErr w:type="gramEnd"/>
      <w:r w:rsidRPr="002C70D6">
        <w:rPr>
          <w:rFonts w:ascii="Times New Roman" w:eastAsia="Times New Roman" w:hAnsi="Times New Roman" w:cs="Times New Roman"/>
          <w:color w:val="000000"/>
          <w:lang w:eastAsia="zh-CN"/>
        </w:rPr>
        <w:t xml:space="preserve"> we form morals, we can always continue to question them and ask why our conception of the good is right. Contacts is the only way to avoid this infinite questioning by establishing some things as mutually agreed to be true.</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 </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I contend that no contractarian principle exists that wills us to affirm.</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t xml:space="preserve">Contractarianism requires parties to be equal when entering contracts. </w:t>
      </w:r>
      <w:proofErr w:type="gramStart"/>
      <w:r w:rsidRPr="002C70D6">
        <w:rPr>
          <w:rFonts w:ascii="Times New Roman" w:eastAsia="Times New Roman" w:hAnsi="Times New Roman" w:cs="Times New Roman"/>
          <w:b/>
          <w:bCs/>
          <w:color w:val="000000"/>
          <w:lang w:eastAsia="zh-CN"/>
        </w:rPr>
        <w:t>Gauthier</w:t>
      </w:r>
      <w:r w:rsidRPr="002C70D6">
        <w:rPr>
          <w:rFonts w:ascii="Times New Roman" w:eastAsia="Times New Roman" w:hAnsi="Times New Roman" w:cs="Times New Roman"/>
          <w:b/>
          <w:bCs/>
          <w:color w:val="000000"/>
          <w:sz w:val="24"/>
          <w:szCs w:val="24"/>
          <w:lang w:eastAsia="zh-CN"/>
        </w:rPr>
        <w:t>[</w:t>
      </w:r>
      <w:proofErr w:type="gramEnd"/>
      <w:r w:rsidRPr="002C70D6">
        <w:rPr>
          <w:rFonts w:ascii="Times New Roman" w:eastAsia="Times New Roman" w:hAnsi="Times New Roman" w:cs="Times New Roman"/>
          <w:b/>
          <w:bCs/>
          <w:color w:val="000000"/>
          <w:sz w:val="24"/>
          <w:szCs w:val="24"/>
          <w:lang w:eastAsia="zh-CN"/>
        </w:rPr>
        <w:t>3]</w:t>
      </w:r>
      <w:r w:rsidRPr="002C70D6">
        <w:rPr>
          <w:rFonts w:ascii="Times New Roman" w:eastAsia="Times New Roman" w:hAnsi="Times New Roman" w:cs="Times New Roman"/>
          <w:b/>
          <w:bCs/>
          <w:color w:val="000000"/>
          <w:lang w:eastAsia="zh-CN"/>
        </w:rPr>
        <w:t xml:space="preserve"> [2]:</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sz w:val="12"/>
          <w:szCs w:val="12"/>
          <w:lang w:eastAsia="zh-CN"/>
        </w:rPr>
        <w:t>But the strengths of a contractarian theory may seem to be accompanied by grave weaknesses. We have already noted that for a contractarian, morality requires</w:t>
      </w:r>
      <w:r w:rsidRPr="002C70D6">
        <w:rPr>
          <w:rFonts w:ascii="Times New Roman" w:eastAsia="Times New Roman" w:hAnsi="Times New Roman" w:cs="Times New Roman"/>
          <w:b/>
          <w:bCs/>
          <w:color w:val="000000"/>
          <w:u w:val="single"/>
          <w:lang w:eastAsia="zh-CN"/>
        </w:rPr>
        <w:t xml:space="preserve"> a context of mutual benefit</w:t>
      </w:r>
      <w:r w:rsidRPr="002C70D6">
        <w:rPr>
          <w:rFonts w:ascii="Times New Roman" w:eastAsia="Times New Roman" w:hAnsi="Times New Roman" w:cs="Times New Roman"/>
          <w:color w:val="000000"/>
          <w:sz w:val="12"/>
          <w:szCs w:val="12"/>
          <w:lang w:eastAsia="zh-CN"/>
        </w:rPr>
        <w:t>. John Locke held that '</w:t>
      </w:r>
      <w:proofErr w:type="gramStart"/>
      <w:r w:rsidRPr="002C70D6">
        <w:rPr>
          <w:rFonts w:ascii="Times New Roman" w:eastAsia="Times New Roman" w:hAnsi="Times New Roman" w:cs="Times New Roman"/>
          <w:color w:val="000000"/>
          <w:sz w:val="12"/>
          <w:szCs w:val="12"/>
          <w:lang w:eastAsia="zh-CN"/>
        </w:rPr>
        <w:t>an</w:t>
      </w:r>
      <w:proofErr w:type="gramEnd"/>
      <w:r w:rsidRPr="002C70D6">
        <w:rPr>
          <w:rFonts w:ascii="Times New Roman" w:eastAsia="Times New Roman" w:hAnsi="Times New Roman" w:cs="Times New Roman"/>
          <w:color w:val="000000"/>
          <w:sz w:val="12"/>
          <w:szCs w:val="12"/>
          <w:lang w:eastAsia="zh-CN"/>
        </w:rPr>
        <w:t xml:space="preserve"> </w:t>
      </w:r>
      <w:proofErr w:type="spellStart"/>
      <w:r w:rsidRPr="002C70D6">
        <w:rPr>
          <w:rFonts w:ascii="Times New Roman" w:eastAsia="Times New Roman" w:hAnsi="Times New Roman" w:cs="Times New Roman"/>
          <w:color w:val="000000"/>
          <w:sz w:val="12"/>
          <w:szCs w:val="12"/>
          <w:lang w:eastAsia="zh-CN"/>
        </w:rPr>
        <w:t>Hobbist</w:t>
      </w:r>
      <w:proofErr w:type="spellEnd"/>
      <w:r w:rsidRPr="002C70D6">
        <w:rPr>
          <w:rFonts w:ascii="Times New Roman" w:eastAsia="Times New Roman" w:hAnsi="Times New Roman" w:cs="Times New Roman"/>
          <w:color w:val="000000"/>
          <w:sz w:val="12"/>
          <w:szCs w:val="12"/>
          <w:lang w:eastAsia="zh-CN"/>
        </w:rPr>
        <w:t xml:space="preserve"> . . . will not easily admit a great many plain duties of morality'. And this may seem equally to apply to the </w:t>
      </w:r>
      <w:proofErr w:type="spellStart"/>
      <w:r w:rsidRPr="002C70D6">
        <w:rPr>
          <w:rFonts w:ascii="Times New Roman" w:eastAsia="Times New Roman" w:hAnsi="Times New Roman" w:cs="Times New Roman"/>
          <w:color w:val="000000"/>
          <w:sz w:val="12"/>
          <w:szCs w:val="12"/>
          <w:lang w:eastAsia="zh-CN"/>
        </w:rPr>
        <w:t>Hobbist's</w:t>
      </w:r>
      <w:proofErr w:type="spellEnd"/>
      <w:r w:rsidRPr="002C70D6">
        <w:rPr>
          <w:rFonts w:ascii="Times New Roman" w:eastAsia="Times New Roman" w:hAnsi="Times New Roman" w:cs="Times New Roman"/>
          <w:color w:val="000000"/>
          <w:sz w:val="12"/>
          <w:szCs w:val="12"/>
          <w:lang w:eastAsia="zh-CN"/>
        </w:rPr>
        <w:t xml:space="preserve"> modern-day successor. Our theory does not</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b/>
          <w:bCs/>
          <w:color w:val="000000"/>
          <w:u w:val="single"/>
          <w:lang w:eastAsia="zh-CN"/>
        </w:rPr>
        <w:t xml:space="preserve">assume[s] </w:t>
      </w:r>
      <w:r w:rsidRPr="002C70D6">
        <w:rPr>
          <w:rFonts w:ascii="Times New Roman" w:eastAsia="Times New Roman" w:hAnsi="Times New Roman" w:cs="Times New Roman"/>
          <w:color w:val="000000"/>
          <w:sz w:val="12"/>
          <w:szCs w:val="12"/>
          <w:lang w:eastAsia="zh-CN"/>
        </w:rPr>
        <w:t>any fundamental concern with impartiality, but only</w:t>
      </w:r>
      <w:r w:rsidRPr="002C70D6">
        <w:rPr>
          <w:rFonts w:ascii="Times New Roman" w:eastAsia="Times New Roman" w:hAnsi="Times New Roman" w:cs="Times New Roman"/>
          <w:color w:val="000000"/>
          <w:sz w:val="10"/>
          <w:szCs w:val="10"/>
          <w:lang w:eastAsia="zh-CN"/>
        </w:rPr>
        <w:t xml:space="preserve"> a concern derivative from the</w:t>
      </w:r>
      <w:r w:rsidRPr="002C70D6">
        <w:rPr>
          <w:rFonts w:ascii="Times New Roman" w:eastAsia="Times New Roman" w:hAnsi="Times New Roman" w:cs="Times New Roman"/>
          <w:b/>
          <w:bCs/>
          <w:color w:val="000000"/>
          <w:u w:val="single"/>
          <w:lang w:eastAsia="zh-CN"/>
        </w:rPr>
        <w:t xml:space="preserve"> benefits of agreement</w:t>
      </w:r>
      <w:r w:rsidRPr="002C70D6">
        <w:rPr>
          <w:rFonts w:ascii="Times New Roman" w:eastAsia="Times New Roman" w:hAnsi="Times New Roman" w:cs="Times New Roman"/>
          <w:color w:val="000000"/>
          <w:sz w:val="12"/>
          <w:szCs w:val="12"/>
          <w:lang w:eastAsia="zh-CN"/>
        </w:rPr>
        <w:t>, and those benefits are</w:t>
      </w:r>
      <w:r w:rsidRPr="002C70D6">
        <w:rPr>
          <w:rFonts w:ascii="Times New Roman" w:eastAsia="Times New Roman" w:hAnsi="Times New Roman" w:cs="Times New Roman"/>
          <w:b/>
          <w:bCs/>
          <w:color w:val="000000"/>
          <w:u w:val="single"/>
          <w:lang w:eastAsia="zh-CN"/>
        </w:rPr>
        <w:t xml:space="preserve"> determined by the effect</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color w:val="000000"/>
          <w:sz w:val="12"/>
          <w:szCs w:val="12"/>
          <w:lang w:eastAsia="zh-CN"/>
        </w:rPr>
        <w:t>that</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b/>
          <w:bCs/>
          <w:color w:val="000000"/>
          <w:u w:val="single"/>
          <w:lang w:eastAsia="zh-CN"/>
        </w:rPr>
        <w:t xml:space="preserve">each person can have </w:t>
      </w:r>
      <w:r w:rsidRPr="002C70D6">
        <w:rPr>
          <w:rFonts w:ascii="Times New Roman" w:eastAsia="Times New Roman" w:hAnsi="Times New Roman" w:cs="Times New Roman"/>
          <w:color w:val="000000"/>
          <w:sz w:val="10"/>
          <w:szCs w:val="10"/>
          <w:lang w:eastAsia="zh-CN"/>
        </w:rPr>
        <w:t xml:space="preserve">on the interests of her fellows. </w:t>
      </w:r>
      <w:r w:rsidRPr="002C70D6">
        <w:rPr>
          <w:rFonts w:ascii="Times New Roman" w:eastAsia="Times New Roman" w:hAnsi="Times New Roman" w:cs="Times New Roman"/>
          <w:b/>
          <w:bCs/>
          <w:color w:val="000000"/>
          <w:u w:val="single"/>
          <w:lang w:eastAsia="zh-CN"/>
        </w:rPr>
        <w:t>Only beings whose</w:t>
      </w:r>
      <w:r w:rsidRPr="002C70D6">
        <w:rPr>
          <w:rFonts w:ascii="Times New Roman" w:eastAsia="Times New Roman" w:hAnsi="Times New Roman" w:cs="Times New Roman"/>
          <w:color w:val="000000"/>
          <w:sz w:val="12"/>
          <w:szCs w:val="12"/>
          <w:lang w:eastAsia="zh-CN"/>
        </w:rPr>
        <w:t xml:space="preserve"> physical and mental</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b/>
          <w:bCs/>
          <w:color w:val="000000"/>
          <w:u w:val="single"/>
          <w:lang w:eastAsia="zh-CN"/>
        </w:rPr>
        <w:t xml:space="preserve">capacities are </w:t>
      </w:r>
      <w:r w:rsidRPr="002C70D6">
        <w:rPr>
          <w:rFonts w:ascii="Times New Roman" w:eastAsia="Times New Roman" w:hAnsi="Times New Roman" w:cs="Times New Roman"/>
          <w:color w:val="000000"/>
          <w:sz w:val="12"/>
          <w:szCs w:val="12"/>
          <w:lang w:eastAsia="zh-CN"/>
        </w:rPr>
        <w:t>either roughly</w:t>
      </w:r>
      <w:r w:rsidRPr="002C70D6">
        <w:rPr>
          <w:rFonts w:ascii="Times New Roman" w:eastAsia="Times New Roman" w:hAnsi="Times New Roman" w:cs="Times New Roman"/>
          <w:color w:val="000000"/>
          <w:lang w:eastAsia="zh-CN"/>
        </w:rPr>
        <w:t xml:space="preserve"> </w:t>
      </w:r>
      <w:r w:rsidRPr="002C70D6">
        <w:rPr>
          <w:rFonts w:ascii="Times New Roman" w:eastAsia="Times New Roman" w:hAnsi="Times New Roman" w:cs="Times New Roman"/>
          <w:b/>
          <w:bCs/>
          <w:color w:val="000000"/>
          <w:u w:val="single"/>
          <w:lang w:eastAsia="zh-CN"/>
        </w:rPr>
        <w:t xml:space="preserve">equal </w:t>
      </w:r>
      <w:r w:rsidRPr="002C70D6">
        <w:rPr>
          <w:rFonts w:ascii="Times New Roman" w:eastAsia="Times New Roman" w:hAnsi="Times New Roman" w:cs="Times New Roman"/>
          <w:color w:val="000000"/>
          <w:sz w:val="12"/>
          <w:szCs w:val="12"/>
          <w:lang w:eastAsia="zh-CN"/>
        </w:rPr>
        <w:t>or mutually complementary</w:t>
      </w:r>
      <w:r w:rsidRPr="002C70D6">
        <w:rPr>
          <w:rFonts w:ascii="Times New Roman" w:eastAsia="Times New Roman" w:hAnsi="Times New Roman" w:cs="Times New Roman"/>
          <w:b/>
          <w:bCs/>
          <w:color w:val="000000"/>
          <w:u w:val="single"/>
          <w:lang w:eastAsia="zh-CN"/>
        </w:rPr>
        <w:t xml:space="preserve"> can expect to find cooperation beneficial to all. </w:t>
      </w:r>
      <w:r w:rsidRPr="002C70D6">
        <w:rPr>
          <w:rFonts w:ascii="Times New Roman" w:eastAsia="Times New Roman" w:hAnsi="Times New Roman" w:cs="Times New Roman"/>
          <w:color w:val="000000"/>
          <w:sz w:val="12"/>
          <w:szCs w:val="12"/>
          <w:lang w:eastAsia="zh-CN"/>
        </w:rPr>
        <w:t>Humans benefit from their interaction with horses, but they do not co-operate with horses and may not benefit them.</w:t>
      </w:r>
      <w:r w:rsidRPr="002C70D6">
        <w:rPr>
          <w:rFonts w:ascii="Times New Roman" w:eastAsia="Times New Roman" w:hAnsi="Times New Roman" w:cs="Times New Roman"/>
          <w:b/>
          <w:bCs/>
          <w:color w:val="000000"/>
          <w:u w:val="single"/>
          <w:lang w:eastAsia="zh-CN"/>
        </w:rPr>
        <w:t xml:space="preserve"> Among </w:t>
      </w:r>
      <w:proofErr w:type="spellStart"/>
      <w:r w:rsidRPr="002C70D6">
        <w:rPr>
          <w:rFonts w:ascii="Times New Roman" w:eastAsia="Times New Roman" w:hAnsi="Times New Roman" w:cs="Times New Roman"/>
          <w:b/>
          <w:bCs/>
          <w:color w:val="000000"/>
          <w:u w:val="single"/>
          <w:lang w:eastAsia="zh-CN"/>
        </w:rPr>
        <w:t>unequals</w:t>
      </w:r>
      <w:proofErr w:type="spellEnd"/>
      <w:r w:rsidRPr="002C70D6">
        <w:rPr>
          <w:rFonts w:ascii="Times New Roman" w:eastAsia="Times New Roman" w:hAnsi="Times New Roman" w:cs="Times New Roman"/>
          <w:b/>
          <w:bCs/>
          <w:color w:val="000000"/>
          <w:u w:val="single"/>
          <w:lang w:eastAsia="zh-CN"/>
        </w:rPr>
        <w:t xml:space="preserve">, one party may benefit most by coercing the other, </w:t>
      </w:r>
      <w:r w:rsidRPr="002C70D6">
        <w:rPr>
          <w:rFonts w:ascii="Times New Roman" w:eastAsia="Times New Roman" w:hAnsi="Times New Roman" w:cs="Times New Roman"/>
          <w:color w:val="000000"/>
          <w:sz w:val="12"/>
          <w:szCs w:val="12"/>
          <w:lang w:eastAsia="zh-CN"/>
        </w:rPr>
        <w:t>and on our theory would have no reason to refrain.  We may condemn all coercive relationships, but only within the context of mutual benefit can our condemnation appeal to a rationally grounded morality.</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lang w:eastAsia="zh-CN"/>
        </w:rPr>
        <w:lastRenderedPageBreak/>
        <w:t>Thus - always negate because the WTO has unequal power compared to businesses and the inventors of products that are patented. This the WTO doesn’t have a contractual obligation to reduce intellectual property protections for medicines.</w:t>
      </w:r>
    </w:p>
    <w:p w:rsidR="002C70D6" w:rsidRPr="002C70D6" w:rsidRDefault="00C75022" w:rsidP="002C70D6">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pict>
          <v:rect id="_x0000_i1025" style="width:0;height:1.5pt" o:hralign="center" o:hrstd="t" o:hr="t" fillcolor="#a0a0a0" stroked="f"/>
        </w:pic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sz w:val="18"/>
          <w:szCs w:val="18"/>
          <w:lang w:eastAsia="zh-CN"/>
        </w:rPr>
        <w:t xml:space="preserve">[1] Joyce, Richard (Professor of Philosophy at Victoria University Wellington, New Zealand). The Myth of Morality. 2001. </w:t>
      </w:r>
      <w:r w:rsidRPr="002C70D6">
        <w:rPr>
          <w:rFonts w:ascii="Times New Roman" w:eastAsia="Times New Roman" w:hAnsi="Times New Roman" w:cs="Times New Roman"/>
          <w:b/>
          <w:bCs/>
          <w:i/>
          <w:iCs/>
          <w:color w:val="000000"/>
          <w:sz w:val="18"/>
          <w:szCs w:val="18"/>
          <w:lang w:eastAsia="zh-CN"/>
        </w:rPr>
        <w:t>[Bracketed for grammatical clarity]</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sz w:val="18"/>
          <w:szCs w:val="18"/>
          <w:lang w:eastAsia="zh-CN"/>
        </w:rPr>
        <w:t xml:space="preserve">[2] Gauthier, David P. </w:t>
      </w:r>
      <w:r w:rsidRPr="002C70D6">
        <w:rPr>
          <w:rFonts w:ascii="Times New Roman" w:eastAsia="Times New Roman" w:hAnsi="Times New Roman" w:cs="Times New Roman"/>
          <w:i/>
          <w:iCs/>
          <w:color w:val="000000"/>
          <w:sz w:val="18"/>
          <w:szCs w:val="18"/>
          <w:lang w:eastAsia="zh-CN"/>
        </w:rPr>
        <w:t>Morals by Agreement</w:t>
      </w:r>
      <w:r w:rsidRPr="002C70D6">
        <w:rPr>
          <w:rFonts w:ascii="Times New Roman" w:eastAsia="Times New Roman" w:hAnsi="Times New Roman" w:cs="Times New Roman"/>
          <w:color w:val="000000"/>
          <w:sz w:val="18"/>
          <w:szCs w:val="18"/>
          <w:lang w:eastAsia="zh-CN"/>
        </w:rPr>
        <w:t>. Oxford: Clarendon, 1986. Print.</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Arial" w:eastAsia="Times New Roman" w:hAnsi="Arial" w:cs="Arial"/>
          <w:color w:val="000000"/>
          <w:lang w:eastAsia="zh-CN"/>
        </w:rPr>
        <w:t> </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sz w:val="18"/>
          <w:szCs w:val="18"/>
          <w:lang w:eastAsia="zh-CN"/>
        </w:rPr>
        <w:t xml:space="preserve">[3] Gauthier, David P. </w:t>
      </w:r>
      <w:r w:rsidRPr="002C70D6">
        <w:rPr>
          <w:rFonts w:ascii="Times New Roman" w:eastAsia="Times New Roman" w:hAnsi="Times New Roman" w:cs="Times New Roman"/>
          <w:i/>
          <w:iCs/>
          <w:color w:val="000000"/>
          <w:sz w:val="18"/>
          <w:szCs w:val="18"/>
          <w:lang w:eastAsia="zh-CN"/>
        </w:rPr>
        <w:t>Morals by Agreement</w:t>
      </w:r>
      <w:r w:rsidRPr="002C70D6">
        <w:rPr>
          <w:rFonts w:ascii="Times New Roman" w:eastAsia="Times New Roman" w:hAnsi="Times New Roman" w:cs="Times New Roman"/>
          <w:color w:val="000000"/>
          <w:sz w:val="18"/>
          <w:szCs w:val="18"/>
          <w:lang w:eastAsia="zh-CN"/>
        </w:rPr>
        <w:t>. Oxford: Clarendon, 1986. Print.</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sz w:val="24"/>
          <w:szCs w:val="24"/>
          <w:lang w:eastAsia="zh-CN"/>
        </w:rPr>
        <w:br/>
      </w:r>
    </w:p>
    <w:p w:rsidR="002C70D6" w:rsidRPr="002C70D6" w:rsidRDefault="002C70D6" w:rsidP="002C70D6">
      <w:pPr>
        <w:numPr>
          <w:ilvl w:val="0"/>
          <w:numId w:val="11"/>
        </w:numPr>
        <w:spacing w:after="0" w:line="240" w:lineRule="auto"/>
        <w:textAlignment w:val="baseline"/>
        <w:rPr>
          <w:rFonts w:ascii="Arial" w:eastAsia="Times New Roman" w:hAnsi="Arial" w:cs="Arial"/>
          <w:i/>
          <w:iCs/>
          <w:color w:val="000000"/>
          <w:lang w:eastAsia="zh-CN"/>
        </w:rPr>
      </w:pPr>
      <w:r w:rsidRPr="002C70D6">
        <w:rPr>
          <w:rFonts w:ascii="Arial" w:eastAsia="Times New Roman" w:hAnsi="Arial" w:cs="Arial"/>
          <w:i/>
          <w:iCs/>
          <w:color w:val="000000"/>
          <w:lang w:eastAsia="zh-CN"/>
        </w:rPr>
        <w:t>The ROTB is TT -</w:t>
      </w:r>
    </w:p>
    <w:p w:rsidR="002C70D6" w:rsidRPr="002C70D6" w:rsidRDefault="00C75022" w:rsidP="002C70D6">
      <w:pPr>
        <w:spacing w:after="0" w:line="240" w:lineRule="auto"/>
        <w:rPr>
          <w:rFonts w:ascii="Times New Roman" w:eastAsia="Times New Roman" w:hAnsi="Times New Roman" w:cs="Times New Roman"/>
          <w:sz w:val="24"/>
          <w:szCs w:val="24"/>
          <w:lang w:eastAsia="zh-CN"/>
        </w:rPr>
      </w:pPr>
      <w:proofErr w:type="spellStart"/>
      <w:proofErr w:type="gramStart"/>
      <w:r>
        <w:rPr>
          <w:rFonts w:ascii="Arial" w:eastAsia="Times New Roman" w:hAnsi="Arial" w:cs="Arial"/>
          <w:i/>
          <w:iCs/>
          <w:color w:val="000000"/>
          <w:lang w:eastAsia="zh-CN"/>
        </w:rPr>
        <w:t>extempt</w:t>
      </w:r>
      <w:proofErr w:type="spellEnd"/>
      <w:proofErr w:type="gramEnd"/>
    </w:p>
    <w:p w:rsidR="002C70D6" w:rsidRPr="002C70D6" w:rsidRDefault="002C70D6" w:rsidP="002C70D6">
      <w:pPr>
        <w:spacing w:after="0" w:line="240" w:lineRule="auto"/>
        <w:rPr>
          <w:rFonts w:ascii="Times New Roman" w:eastAsia="Times New Roman" w:hAnsi="Times New Roman" w:cs="Times New Roman"/>
          <w:sz w:val="24"/>
          <w:szCs w:val="24"/>
          <w:lang w:eastAsia="zh-CN"/>
        </w:rPr>
      </w:pP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w:eastAsia="Times New Roman" w:hAnsi="Times" w:cs="Times"/>
          <w:color w:val="000000"/>
          <w:lang w:eastAsia="zh-CN"/>
        </w:rPr>
        <w:t xml:space="preserve">Moral agency requires the formation of intent and the ability to recognize and conceptualize relationships among agents. States cannot engage in these processes because they lack the concrete characteristics necessary to constitute agency. </w:t>
      </w:r>
      <w:r w:rsidRPr="002C70D6">
        <w:rPr>
          <w:rFonts w:ascii="Times" w:eastAsia="Times New Roman" w:hAnsi="Times" w:cs="Times"/>
          <w:b/>
          <w:bCs/>
          <w:color w:val="000000"/>
          <w:lang w:eastAsia="zh-CN"/>
        </w:rPr>
        <w:t>Wall:</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w:eastAsia="Times New Roman" w:hAnsi="Times" w:cs="Times"/>
          <w:b/>
          <w:bCs/>
          <w:color w:val="000000"/>
          <w:sz w:val="24"/>
          <w:szCs w:val="24"/>
          <w:u w:val="single"/>
          <w:lang w:eastAsia="zh-CN"/>
        </w:rPr>
        <w:t>“</w:t>
      </w:r>
      <w:r w:rsidRPr="002C70D6">
        <w:rPr>
          <w:rFonts w:ascii="Times" w:eastAsia="Times New Roman" w:hAnsi="Times" w:cs="Times"/>
          <w:color w:val="000000"/>
          <w:sz w:val="10"/>
          <w:szCs w:val="10"/>
          <w:lang w:eastAsia="zh-CN"/>
        </w:rPr>
        <w:t xml:space="preserve">On the other hand, </w:t>
      </w:r>
      <w:r w:rsidRPr="002C70D6">
        <w:rPr>
          <w:rFonts w:ascii="Times" w:eastAsia="Times New Roman" w:hAnsi="Times" w:cs="Times"/>
          <w:b/>
          <w:bCs/>
          <w:color w:val="000000"/>
          <w:sz w:val="24"/>
          <w:szCs w:val="24"/>
          <w:u w:val="single"/>
          <w:lang w:eastAsia="zh-CN"/>
        </w:rPr>
        <w:t>if</w:t>
      </w:r>
      <w:r w:rsidRPr="002C70D6">
        <w:rPr>
          <w:rFonts w:ascii="Times" w:eastAsia="Times New Roman" w:hAnsi="Times" w:cs="Times"/>
          <w:color w:val="000000"/>
          <w:sz w:val="24"/>
          <w:szCs w:val="24"/>
          <w:lang w:eastAsia="zh-CN"/>
        </w:rPr>
        <w:t xml:space="preserve"> </w:t>
      </w:r>
      <w:r w:rsidRPr="002C70D6">
        <w:rPr>
          <w:rFonts w:ascii="Times" w:eastAsia="Times New Roman" w:hAnsi="Times" w:cs="Times"/>
          <w:color w:val="000000"/>
          <w:sz w:val="10"/>
          <w:szCs w:val="10"/>
          <w:lang w:eastAsia="zh-CN"/>
        </w:rPr>
        <w:t>social groups do exist (i.e., if</w:t>
      </w:r>
      <w:r w:rsidRPr="002C70D6">
        <w:rPr>
          <w:rFonts w:ascii="Times" w:eastAsia="Times New Roman" w:hAnsi="Times" w:cs="Times"/>
          <w:color w:val="000000"/>
          <w:sz w:val="24"/>
          <w:szCs w:val="24"/>
          <w:lang w:eastAsia="zh-CN"/>
        </w:rPr>
        <w:t xml:space="preserve"> </w:t>
      </w:r>
      <w:r w:rsidRPr="002C70D6">
        <w:rPr>
          <w:rFonts w:ascii="Times" w:eastAsia="Times New Roman" w:hAnsi="Times" w:cs="Times"/>
          <w:b/>
          <w:bCs/>
          <w:color w:val="000000"/>
          <w:sz w:val="24"/>
          <w:szCs w:val="24"/>
          <w:u w:val="single"/>
          <w:lang w:eastAsia="zh-CN"/>
        </w:rPr>
        <w:t>there are metaphysical entities beyond individuals</w:t>
      </w:r>
      <w:r w:rsidRPr="002C70D6">
        <w:rPr>
          <w:rFonts w:ascii="Times" w:eastAsia="Times New Roman" w:hAnsi="Times" w:cs="Times"/>
          <w:color w:val="000000"/>
          <w:sz w:val="24"/>
          <w:szCs w:val="24"/>
          <w:lang w:eastAsia="zh-CN"/>
        </w:rPr>
        <w:t xml:space="preserve"> </w:t>
      </w:r>
      <w:r w:rsidRPr="002C70D6">
        <w:rPr>
          <w:rFonts w:ascii="Times" w:eastAsia="Times New Roman" w:hAnsi="Times" w:cs="Times"/>
          <w:color w:val="000000"/>
          <w:sz w:val="10"/>
          <w:szCs w:val="10"/>
          <w:lang w:eastAsia="zh-CN"/>
        </w:rPr>
        <w:t>that somehow unite them and their activities),</w:t>
      </w:r>
      <w:r w:rsidRPr="002C70D6">
        <w:rPr>
          <w:rFonts w:ascii="Times" w:eastAsia="Times New Roman" w:hAnsi="Times" w:cs="Times"/>
          <w:color w:val="000000"/>
          <w:sz w:val="24"/>
          <w:szCs w:val="24"/>
          <w:lang w:eastAsia="zh-CN"/>
        </w:rPr>
        <w:t xml:space="preserve"> </w:t>
      </w:r>
      <w:r w:rsidRPr="002C70D6">
        <w:rPr>
          <w:rFonts w:ascii="Times" w:eastAsia="Times New Roman" w:hAnsi="Times" w:cs="Times"/>
          <w:b/>
          <w:bCs/>
          <w:color w:val="000000"/>
          <w:sz w:val="24"/>
          <w:szCs w:val="24"/>
          <w:u w:val="single"/>
          <w:lang w:eastAsia="zh-CN"/>
        </w:rPr>
        <w:t>it would be very difficult to attribute</w:t>
      </w:r>
      <w:r w:rsidRPr="002C70D6">
        <w:rPr>
          <w:rFonts w:ascii="Times" w:eastAsia="Times New Roman" w:hAnsi="Times" w:cs="Times"/>
          <w:color w:val="000000"/>
          <w:sz w:val="24"/>
          <w:szCs w:val="24"/>
          <w:lang w:eastAsia="zh-CN"/>
        </w:rPr>
        <w:t xml:space="preserve"> </w:t>
      </w:r>
      <w:r w:rsidRPr="002C70D6">
        <w:rPr>
          <w:rFonts w:ascii="Times" w:eastAsia="Times New Roman" w:hAnsi="Times" w:cs="Times"/>
          <w:color w:val="000000"/>
          <w:sz w:val="10"/>
          <w:szCs w:val="10"/>
          <w:lang w:eastAsia="zh-CN"/>
        </w:rPr>
        <w:t xml:space="preserve">intentions, desires, and other </w:t>
      </w:r>
      <w:r w:rsidRPr="002C70D6">
        <w:rPr>
          <w:rFonts w:ascii="Times" w:eastAsia="Times New Roman" w:hAnsi="Times" w:cs="Times"/>
          <w:b/>
          <w:bCs/>
          <w:color w:val="000000"/>
          <w:sz w:val="24"/>
          <w:szCs w:val="24"/>
          <w:u w:val="single"/>
          <w:lang w:eastAsia="zh-CN"/>
        </w:rPr>
        <w:t>properties of</w:t>
      </w:r>
      <w:r w:rsidRPr="002C70D6">
        <w:rPr>
          <w:rFonts w:ascii="Times" w:eastAsia="Times New Roman" w:hAnsi="Times" w:cs="Times"/>
          <w:color w:val="000000"/>
          <w:sz w:val="24"/>
          <w:szCs w:val="24"/>
          <w:lang w:eastAsia="zh-CN"/>
        </w:rPr>
        <w:t xml:space="preserve"> </w:t>
      </w:r>
      <w:r w:rsidRPr="002C70D6">
        <w:rPr>
          <w:rFonts w:ascii="Times" w:eastAsia="Times New Roman" w:hAnsi="Times" w:cs="Times"/>
          <w:b/>
          <w:bCs/>
          <w:color w:val="000000"/>
          <w:sz w:val="24"/>
          <w:szCs w:val="24"/>
          <w:u w:val="single"/>
          <w:lang w:eastAsia="zh-CN"/>
        </w:rPr>
        <w:t>agency to them.</w:t>
      </w:r>
      <w:r w:rsidRPr="002C70D6">
        <w:rPr>
          <w:rFonts w:ascii="Times" w:eastAsia="Times New Roman" w:hAnsi="Times" w:cs="Times"/>
          <w:color w:val="000000"/>
          <w:sz w:val="24"/>
          <w:szCs w:val="24"/>
          <w:lang w:eastAsia="zh-CN"/>
        </w:rPr>
        <w:t xml:space="preserve"> </w:t>
      </w:r>
      <w:r w:rsidRPr="002C70D6">
        <w:rPr>
          <w:rFonts w:ascii="Times" w:eastAsia="Times New Roman" w:hAnsi="Times" w:cs="Times"/>
          <w:color w:val="000000"/>
          <w:sz w:val="10"/>
          <w:szCs w:val="10"/>
          <w:lang w:eastAsia="zh-CN"/>
        </w:rPr>
        <w:t>For, at this point, it seems that</w:t>
      </w:r>
      <w:r w:rsidRPr="002C70D6">
        <w:rPr>
          <w:rFonts w:ascii="Times" w:eastAsia="Times New Roman" w:hAnsi="Times" w:cs="Times"/>
          <w:color w:val="000000"/>
          <w:sz w:val="24"/>
          <w:szCs w:val="24"/>
          <w:lang w:eastAsia="zh-CN"/>
        </w:rPr>
        <w:t xml:space="preserve"> </w:t>
      </w:r>
      <w:r w:rsidRPr="002C70D6">
        <w:rPr>
          <w:rFonts w:ascii="Times" w:eastAsia="Times New Roman" w:hAnsi="Times" w:cs="Times"/>
          <w:b/>
          <w:bCs/>
          <w:color w:val="000000"/>
          <w:sz w:val="24"/>
          <w:szCs w:val="24"/>
          <w:u w:val="single"/>
          <w:lang w:eastAsia="zh-CN"/>
        </w:rPr>
        <w:t xml:space="preserve">the properties </w:t>
      </w:r>
      <w:r w:rsidRPr="002C70D6">
        <w:rPr>
          <w:rFonts w:ascii="Times" w:eastAsia="Times New Roman" w:hAnsi="Times" w:cs="Times"/>
          <w:color w:val="000000"/>
          <w:sz w:val="10"/>
          <w:szCs w:val="10"/>
          <w:lang w:eastAsia="zh-CN"/>
        </w:rPr>
        <w:t>would have to be transcendental, when commentators take them to be concrete properties of human relations. The attempt to establish any transcendental properties would be an enormous undertaking, to say the least; and even if such an attempt were successful, it is doubtful that the attempt</w:t>
      </w:r>
      <w:r w:rsidRPr="002C70D6">
        <w:rPr>
          <w:rFonts w:ascii="Times" w:eastAsia="Times New Roman" w:hAnsi="Times" w:cs="Times"/>
          <w:color w:val="000000"/>
          <w:sz w:val="24"/>
          <w:szCs w:val="24"/>
          <w:lang w:eastAsia="zh-CN"/>
        </w:rPr>
        <w:t xml:space="preserve"> </w:t>
      </w:r>
      <w:r w:rsidRPr="002C70D6">
        <w:rPr>
          <w:rFonts w:ascii="Times" w:eastAsia="Times New Roman" w:hAnsi="Times" w:cs="Times"/>
          <w:b/>
          <w:bCs/>
          <w:color w:val="000000"/>
          <w:sz w:val="24"/>
          <w:szCs w:val="24"/>
          <w:u w:val="single"/>
          <w:lang w:eastAsia="zh-CN"/>
        </w:rPr>
        <w:t>could [not] satisfy the more concrete demands of moral agency.</w:t>
      </w:r>
      <w:r w:rsidRPr="002C70D6">
        <w:rPr>
          <w:rFonts w:ascii="Times" w:eastAsia="Times New Roman" w:hAnsi="Times" w:cs="Times"/>
          <w:color w:val="000000"/>
          <w:sz w:val="24"/>
          <w:szCs w:val="24"/>
          <w:lang w:eastAsia="zh-CN"/>
        </w:rPr>
        <w:t xml:space="preserve"> </w:t>
      </w:r>
      <w:r w:rsidRPr="002C70D6">
        <w:rPr>
          <w:rFonts w:ascii="Times" w:eastAsia="Times New Roman" w:hAnsi="Times" w:cs="Times"/>
          <w:color w:val="000000"/>
          <w:sz w:val="10"/>
          <w:szCs w:val="10"/>
          <w:lang w:eastAsia="zh-CN"/>
        </w:rPr>
        <w:t>After all,</w:t>
      </w:r>
      <w:r w:rsidRPr="002C70D6">
        <w:rPr>
          <w:rFonts w:ascii="Times" w:eastAsia="Times New Roman" w:hAnsi="Times" w:cs="Times"/>
          <w:color w:val="000000"/>
          <w:sz w:val="24"/>
          <w:szCs w:val="24"/>
          <w:lang w:eastAsia="zh-CN"/>
        </w:rPr>
        <w:t xml:space="preserve"> </w:t>
      </w:r>
      <w:r w:rsidRPr="002C70D6">
        <w:rPr>
          <w:rFonts w:ascii="Times" w:eastAsia="Times New Roman" w:hAnsi="Times" w:cs="Times"/>
          <w:b/>
          <w:bCs/>
          <w:color w:val="000000"/>
          <w:sz w:val="24"/>
          <w:szCs w:val="24"/>
          <w:u w:val="single"/>
          <w:lang w:eastAsia="zh-CN"/>
        </w:rPr>
        <w:t>we cannot locate a corporate brain</w:t>
      </w:r>
      <w:r w:rsidRPr="002C70D6">
        <w:rPr>
          <w:rFonts w:ascii="Times" w:eastAsia="Times New Roman" w:hAnsi="Times" w:cs="Times"/>
          <w:color w:val="000000"/>
          <w:sz w:val="10"/>
          <w:szCs w:val="10"/>
          <w:lang w:eastAsia="zh-CN"/>
        </w:rPr>
        <w:t xml:space="preserve"> or central nervous system</w:t>
      </w:r>
      <w:r w:rsidRPr="002C70D6">
        <w:rPr>
          <w:rFonts w:ascii="Times" w:eastAsia="Times New Roman" w:hAnsi="Times" w:cs="Times"/>
          <w:color w:val="000000"/>
          <w:sz w:val="8"/>
          <w:szCs w:val="8"/>
          <w:lang w:eastAsia="zh-CN"/>
        </w:rPr>
        <w:t>. We can refer to the activities and relationships  between  certain  individuals  within  a  corporation,  each  of  whom  has  a brain, but we have seen that a genuine corporate act will have to include more than an agglomeration of disparate mental states.</w:t>
      </w:r>
      <w:r w:rsidRPr="002C70D6">
        <w:rPr>
          <w:rFonts w:ascii="Times" w:eastAsia="Times New Roman" w:hAnsi="Times" w:cs="Times"/>
          <w:b/>
          <w:bCs/>
          <w:color w:val="000000"/>
          <w:sz w:val="24"/>
          <w:szCs w:val="24"/>
          <w:u w:val="single"/>
          <w:lang w:eastAsia="zh-CN"/>
        </w:rPr>
        <w:t>”</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w:eastAsia="Times New Roman" w:hAnsi="Times" w:cs="Times"/>
          <w:color w:val="000000"/>
          <w:sz w:val="18"/>
          <w:szCs w:val="18"/>
          <w:lang w:eastAsia="zh-CN"/>
        </w:rPr>
        <w:t>Wall, Edmund. “The problem of group ag</w:t>
      </w:r>
      <w:bookmarkStart w:id="0" w:name="_GoBack"/>
      <w:bookmarkEnd w:id="0"/>
      <w:r w:rsidRPr="002C70D6">
        <w:rPr>
          <w:rFonts w:ascii="Times" w:eastAsia="Times New Roman" w:hAnsi="Times" w:cs="Times"/>
          <w:color w:val="000000"/>
          <w:sz w:val="18"/>
          <w:szCs w:val="18"/>
          <w:lang w:eastAsia="zh-CN"/>
        </w:rPr>
        <w:t xml:space="preserve">ency.” </w:t>
      </w:r>
      <w:r w:rsidRPr="002C70D6">
        <w:rPr>
          <w:rFonts w:ascii="Times" w:eastAsia="Times New Roman" w:hAnsi="Times" w:cs="Times"/>
          <w:i/>
          <w:iCs/>
          <w:color w:val="000000"/>
          <w:sz w:val="18"/>
          <w:szCs w:val="18"/>
          <w:lang w:eastAsia="zh-CN"/>
        </w:rPr>
        <w:t xml:space="preserve">The Philosophical Forum, </w:t>
      </w:r>
      <w:r w:rsidRPr="002C70D6">
        <w:rPr>
          <w:rFonts w:ascii="Times" w:eastAsia="Times New Roman" w:hAnsi="Times" w:cs="Times"/>
          <w:color w:val="000000"/>
          <w:sz w:val="18"/>
          <w:szCs w:val="18"/>
          <w:lang w:eastAsia="zh-CN"/>
        </w:rPr>
        <w:t>Vol. 31, No. 2, Summer 2000.</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w:eastAsia="Times New Roman" w:hAnsi="Times" w:cs="Times"/>
          <w:color w:val="000000"/>
          <w:sz w:val="24"/>
          <w:szCs w:val="24"/>
          <w:lang w:eastAsia="zh-CN"/>
        </w:rPr>
        <w:t xml:space="preserve">This is an </w:t>
      </w:r>
      <w:proofErr w:type="spellStart"/>
      <w:r w:rsidRPr="002C70D6">
        <w:rPr>
          <w:rFonts w:ascii="Times" w:eastAsia="Times New Roman" w:hAnsi="Times" w:cs="Times"/>
          <w:color w:val="000000"/>
          <w:sz w:val="24"/>
          <w:szCs w:val="24"/>
          <w:lang w:eastAsia="zh-CN"/>
        </w:rPr>
        <w:t>apriori</w:t>
      </w:r>
      <w:proofErr w:type="spellEnd"/>
      <w:r w:rsidRPr="002C70D6">
        <w:rPr>
          <w:rFonts w:ascii="Times" w:eastAsia="Times New Roman" w:hAnsi="Times" w:cs="Times"/>
          <w:color w:val="000000"/>
          <w:sz w:val="24"/>
          <w:szCs w:val="24"/>
          <w:lang w:eastAsia="zh-CN"/>
        </w:rPr>
        <w:t xml:space="preserve"> reason to </w:t>
      </w:r>
      <w:proofErr w:type="spellStart"/>
      <w:r w:rsidRPr="002C70D6">
        <w:rPr>
          <w:rFonts w:ascii="Times" w:eastAsia="Times New Roman" w:hAnsi="Times" w:cs="Times"/>
          <w:color w:val="000000"/>
          <w:sz w:val="24"/>
          <w:szCs w:val="24"/>
          <w:lang w:eastAsia="zh-CN"/>
        </w:rPr>
        <w:t>negate</w:t>
      </w:r>
      <w:proofErr w:type="gramStart"/>
      <w:r w:rsidRPr="002C70D6">
        <w:rPr>
          <w:rFonts w:ascii="Times" w:eastAsia="Times New Roman" w:hAnsi="Times" w:cs="Times"/>
          <w:color w:val="000000"/>
          <w:sz w:val="24"/>
          <w:szCs w:val="24"/>
          <w:lang w:eastAsia="zh-CN"/>
        </w:rPr>
        <w:t>,WTO</w:t>
      </w:r>
      <w:proofErr w:type="spellEnd"/>
      <w:proofErr w:type="gramEnd"/>
      <w:r w:rsidRPr="002C70D6">
        <w:rPr>
          <w:rFonts w:ascii="Times" w:eastAsia="Times New Roman" w:hAnsi="Times" w:cs="Times"/>
          <w:color w:val="000000"/>
          <w:sz w:val="24"/>
          <w:szCs w:val="24"/>
          <w:lang w:eastAsia="zh-CN"/>
        </w:rPr>
        <w:t xml:space="preserve"> not being moral agents means the </w:t>
      </w:r>
      <w:proofErr w:type="spellStart"/>
      <w:r w:rsidRPr="002C70D6">
        <w:rPr>
          <w:rFonts w:ascii="Times" w:eastAsia="Times New Roman" w:hAnsi="Times" w:cs="Times"/>
          <w:color w:val="000000"/>
          <w:sz w:val="24"/>
          <w:szCs w:val="24"/>
          <w:lang w:eastAsia="zh-CN"/>
        </w:rPr>
        <w:t>rez</w:t>
      </w:r>
      <w:proofErr w:type="spellEnd"/>
      <w:r w:rsidRPr="002C70D6">
        <w:rPr>
          <w:rFonts w:ascii="Times" w:eastAsia="Times New Roman" w:hAnsi="Times" w:cs="Times"/>
          <w:color w:val="000000"/>
          <w:sz w:val="24"/>
          <w:szCs w:val="24"/>
          <w:lang w:eastAsia="zh-CN"/>
        </w:rPr>
        <w:t xml:space="preserve"> is incoherent.</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color w:val="000000"/>
          <w:sz w:val="24"/>
          <w:szCs w:val="24"/>
          <w:shd w:val="clear" w:color="auto" w:fill="FFFFFF"/>
          <w:lang w:eastAsia="zh-CN"/>
        </w:rPr>
        <w:t>Also negates under CW, </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b/>
          <w:bCs/>
          <w:color w:val="000000"/>
          <w:sz w:val="26"/>
          <w:szCs w:val="26"/>
          <w:shd w:val="clear" w:color="auto" w:fill="FFFFFF"/>
          <w:lang w:eastAsia="zh-CN"/>
        </w:rPr>
        <w:t>Interpretation: affirmative debaters must delineate what intellectual property</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proofErr w:type="gramStart"/>
      <w:r w:rsidRPr="002C70D6">
        <w:rPr>
          <w:rFonts w:eastAsia="Times New Roman" w:cs="Calibri"/>
          <w:b/>
          <w:bCs/>
          <w:color w:val="000000"/>
          <w:sz w:val="26"/>
          <w:szCs w:val="26"/>
          <w:shd w:val="clear" w:color="auto" w:fill="FFFFFF"/>
          <w:lang w:eastAsia="zh-CN"/>
        </w:rPr>
        <w:t>they</w:t>
      </w:r>
      <w:proofErr w:type="gramEnd"/>
      <w:r w:rsidRPr="002C70D6">
        <w:rPr>
          <w:rFonts w:eastAsia="Times New Roman" w:cs="Calibri"/>
          <w:b/>
          <w:bCs/>
          <w:color w:val="000000"/>
          <w:sz w:val="26"/>
          <w:szCs w:val="26"/>
          <w:shd w:val="clear" w:color="auto" w:fill="FFFFFF"/>
          <w:lang w:eastAsia="zh-CN"/>
        </w:rPr>
        <w:t xml:space="preserve"> reduce in the 1AC.</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sz w:val="24"/>
          <w:szCs w:val="24"/>
          <w:lang w:eastAsia="zh-CN"/>
        </w:rPr>
        <w:t> </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b/>
          <w:bCs/>
          <w:color w:val="000000"/>
          <w:sz w:val="26"/>
          <w:szCs w:val="26"/>
          <w:shd w:val="clear" w:color="auto" w:fill="FFFFFF"/>
          <w:lang w:eastAsia="zh-CN"/>
        </w:rPr>
        <w:t xml:space="preserve">Four types of IP that </w:t>
      </w:r>
      <w:r w:rsidRPr="002C70D6">
        <w:rPr>
          <w:rFonts w:eastAsia="Times New Roman" w:cs="Calibri"/>
          <w:b/>
          <w:bCs/>
          <w:color w:val="000000"/>
          <w:sz w:val="26"/>
          <w:szCs w:val="26"/>
          <w:u w:val="single"/>
          <w:shd w:val="clear" w:color="auto" w:fill="FFFFFF"/>
          <w:lang w:eastAsia="zh-CN"/>
        </w:rPr>
        <w:t>are vastly different</w:t>
      </w:r>
      <w:r w:rsidRPr="002C70D6">
        <w:rPr>
          <w:rFonts w:eastAsia="Times New Roman" w:cs="Calibri"/>
          <w:b/>
          <w:bCs/>
          <w:color w:val="000000"/>
          <w:sz w:val="26"/>
          <w:szCs w:val="26"/>
          <w:shd w:val="clear" w:color="auto" w:fill="FFFFFF"/>
          <w:lang w:eastAsia="zh-CN"/>
        </w:rPr>
        <w:t>.</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b/>
          <w:bCs/>
          <w:color w:val="000000"/>
          <w:sz w:val="26"/>
          <w:szCs w:val="26"/>
          <w:u w:val="single"/>
          <w:shd w:val="clear" w:color="auto" w:fill="FFFFFF"/>
          <w:lang w:eastAsia="zh-CN"/>
        </w:rPr>
        <w:t>Ackerman 17</w:t>
      </w:r>
      <w:r w:rsidRPr="002C70D6">
        <w:rPr>
          <w:rFonts w:eastAsia="Times New Roman" w:cs="Calibri"/>
          <w:color w:val="000000"/>
          <w:shd w:val="clear" w:color="auto" w:fill="FFFFFF"/>
          <w:lang w:eastAsia="zh-CN"/>
        </w:rPr>
        <w:t xml:space="preserve"> [Peter; Founder &amp; CEO, Innovation Asset Group, </w:t>
      </w:r>
      <w:proofErr w:type="spellStart"/>
      <w:r w:rsidRPr="002C70D6">
        <w:rPr>
          <w:rFonts w:eastAsia="Times New Roman" w:cs="Calibri"/>
          <w:color w:val="000000"/>
          <w:shd w:val="clear" w:color="auto" w:fill="FFFFFF"/>
          <w:lang w:eastAsia="zh-CN"/>
        </w:rPr>
        <w:t>Inc</w:t>
      </w:r>
      <w:proofErr w:type="spellEnd"/>
      <w:r w:rsidRPr="002C70D6">
        <w:rPr>
          <w:rFonts w:eastAsia="Times New Roman" w:cs="Calibri"/>
          <w:color w:val="000000"/>
          <w:shd w:val="clear" w:color="auto" w:fill="FFFFFF"/>
          <w:lang w:eastAsia="zh-CN"/>
        </w:rPr>
        <w:t>; “The 4 Main Types of Intellectual Property and Related Costs,” Decipher; 1/6/17;</w:t>
      </w:r>
      <w:hyperlink r:id="rId6" w:history="1">
        <w:r w:rsidRPr="002C70D6">
          <w:rPr>
            <w:rFonts w:eastAsia="Times New Roman" w:cs="Calibri"/>
            <w:color w:val="000000"/>
            <w:shd w:val="clear" w:color="auto" w:fill="FFFFFF"/>
            <w:lang w:eastAsia="zh-CN"/>
          </w:rPr>
          <w:t xml:space="preserve"> </w:t>
        </w:r>
        <w:r w:rsidRPr="002C70D6">
          <w:rPr>
            <w:rFonts w:eastAsia="Times New Roman" w:cs="Calibri"/>
            <w:color w:val="000000"/>
            <w:u w:val="single"/>
            <w:shd w:val="clear" w:color="auto" w:fill="FFFFFF"/>
            <w:lang w:eastAsia="zh-CN"/>
          </w:rPr>
          <w:t>https://www.innovation-asset.com/blog/the-4-main-types-of-intellectual-property-and-related-costs</w:t>
        </w:r>
      </w:hyperlink>
      <w:r w:rsidRPr="002C70D6">
        <w:rPr>
          <w:rFonts w:eastAsia="Times New Roman" w:cs="Calibri"/>
          <w:color w:val="000000"/>
          <w:shd w:val="clear" w:color="auto" w:fill="FFFFFF"/>
          <w:lang w:eastAsia="zh-CN"/>
        </w:rPr>
        <w:t>] Recut Mini</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color w:val="000000"/>
          <w:sz w:val="16"/>
          <w:szCs w:val="16"/>
          <w:shd w:val="clear" w:color="auto" w:fill="FFFFFF"/>
          <w:lang w:eastAsia="zh-CN"/>
        </w:rPr>
        <w:t xml:space="preserve">Intellectual property protection isn’t as simple as declaring ownership of a particular product or asset. In most countries, </w:t>
      </w:r>
      <w:r w:rsidRPr="002C70D6">
        <w:rPr>
          <w:rFonts w:eastAsia="Times New Roman" w:cs="Calibri"/>
          <w:color w:val="000000"/>
          <w:u w:val="single"/>
          <w:shd w:val="clear" w:color="auto" w:fill="FFFFFF"/>
          <w:lang w:eastAsia="zh-CN"/>
        </w:rPr>
        <w:t xml:space="preserve">there are </w:t>
      </w:r>
      <w:r w:rsidRPr="002C70D6">
        <w:rPr>
          <w:rFonts w:eastAsia="Times New Roman" w:cs="Calibri"/>
          <w:b/>
          <w:bCs/>
          <w:color w:val="000000"/>
          <w:u w:val="single"/>
          <w:shd w:val="clear" w:color="auto" w:fill="00FF00"/>
          <w:lang w:eastAsia="zh-CN"/>
        </w:rPr>
        <w:t>four</w:t>
      </w:r>
      <w:r w:rsidRPr="002C70D6">
        <w:rPr>
          <w:rFonts w:eastAsia="Times New Roman" w:cs="Calibri"/>
          <w:b/>
          <w:bCs/>
          <w:color w:val="000000"/>
          <w:u w:val="single"/>
          <w:shd w:val="clear" w:color="auto" w:fill="FFFFFF"/>
          <w:lang w:eastAsia="zh-CN"/>
        </w:rPr>
        <w:t xml:space="preserve"> primary </w:t>
      </w:r>
      <w:r w:rsidRPr="002C70D6">
        <w:rPr>
          <w:rFonts w:eastAsia="Times New Roman" w:cs="Calibri"/>
          <w:b/>
          <w:bCs/>
          <w:color w:val="000000"/>
          <w:u w:val="single"/>
          <w:shd w:val="clear" w:color="auto" w:fill="00FF00"/>
          <w:lang w:eastAsia="zh-CN"/>
        </w:rPr>
        <w:t>types of</w:t>
      </w:r>
      <w:r w:rsidRPr="002C70D6">
        <w:rPr>
          <w:rFonts w:eastAsia="Times New Roman" w:cs="Calibri"/>
          <w:b/>
          <w:bCs/>
          <w:color w:val="000000"/>
          <w:u w:val="single"/>
          <w:shd w:val="clear" w:color="auto" w:fill="FFFFFF"/>
          <w:lang w:eastAsia="zh-CN"/>
        </w:rPr>
        <w:t xml:space="preserve"> intellectual propert</w:t>
      </w:r>
      <w:r w:rsidRPr="002C70D6">
        <w:rPr>
          <w:rFonts w:eastAsia="Times New Roman" w:cs="Calibri"/>
          <w:color w:val="000000"/>
          <w:u w:val="single"/>
          <w:shd w:val="clear" w:color="auto" w:fill="FFFFFF"/>
          <w:lang w:eastAsia="zh-CN"/>
        </w:rPr>
        <w:t>y (</w:t>
      </w:r>
      <w:r w:rsidRPr="002C70D6">
        <w:rPr>
          <w:rFonts w:eastAsia="Times New Roman" w:cs="Calibri"/>
          <w:color w:val="000000"/>
          <w:u w:val="single"/>
          <w:shd w:val="clear" w:color="auto" w:fill="00FF00"/>
          <w:lang w:eastAsia="zh-CN"/>
        </w:rPr>
        <w:t>IP</w:t>
      </w:r>
      <w:r w:rsidRPr="002C70D6">
        <w:rPr>
          <w:rFonts w:eastAsia="Times New Roman" w:cs="Calibri"/>
          <w:color w:val="000000"/>
          <w:u w:val="single"/>
          <w:shd w:val="clear" w:color="auto" w:fill="FFFFFF"/>
          <w:lang w:eastAsia="zh-CN"/>
        </w:rPr>
        <w:t xml:space="preserve">) that can be legally protected: </w:t>
      </w:r>
      <w:r w:rsidRPr="002C70D6">
        <w:rPr>
          <w:rFonts w:eastAsia="Times New Roman" w:cs="Calibri"/>
          <w:b/>
          <w:bCs/>
          <w:color w:val="000000"/>
          <w:u w:val="single"/>
          <w:shd w:val="clear" w:color="auto" w:fill="FFFFFF"/>
          <w:lang w:eastAsia="zh-CN"/>
        </w:rPr>
        <w:t>patents</w:t>
      </w:r>
      <w:r w:rsidRPr="002C70D6">
        <w:rPr>
          <w:rFonts w:eastAsia="Times New Roman" w:cs="Calibri"/>
          <w:color w:val="000000"/>
          <w:u w:val="single"/>
          <w:shd w:val="clear" w:color="auto" w:fill="FFFFFF"/>
          <w:lang w:eastAsia="zh-CN"/>
        </w:rPr>
        <w:t xml:space="preserve">, </w:t>
      </w:r>
      <w:r w:rsidRPr="002C70D6">
        <w:rPr>
          <w:rFonts w:eastAsia="Times New Roman" w:cs="Calibri"/>
          <w:b/>
          <w:bCs/>
          <w:color w:val="000000"/>
          <w:u w:val="single"/>
          <w:shd w:val="clear" w:color="auto" w:fill="FFFFFF"/>
          <w:lang w:eastAsia="zh-CN"/>
        </w:rPr>
        <w:t>trademarks</w:t>
      </w:r>
      <w:r w:rsidRPr="002C70D6">
        <w:rPr>
          <w:rFonts w:eastAsia="Times New Roman" w:cs="Calibri"/>
          <w:color w:val="000000"/>
          <w:u w:val="single"/>
          <w:shd w:val="clear" w:color="auto" w:fill="FFFFFF"/>
          <w:lang w:eastAsia="zh-CN"/>
        </w:rPr>
        <w:t xml:space="preserve">, </w:t>
      </w:r>
      <w:r w:rsidRPr="002C70D6">
        <w:rPr>
          <w:rFonts w:eastAsia="Times New Roman" w:cs="Calibri"/>
          <w:b/>
          <w:bCs/>
          <w:color w:val="000000"/>
          <w:u w:val="single"/>
          <w:shd w:val="clear" w:color="auto" w:fill="FFFFFF"/>
          <w:lang w:eastAsia="zh-CN"/>
        </w:rPr>
        <w:t>copyrights</w:t>
      </w:r>
      <w:r w:rsidRPr="002C70D6">
        <w:rPr>
          <w:rFonts w:eastAsia="Times New Roman" w:cs="Calibri"/>
          <w:color w:val="000000"/>
          <w:u w:val="single"/>
          <w:shd w:val="clear" w:color="auto" w:fill="FFFFFF"/>
          <w:lang w:eastAsia="zh-CN"/>
        </w:rPr>
        <w:t xml:space="preserve">, and </w:t>
      </w:r>
      <w:r w:rsidRPr="002C70D6">
        <w:rPr>
          <w:rFonts w:eastAsia="Times New Roman" w:cs="Calibri"/>
          <w:b/>
          <w:bCs/>
          <w:color w:val="000000"/>
          <w:u w:val="single"/>
          <w:shd w:val="clear" w:color="auto" w:fill="FFFFFF"/>
          <w:lang w:eastAsia="zh-CN"/>
        </w:rPr>
        <w:t>trade</w:t>
      </w:r>
      <w:r w:rsidRPr="002C70D6">
        <w:rPr>
          <w:rFonts w:eastAsia="Times New Roman" w:cs="Calibri"/>
          <w:color w:val="000000"/>
          <w:u w:val="single"/>
          <w:shd w:val="clear" w:color="auto" w:fill="FFFFFF"/>
          <w:lang w:eastAsia="zh-CN"/>
        </w:rPr>
        <w:t xml:space="preserve"> </w:t>
      </w:r>
      <w:r w:rsidRPr="002C70D6">
        <w:rPr>
          <w:rFonts w:eastAsia="Times New Roman" w:cs="Calibri"/>
          <w:b/>
          <w:bCs/>
          <w:color w:val="000000"/>
          <w:u w:val="single"/>
          <w:shd w:val="clear" w:color="auto" w:fill="FFFFFF"/>
          <w:lang w:eastAsia="zh-CN"/>
        </w:rPr>
        <w:t>secrets</w:t>
      </w:r>
      <w:r w:rsidRPr="002C70D6">
        <w:rPr>
          <w:rFonts w:eastAsia="Times New Roman" w:cs="Calibri"/>
          <w:color w:val="000000"/>
          <w:u w:val="single"/>
          <w:shd w:val="clear" w:color="auto" w:fill="FFFFFF"/>
          <w:lang w:eastAsia="zh-CN"/>
        </w:rPr>
        <w:t xml:space="preserve">. </w:t>
      </w:r>
      <w:r w:rsidRPr="002C70D6">
        <w:rPr>
          <w:rFonts w:eastAsia="Times New Roman" w:cs="Calibri"/>
          <w:color w:val="000000"/>
          <w:u w:val="single"/>
          <w:shd w:val="clear" w:color="auto" w:fill="00FF00"/>
          <w:lang w:eastAsia="zh-CN"/>
        </w:rPr>
        <w:t>Each has</w:t>
      </w:r>
      <w:r w:rsidRPr="002C70D6">
        <w:rPr>
          <w:rFonts w:eastAsia="Times New Roman" w:cs="Calibri"/>
          <w:color w:val="000000"/>
          <w:u w:val="single"/>
          <w:shd w:val="clear" w:color="auto" w:fill="FFFFFF"/>
          <w:lang w:eastAsia="zh-CN"/>
        </w:rPr>
        <w:t xml:space="preserve"> their own </w:t>
      </w:r>
      <w:r w:rsidRPr="002C70D6">
        <w:rPr>
          <w:rFonts w:eastAsia="Times New Roman" w:cs="Calibri"/>
          <w:b/>
          <w:bCs/>
          <w:color w:val="000000"/>
          <w:u w:val="single"/>
          <w:shd w:val="clear" w:color="auto" w:fill="00FF00"/>
          <w:lang w:eastAsia="zh-CN"/>
        </w:rPr>
        <w:t>attributes</w:t>
      </w:r>
      <w:r w:rsidRPr="002C70D6">
        <w:rPr>
          <w:rFonts w:eastAsia="Times New Roman" w:cs="Calibri"/>
          <w:color w:val="000000"/>
          <w:u w:val="single"/>
          <w:shd w:val="clear" w:color="auto" w:fill="00FF00"/>
          <w:lang w:eastAsia="zh-CN"/>
        </w:rPr>
        <w:t xml:space="preserve">, </w:t>
      </w:r>
      <w:r w:rsidRPr="002C70D6">
        <w:rPr>
          <w:rFonts w:eastAsia="Times New Roman" w:cs="Calibri"/>
          <w:b/>
          <w:bCs/>
          <w:color w:val="000000"/>
          <w:u w:val="single"/>
          <w:shd w:val="clear" w:color="auto" w:fill="00FF00"/>
          <w:lang w:eastAsia="zh-CN"/>
        </w:rPr>
        <w:t>requirements</w:t>
      </w:r>
      <w:r w:rsidRPr="002C70D6">
        <w:rPr>
          <w:rFonts w:eastAsia="Times New Roman" w:cs="Calibri"/>
          <w:color w:val="000000"/>
          <w:u w:val="single"/>
          <w:shd w:val="clear" w:color="auto" w:fill="00FF00"/>
          <w:lang w:eastAsia="zh-CN"/>
        </w:rPr>
        <w:t xml:space="preserve"> and </w:t>
      </w:r>
      <w:r w:rsidRPr="002C70D6">
        <w:rPr>
          <w:rFonts w:eastAsia="Times New Roman" w:cs="Calibri"/>
          <w:b/>
          <w:bCs/>
          <w:color w:val="000000"/>
          <w:u w:val="single"/>
          <w:shd w:val="clear" w:color="auto" w:fill="00FF00"/>
          <w:lang w:eastAsia="zh-CN"/>
        </w:rPr>
        <w:t>costs</w:t>
      </w:r>
      <w:r w:rsidRPr="002C70D6">
        <w:rPr>
          <w:rFonts w:eastAsia="Times New Roman" w:cs="Calibri"/>
          <w:color w:val="000000"/>
          <w:u w:val="single"/>
          <w:shd w:val="clear" w:color="auto" w:fill="FFFFFF"/>
          <w:lang w:eastAsia="zh-CN"/>
        </w:rPr>
        <w:t>.</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color w:val="000000"/>
          <w:sz w:val="16"/>
          <w:szCs w:val="16"/>
          <w:shd w:val="clear" w:color="auto" w:fill="FFFFFF"/>
          <w:lang w:eastAsia="zh-CN"/>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b/>
          <w:bCs/>
          <w:color w:val="000000"/>
          <w:u w:val="single"/>
          <w:shd w:val="clear" w:color="auto" w:fill="00FF00"/>
          <w:lang w:eastAsia="zh-CN"/>
        </w:rPr>
        <w:t xml:space="preserve">Used to protect inventive ideas or processes </w:t>
      </w:r>
      <w:r w:rsidRPr="002C70D6">
        <w:rPr>
          <w:rFonts w:eastAsia="Times New Roman" w:cs="Calibri"/>
          <w:color w:val="000000"/>
          <w:sz w:val="10"/>
          <w:szCs w:val="10"/>
          <w:lang w:eastAsia="zh-CN"/>
        </w:rPr>
        <w:t xml:space="preserve">– things that are new, useful and nonobvious </w:t>
      </w:r>
      <w:proofErr w:type="gramStart"/>
      <w:r w:rsidRPr="002C70D6">
        <w:rPr>
          <w:rFonts w:eastAsia="Times New Roman" w:cs="Calibri"/>
          <w:color w:val="000000"/>
          <w:sz w:val="10"/>
          <w:szCs w:val="10"/>
          <w:lang w:eastAsia="zh-CN"/>
        </w:rPr>
        <w:t xml:space="preserve">- </w:t>
      </w:r>
      <w:r w:rsidRPr="002C70D6">
        <w:rPr>
          <w:rFonts w:eastAsia="Times New Roman" w:cs="Calibri"/>
          <w:b/>
          <w:bCs/>
          <w:color w:val="000000"/>
          <w:u w:val="single"/>
          <w:shd w:val="clear" w:color="auto" w:fill="00FF00"/>
          <w:lang w:eastAsia="zh-CN"/>
        </w:rPr>
        <w:t> patents</w:t>
      </w:r>
      <w:proofErr w:type="gramEnd"/>
      <w:r w:rsidRPr="002C70D6">
        <w:rPr>
          <w:rFonts w:eastAsia="Times New Roman" w:cs="Calibri"/>
          <w:b/>
          <w:bCs/>
          <w:color w:val="000000"/>
          <w:u w:val="single"/>
          <w:shd w:val="clear" w:color="auto" w:fill="00FF00"/>
          <w:lang w:eastAsia="zh-CN"/>
        </w:rPr>
        <w:t xml:space="preserve"> are what most often come to mind </w:t>
      </w:r>
      <w:r w:rsidRPr="002C70D6">
        <w:rPr>
          <w:rFonts w:eastAsia="Times New Roman" w:cs="Calibri"/>
          <w:color w:val="000000"/>
          <w:sz w:val="16"/>
          <w:szCs w:val="16"/>
          <w:shd w:val="clear" w:color="auto" w:fill="FFFFFF"/>
          <w:lang w:eastAsia="zh-CN"/>
        </w:rPr>
        <w:t xml:space="preserve">when thinking of IP protection. </w:t>
      </w:r>
      <w:r w:rsidRPr="002C70D6">
        <w:rPr>
          <w:rFonts w:eastAsia="Times New Roman" w:cs="Calibri"/>
          <w:b/>
          <w:bCs/>
          <w:color w:val="000000"/>
          <w:u w:val="single"/>
          <w:shd w:val="clear" w:color="auto" w:fill="00FF00"/>
          <w:lang w:eastAsia="zh-CN"/>
        </w:rPr>
        <w:t>Patents</w:t>
      </w:r>
      <w:r w:rsidRPr="002C70D6">
        <w:rPr>
          <w:rFonts w:eastAsia="Times New Roman" w:cs="Calibri"/>
          <w:color w:val="000000"/>
          <w:u w:val="single"/>
          <w:shd w:val="clear" w:color="auto" w:fill="FFFFFF"/>
          <w:lang w:eastAsia="zh-CN"/>
        </w:rPr>
        <w:t xml:space="preserve"> are also used to </w:t>
      </w:r>
      <w:r w:rsidRPr="002C70D6">
        <w:rPr>
          <w:rFonts w:eastAsia="Times New Roman" w:cs="Calibri"/>
          <w:b/>
          <w:bCs/>
          <w:color w:val="000000"/>
          <w:u w:val="single"/>
          <w:shd w:val="clear" w:color="auto" w:fill="FFFFFF"/>
          <w:lang w:eastAsia="zh-CN"/>
        </w:rPr>
        <w:t>protect newly engineered plant species or strains</w:t>
      </w:r>
      <w:r w:rsidRPr="002C70D6">
        <w:rPr>
          <w:rFonts w:eastAsia="Times New Roman" w:cs="Calibri"/>
          <w:color w:val="000000"/>
          <w:u w:val="single"/>
          <w:shd w:val="clear" w:color="auto" w:fill="FFFFFF"/>
          <w:lang w:eastAsia="zh-CN"/>
        </w:rPr>
        <w:t>, as well.</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color w:val="000000"/>
          <w:sz w:val="16"/>
          <w:szCs w:val="16"/>
          <w:shd w:val="clear" w:color="auto" w:fill="FFFFFF"/>
          <w:lang w:eastAsia="zh-CN"/>
        </w:rPr>
        <w:t xml:space="preserve">Procedure For most companies, patents result from the following stages: Conceptualization Typically, innovation </w:t>
      </w:r>
      <w:proofErr w:type="gramStart"/>
      <w:r w:rsidRPr="002C70D6">
        <w:rPr>
          <w:rFonts w:eastAsia="Times New Roman" w:cs="Calibri"/>
          <w:color w:val="000000"/>
          <w:sz w:val="16"/>
          <w:szCs w:val="16"/>
          <w:shd w:val="clear" w:color="auto" w:fill="FFFFFF"/>
          <w:lang w:eastAsia="zh-CN"/>
        </w:rPr>
        <w:t>teams</w:t>
      </w:r>
      <w:proofErr w:type="gramEnd"/>
      <w:r w:rsidRPr="002C70D6">
        <w:rPr>
          <w:rFonts w:eastAsia="Times New Roman" w:cs="Calibri"/>
          <w:color w:val="000000"/>
          <w:sz w:val="16"/>
          <w:szCs w:val="16"/>
          <w:shd w:val="clear" w:color="auto" w:fill="FFFFFF"/>
          <w:lang w:eastAsia="zh-CN"/>
        </w:rPr>
        <w:t xml:space="preserve">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w:t>
      </w:r>
      <w:r w:rsidRPr="002C70D6">
        <w:rPr>
          <w:rFonts w:eastAsia="Times New Roman" w:cs="Calibri"/>
          <w:color w:val="000000"/>
          <w:sz w:val="16"/>
          <w:szCs w:val="16"/>
          <w:shd w:val="clear" w:color="auto" w:fill="FFFFFF"/>
          <w:lang w:eastAsia="zh-CN"/>
        </w:rPr>
        <w:lastRenderedPageBreak/>
        <w:t xml:space="preserve">the pursuit of patent protection, some organizations prepare their own provisional or </w:t>
      </w:r>
      <w:proofErr w:type="spellStart"/>
      <w:r w:rsidRPr="002C70D6">
        <w:rPr>
          <w:rFonts w:eastAsia="Times New Roman" w:cs="Calibri"/>
          <w:color w:val="000000"/>
          <w:sz w:val="16"/>
          <w:szCs w:val="16"/>
          <w:shd w:val="clear" w:color="auto" w:fill="FFFFFF"/>
          <w:lang w:eastAsia="zh-CN"/>
        </w:rPr>
        <w:t>nonprovisional</w:t>
      </w:r>
      <w:proofErr w:type="spellEnd"/>
      <w:r w:rsidRPr="002C70D6">
        <w:rPr>
          <w:rFonts w:eastAsia="Times New Roman" w:cs="Calibri"/>
          <w:color w:val="000000"/>
          <w:sz w:val="16"/>
          <w:szCs w:val="16"/>
          <w:shd w:val="clear" w:color="auto" w:fill="FFFFFF"/>
          <w:lang w:eastAsia="zh-CN"/>
        </w:rPr>
        <w:t xml:space="preserve">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2C70D6">
        <w:rPr>
          <w:rFonts w:eastAsia="Times New Roman" w:cs="Calibri"/>
          <w:color w:val="000000"/>
          <w:sz w:val="16"/>
          <w:szCs w:val="16"/>
          <w:shd w:val="clear" w:color="auto" w:fill="FFFFFF"/>
          <w:lang w:eastAsia="zh-CN"/>
        </w:rPr>
        <w:t>offices</w:t>
      </w:r>
      <w:proofErr w:type="spellEnd"/>
      <w:r w:rsidRPr="002C70D6">
        <w:rPr>
          <w:rFonts w:eastAsia="Times New Roman" w:cs="Calibri"/>
          <w:color w:val="000000"/>
          <w:sz w:val="16"/>
          <w:szCs w:val="16"/>
          <w:shd w:val="clear" w:color="auto" w:fill="FFFFFF"/>
          <w:lang w:eastAsia="zh-CN"/>
        </w:rPr>
        <w:t xml:space="preserve"> highly recommend working with experienced patent attorneys to handle this process. Maintenance </w:t>
      </w:r>
      <w:proofErr w:type="gramStart"/>
      <w:r w:rsidRPr="002C70D6">
        <w:rPr>
          <w:rFonts w:eastAsia="Times New Roman" w:cs="Calibri"/>
          <w:color w:val="000000"/>
          <w:sz w:val="16"/>
          <w:szCs w:val="16"/>
          <w:shd w:val="clear" w:color="auto" w:fill="FFFFFF"/>
          <w:lang w:eastAsia="zh-CN"/>
        </w:rPr>
        <w:t>Once</w:t>
      </w:r>
      <w:proofErr w:type="gramEnd"/>
      <w:r w:rsidRPr="002C70D6">
        <w:rPr>
          <w:rFonts w:eastAsia="Times New Roman" w:cs="Calibri"/>
          <w:color w:val="000000"/>
          <w:sz w:val="16"/>
          <w:szCs w:val="16"/>
          <w:shd w:val="clear" w:color="auto" w:fill="FFFFFF"/>
          <w:lang w:eastAsia="zh-CN"/>
        </w:rPr>
        <w:t xml:space="preserv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w:t>
      </w:r>
      <w:proofErr w:type="spellStart"/>
      <w:r w:rsidRPr="002C70D6">
        <w:rPr>
          <w:rFonts w:eastAsia="Times New Roman" w:cs="Calibri"/>
          <w:color w:val="000000"/>
          <w:sz w:val="16"/>
          <w:szCs w:val="16"/>
          <w:shd w:val="clear" w:color="auto" w:fill="FFFFFF"/>
          <w:lang w:eastAsia="zh-CN"/>
        </w:rPr>
        <w:t>Costs</w:t>
      </w:r>
      <w:proofErr w:type="spellEnd"/>
      <w:r w:rsidRPr="002C70D6">
        <w:rPr>
          <w:rFonts w:eastAsia="Times New Roman" w:cs="Calibri"/>
          <w:color w:val="000000"/>
          <w:sz w:val="16"/>
          <w:szCs w:val="16"/>
          <w:shd w:val="clear" w:color="auto" w:fill="FFFFFF"/>
          <w:lang w:eastAsia="zh-CN"/>
        </w:rPr>
        <w:t xml:space="preserve">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b/>
          <w:bCs/>
          <w:color w:val="000000"/>
          <w:u w:val="single"/>
          <w:shd w:val="clear" w:color="auto" w:fill="00FF00"/>
          <w:lang w:eastAsia="zh-CN"/>
        </w:rPr>
        <w:t>Trademark</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color w:val="000000"/>
          <w:sz w:val="16"/>
          <w:szCs w:val="16"/>
          <w:shd w:val="clear" w:color="auto" w:fill="FFFFFF"/>
          <w:lang w:eastAsia="zh-CN"/>
        </w:rPr>
        <w:t xml:space="preserve">A trademark is </w:t>
      </w:r>
      <w:r w:rsidRPr="002C70D6">
        <w:rPr>
          <w:rFonts w:eastAsia="Times New Roman" w:cs="Calibri"/>
          <w:color w:val="000000"/>
          <w:shd w:val="clear" w:color="auto" w:fill="FFFFFF"/>
          <w:lang w:eastAsia="zh-CN"/>
        </w:rPr>
        <w:t xml:space="preserve">unlike a patent in that it </w:t>
      </w:r>
      <w:r w:rsidRPr="002C70D6">
        <w:rPr>
          <w:rFonts w:eastAsia="Times New Roman" w:cs="Calibri"/>
          <w:b/>
          <w:bCs/>
          <w:color w:val="000000"/>
          <w:u w:val="single"/>
          <w:shd w:val="clear" w:color="auto" w:fill="00FF00"/>
          <w:lang w:eastAsia="zh-CN"/>
        </w:rPr>
        <w:t>protects words, phrases, symbols, sounds, smells and color schemes</w:t>
      </w:r>
      <w:r w:rsidRPr="002C70D6">
        <w:rPr>
          <w:rFonts w:eastAsia="Times New Roman" w:cs="Calibri"/>
          <w:b/>
          <w:bCs/>
          <w:color w:val="000000"/>
          <w:sz w:val="16"/>
          <w:szCs w:val="16"/>
          <w:shd w:val="clear" w:color="auto" w:fill="00FF00"/>
          <w:lang w:eastAsia="zh-CN"/>
        </w:rPr>
        <w:t xml:space="preserve">. </w:t>
      </w:r>
      <w:r w:rsidRPr="002C70D6">
        <w:rPr>
          <w:rFonts w:eastAsia="Times New Roman" w:cs="Calibri"/>
          <w:color w:val="000000"/>
          <w:sz w:val="16"/>
          <w:szCs w:val="16"/>
          <w:shd w:val="clear" w:color="auto" w:fill="FFFFFF"/>
          <w:lang w:eastAsia="zh-CN"/>
        </w:rPr>
        <w:t>Trademarks are often considered assets that describe or otherwise identify the source of underlying products or services that a company provides, such as the MGM lion roar, the Home Depot orange color scheme, the Intel Inside logo, and so on.</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color w:val="000000"/>
          <w:sz w:val="16"/>
          <w:szCs w:val="16"/>
          <w:shd w:val="clear" w:color="auto" w:fill="FFFFFF"/>
          <w:lang w:eastAsia="zh-CN"/>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b/>
          <w:bCs/>
          <w:color w:val="000000"/>
          <w:u w:val="single"/>
          <w:shd w:val="clear" w:color="auto" w:fill="00FF00"/>
          <w:lang w:eastAsia="zh-CN"/>
        </w:rPr>
        <w:t>Copyrights do not protect ideas, but rather the manner in which ideas are expressed</w:t>
      </w:r>
      <w:r w:rsidRPr="002C70D6">
        <w:rPr>
          <w:rFonts w:eastAsia="Times New Roman" w:cs="Calibri"/>
          <w:b/>
          <w:bCs/>
          <w:color w:val="000000"/>
          <w:sz w:val="16"/>
          <w:szCs w:val="16"/>
          <w:shd w:val="clear" w:color="auto" w:fill="00FF00"/>
          <w:lang w:eastAsia="zh-CN"/>
        </w:rPr>
        <w:t xml:space="preserve"> </w:t>
      </w:r>
      <w:r w:rsidRPr="002C70D6">
        <w:rPr>
          <w:rFonts w:eastAsia="Times New Roman" w:cs="Calibri"/>
          <w:color w:val="000000"/>
          <w:sz w:val="16"/>
          <w:szCs w:val="16"/>
          <w:shd w:val="clear" w:color="auto" w:fill="FFFFFF"/>
          <w:lang w:eastAsia="zh-CN"/>
        </w:rPr>
        <w:t>(“original works of authorship”) - written works, art, music, architectural drawings, or even programming code for software (most evident nowadays</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proofErr w:type="gramStart"/>
      <w:r w:rsidRPr="002C70D6">
        <w:rPr>
          <w:rFonts w:eastAsia="Times New Roman" w:cs="Calibri"/>
          <w:color w:val="000000"/>
          <w:sz w:val="16"/>
          <w:szCs w:val="16"/>
          <w:shd w:val="clear" w:color="auto" w:fill="FFFFFF"/>
          <w:lang w:eastAsia="zh-CN"/>
        </w:rPr>
        <w:t>in</w:t>
      </w:r>
      <w:proofErr w:type="gramEnd"/>
      <w:r w:rsidRPr="002C70D6">
        <w:rPr>
          <w:rFonts w:eastAsia="Times New Roman" w:cs="Calibri"/>
          <w:color w:val="000000"/>
          <w:sz w:val="16"/>
          <w:szCs w:val="16"/>
          <w:shd w:val="clear" w:color="auto" w:fill="FFFFFF"/>
          <w:lang w:eastAsia="zh-CN"/>
        </w:rPr>
        <w:t xml:space="preserve">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w:t>
      </w:r>
      <w:proofErr w:type="gramStart"/>
      <w:r w:rsidRPr="002C70D6">
        <w:rPr>
          <w:rFonts w:eastAsia="Times New Roman" w:cs="Calibri"/>
          <w:color w:val="000000"/>
          <w:sz w:val="16"/>
          <w:szCs w:val="16"/>
          <w:shd w:val="clear" w:color="auto" w:fill="FFFFFF"/>
          <w:lang w:eastAsia="zh-CN"/>
        </w:rPr>
        <w:t>between $25-$100 in the US</w:t>
      </w:r>
      <w:proofErr w:type="gramEnd"/>
      <w:r w:rsidRPr="002C70D6">
        <w:rPr>
          <w:rFonts w:eastAsia="Times New Roman" w:cs="Calibri"/>
          <w:color w:val="000000"/>
          <w:sz w:val="16"/>
          <w:szCs w:val="16"/>
          <w:shd w:val="clear" w:color="auto" w:fill="FFFFFF"/>
          <w:lang w:eastAsia="zh-CN"/>
        </w:rPr>
        <w:t>. The most frequent copyright registration sought is for one work by one author, and costs about $35.</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b/>
          <w:bCs/>
          <w:color w:val="000000"/>
          <w:u w:val="single"/>
          <w:shd w:val="clear" w:color="auto" w:fill="00FF00"/>
          <w:lang w:eastAsia="zh-CN"/>
        </w:rPr>
        <w:t>Trade Secret</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color w:val="000000"/>
          <w:sz w:val="16"/>
          <w:szCs w:val="16"/>
          <w:shd w:val="clear" w:color="auto" w:fill="FFFFFF"/>
          <w:lang w:eastAsia="zh-CN"/>
        </w:rPr>
        <w:t>Trade secrets</w:t>
      </w:r>
      <w:r w:rsidRPr="002C70D6">
        <w:rPr>
          <w:rFonts w:eastAsia="Times New Roman" w:cs="Calibri"/>
          <w:b/>
          <w:bCs/>
          <w:color w:val="000000"/>
          <w:sz w:val="24"/>
          <w:szCs w:val="24"/>
          <w:u w:val="single"/>
          <w:shd w:val="clear" w:color="auto" w:fill="00FF00"/>
          <w:lang w:eastAsia="zh-CN"/>
        </w:rPr>
        <w:t xml:space="preserve"> </w:t>
      </w:r>
      <w:r w:rsidRPr="002C70D6">
        <w:rPr>
          <w:rFonts w:eastAsia="Times New Roman" w:cs="Calibri"/>
          <w:b/>
          <w:bCs/>
          <w:color w:val="000000"/>
          <w:u w:val="single"/>
          <w:shd w:val="clear" w:color="auto" w:fill="00FF00"/>
          <w:lang w:eastAsia="zh-CN"/>
        </w:rPr>
        <w:t>are proprietary procedures,</w:t>
      </w:r>
      <w:r w:rsidRPr="002C70D6">
        <w:rPr>
          <w:rFonts w:eastAsia="Times New Roman" w:cs="Calibri"/>
          <w:color w:val="000000"/>
          <w:shd w:val="clear" w:color="auto" w:fill="FFFFFF"/>
          <w:lang w:eastAsia="zh-CN"/>
        </w:rPr>
        <w:t xml:space="preserve"> </w:t>
      </w:r>
      <w:r w:rsidRPr="002C70D6">
        <w:rPr>
          <w:rFonts w:eastAsia="Times New Roman" w:cs="Calibri"/>
          <w:color w:val="000000"/>
          <w:sz w:val="16"/>
          <w:szCs w:val="16"/>
          <w:shd w:val="clear" w:color="auto" w:fill="FFFFFF"/>
          <w:lang w:eastAsia="zh-CN"/>
        </w:rPr>
        <w:t xml:space="preserve">systems, devices, formulas, strategies </w:t>
      </w:r>
      <w:r w:rsidRPr="002C70D6">
        <w:rPr>
          <w:rFonts w:eastAsia="Times New Roman" w:cs="Calibri"/>
          <w:b/>
          <w:bCs/>
          <w:color w:val="000000"/>
          <w:u w:val="single"/>
          <w:shd w:val="clear" w:color="auto" w:fill="00FF00"/>
          <w:lang w:eastAsia="zh-CN"/>
        </w:rPr>
        <w:t xml:space="preserve">or other information that is confidential and exclusive to the company using them. </w:t>
      </w:r>
      <w:r w:rsidRPr="002C70D6">
        <w:rPr>
          <w:rFonts w:eastAsia="Times New Roman" w:cs="Calibri"/>
          <w:color w:val="000000"/>
          <w:sz w:val="16"/>
          <w:szCs w:val="16"/>
          <w:shd w:val="clear" w:color="auto" w:fill="FFFFFF"/>
          <w:lang w:eastAsia="zh-CN"/>
        </w:rPr>
        <w:t xml:space="preserve">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w:t>
      </w:r>
      <w:proofErr w:type="gramStart"/>
      <w:r w:rsidRPr="002C70D6">
        <w:rPr>
          <w:rFonts w:eastAsia="Times New Roman" w:cs="Calibri"/>
          <w:color w:val="000000"/>
          <w:sz w:val="16"/>
          <w:szCs w:val="16"/>
          <w:shd w:val="clear" w:color="auto" w:fill="FFFFFF"/>
          <w:lang w:eastAsia="zh-CN"/>
        </w:rPr>
        <w:t>Though</w:t>
      </w:r>
      <w:proofErr w:type="gramEnd"/>
      <w:r w:rsidRPr="002C70D6">
        <w:rPr>
          <w:rFonts w:eastAsia="Times New Roman" w:cs="Calibri"/>
          <w:color w:val="000000"/>
          <w:sz w:val="16"/>
          <w:szCs w:val="16"/>
          <w:shd w:val="clear" w:color="auto" w:fill="FFFFFF"/>
          <w:lang w:eastAsia="zh-CN"/>
        </w:rPr>
        <w:t xml:space="preserve"> there are no official registration costs, there are costs associated with taking appropriate precautions and security measures. You must weigh the competitive significance of your secrets against the cost of protecting them.</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sz w:val="24"/>
          <w:szCs w:val="24"/>
          <w:lang w:eastAsia="zh-CN"/>
        </w:rPr>
        <w:t> </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b/>
          <w:bCs/>
          <w:color w:val="000000"/>
          <w:sz w:val="26"/>
          <w:szCs w:val="26"/>
          <w:shd w:val="clear" w:color="auto" w:fill="FFFFFF"/>
          <w:lang w:eastAsia="zh-CN"/>
        </w:rPr>
        <w:t>Violation: they don’t</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sz w:val="24"/>
          <w:szCs w:val="24"/>
          <w:lang w:eastAsia="zh-CN"/>
        </w:rPr>
        <w:t> </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b/>
          <w:bCs/>
          <w:color w:val="000000"/>
          <w:sz w:val="26"/>
          <w:szCs w:val="26"/>
          <w:shd w:val="clear" w:color="auto" w:fill="FFFFFF"/>
          <w:lang w:eastAsia="zh-CN"/>
        </w:rPr>
        <w:t>Negate:</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b/>
          <w:bCs/>
          <w:color w:val="000000"/>
          <w:sz w:val="26"/>
          <w:szCs w:val="26"/>
          <w:shd w:val="clear" w:color="auto" w:fill="FFFFFF"/>
          <w:lang w:eastAsia="zh-CN"/>
        </w:rPr>
        <w:t xml:space="preserve">1] </w:t>
      </w:r>
      <w:r w:rsidRPr="002C70D6">
        <w:rPr>
          <w:rFonts w:eastAsia="Times New Roman" w:cs="Calibri"/>
          <w:b/>
          <w:bCs/>
          <w:color w:val="000000"/>
          <w:sz w:val="26"/>
          <w:szCs w:val="26"/>
          <w:u w:val="single"/>
          <w:shd w:val="clear" w:color="auto" w:fill="FFFFFF"/>
          <w:lang w:eastAsia="zh-CN"/>
        </w:rPr>
        <w:t>Shiftiness</w:t>
      </w:r>
      <w:r w:rsidRPr="002C70D6">
        <w:rPr>
          <w:rFonts w:eastAsia="Times New Roman" w:cs="Calibri"/>
          <w:b/>
          <w:bCs/>
          <w:color w:val="000000"/>
          <w:sz w:val="26"/>
          <w:szCs w:val="26"/>
          <w:shd w:val="clear" w:color="auto" w:fill="FFFFFF"/>
          <w:lang w:eastAsia="zh-CN"/>
        </w:rPr>
        <w:t xml:space="preserve">- they can redefine what intellectual properties the 1ac defends in the 1ar which decks strategy and allows them to wriggle out of negative positions which strips the </w:t>
      </w:r>
      <w:proofErr w:type="spellStart"/>
      <w:r w:rsidRPr="002C70D6">
        <w:rPr>
          <w:rFonts w:eastAsia="Times New Roman" w:cs="Calibri"/>
          <w:b/>
          <w:bCs/>
          <w:color w:val="000000"/>
          <w:sz w:val="26"/>
          <w:szCs w:val="26"/>
          <w:shd w:val="clear" w:color="auto" w:fill="FFFFFF"/>
          <w:lang w:eastAsia="zh-CN"/>
        </w:rPr>
        <w:t>neg</w:t>
      </w:r>
      <w:proofErr w:type="spellEnd"/>
      <w:r w:rsidRPr="002C70D6">
        <w:rPr>
          <w:rFonts w:eastAsia="Times New Roman" w:cs="Calibri"/>
          <w:b/>
          <w:bCs/>
          <w:color w:val="000000"/>
          <w:sz w:val="26"/>
          <w:szCs w:val="26"/>
          <w:shd w:val="clear" w:color="auto" w:fill="FFFFFF"/>
          <w:lang w:eastAsia="zh-CN"/>
        </w:rPr>
        <w:t xml:space="preserve"> of specific IP DAs, IP PICs, and case answers. They will always win on specificity weighing.</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b/>
          <w:bCs/>
          <w:color w:val="000000"/>
          <w:sz w:val="26"/>
          <w:szCs w:val="26"/>
          <w:shd w:val="clear" w:color="auto" w:fill="FFFFFF"/>
          <w:lang w:eastAsia="zh-CN"/>
        </w:rPr>
        <w:t xml:space="preserve">CX can’t resolve this and is </w:t>
      </w:r>
      <w:r w:rsidRPr="002C70D6">
        <w:rPr>
          <w:rFonts w:eastAsia="Times New Roman" w:cs="Calibri"/>
          <w:b/>
          <w:bCs/>
          <w:color w:val="000000"/>
          <w:sz w:val="26"/>
          <w:szCs w:val="26"/>
          <w:u w:val="single"/>
          <w:shd w:val="clear" w:color="auto" w:fill="FFFFFF"/>
          <w:lang w:eastAsia="zh-CN"/>
        </w:rPr>
        <w:t>bad</w:t>
      </w:r>
      <w:r w:rsidRPr="002C70D6">
        <w:rPr>
          <w:rFonts w:eastAsia="Times New Roman" w:cs="Calibri"/>
          <w:b/>
          <w:bCs/>
          <w:color w:val="000000"/>
          <w:sz w:val="26"/>
          <w:szCs w:val="26"/>
          <w:shd w:val="clear" w:color="auto" w:fill="FFFFFF"/>
          <w:lang w:eastAsia="zh-CN"/>
        </w:rPr>
        <w:t xml:space="preserve"> because A] Not flowed B] Skews 6 min of prep C] They can lie and no way to check D] Debaters can be shady.</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b/>
          <w:bCs/>
          <w:color w:val="000000"/>
          <w:sz w:val="26"/>
          <w:szCs w:val="26"/>
          <w:shd w:val="clear" w:color="auto" w:fill="FFFFFF"/>
          <w:lang w:eastAsia="zh-CN"/>
        </w:rPr>
        <w:lastRenderedPageBreak/>
        <w:t xml:space="preserve">2] </w:t>
      </w:r>
      <w:r w:rsidRPr="002C70D6">
        <w:rPr>
          <w:rFonts w:eastAsia="Times New Roman" w:cs="Calibri"/>
          <w:b/>
          <w:bCs/>
          <w:color w:val="000000"/>
          <w:sz w:val="26"/>
          <w:szCs w:val="26"/>
          <w:u w:val="single"/>
          <w:shd w:val="clear" w:color="auto" w:fill="FFFFFF"/>
          <w:lang w:eastAsia="zh-CN"/>
        </w:rPr>
        <w:t>Real World</w:t>
      </w:r>
      <w:r w:rsidRPr="002C70D6">
        <w:rPr>
          <w:rFonts w:eastAsia="Times New Roman" w:cs="Calibri"/>
          <w:b/>
          <w:bCs/>
          <w:color w:val="000000"/>
          <w:sz w:val="26"/>
          <w:szCs w:val="26"/>
          <w:shd w:val="clear" w:color="auto" w:fill="FFFFFF"/>
          <w:lang w:eastAsia="zh-CN"/>
        </w:rPr>
        <w:t xml:space="preserve">- policy makers will always specify what the object of change is. That outweighs since debate has no value without </w:t>
      </w:r>
      <w:r w:rsidRPr="002C70D6">
        <w:rPr>
          <w:rFonts w:eastAsia="Times New Roman" w:cs="Calibri"/>
          <w:b/>
          <w:bCs/>
          <w:color w:val="000000"/>
          <w:sz w:val="26"/>
          <w:szCs w:val="26"/>
          <w:u w:val="single"/>
          <w:shd w:val="clear" w:color="auto" w:fill="FFFFFF"/>
          <w:lang w:eastAsia="zh-CN"/>
        </w:rPr>
        <w:t>portable application</w:t>
      </w:r>
      <w:r w:rsidRPr="002C70D6">
        <w:rPr>
          <w:rFonts w:eastAsia="Times New Roman" w:cs="Calibri"/>
          <w:b/>
          <w:bCs/>
          <w:color w:val="000000"/>
          <w:sz w:val="26"/>
          <w:szCs w:val="26"/>
          <w:shd w:val="clear" w:color="auto" w:fill="FFFFFF"/>
          <w:lang w:eastAsia="zh-CN"/>
        </w:rPr>
        <w:t xml:space="preserve">. It also means zero solvency since the WTO, absent spec, can circumvent </w:t>
      </w:r>
      <w:proofErr w:type="spellStart"/>
      <w:r w:rsidRPr="002C70D6">
        <w:rPr>
          <w:rFonts w:eastAsia="Times New Roman" w:cs="Calibri"/>
          <w:b/>
          <w:bCs/>
          <w:color w:val="000000"/>
          <w:sz w:val="26"/>
          <w:szCs w:val="26"/>
          <w:shd w:val="clear" w:color="auto" w:fill="FFFFFF"/>
          <w:lang w:eastAsia="zh-CN"/>
        </w:rPr>
        <w:t>aff’s</w:t>
      </w:r>
      <w:proofErr w:type="spellEnd"/>
      <w:r w:rsidRPr="002C70D6">
        <w:rPr>
          <w:rFonts w:eastAsia="Times New Roman" w:cs="Calibri"/>
          <w:b/>
          <w:bCs/>
          <w:color w:val="000000"/>
          <w:sz w:val="26"/>
          <w:szCs w:val="26"/>
          <w:shd w:val="clear" w:color="auto" w:fill="FFFFFF"/>
          <w:lang w:eastAsia="zh-CN"/>
        </w:rPr>
        <w:t xml:space="preserve"> policy since they can say they didn’t know what was affected.</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eastAsia="Times New Roman" w:cs="Calibri"/>
          <w:b/>
          <w:bCs/>
          <w:color w:val="000000"/>
          <w:sz w:val="26"/>
          <w:szCs w:val="26"/>
          <w:shd w:val="clear" w:color="auto" w:fill="FFFFFF"/>
          <w:lang w:eastAsia="zh-CN"/>
        </w:rPr>
        <w:t xml:space="preserve">This spec shell isn’t regressive- it literally determines </w:t>
      </w:r>
      <w:r w:rsidRPr="002C70D6">
        <w:rPr>
          <w:rFonts w:eastAsia="Times New Roman" w:cs="Calibri"/>
          <w:b/>
          <w:bCs/>
          <w:color w:val="000000"/>
          <w:sz w:val="26"/>
          <w:szCs w:val="26"/>
          <w:u w:val="single"/>
          <w:shd w:val="clear" w:color="auto" w:fill="FFFFFF"/>
          <w:lang w:eastAsia="zh-CN"/>
        </w:rPr>
        <w:t>what</w:t>
      </w:r>
      <w:r w:rsidRPr="002C70D6">
        <w:rPr>
          <w:rFonts w:eastAsia="Times New Roman" w:cs="Calibri"/>
          <w:b/>
          <w:bCs/>
          <w:color w:val="000000"/>
          <w:sz w:val="26"/>
          <w:szCs w:val="26"/>
          <w:shd w:val="clear" w:color="auto" w:fill="FFFFFF"/>
          <w:lang w:eastAsia="zh-CN"/>
        </w:rPr>
        <w:t xml:space="preserve"> the affirmative implements and </w:t>
      </w:r>
      <w:r w:rsidRPr="002C70D6">
        <w:rPr>
          <w:rFonts w:eastAsia="Times New Roman" w:cs="Calibri"/>
          <w:b/>
          <w:bCs/>
          <w:color w:val="000000"/>
          <w:sz w:val="26"/>
          <w:szCs w:val="26"/>
          <w:u w:val="single"/>
          <w:shd w:val="clear" w:color="auto" w:fill="FFFFFF"/>
          <w:lang w:eastAsia="zh-CN"/>
        </w:rPr>
        <w:t>who</w:t>
      </w:r>
      <w:r w:rsidRPr="002C70D6">
        <w:rPr>
          <w:rFonts w:eastAsia="Times New Roman" w:cs="Calibri"/>
          <w:b/>
          <w:bCs/>
          <w:color w:val="000000"/>
          <w:sz w:val="26"/>
          <w:szCs w:val="26"/>
          <w:shd w:val="clear" w:color="auto" w:fill="FFFFFF"/>
          <w:lang w:eastAsia="zh-CN"/>
        </w:rPr>
        <w:t xml:space="preserve"> it affects</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proofErr w:type="gramStart"/>
      <w:r>
        <w:rPr>
          <w:rFonts w:ascii="Times New Roman" w:eastAsia="Times New Roman" w:hAnsi="Times New Roman" w:cs="Times New Roman"/>
          <w:b/>
          <w:bCs/>
          <w:color w:val="000000"/>
          <w:sz w:val="24"/>
          <w:szCs w:val="24"/>
          <w:lang w:eastAsia="zh-CN"/>
        </w:rPr>
        <w:t>Voters</w:t>
      </w:r>
      <w:proofErr w:type="gramEnd"/>
      <w:r>
        <w:rPr>
          <w:rFonts w:ascii="Times New Roman" w:eastAsia="Times New Roman" w:hAnsi="Times New Roman" w:cs="Times New Roman"/>
          <w:b/>
          <w:bCs/>
          <w:color w:val="000000"/>
          <w:sz w:val="24"/>
          <w:szCs w:val="24"/>
          <w:lang w:eastAsia="zh-CN"/>
        </w:rPr>
        <w:t xml:space="preserve"> </w:t>
      </w:r>
      <w:proofErr w:type="spellStart"/>
      <w:r>
        <w:rPr>
          <w:rFonts w:ascii="Times New Roman" w:eastAsia="Times New Roman" w:hAnsi="Times New Roman" w:cs="Times New Roman"/>
          <w:b/>
          <w:bCs/>
          <w:color w:val="000000"/>
          <w:sz w:val="24"/>
          <w:szCs w:val="24"/>
          <w:lang w:eastAsia="zh-CN"/>
        </w:rPr>
        <w:t>extempt</w:t>
      </w:r>
      <w:proofErr w:type="spellEnd"/>
      <w:r>
        <w:rPr>
          <w:rFonts w:ascii="Times New Roman" w:eastAsia="Times New Roman" w:hAnsi="Times New Roman" w:cs="Times New Roman"/>
          <w:b/>
          <w:bCs/>
          <w:color w:val="000000"/>
          <w:sz w:val="24"/>
          <w:szCs w:val="24"/>
          <w:lang w:eastAsia="zh-CN"/>
        </w:rPr>
        <w:t xml:space="preserve"> n analytic</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color w:val="000000"/>
          <w:sz w:val="24"/>
          <w:szCs w:val="24"/>
          <w:lang w:eastAsia="zh-CN"/>
        </w:rPr>
        <w:t xml:space="preserve">CX doesn’t check, my </w:t>
      </w:r>
      <w:proofErr w:type="spellStart"/>
      <w:r w:rsidRPr="002C70D6">
        <w:rPr>
          <w:rFonts w:ascii="Times New Roman" w:eastAsia="Times New Roman" w:hAnsi="Times New Roman" w:cs="Times New Roman"/>
          <w:color w:val="000000"/>
          <w:sz w:val="24"/>
          <w:szCs w:val="24"/>
          <w:lang w:eastAsia="zh-CN"/>
        </w:rPr>
        <w:t>strat</w:t>
      </w:r>
      <w:proofErr w:type="spellEnd"/>
      <w:r w:rsidRPr="002C70D6">
        <w:rPr>
          <w:rFonts w:ascii="Times New Roman" w:eastAsia="Times New Roman" w:hAnsi="Times New Roman" w:cs="Times New Roman"/>
          <w:color w:val="000000"/>
          <w:sz w:val="24"/>
          <w:szCs w:val="24"/>
          <w:lang w:eastAsia="zh-CN"/>
        </w:rPr>
        <w:t xml:space="preserve"> was skewed from the start of the AC, that’s 6 minutes wasted. Incentivizes sketchiness because it allows debaters to shift advocacies when asked and be super vague in CX to allow them to shift later. Judges don’t flow CX it will never be binding. </w:t>
      </w:r>
    </w:p>
    <w:p w:rsidR="002C70D6" w:rsidRPr="002C70D6" w:rsidRDefault="002C70D6" w:rsidP="002C70D6">
      <w:pPr>
        <w:spacing w:after="0" w:line="240" w:lineRule="auto"/>
        <w:rPr>
          <w:rFonts w:ascii="Times New Roman" w:eastAsia="Times New Roman" w:hAnsi="Times New Roman" w:cs="Times New Roman"/>
          <w:sz w:val="24"/>
          <w:szCs w:val="24"/>
          <w:lang w:eastAsia="zh-CN"/>
        </w:rPr>
      </w:pPr>
      <w:r w:rsidRPr="002C70D6">
        <w:rPr>
          <w:rFonts w:ascii="Times New Roman" w:eastAsia="Times New Roman" w:hAnsi="Times New Roman" w:cs="Times New Roman"/>
          <w:sz w:val="24"/>
          <w:szCs w:val="24"/>
          <w:lang w:eastAsia="zh-CN"/>
        </w:rPr>
        <w:br/>
      </w:r>
    </w:p>
    <w:p w:rsidR="002C70D6" w:rsidRPr="002C70D6" w:rsidRDefault="002C70D6" w:rsidP="002C70D6">
      <w:pPr>
        <w:numPr>
          <w:ilvl w:val="0"/>
          <w:numId w:val="12"/>
        </w:numPr>
        <w:spacing w:after="0" w:line="240" w:lineRule="auto"/>
        <w:textAlignment w:val="baseline"/>
        <w:rPr>
          <w:rFonts w:eastAsia="Times New Roman" w:cs="Calibri"/>
          <w:color w:val="000000"/>
          <w:sz w:val="24"/>
          <w:szCs w:val="24"/>
          <w:lang w:eastAsia="zh-CN"/>
        </w:rPr>
      </w:pPr>
      <w:r w:rsidRPr="002C70D6">
        <w:rPr>
          <w:rFonts w:eastAsia="Times New Roman" w:cs="Calibri"/>
          <w:b/>
          <w:bCs/>
          <w:color w:val="000000"/>
          <w:sz w:val="26"/>
          <w:szCs w:val="26"/>
          <w:lang w:eastAsia="zh-CN"/>
        </w:rPr>
        <w:t>Waiving patents doesn’t work. Tabarrok 21:</w:t>
      </w:r>
    </w:p>
    <w:p w:rsidR="002C70D6" w:rsidRPr="002C70D6" w:rsidRDefault="002C70D6" w:rsidP="002C70D6">
      <w:pPr>
        <w:spacing w:after="0" w:line="240" w:lineRule="auto"/>
        <w:ind w:left="720"/>
        <w:rPr>
          <w:rFonts w:ascii="Times New Roman" w:eastAsia="Times New Roman" w:hAnsi="Times New Roman" w:cs="Times New Roman"/>
          <w:sz w:val="24"/>
          <w:szCs w:val="24"/>
          <w:lang w:eastAsia="zh-CN"/>
        </w:rPr>
      </w:pPr>
      <w:r w:rsidRPr="002C70D6">
        <w:rPr>
          <w:rFonts w:eastAsia="Times New Roman" w:cs="Calibri"/>
          <w:color w:val="000000"/>
          <w:sz w:val="20"/>
          <w:szCs w:val="20"/>
          <w:lang w:eastAsia="zh-CN"/>
        </w:rPr>
        <w:t xml:space="preserve">Alex Tabarrok, 21 — [Alex Tabarrok, Alex Tabarrok is Bartley J. Madden Chair in Economics at the </w:t>
      </w:r>
      <w:proofErr w:type="spellStart"/>
      <w:r w:rsidRPr="002C70D6">
        <w:rPr>
          <w:rFonts w:eastAsia="Times New Roman" w:cs="Calibri"/>
          <w:color w:val="000000"/>
          <w:sz w:val="20"/>
          <w:szCs w:val="20"/>
          <w:lang w:eastAsia="zh-CN"/>
        </w:rPr>
        <w:t>Mercatus</w:t>
      </w:r>
      <w:proofErr w:type="spellEnd"/>
      <w:r w:rsidRPr="002C70D6">
        <w:rPr>
          <w:rFonts w:eastAsia="Times New Roman" w:cs="Calibri"/>
          <w:color w:val="000000"/>
          <w:sz w:val="20"/>
          <w:szCs w:val="20"/>
          <w:lang w:eastAsia="zh-CN"/>
        </w:rPr>
        <w:t xml:space="preserve"> Center and a professor of economics at George Mason University. Along with Tyler Cowen, he is the co-author of the popular economics blog Marginal Revolution and co-founder of Marginal Revolution University. He is the author of </w:t>
      </w:r>
      <w:hyperlink r:id="rId7" w:history="1">
        <w:r w:rsidRPr="002C70D6">
          <w:rPr>
            <w:rFonts w:eastAsia="Times New Roman" w:cs="Calibri"/>
            <w:color w:val="1155CC"/>
            <w:sz w:val="20"/>
            <w:szCs w:val="20"/>
            <w:u w:val="single"/>
            <w:lang w:eastAsia="zh-CN"/>
          </w:rPr>
          <w:t>numerous academic papers</w:t>
        </w:r>
      </w:hyperlink>
      <w:r w:rsidRPr="002C70D6">
        <w:rPr>
          <w:rFonts w:eastAsia="Times New Roman" w:cs="Calibri"/>
          <w:color w:val="000000"/>
          <w:sz w:val="20"/>
          <w:szCs w:val="20"/>
          <w:lang w:eastAsia="zh-CN"/>
        </w:rPr>
        <w:t xml:space="preserve"> in the fields of law and economics, criminology, regulatory policy, voting theory and other areas in political economy. He is co-author with Tyler of </w:t>
      </w:r>
      <w:hyperlink r:id="rId8" w:history="1">
        <w:r w:rsidRPr="002C70D6">
          <w:rPr>
            <w:rFonts w:eastAsia="Times New Roman" w:cs="Calibri"/>
            <w:color w:val="1155CC"/>
            <w:sz w:val="20"/>
            <w:szCs w:val="20"/>
            <w:u w:val="single"/>
            <w:lang w:eastAsia="zh-CN"/>
          </w:rPr>
          <w:t>Modern Principles of Economics</w:t>
        </w:r>
      </w:hyperlink>
      <w:r w:rsidRPr="002C70D6">
        <w:rPr>
          <w:rFonts w:eastAsia="Times New Roman" w:cs="Calibri"/>
          <w:color w:val="000000"/>
          <w:sz w:val="20"/>
          <w:szCs w:val="20"/>
          <w:lang w:eastAsia="zh-CN"/>
        </w:rPr>
        <w:t xml:space="preserve">, a widely used introductory textbook. He gave a </w:t>
      </w:r>
      <w:hyperlink r:id="rId9" w:history="1">
        <w:r w:rsidRPr="002C70D6">
          <w:rPr>
            <w:rFonts w:eastAsia="Times New Roman" w:cs="Calibri"/>
            <w:color w:val="1155CC"/>
            <w:sz w:val="20"/>
            <w:szCs w:val="20"/>
            <w:u w:val="single"/>
            <w:lang w:eastAsia="zh-CN"/>
          </w:rPr>
          <w:t>TED talk</w:t>
        </w:r>
      </w:hyperlink>
      <w:r w:rsidRPr="002C70D6">
        <w:rPr>
          <w:rFonts w:eastAsia="Times New Roman" w:cs="Calibri"/>
          <w:color w:val="000000"/>
          <w:sz w:val="20"/>
          <w:szCs w:val="20"/>
          <w:lang w:eastAsia="zh-CN"/>
        </w:rPr>
        <w:t xml:space="preserve"> in 2009. His articles have appeared in the New York Times, the Washington Post, the Wall Street Journal, and many other publications. “Patents are Not the Problem</w:t>
      </w:r>
      <w:proofErr w:type="gramStart"/>
      <w:r w:rsidRPr="002C70D6">
        <w:rPr>
          <w:rFonts w:eastAsia="Times New Roman" w:cs="Calibri"/>
          <w:color w:val="000000"/>
          <w:sz w:val="20"/>
          <w:szCs w:val="20"/>
          <w:lang w:eastAsia="zh-CN"/>
        </w:rPr>
        <w:t>!,</w:t>
      </w:r>
      <w:proofErr w:type="gramEnd"/>
      <w:r w:rsidRPr="002C70D6">
        <w:rPr>
          <w:rFonts w:eastAsia="Times New Roman" w:cs="Calibri"/>
          <w:color w:val="000000"/>
          <w:sz w:val="20"/>
          <w:szCs w:val="20"/>
          <w:lang w:eastAsia="zh-CN"/>
        </w:rPr>
        <w:t xml:space="preserve">” Marginal REVOLUTION, 5-6-2021, </w:t>
      </w:r>
      <w:hyperlink r:id="rId10" w:history="1">
        <w:r w:rsidRPr="002C70D6">
          <w:rPr>
            <w:rFonts w:eastAsia="Times New Roman" w:cs="Calibri"/>
            <w:color w:val="1155CC"/>
            <w:sz w:val="20"/>
            <w:szCs w:val="20"/>
            <w:u w:val="single"/>
            <w:lang w:eastAsia="zh-CN"/>
          </w:rPr>
          <w:t>https://marginalrevolution.com/marginalrevolution/2021/05/ip-is-not-the-constraint.html</w:t>
        </w:r>
      </w:hyperlink>
      <w:r w:rsidRPr="002C70D6">
        <w:rPr>
          <w:rFonts w:eastAsia="Times New Roman" w:cs="Calibri"/>
          <w:color w:val="000000"/>
          <w:sz w:val="20"/>
          <w:szCs w:val="20"/>
          <w:lang w:eastAsia="zh-CN"/>
        </w:rPr>
        <w:t>, bracketed for grammatical clarity] Valley JS</w:t>
      </w:r>
    </w:p>
    <w:p w:rsidR="002C70D6" w:rsidRPr="002C70D6" w:rsidRDefault="002C70D6" w:rsidP="002C70D6">
      <w:pPr>
        <w:spacing w:after="0" w:line="240" w:lineRule="auto"/>
        <w:ind w:left="720"/>
        <w:rPr>
          <w:rFonts w:ascii="Times New Roman" w:eastAsia="Times New Roman" w:hAnsi="Times New Roman" w:cs="Times New Roman"/>
          <w:sz w:val="24"/>
          <w:szCs w:val="24"/>
          <w:lang w:eastAsia="zh-CN"/>
        </w:rPr>
      </w:pPr>
      <w:r w:rsidRPr="002C70D6">
        <w:rPr>
          <w:rFonts w:eastAsia="Times New Roman" w:cs="Calibri"/>
          <w:b/>
          <w:bCs/>
          <w:color w:val="000000"/>
          <w:sz w:val="24"/>
          <w:szCs w:val="24"/>
          <w:u w:val="single"/>
          <w:lang w:eastAsia="zh-CN"/>
        </w:rPr>
        <w:t>Patents are not the problem</w:t>
      </w:r>
      <w:r w:rsidRPr="002C70D6">
        <w:rPr>
          <w:rFonts w:eastAsia="Times New Roman" w:cs="Calibri"/>
          <w:color w:val="000000"/>
          <w:sz w:val="12"/>
          <w:szCs w:val="12"/>
          <w:lang w:eastAsia="zh-CN"/>
        </w:rPr>
        <w:t xml:space="preserve">. All of the vaccine manufacturers are trying to increase supply as quickly as possible. </w:t>
      </w:r>
      <w:r w:rsidRPr="002C70D6">
        <w:rPr>
          <w:rFonts w:eastAsia="Times New Roman" w:cs="Calibri"/>
          <w:b/>
          <w:bCs/>
          <w:color w:val="000000"/>
          <w:sz w:val="24"/>
          <w:szCs w:val="24"/>
          <w:u w:val="single"/>
          <w:lang w:eastAsia="zh-CN"/>
        </w:rPr>
        <w:t>Billions of doses are being produced</w:t>
      </w:r>
      <w:r w:rsidRPr="002C70D6">
        <w:rPr>
          <w:rFonts w:eastAsia="Times New Roman" w:cs="Calibri"/>
          <w:color w:val="000000"/>
          <w:sz w:val="12"/>
          <w:szCs w:val="12"/>
          <w:lang w:eastAsia="zh-CN"/>
        </w:rPr>
        <w:t xml:space="preserve">–more than ever before in the history of the world. </w:t>
      </w:r>
      <w:r w:rsidRPr="002C70D6">
        <w:rPr>
          <w:rFonts w:eastAsia="Times New Roman" w:cs="Calibri"/>
          <w:b/>
          <w:bCs/>
          <w:color w:val="000000"/>
          <w:sz w:val="24"/>
          <w:szCs w:val="24"/>
          <w:u w:val="single"/>
          <w:lang w:eastAsia="zh-CN"/>
        </w:rPr>
        <w:t>Licenses are widely available. AstraZeneca [has</w:t>
      </w:r>
      <w:proofErr w:type="gramStart"/>
      <w:r w:rsidRPr="002C70D6">
        <w:rPr>
          <w:rFonts w:eastAsia="Times New Roman" w:cs="Calibri"/>
          <w:b/>
          <w:bCs/>
          <w:color w:val="000000"/>
          <w:sz w:val="24"/>
          <w:szCs w:val="24"/>
          <w:u w:val="single"/>
          <w:lang w:eastAsia="zh-CN"/>
        </w:rPr>
        <w:t>]</w:t>
      </w:r>
      <w:r w:rsidRPr="002C70D6">
        <w:rPr>
          <w:rFonts w:eastAsia="Times New Roman" w:cs="Calibri"/>
          <w:color w:val="000000"/>
          <w:sz w:val="12"/>
          <w:szCs w:val="12"/>
          <w:lang w:eastAsia="zh-CN"/>
        </w:rPr>
        <w:t>have</w:t>
      </w:r>
      <w:proofErr w:type="gramEnd"/>
      <w:r w:rsidRPr="002C70D6">
        <w:rPr>
          <w:rFonts w:eastAsia="Times New Roman" w:cs="Calibri"/>
          <w:color w:val="000000"/>
          <w:sz w:val="12"/>
          <w:szCs w:val="12"/>
          <w:lang w:eastAsia="zh-CN"/>
        </w:rPr>
        <w:t xml:space="preserve"> </w:t>
      </w:r>
      <w:r w:rsidRPr="002C70D6">
        <w:rPr>
          <w:rFonts w:eastAsia="Times New Roman" w:cs="Calibri"/>
          <w:b/>
          <w:bCs/>
          <w:color w:val="000000"/>
          <w:sz w:val="24"/>
          <w:szCs w:val="24"/>
          <w:u w:val="single"/>
          <w:lang w:eastAsia="zh-CN"/>
        </w:rPr>
        <w:t xml:space="preserve">licensed their vaccine for production </w:t>
      </w:r>
      <w:r w:rsidRPr="002C70D6">
        <w:rPr>
          <w:rFonts w:eastAsia="Times New Roman" w:cs="Calibri"/>
          <w:color w:val="000000"/>
          <w:sz w:val="12"/>
          <w:szCs w:val="12"/>
          <w:lang w:eastAsia="zh-CN"/>
        </w:rPr>
        <w:t xml:space="preserve">with </w:t>
      </w:r>
      <w:hyperlink r:id="rId11" w:history="1">
        <w:r w:rsidRPr="002C70D6">
          <w:rPr>
            <w:rFonts w:eastAsia="Times New Roman" w:cs="Calibri"/>
            <w:color w:val="1155CC"/>
            <w:sz w:val="12"/>
            <w:szCs w:val="12"/>
            <w:u w:val="single"/>
            <w:lang w:eastAsia="zh-CN"/>
          </w:rPr>
          <w:t xml:space="preserve">manufactures </w:t>
        </w:r>
      </w:hyperlink>
      <w:r w:rsidRPr="002C70D6">
        <w:rPr>
          <w:rFonts w:eastAsia="Times New Roman" w:cs="Calibri"/>
          <w:b/>
          <w:bCs/>
          <w:color w:val="000000"/>
          <w:sz w:val="24"/>
          <w:szCs w:val="24"/>
          <w:u w:val="single"/>
          <w:lang w:eastAsia="zh-CN"/>
        </w:rPr>
        <w:t>around the world</w:t>
      </w:r>
      <w:r w:rsidRPr="002C70D6">
        <w:rPr>
          <w:rFonts w:eastAsia="Times New Roman" w:cs="Calibri"/>
          <w:color w:val="000000"/>
          <w:sz w:val="12"/>
          <w:szCs w:val="12"/>
          <w:lang w:eastAsia="zh-CN"/>
        </w:rPr>
        <w:t xml:space="preserve">, including in India, Brazil, Mexico, Argentina, China and South Africa. J&amp;J’s vaccine has been licensed for production by multiple firms in the United States as well as with firms in Spain, South Africa and France. Sputnik has been licensed for production by firms in India, China, South Korea, Brazil and pending EMA approval with firms in Germany and France. </w:t>
      </w:r>
      <w:proofErr w:type="spellStart"/>
      <w:r w:rsidRPr="002C70D6">
        <w:rPr>
          <w:rFonts w:eastAsia="Times New Roman" w:cs="Calibri"/>
          <w:color w:val="000000"/>
          <w:sz w:val="12"/>
          <w:szCs w:val="12"/>
          <w:lang w:eastAsia="zh-CN"/>
        </w:rPr>
        <w:t>Sinopharm</w:t>
      </w:r>
      <w:proofErr w:type="spellEnd"/>
      <w:r w:rsidRPr="002C70D6">
        <w:rPr>
          <w:rFonts w:eastAsia="Times New Roman" w:cs="Calibri"/>
          <w:color w:val="000000"/>
          <w:sz w:val="12"/>
          <w:szCs w:val="12"/>
          <w:lang w:eastAsia="zh-CN"/>
        </w:rPr>
        <w:t xml:space="preserve"> has been licensed in the UAE, Egypt and Bangladesh. </w:t>
      </w:r>
      <w:proofErr w:type="spellStart"/>
      <w:r w:rsidRPr="002C70D6">
        <w:rPr>
          <w:rFonts w:eastAsia="Times New Roman" w:cs="Calibri"/>
          <w:color w:val="000000"/>
          <w:sz w:val="12"/>
          <w:szCs w:val="12"/>
          <w:lang w:eastAsia="zh-CN"/>
        </w:rPr>
        <w:t>Novavax</w:t>
      </w:r>
      <w:proofErr w:type="spellEnd"/>
      <w:r w:rsidRPr="002C70D6">
        <w:rPr>
          <w:rFonts w:eastAsia="Times New Roman" w:cs="Calibri"/>
          <w:color w:val="000000"/>
          <w:sz w:val="12"/>
          <w:szCs w:val="12"/>
          <w:lang w:eastAsia="zh-CN"/>
        </w:rPr>
        <w:t xml:space="preserve"> has licensed its vaccine for production in South Korea, India, and Japan and it is desperate to find other licensees but technology transfer isn’t easy and there are</w:t>
      </w:r>
      <w:hyperlink r:id="rId12" w:history="1">
        <w:r w:rsidRPr="002C70D6">
          <w:rPr>
            <w:rFonts w:eastAsia="Times New Roman" w:cs="Calibri"/>
            <w:color w:val="1155CC"/>
            <w:sz w:val="12"/>
            <w:szCs w:val="12"/>
            <w:u w:val="single"/>
            <w:lang w:eastAsia="zh-CN"/>
          </w:rPr>
          <w:t xml:space="preserve"> limited supplies of raw materials</w:t>
        </w:r>
      </w:hyperlink>
      <w:r w:rsidRPr="002C70D6">
        <w:rPr>
          <w:rFonts w:eastAsia="Times New Roman" w:cs="Calibri"/>
          <w:color w:val="000000"/>
          <w:sz w:val="12"/>
          <w:szCs w:val="12"/>
          <w:lang w:eastAsia="zh-CN"/>
        </w:rPr>
        <w:t>:</w:t>
      </w:r>
    </w:p>
    <w:p w:rsidR="002C70D6" w:rsidRPr="002C70D6" w:rsidRDefault="002C70D6" w:rsidP="002C70D6">
      <w:pPr>
        <w:spacing w:after="0" w:line="240" w:lineRule="auto"/>
        <w:ind w:left="720"/>
        <w:rPr>
          <w:rFonts w:ascii="Times New Roman" w:eastAsia="Times New Roman" w:hAnsi="Times New Roman" w:cs="Times New Roman"/>
          <w:sz w:val="24"/>
          <w:szCs w:val="24"/>
          <w:lang w:eastAsia="zh-CN"/>
        </w:rPr>
      </w:pPr>
      <w:r w:rsidRPr="002C70D6">
        <w:rPr>
          <w:rFonts w:eastAsia="Times New Roman" w:cs="Calibri"/>
          <w:color w:val="000000"/>
          <w:sz w:val="12"/>
          <w:szCs w:val="12"/>
          <w:lang w:eastAsia="zh-CN"/>
        </w:rPr>
        <w:t>Virtually overnight, [</w:t>
      </w:r>
      <w:proofErr w:type="spellStart"/>
      <w:r w:rsidRPr="002C70D6">
        <w:rPr>
          <w:rFonts w:eastAsia="Times New Roman" w:cs="Calibri"/>
          <w:color w:val="000000"/>
          <w:sz w:val="12"/>
          <w:szCs w:val="12"/>
          <w:lang w:eastAsia="zh-CN"/>
        </w:rPr>
        <w:t>Novavax</w:t>
      </w:r>
      <w:proofErr w:type="spellEnd"/>
      <w:r w:rsidRPr="002C70D6">
        <w:rPr>
          <w:rFonts w:eastAsia="Times New Roman" w:cs="Calibri"/>
          <w:color w:val="000000"/>
          <w:sz w:val="12"/>
          <w:szCs w:val="12"/>
          <w:lang w:eastAsia="zh-CN"/>
        </w:rPr>
        <w:t>] set up a network of outside manufacturers more ambitious than one outside executive said he’s ever seen, but they struggled at times to transfer their technology there amid pandemic travel restrictions. 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w:t>
      </w:r>
    </w:p>
    <w:p w:rsidR="002C70D6" w:rsidRPr="002C70D6" w:rsidRDefault="002C70D6" w:rsidP="002C70D6">
      <w:pPr>
        <w:spacing w:after="0" w:line="240" w:lineRule="auto"/>
        <w:ind w:left="720"/>
        <w:rPr>
          <w:rFonts w:ascii="Times New Roman" w:eastAsia="Times New Roman" w:hAnsi="Times New Roman" w:cs="Times New Roman"/>
          <w:sz w:val="24"/>
          <w:szCs w:val="24"/>
          <w:lang w:eastAsia="zh-CN"/>
        </w:rPr>
      </w:pPr>
      <w:r w:rsidRPr="002C70D6">
        <w:rPr>
          <w:rFonts w:eastAsia="Times New Roman" w:cs="Calibri"/>
          <w:b/>
          <w:bCs/>
          <w:color w:val="000000"/>
          <w:sz w:val="24"/>
          <w:szCs w:val="24"/>
          <w:u w:val="single"/>
          <w:lang w:eastAsia="zh-CN"/>
        </w:rPr>
        <w:t xml:space="preserve">Plastic bags are a bigger bottleneck than patents. The US embargo on vaccine supplies </w:t>
      </w:r>
      <w:r w:rsidRPr="002C70D6">
        <w:rPr>
          <w:rFonts w:eastAsia="Times New Roman" w:cs="Calibri"/>
          <w:color w:val="000000"/>
          <w:sz w:val="12"/>
          <w:szCs w:val="12"/>
          <w:lang w:eastAsia="zh-CN"/>
        </w:rPr>
        <w:t xml:space="preserve">to India was precisely that the Biden administration used the DPA to prioritize things like bioreactor bags and filters to US suppliers and that meant that India’s Serum Institute was having trouble getting its production lines ready for </w:t>
      </w:r>
      <w:proofErr w:type="spellStart"/>
      <w:r w:rsidRPr="002C70D6">
        <w:rPr>
          <w:rFonts w:eastAsia="Times New Roman" w:cs="Calibri"/>
          <w:color w:val="000000"/>
          <w:sz w:val="12"/>
          <w:szCs w:val="12"/>
          <w:lang w:eastAsia="zh-CN"/>
        </w:rPr>
        <w:t>Novavax</w:t>
      </w:r>
      <w:proofErr w:type="spellEnd"/>
      <w:r w:rsidRPr="002C70D6">
        <w:rPr>
          <w:rFonts w:eastAsia="Times New Roman" w:cs="Calibri"/>
          <w:color w:val="000000"/>
          <w:sz w:val="12"/>
          <w:szCs w:val="12"/>
          <w:lang w:eastAsia="zh-CN"/>
        </w:rPr>
        <w:t xml:space="preserve">. </w:t>
      </w:r>
      <w:proofErr w:type="spellStart"/>
      <w:r w:rsidRPr="002C70D6">
        <w:rPr>
          <w:rFonts w:eastAsia="Times New Roman" w:cs="Calibri"/>
          <w:color w:val="000000"/>
          <w:sz w:val="12"/>
          <w:szCs w:val="12"/>
          <w:lang w:eastAsia="zh-CN"/>
        </w:rPr>
        <w:t>CureVac</w:t>
      </w:r>
      <w:proofErr w:type="spellEnd"/>
      <w:r w:rsidRPr="002C70D6">
        <w:rPr>
          <w:rFonts w:eastAsia="Times New Roman" w:cs="Calibri"/>
          <w:color w:val="000000"/>
          <w:sz w:val="12"/>
          <w:szCs w:val="12"/>
          <w:lang w:eastAsia="zh-CN"/>
        </w:rPr>
        <w:t xml:space="preserve">, </w:t>
      </w:r>
      <w:hyperlink r:id="rId13" w:history="1">
        <w:r w:rsidRPr="002C70D6">
          <w:rPr>
            <w:rFonts w:eastAsia="Times New Roman" w:cs="Calibri"/>
            <w:color w:val="1155CC"/>
            <w:sz w:val="12"/>
            <w:szCs w:val="12"/>
            <w:u w:val="single"/>
            <w:lang w:eastAsia="zh-CN"/>
          </w:rPr>
          <w:t>another potential mRNA vaccine</w:t>
        </w:r>
      </w:hyperlink>
      <w:r w:rsidRPr="002C70D6">
        <w:rPr>
          <w:rFonts w:eastAsia="Times New Roman" w:cs="Calibri"/>
          <w:color w:val="000000"/>
          <w:sz w:val="12"/>
          <w:szCs w:val="12"/>
          <w:lang w:eastAsia="zh-CN"/>
        </w:rPr>
        <w:t xml:space="preserve">, is also finding </w:t>
      </w:r>
      <w:r w:rsidRPr="002C70D6">
        <w:rPr>
          <w:rFonts w:eastAsia="Times New Roman" w:cs="Calibri"/>
          <w:b/>
          <w:bCs/>
          <w:color w:val="000000"/>
          <w:sz w:val="24"/>
          <w:szCs w:val="24"/>
          <w:u w:val="single"/>
          <w:lang w:eastAsia="zh-CN"/>
        </w:rPr>
        <w:t xml:space="preserve">[makes] it difficult to find supplies </w:t>
      </w:r>
      <w:r w:rsidRPr="002C70D6">
        <w:rPr>
          <w:rFonts w:eastAsia="Times New Roman" w:cs="Calibri"/>
          <w:color w:val="000000"/>
          <w:sz w:val="12"/>
          <w:szCs w:val="12"/>
          <w:lang w:eastAsia="zh-CN"/>
        </w:rPr>
        <w:t>due to US restrictions (</w:t>
      </w:r>
      <w:r w:rsidRPr="002C70D6">
        <w:rPr>
          <w:rFonts w:eastAsia="Times New Roman" w:cs="Calibri"/>
          <w:b/>
          <w:bCs/>
          <w:color w:val="000000"/>
          <w:sz w:val="24"/>
          <w:szCs w:val="24"/>
          <w:u w:val="single"/>
          <w:lang w:eastAsia="zh-CN"/>
        </w:rPr>
        <w:t>which means supplies are short everywhere</w:t>
      </w:r>
      <w:r w:rsidRPr="002C70D6">
        <w:rPr>
          <w:rFonts w:eastAsia="Times New Roman" w:cs="Calibri"/>
          <w:color w:val="000000"/>
          <w:sz w:val="12"/>
          <w:szCs w:val="12"/>
          <w:lang w:eastAsia="zh-CN"/>
        </w:rPr>
        <w:t xml:space="preserve">). As </w:t>
      </w:r>
      <w:hyperlink r:id="rId14" w:history="1">
        <w:r w:rsidRPr="002C70D6">
          <w:rPr>
            <w:rFonts w:eastAsia="Times New Roman" w:cs="Calibri"/>
            <w:color w:val="1155CC"/>
            <w:sz w:val="12"/>
            <w:szCs w:val="12"/>
            <w:u w:val="single"/>
            <w:lang w:eastAsia="zh-CN"/>
          </w:rPr>
          <w:t>Derek Lowe said</w:t>
        </w:r>
      </w:hyperlink>
      <w:r w:rsidRPr="002C70D6">
        <w:rPr>
          <w:rFonts w:eastAsia="Times New Roman" w:cs="Calibri"/>
          <w:color w:val="000000"/>
          <w:sz w:val="12"/>
          <w:szCs w:val="12"/>
          <w:lang w:eastAsia="zh-CN"/>
        </w:rPr>
        <w:t>:</w:t>
      </w:r>
    </w:p>
    <w:p w:rsidR="002C70D6" w:rsidRPr="002C70D6" w:rsidRDefault="002C70D6" w:rsidP="002C70D6">
      <w:pPr>
        <w:spacing w:after="0" w:line="240" w:lineRule="auto"/>
        <w:ind w:left="720"/>
        <w:rPr>
          <w:rFonts w:ascii="Times New Roman" w:eastAsia="Times New Roman" w:hAnsi="Times New Roman" w:cs="Times New Roman"/>
          <w:sz w:val="24"/>
          <w:szCs w:val="24"/>
          <w:lang w:eastAsia="zh-CN"/>
        </w:rPr>
      </w:pPr>
      <w:r w:rsidRPr="002C70D6">
        <w:rPr>
          <w:rFonts w:eastAsia="Times New Roman" w:cs="Calibri"/>
          <w:b/>
          <w:bCs/>
          <w:color w:val="000000"/>
          <w:sz w:val="24"/>
          <w:szCs w:val="24"/>
          <w:u w:val="single"/>
          <w:lang w:eastAsia="zh-CN"/>
        </w:rPr>
        <w:t xml:space="preserve">Abolishing patents will not </w:t>
      </w:r>
      <w:r w:rsidRPr="002C70D6">
        <w:rPr>
          <w:rFonts w:eastAsia="Times New Roman" w:cs="Calibri"/>
          <w:color w:val="000000"/>
          <w:sz w:val="12"/>
          <w:szCs w:val="12"/>
          <w:lang w:eastAsia="zh-CN"/>
        </w:rPr>
        <w:t xml:space="preserve">provide more shaker bags or more Chilean tree bark, nor </w:t>
      </w:r>
      <w:r w:rsidRPr="002C70D6">
        <w:rPr>
          <w:rFonts w:eastAsia="Times New Roman" w:cs="Calibri"/>
          <w:b/>
          <w:bCs/>
          <w:color w:val="000000"/>
          <w:sz w:val="24"/>
          <w:szCs w:val="24"/>
          <w:u w:val="single"/>
          <w:lang w:eastAsia="zh-CN"/>
        </w:rPr>
        <w:t xml:space="preserve">provide </w:t>
      </w:r>
      <w:r w:rsidRPr="002C70D6">
        <w:rPr>
          <w:rFonts w:eastAsia="Times New Roman" w:cs="Calibri"/>
          <w:color w:val="000000"/>
          <w:sz w:val="12"/>
          <w:szCs w:val="12"/>
          <w:lang w:eastAsia="zh-CN"/>
        </w:rPr>
        <w:t xml:space="preserve">more of the </w:t>
      </w:r>
      <w:r w:rsidRPr="002C70D6">
        <w:rPr>
          <w:rFonts w:eastAsia="Times New Roman" w:cs="Calibri"/>
          <w:b/>
          <w:bCs/>
          <w:color w:val="000000"/>
          <w:sz w:val="24"/>
          <w:szCs w:val="24"/>
          <w:u w:val="single"/>
          <w:lang w:eastAsia="zh-CN"/>
        </w:rPr>
        <w:t>key filtration materials needed for production</w:t>
      </w:r>
      <w:r w:rsidRPr="002C70D6">
        <w:rPr>
          <w:rFonts w:eastAsia="Times New Roman" w:cs="Calibri"/>
          <w:color w:val="000000"/>
          <w:sz w:val="12"/>
          <w:szCs w:val="12"/>
          <w:lang w:eastAsia="zh-CN"/>
        </w:rPr>
        <w:t xml:space="preserve">. These processes have a lot of potential choke points and rate-limiting steps in them, and </w:t>
      </w:r>
      <w:r w:rsidRPr="002C70D6">
        <w:rPr>
          <w:rFonts w:eastAsia="Times New Roman" w:cs="Calibri"/>
          <w:b/>
          <w:bCs/>
          <w:color w:val="000000"/>
          <w:sz w:val="24"/>
          <w:szCs w:val="24"/>
          <w:u w:val="single"/>
          <w:lang w:eastAsia="zh-CN"/>
        </w:rPr>
        <w:t>there is no wand that will wave that complexity away.</w:t>
      </w:r>
    </w:p>
    <w:p w:rsidR="002C70D6" w:rsidRPr="002C70D6" w:rsidRDefault="002C70D6" w:rsidP="002C70D6">
      <w:pPr>
        <w:spacing w:after="0" w:line="240" w:lineRule="auto"/>
        <w:ind w:left="720"/>
        <w:rPr>
          <w:rFonts w:ascii="Times New Roman" w:eastAsia="Times New Roman" w:hAnsi="Times New Roman" w:cs="Times New Roman"/>
          <w:sz w:val="24"/>
          <w:szCs w:val="24"/>
          <w:lang w:eastAsia="zh-CN"/>
        </w:rPr>
      </w:pPr>
      <w:r w:rsidRPr="002C70D6">
        <w:rPr>
          <w:rFonts w:eastAsia="Times New Roman" w:cs="Calibri"/>
          <w:color w:val="000000"/>
          <w:sz w:val="12"/>
          <w:szCs w:val="12"/>
          <w:lang w:eastAsia="zh-CN"/>
        </w:rPr>
        <w:t xml:space="preserve">Technology transfer has been difficult for AstraZeneca–which is one reason they have had production difficulties–and their vaccine uses relatively well understood technology. The mRNA technology is new and has never before been used to produce at scale. Pfizer and </w:t>
      </w:r>
      <w:proofErr w:type="spellStart"/>
      <w:r w:rsidRPr="002C70D6">
        <w:rPr>
          <w:rFonts w:eastAsia="Times New Roman" w:cs="Calibri"/>
          <w:color w:val="000000"/>
          <w:sz w:val="12"/>
          <w:szCs w:val="12"/>
          <w:lang w:eastAsia="zh-CN"/>
        </w:rPr>
        <w:t>Moderna</w:t>
      </w:r>
      <w:proofErr w:type="spellEnd"/>
      <w:r w:rsidRPr="002C70D6">
        <w:rPr>
          <w:rFonts w:eastAsia="Times New Roman" w:cs="Calibri"/>
          <w:color w:val="000000"/>
          <w:sz w:val="12"/>
          <w:szCs w:val="12"/>
          <w:lang w:eastAsia="zh-CN"/>
        </w:rPr>
        <w:t xml:space="preserve"> had to build factories and distribution systems from scratch. </w:t>
      </w:r>
      <w:r w:rsidRPr="002C70D6">
        <w:rPr>
          <w:rFonts w:eastAsia="Times New Roman" w:cs="Calibri"/>
          <w:b/>
          <w:bCs/>
          <w:color w:val="000000"/>
          <w:sz w:val="24"/>
          <w:szCs w:val="24"/>
          <w:u w:val="single"/>
          <w:lang w:eastAsia="zh-CN"/>
        </w:rPr>
        <w:t xml:space="preserve">There are no mRNA factories idling on the sidelines. If there were, </w:t>
      </w:r>
      <w:proofErr w:type="spellStart"/>
      <w:r w:rsidRPr="002C70D6">
        <w:rPr>
          <w:rFonts w:eastAsia="Times New Roman" w:cs="Calibri"/>
          <w:b/>
          <w:bCs/>
          <w:color w:val="000000"/>
          <w:sz w:val="24"/>
          <w:szCs w:val="24"/>
          <w:u w:val="single"/>
          <w:lang w:eastAsia="zh-CN"/>
        </w:rPr>
        <w:t>Moderna</w:t>
      </w:r>
      <w:proofErr w:type="spellEnd"/>
      <w:r w:rsidRPr="002C70D6">
        <w:rPr>
          <w:rFonts w:eastAsia="Times New Roman" w:cs="Calibri"/>
          <w:b/>
          <w:bCs/>
          <w:color w:val="000000"/>
          <w:sz w:val="24"/>
          <w:szCs w:val="24"/>
          <w:u w:val="single"/>
          <w:lang w:eastAsia="zh-CN"/>
        </w:rPr>
        <w:t xml:space="preserve"> or Pfizer would be happy to license since they are producing in their own factories 24 </w:t>
      </w:r>
      <w:r w:rsidRPr="002C70D6">
        <w:rPr>
          <w:rFonts w:eastAsia="Times New Roman" w:cs="Calibri"/>
          <w:color w:val="000000"/>
          <w:sz w:val="12"/>
          <w:szCs w:val="12"/>
          <w:lang w:eastAsia="zh-CN"/>
        </w:rPr>
        <w:t xml:space="preserve">hours a day, </w:t>
      </w:r>
      <w:r w:rsidRPr="002C70D6">
        <w:rPr>
          <w:rFonts w:eastAsia="Times New Roman" w:cs="Calibri"/>
          <w:b/>
          <w:bCs/>
          <w:color w:val="000000"/>
          <w:sz w:val="24"/>
          <w:szCs w:val="24"/>
          <w:u w:val="single"/>
          <w:lang w:eastAsia="zh-CN"/>
        </w:rPr>
        <w:t xml:space="preserve">seven </w:t>
      </w:r>
      <w:r w:rsidRPr="002C70D6">
        <w:rPr>
          <w:rFonts w:eastAsia="Times New Roman" w:cs="Calibri"/>
          <w:color w:val="000000"/>
          <w:sz w:val="12"/>
          <w:szCs w:val="12"/>
          <w:lang w:eastAsia="zh-CN"/>
        </w:rPr>
        <w:t xml:space="preserve">days a week (monopolies restrict supply, remember?). Why do you think China hasn’t </w:t>
      </w:r>
      <w:hyperlink r:id="rId15" w:history="1">
        <w:r w:rsidRPr="002C70D6">
          <w:rPr>
            <w:rFonts w:eastAsia="Times New Roman" w:cs="Calibri"/>
            <w:color w:val="1155CC"/>
            <w:sz w:val="12"/>
            <w:szCs w:val="12"/>
            <w:u w:val="single"/>
            <w:lang w:eastAsia="zh-CN"/>
          </w:rPr>
          <w:t>yet produced</w:t>
        </w:r>
      </w:hyperlink>
      <w:r w:rsidRPr="002C70D6">
        <w:rPr>
          <w:rFonts w:eastAsia="Times New Roman" w:cs="Calibri"/>
          <w:color w:val="000000"/>
          <w:sz w:val="12"/>
          <w:szCs w:val="12"/>
          <w:lang w:eastAsia="zh-CN"/>
        </w:rPr>
        <w:t xml:space="preserve"> an mRNA vaccine? Hint: it isn’t fear about violating IP. Moreover, even </w:t>
      </w:r>
      <w:proofErr w:type="spellStart"/>
      <w:r w:rsidRPr="002C70D6">
        <w:rPr>
          <w:rFonts w:eastAsia="Times New Roman" w:cs="Calibri"/>
          <w:color w:val="000000"/>
          <w:sz w:val="12"/>
          <w:szCs w:val="12"/>
          <w:lang w:eastAsia="zh-CN"/>
        </w:rPr>
        <w:t>Moderna</w:t>
      </w:r>
      <w:proofErr w:type="spellEnd"/>
      <w:r w:rsidRPr="002C70D6">
        <w:rPr>
          <w:rFonts w:eastAsia="Times New Roman" w:cs="Calibri"/>
          <w:color w:val="000000"/>
          <w:sz w:val="12"/>
          <w:szCs w:val="12"/>
          <w:lang w:eastAsia="zh-CN"/>
        </w:rPr>
        <w:t xml:space="preserve"> and Pfizer don’t yet fully understand their production technology, they are learning by doing every single day. </w:t>
      </w:r>
      <w:proofErr w:type="spellStart"/>
      <w:r w:rsidRPr="002C70D6">
        <w:rPr>
          <w:rFonts w:eastAsia="Times New Roman" w:cs="Calibri"/>
          <w:b/>
          <w:bCs/>
          <w:color w:val="000000"/>
          <w:sz w:val="24"/>
          <w:szCs w:val="24"/>
          <w:u w:val="single"/>
          <w:lang w:eastAsia="zh-CN"/>
        </w:rPr>
        <w:t>Moderna</w:t>
      </w:r>
      <w:proofErr w:type="spellEnd"/>
      <w:r w:rsidRPr="002C70D6">
        <w:rPr>
          <w:rFonts w:eastAsia="Times New Roman" w:cs="Calibri"/>
          <w:b/>
          <w:bCs/>
          <w:color w:val="000000"/>
          <w:sz w:val="24"/>
          <w:szCs w:val="24"/>
          <w:u w:val="single"/>
          <w:lang w:eastAsia="zh-CN"/>
        </w:rPr>
        <w:t xml:space="preserve"> has said that they won’t enforce their patents during the pandemic </w:t>
      </w:r>
      <w:r w:rsidRPr="002C70D6">
        <w:rPr>
          <w:rFonts w:eastAsia="Times New Roman" w:cs="Calibri"/>
          <w:color w:val="000000"/>
          <w:sz w:val="12"/>
          <w:szCs w:val="12"/>
          <w:lang w:eastAsia="zh-CN"/>
        </w:rPr>
        <w:t xml:space="preserve">but </w:t>
      </w:r>
      <w:r w:rsidRPr="002C70D6">
        <w:rPr>
          <w:rFonts w:eastAsia="Times New Roman" w:cs="Calibri"/>
          <w:b/>
          <w:bCs/>
          <w:color w:val="000000"/>
          <w:sz w:val="24"/>
          <w:szCs w:val="24"/>
          <w:u w:val="single"/>
          <w:lang w:eastAsia="zh-CN"/>
        </w:rPr>
        <w:t>no one has stepped up to produce because no one else can.</w:t>
      </w:r>
    </w:p>
    <w:p w:rsidR="002C70D6" w:rsidRPr="002C70D6" w:rsidRDefault="002C70D6" w:rsidP="002C70D6">
      <w:pPr>
        <w:spacing w:after="0" w:line="240" w:lineRule="auto"/>
        <w:ind w:left="720"/>
        <w:rPr>
          <w:rFonts w:ascii="Times New Roman" w:eastAsia="Times New Roman" w:hAnsi="Times New Roman" w:cs="Times New Roman"/>
          <w:sz w:val="24"/>
          <w:szCs w:val="24"/>
          <w:lang w:eastAsia="zh-CN"/>
        </w:rPr>
      </w:pPr>
      <w:r w:rsidRPr="002C70D6">
        <w:rPr>
          <w:rFonts w:eastAsia="Times New Roman" w:cs="Calibri"/>
          <w:b/>
          <w:bCs/>
          <w:color w:val="000000"/>
          <w:sz w:val="24"/>
          <w:szCs w:val="24"/>
          <w:u w:val="single"/>
          <w:lang w:eastAsia="zh-CN"/>
        </w:rPr>
        <w:lastRenderedPageBreak/>
        <w:t xml:space="preserve">The US </w:t>
      </w:r>
      <w:r w:rsidRPr="002C70D6">
        <w:rPr>
          <w:rFonts w:eastAsia="Times New Roman" w:cs="Calibri"/>
          <w:color w:val="000000"/>
          <w:sz w:val="12"/>
          <w:szCs w:val="12"/>
          <w:lang w:eastAsia="zh-CN"/>
        </w:rPr>
        <w:t>trade representative</w:t>
      </w:r>
      <w:r w:rsidRPr="002C70D6">
        <w:rPr>
          <w:rFonts w:eastAsia="Times New Roman" w:cs="Calibri"/>
          <w:b/>
          <w:bCs/>
          <w:color w:val="000000"/>
          <w:sz w:val="24"/>
          <w:szCs w:val="24"/>
          <w:u w:val="single"/>
          <w:lang w:eastAsia="zh-CN"/>
        </w:rPr>
        <w:t xml:space="preserve">’s announcement </w:t>
      </w:r>
      <w:r w:rsidRPr="002C70D6">
        <w:rPr>
          <w:rFonts w:eastAsia="Times New Roman" w:cs="Calibri"/>
          <w:color w:val="000000"/>
          <w:sz w:val="12"/>
          <w:szCs w:val="12"/>
          <w:lang w:eastAsia="zh-CN"/>
        </w:rPr>
        <w:t xml:space="preserve">is virtue signaling to the anti-market left and </w:t>
      </w:r>
      <w:r w:rsidRPr="002C70D6">
        <w:rPr>
          <w:rFonts w:eastAsia="Times New Roman" w:cs="Calibri"/>
          <w:b/>
          <w:bCs/>
          <w:color w:val="000000"/>
          <w:sz w:val="24"/>
          <w:szCs w:val="24"/>
          <w:u w:val="single"/>
          <w:lang w:eastAsia="zh-CN"/>
        </w:rPr>
        <w:t>will do little to nothing to increase supply.</w:t>
      </w:r>
    </w:p>
    <w:p w:rsidR="002C70D6" w:rsidRPr="002C70D6" w:rsidRDefault="002C70D6" w:rsidP="002C70D6">
      <w:pPr>
        <w:spacing w:after="0" w:line="240" w:lineRule="auto"/>
        <w:ind w:left="720"/>
        <w:rPr>
          <w:rFonts w:ascii="Times New Roman" w:eastAsia="Times New Roman" w:hAnsi="Times New Roman" w:cs="Times New Roman"/>
          <w:sz w:val="24"/>
          <w:szCs w:val="24"/>
          <w:lang w:eastAsia="zh-CN"/>
        </w:rPr>
      </w:pPr>
      <w:r w:rsidRPr="002C70D6">
        <w:rPr>
          <w:rFonts w:eastAsia="Times New Roman" w:cs="Calibri"/>
          <w:color w:val="000000"/>
          <w:sz w:val="12"/>
          <w:szCs w:val="12"/>
          <w:lang w:eastAsia="zh-CN"/>
        </w:rPr>
        <w:t xml:space="preserve">What can we do to increase supply? Sorry, there is no quick and cheap solution. We must spend. Trump’s Operation Warp Speed spent on the order of $15 billion. If we want more, </w:t>
      </w:r>
      <w:hyperlink r:id="rId16" w:history="1">
        <w:r w:rsidRPr="002C70D6">
          <w:rPr>
            <w:rFonts w:eastAsia="Times New Roman" w:cs="Calibri"/>
            <w:color w:val="1155CC"/>
            <w:sz w:val="12"/>
            <w:szCs w:val="12"/>
            <w:u w:val="single"/>
            <w:lang w:eastAsia="zh-CN"/>
          </w:rPr>
          <w:t>we need to spend more and on similar scale</w:t>
        </w:r>
      </w:hyperlink>
      <w:r w:rsidRPr="002C70D6">
        <w:rPr>
          <w:rFonts w:eastAsia="Times New Roman" w:cs="Calibri"/>
          <w:color w:val="000000"/>
          <w:sz w:val="12"/>
          <w:szCs w:val="12"/>
          <w:lang w:eastAsia="zh-CN"/>
        </w:rPr>
        <w:t xml:space="preserve">. The Biden administration paid $269 million to Merck to retool its factories to make the J&amp;J vaccine. That was a good start. We could also offer Pfizer and </w:t>
      </w:r>
      <w:proofErr w:type="spellStart"/>
      <w:r w:rsidRPr="002C70D6">
        <w:rPr>
          <w:rFonts w:eastAsia="Times New Roman" w:cs="Calibri"/>
          <w:color w:val="000000"/>
          <w:sz w:val="12"/>
          <w:szCs w:val="12"/>
          <w:lang w:eastAsia="zh-CN"/>
        </w:rPr>
        <w:t>Moderna</w:t>
      </w:r>
      <w:proofErr w:type="spellEnd"/>
      <w:r w:rsidRPr="002C70D6">
        <w:rPr>
          <w:rFonts w:eastAsia="Times New Roman" w:cs="Calibri"/>
          <w:color w:val="000000"/>
          <w:sz w:val="12"/>
          <w:szCs w:val="12"/>
          <w:lang w:eastAsia="zh-CN"/>
        </w:rPr>
        <w:t xml:space="preserve"> say $100 a dose to produce in excess of their current production and maybe with those resources there is more they could do. South Africa and India and every other country in the world should offer the same (India hasn’t even approved the Pfizer vaccine and they are complaining about IP!??) We should ease up on the DPA and invest more in the supply chain–let’s get </w:t>
      </w:r>
      <w:proofErr w:type="spellStart"/>
      <w:r w:rsidRPr="002C70D6">
        <w:rPr>
          <w:rFonts w:eastAsia="Times New Roman" w:cs="Calibri"/>
          <w:color w:val="000000"/>
          <w:sz w:val="12"/>
          <w:szCs w:val="12"/>
          <w:lang w:eastAsia="zh-CN"/>
        </w:rPr>
        <w:t>CureVac</w:t>
      </w:r>
      <w:proofErr w:type="spellEnd"/>
      <w:r w:rsidRPr="002C70D6">
        <w:rPr>
          <w:rFonts w:eastAsia="Times New Roman" w:cs="Calibri"/>
          <w:color w:val="000000"/>
          <w:sz w:val="12"/>
          <w:szCs w:val="12"/>
          <w:lang w:eastAsia="zh-CN"/>
        </w:rPr>
        <w:t xml:space="preserve"> and the Serum Institute what they need. We should work like hell to find </w:t>
      </w:r>
      <w:proofErr w:type="gramStart"/>
      <w:r w:rsidRPr="002C70D6">
        <w:rPr>
          <w:rFonts w:eastAsia="Times New Roman" w:cs="Calibri"/>
          <w:color w:val="000000"/>
          <w:sz w:val="12"/>
          <w:szCs w:val="12"/>
          <w:lang w:eastAsia="zh-CN"/>
        </w:rPr>
        <w:t>a</w:t>
      </w:r>
      <w:proofErr w:type="gramEnd"/>
      <w:r w:rsidRPr="002C70D6">
        <w:rPr>
          <w:rFonts w:eastAsia="Times New Roman" w:cs="Calibri"/>
          <w:color w:val="000000"/>
          <w:sz w:val="12"/>
          <w:szCs w:val="12"/>
          <w:lang w:eastAsia="zh-CN"/>
        </w:rPr>
        <w:t xml:space="preserve"> s</w:t>
      </w:r>
      <w:hyperlink r:id="rId17" w:history="1">
        <w:r w:rsidRPr="002C70D6">
          <w:rPr>
            <w:rFonts w:eastAsia="Times New Roman" w:cs="Calibri"/>
            <w:color w:val="1155CC"/>
            <w:sz w:val="12"/>
            <w:szCs w:val="12"/>
            <w:u w:val="single"/>
            <w:lang w:eastAsia="zh-CN"/>
          </w:rPr>
          <w:t>ubstitute for Chilean tree bark</w:t>
        </w:r>
      </w:hyperlink>
      <w:r w:rsidRPr="002C70D6">
        <w:rPr>
          <w:rFonts w:eastAsia="Times New Roman" w:cs="Calibri"/>
          <w:color w:val="000000"/>
          <w:sz w:val="12"/>
          <w:szCs w:val="12"/>
          <w:lang w:eastAsia="zh-CN"/>
        </w:rPr>
        <w:t xml:space="preserve">. See </w:t>
      </w:r>
      <w:hyperlink r:id="rId18" w:history="1">
        <w:r w:rsidRPr="002C70D6">
          <w:rPr>
            <w:rFonts w:eastAsia="Times New Roman" w:cs="Calibri"/>
            <w:color w:val="1155CC"/>
            <w:sz w:val="12"/>
            <w:szCs w:val="12"/>
            <w:u w:val="single"/>
            <w:lang w:eastAsia="zh-CN"/>
          </w:rPr>
          <w:t>my piece in Science</w:t>
        </w:r>
      </w:hyperlink>
      <w:r w:rsidRPr="002C70D6">
        <w:rPr>
          <w:rFonts w:eastAsia="Times New Roman" w:cs="Calibri"/>
          <w:color w:val="000000"/>
          <w:sz w:val="12"/>
          <w:szCs w:val="12"/>
          <w:lang w:eastAsia="zh-CN"/>
        </w:rPr>
        <w:t xml:space="preserve"> co-authored with Michael Kremer </w:t>
      </w:r>
      <w:proofErr w:type="gramStart"/>
      <w:r w:rsidRPr="002C70D6">
        <w:rPr>
          <w:rFonts w:eastAsia="Times New Roman" w:cs="Calibri"/>
          <w:color w:val="000000"/>
          <w:sz w:val="12"/>
          <w:szCs w:val="12"/>
          <w:lang w:eastAsia="zh-CN"/>
        </w:rPr>
        <w:t>et</w:t>
      </w:r>
      <w:proofErr w:type="gramEnd"/>
      <w:r w:rsidRPr="002C70D6">
        <w:rPr>
          <w:rFonts w:eastAsia="Times New Roman" w:cs="Calibri"/>
          <w:color w:val="000000"/>
          <w:sz w:val="12"/>
          <w:szCs w:val="12"/>
          <w:lang w:eastAsia="zh-CN"/>
        </w:rPr>
        <w:t xml:space="preserve">. </w:t>
      </w:r>
      <w:proofErr w:type="gramStart"/>
      <w:r w:rsidRPr="002C70D6">
        <w:rPr>
          <w:rFonts w:eastAsia="Times New Roman" w:cs="Calibri"/>
          <w:color w:val="000000"/>
          <w:sz w:val="12"/>
          <w:szCs w:val="12"/>
          <w:lang w:eastAsia="zh-CN"/>
        </w:rPr>
        <w:t>al</w:t>
      </w:r>
      <w:proofErr w:type="gramEnd"/>
      <w:r w:rsidRPr="002C70D6">
        <w:rPr>
          <w:rFonts w:eastAsia="Times New Roman" w:cs="Calibri"/>
          <w:color w:val="000000"/>
          <w:sz w:val="12"/>
          <w:szCs w:val="12"/>
          <w:lang w:eastAsia="zh-CN"/>
        </w:rPr>
        <w:t>. for more ideas. (Note also that these ideas are better at dealing with current supply constraints and they also increase the incentive to produce future vaccines, unlike shortsighted patent abrogation.)</w:t>
      </w:r>
    </w:p>
    <w:p w:rsidR="002C70D6" w:rsidRPr="002C70D6" w:rsidRDefault="002C70D6" w:rsidP="002C70D6">
      <w:pPr>
        <w:spacing w:after="0" w:line="240" w:lineRule="auto"/>
        <w:ind w:left="720"/>
        <w:rPr>
          <w:rFonts w:ascii="Times New Roman" w:eastAsia="Times New Roman" w:hAnsi="Times New Roman" w:cs="Times New Roman"/>
          <w:sz w:val="24"/>
          <w:szCs w:val="24"/>
          <w:lang w:eastAsia="zh-CN"/>
        </w:rPr>
      </w:pPr>
      <w:r w:rsidRPr="002C70D6">
        <w:rPr>
          <w:rFonts w:eastAsia="Times New Roman" w:cs="Calibri"/>
          <w:color w:val="000000"/>
          <w:sz w:val="12"/>
          <w:szCs w:val="12"/>
          <w:lang w:eastAsia="zh-CN"/>
        </w:rPr>
        <w:t xml:space="preserve">Bottom line is that </w:t>
      </w:r>
      <w:r w:rsidRPr="002C70D6">
        <w:rPr>
          <w:rFonts w:eastAsia="Times New Roman" w:cs="Calibri"/>
          <w:b/>
          <w:bCs/>
          <w:color w:val="000000"/>
          <w:sz w:val="24"/>
          <w:szCs w:val="24"/>
          <w:u w:val="single"/>
          <w:lang w:eastAsia="zh-CN"/>
        </w:rPr>
        <w:t>producing more takes real resources not waving magic patent wands</w:t>
      </w:r>
      <w:r w:rsidRPr="002C70D6">
        <w:rPr>
          <w:rFonts w:eastAsia="Times New Roman" w:cs="Calibri"/>
          <w:color w:val="000000"/>
          <w:sz w:val="12"/>
          <w:szCs w:val="12"/>
          <w:lang w:eastAsia="zh-CN"/>
        </w:rPr>
        <w:t>.</w:t>
      </w:r>
    </w:p>
    <w:p w:rsidR="002C70D6" w:rsidRPr="002C70D6" w:rsidRDefault="002C70D6" w:rsidP="002C70D6">
      <w:pPr>
        <w:spacing w:after="0" w:line="240" w:lineRule="auto"/>
        <w:ind w:left="720"/>
        <w:rPr>
          <w:rFonts w:ascii="Times New Roman" w:eastAsia="Times New Roman" w:hAnsi="Times New Roman" w:cs="Times New Roman"/>
          <w:sz w:val="24"/>
          <w:szCs w:val="24"/>
          <w:lang w:eastAsia="zh-CN"/>
        </w:rPr>
      </w:pPr>
      <w:r w:rsidRPr="002C70D6">
        <w:rPr>
          <w:rFonts w:eastAsia="Times New Roman" w:cs="Calibri"/>
          <w:color w:val="000000"/>
          <w:sz w:val="12"/>
          <w:szCs w:val="12"/>
          <w:lang w:eastAsia="zh-CN"/>
        </w:rPr>
        <w:t xml:space="preserve">You may have gathered that I am angry. I am indeed angry that the people in power think they can solve real problems on the cheap and at someone else’s expense. This is not serious. I am also angry that </w:t>
      </w:r>
      <w:r w:rsidRPr="002C70D6">
        <w:rPr>
          <w:rFonts w:eastAsia="Times New Roman" w:cs="Calibri"/>
          <w:b/>
          <w:bCs/>
          <w:color w:val="000000"/>
          <w:sz w:val="24"/>
          <w:szCs w:val="24"/>
          <w:u w:val="single"/>
          <w:lang w:eastAsia="zh-CN"/>
        </w:rPr>
        <w:t xml:space="preserve">they are sending the wrong message </w:t>
      </w:r>
      <w:r w:rsidRPr="002C70D6">
        <w:rPr>
          <w:rFonts w:eastAsia="Times New Roman" w:cs="Calibri"/>
          <w:color w:val="000000"/>
          <w:sz w:val="12"/>
          <w:szCs w:val="12"/>
          <w:lang w:eastAsia="zh-CN"/>
        </w:rPr>
        <w:t xml:space="preserve">about business, profits and capitalism. So let me end on positive note. Like the Apollo program and Dunkirk, the creation of the mRNA vaccines by Pfizer and </w:t>
      </w:r>
      <w:proofErr w:type="spellStart"/>
      <w:r w:rsidRPr="002C70D6">
        <w:rPr>
          <w:rFonts w:eastAsia="Times New Roman" w:cs="Calibri"/>
          <w:color w:val="000000"/>
          <w:sz w:val="12"/>
          <w:szCs w:val="12"/>
          <w:lang w:eastAsia="zh-CN"/>
        </w:rPr>
        <w:t>Moderna</w:t>
      </w:r>
      <w:proofErr w:type="spellEnd"/>
      <w:r w:rsidRPr="002C70D6">
        <w:rPr>
          <w:rFonts w:eastAsia="Times New Roman" w:cs="Calibri"/>
          <w:color w:val="000000"/>
          <w:sz w:val="12"/>
          <w:szCs w:val="12"/>
          <w:lang w:eastAsia="zh-CN"/>
        </w:rPr>
        <w:t xml:space="preserve"> should be lauded with Nobel prizes and major movies. Churchill called the rescue at Dunkirk a “miracle of deliverance,” well the miracle of </w:t>
      </w:r>
      <w:proofErr w:type="spellStart"/>
      <w:r w:rsidRPr="002C70D6">
        <w:rPr>
          <w:rFonts w:eastAsia="Times New Roman" w:cs="Calibri"/>
          <w:color w:val="000000"/>
          <w:sz w:val="12"/>
          <w:szCs w:val="12"/>
          <w:lang w:eastAsia="zh-CN"/>
        </w:rPr>
        <w:t>Moderna</w:t>
      </w:r>
      <w:proofErr w:type="spellEnd"/>
      <w:r w:rsidRPr="002C70D6">
        <w:rPr>
          <w:rFonts w:eastAsia="Times New Roman" w:cs="Calibri"/>
          <w:color w:val="000000"/>
          <w:sz w:val="12"/>
          <w:szCs w:val="12"/>
          <w:lang w:eastAsia="zh-CN"/>
        </w:rPr>
        <w:t xml:space="preserve"> will rescue many more. Not only was a vaccine designed in under a year, an entirely new production process was set up to produce billions of doses to rescue the world. The creation of the mRNA vaccines was a triumph of science, logistics, and management and it was done at a speed that I had thought </w:t>
      </w:r>
      <w:hyperlink r:id="rId19" w:history="1">
        <w:r w:rsidRPr="002C70D6">
          <w:rPr>
            <w:rFonts w:eastAsia="Times New Roman" w:cs="Calibri"/>
            <w:color w:val="1155CC"/>
            <w:sz w:val="12"/>
            <w:szCs w:val="12"/>
            <w:u w:val="single"/>
            <w:lang w:eastAsia="zh-CN"/>
          </w:rPr>
          <w:t>possible only for past generations</w:t>
        </w:r>
      </w:hyperlink>
      <w:r w:rsidRPr="002C70D6">
        <w:rPr>
          <w:rFonts w:eastAsia="Times New Roman" w:cs="Calibri"/>
          <w:color w:val="000000"/>
          <w:sz w:val="12"/>
          <w:szCs w:val="12"/>
          <w:lang w:eastAsia="zh-CN"/>
        </w:rPr>
        <w:t>.</w:t>
      </w:r>
    </w:p>
    <w:p w:rsidR="00A95652" w:rsidRPr="00B55AD5" w:rsidRDefault="002C70D6" w:rsidP="00B55AD5">
      <w:r>
        <w:t>ON CASE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2D11B4"/>
    <w:multiLevelType w:val="multilevel"/>
    <w:tmpl w:val="AF3E6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920670"/>
    <w:multiLevelType w:val="multilevel"/>
    <w:tmpl w:val="57BE8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C70D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70D6"/>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502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BA154-D22B-4D72-A07A-5BEC1BC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75022"/>
    <w:rPr>
      <w:rFonts w:ascii="Calibri" w:hAnsi="Calibri"/>
    </w:rPr>
  </w:style>
  <w:style w:type="paragraph" w:styleId="Heading1">
    <w:name w:val="heading 1"/>
    <w:aliases w:val="Pocket"/>
    <w:basedOn w:val="Normal"/>
    <w:next w:val="Normal"/>
    <w:link w:val="Heading1Char"/>
    <w:qFormat/>
    <w:rsid w:val="00C750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750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750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7502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750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5022"/>
  </w:style>
  <w:style w:type="character" w:customStyle="1" w:styleId="Heading1Char">
    <w:name w:val="Heading 1 Char"/>
    <w:aliases w:val="Pocket Char"/>
    <w:basedOn w:val="DefaultParagraphFont"/>
    <w:link w:val="Heading1"/>
    <w:rsid w:val="00C750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7502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7502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75022"/>
    <w:rPr>
      <w:rFonts w:ascii="Calibri" w:eastAsiaTheme="majorEastAsia" w:hAnsi="Calibri" w:cstheme="majorBidi"/>
      <w:b/>
      <w:iCs/>
      <w:sz w:val="26"/>
    </w:rPr>
  </w:style>
  <w:style w:type="character" w:styleId="Emphasis">
    <w:name w:val="Emphasis"/>
    <w:basedOn w:val="DefaultParagraphFont"/>
    <w:uiPriority w:val="7"/>
    <w:qFormat/>
    <w:rsid w:val="00C75022"/>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C75022"/>
    <w:rPr>
      <w:b/>
      <w:bCs/>
      <w:sz w:val="26"/>
      <w:u w:val="none"/>
    </w:rPr>
  </w:style>
  <w:style w:type="character" w:customStyle="1" w:styleId="StyleUnderline">
    <w:name w:val="Style Underline"/>
    <w:aliases w:val="Underline"/>
    <w:basedOn w:val="DefaultParagraphFont"/>
    <w:uiPriority w:val="6"/>
    <w:qFormat/>
    <w:rsid w:val="00C75022"/>
    <w:rPr>
      <w:b w:val="0"/>
      <w:sz w:val="22"/>
      <w:u w:val="single"/>
    </w:rPr>
  </w:style>
  <w:style w:type="character" w:styleId="Hyperlink">
    <w:name w:val="Hyperlink"/>
    <w:basedOn w:val="DefaultParagraphFont"/>
    <w:uiPriority w:val="99"/>
    <w:semiHidden/>
    <w:unhideWhenUsed/>
    <w:rsid w:val="00C75022"/>
    <w:rPr>
      <w:color w:val="auto"/>
      <w:u w:val="none"/>
    </w:rPr>
  </w:style>
  <w:style w:type="character" w:styleId="FollowedHyperlink">
    <w:name w:val="FollowedHyperlink"/>
    <w:basedOn w:val="DefaultParagraphFont"/>
    <w:uiPriority w:val="99"/>
    <w:semiHidden/>
    <w:unhideWhenUsed/>
    <w:rsid w:val="00C75022"/>
    <w:rPr>
      <w:color w:val="auto"/>
      <w:u w:val="none"/>
    </w:rPr>
  </w:style>
  <w:style w:type="paragraph" w:styleId="NormalWeb">
    <w:name w:val="Normal (Web)"/>
    <w:basedOn w:val="Normal"/>
    <w:uiPriority w:val="99"/>
    <w:semiHidden/>
    <w:unhideWhenUsed/>
    <w:rsid w:val="002C70D6"/>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22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ginalrevolution.com/our-textbook" TargetMode="External"/><Relationship Id="rId13" Type="http://schemas.openxmlformats.org/officeDocument/2006/relationships/hyperlink" Target="https://www.reuters.com/business/healthcare-pharmaceuticals/curevac-says-mass-vaccine-rollout-thrown-into-doubt-by-us-restrictions-2021-05-04/" TargetMode="External"/><Relationship Id="rId18" Type="http://schemas.openxmlformats.org/officeDocument/2006/relationships/hyperlink" Target="https://science.sciencemag.org/content/371/6534/1107"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mason.gmu.edu/~atabarro/TabarrokCV.pdf" TargetMode="External"/><Relationship Id="rId12" Type="http://schemas.openxmlformats.org/officeDocument/2006/relationships/hyperlink" Target="https://endpts.com/as-fears-mount-over-jj-and-astrazeneca-novavax-enters-a-shaky-spotlight/" TargetMode="External"/><Relationship Id="rId17" Type="http://schemas.openxmlformats.org/officeDocument/2006/relationships/hyperlink" Target="https://www.theatlantic.com/science/archive/2020/10/single-tree-species-may-hold-key-coronavirus-vaccine/616792/" TargetMode="External"/><Relationship Id="rId2" Type="http://schemas.openxmlformats.org/officeDocument/2006/relationships/numbering" Target="numbering.xml"/><Relationship Id="rId16" Type="http://schemas.openxmlformats.org/officeDocument/2006/relationships/hyperlink" Target="https://science.sciencemag.org/content/371/6534/110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innovation-asset.com/blog/the-4-main-types-of-intellectual-property-and-related-costs" TargetMode="External"/><Relationship Id="rId11" Type="http://schemas.openxmlformats.org/officeDocument/2006/relationships/hyperlink" Target="https://www.astrazeneca.com/what-science-can-do/topics/technologies/pushing-boundaries-to-deliver-covid-19-vaccine-accross-the-globe.html" TargetMode="External"/><Relationship Id="rId5" Type="http://schemas.openxmlformats.org/officeDocument/2006/relationships/webSettings" Target="webSettings.xml"/><Relationship Id="rId15" Type="http://schemas.openxmlformats.org/officeDocument/2006/relationships/hyperlink" Target="https://www.scmp.com/news/china/politics/article/3128998/revolutionary-mrna-vaccines-made-chinese-firms-will-be-ready" TargetMode="External"/><Relationship Id="rId10" Type="http://schemas.openxmlformats.org/officeDocument/2006/relationships/hyperlink" Target="https://marginalrevolution.com/marginalrevolution/2021/05/ip-is-not-the-constraint.html" TargetMode="External"/><Relationship Id="rId19" Type="http://schemas.openxmlformats.org/officeDocument/2006/relationships/hyperlink" Target="https://patrickcollison.com/fast" TargetMode="External"/><Relationship Id="rId4" Type="http://schemas.openxmlformats.org/officeDocument/2006/relationships/settings" Target="settings.xml"/><Relationship Id="rId9" Type="http://schemas.openxmlformats.org/officeDocument/2006/relationships/hyperlink" Target="https://www.ted.com/talks/alex_tabarrok_foresees_economic_growth" TargetMode="External"/><Relationship Id="rId14" Type="http://schemas.openxmlformats.org/officeDocument/2006/relationships/hyperlink" Target="https://blogs.sciencemag.org/pipeline/archives/2021/04/22/a-look-at-novava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B9FD1-DEE0-47CE-A3AA-4FB62767A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5</Pages>
  <Words>3639</Words>
  <Characters>20744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3</cp:revision>
  <dcterms:created xsi:type="dcterms:W3CDTF">2021-09-18T14:13:00Z</dcterms:created>
  <dcterms:modified xsi:type="dcterms:W3CDTF">2021-11-05T20:41:00Z</dcterms:modified>
</cp:coreProperties>
</file>