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26"/>
          <w:szCs w:val="26"/>
          <w:shd w:val="clear" w:color="auto" w:fill="FFFFFF"/>
          <w:lang w:eastAsia="zh-CN"/>
        </w:rPr>
        <w:t xml:space="preserve">The standard is maximizing expected well-being—to clarify, </w:t>
      </w:r>
      <w:r w:rsidRPr="0080006F">
        <w:rPr>
          <w:rFonts w:eastAsia="Times New Roman" w:cs="Calibri"/>
          <w:b/>
          <w:bCs/>
          <w:color w:val="000000"/>
          <w:sz w:val="26"/>
          <w:szCs w:val="26"/>
          <w:u w:val="single"/>
          <w:shd w:val="clear" w:color="auto" w:fill="FFFFFF"/>
          <w:lang w:eastAsia="zh-CN"/>
        </w:rPr>
        <w:t>saving lives</w:t>
      </w:r>
      <w:r w:rsidRPr="0080006F">
        <w:rPr>
          <w:rFonts w:eastAsia="Times New Roman" w:cs="Calibri"/>
          <w:b/>
          <w:bCs/>
          <w:color w:val="000000"/>
          <w:sz w:val="26"/>
          <w:szCs w:val="26"/>
          <w:shd w:val="clear" w:color="auto" w:fill="FFFFFF"/>
          <w:lang w:eastAsia="zh-CN"/>
        </w:rPr>
        <w:t xml:space="preserve">. </w:t>
      </w:r>
      <w:proofErr w:type="spellStart"/>
      <w:r w:rsidRPr="0080006F">
        <w:rPr>
          <w:rFonts w:eastAsia="Times New Roman" w:cs="Calibri"/>
          <w:b/>
          <w:bCs/>
          <w:color w:val="000000"/>
          <w:sz w:val="26"/>
          <w:szCs w:val="26"/>
          <w:shd w:val="clear" w:color="auto" w:fill="FFFFFF"/>
          <w:lang w:eastAsia="zh-CN"/>
        </w:rPr>
        <w:t>Calc</w:t>
      </w:r>
      <w:proofErr w:type="spellEnd"/>
      <w:r w:rsidRPr="0080006F">
        <w:rPr>
          <w:rFonts w:eastAsia="Times New Roman" w:cs="Calibri"/>
          <w:b/>
          <w:bCs/>
          <w:color w:val="000000"/>
          <w:sz w:val="26"/>
          <w:szCs w:val="26"/>
          <w:shd w:val="clear" w:color="auto" w:fill="FFFFFF"/>
          <w:lang w:eastAsia="zh-CN"/>
        </w:rPr>
        <w:t xml:space="preserve"> indicts </w:t>
      </w:r>
      <w:r w:rsidRPr="0080006F">
        <w:rPr>
          <w:rFonts w:eastAsia="Times New Roman" w:cs="Calibri"/>
          <w:b/>
          <w:bCs/>
          <w:color w:val="000000"/>
          <w:sz w:val="26"/>
          <w:szCs w:val="26"/>
          <w:u w:val="single"/>
          <w:shd w:val="clear" w:color="auto" w:fill="FFFFFF"/>
          <w:lang w:eastAsia="zh-CN"/>
        </w:rPr>
        <w:t>don’t link</w:t>
      </w:r>
      <w:r w:rsidRPr="0080006F">
        <w:rPr>
          <w:rFonts w:eastAsia="Times New Roman" w:cs="Calibri"/>
          <w:b/>
          <w:bCs/>
          <w:color w:val="000000"/>
          <w:sz w:val="26"/>
          <w:szCs w:val="26"/>
          <w:shd w:val="clear" w:color="auto" w:fill="FFFFFF"/>
          <w:lang w:eastAsia="zh-CN"/>
        </w:rPr>
        <w:t xml:space="preserve">—our impacts are bad because </w:t>
      </w:r>
      <w:r w:rsidRPr="0080006F">
        <w:rPr>
          <w:rFonts w:eastAsia="Times New Roman" w:cs="Calibri"/>
          <w:b/>
          <w:bCs/>
          <w:color w:val="000000"/>
          <w:sz w:val="26"/>
          <w:szCs w:val="26"/>
          <w:u w:val="single"/>
          <w:shd w:val="clear" w:color="auto" w:fill="FFFFFF"/>
          <w:lang w:eastAsia="zh-CN"/>
        </w:rPr>
        <w:t>as far as we know</w:t>
      </w:r>
      <w:r w:rsidRPr="0080006F">
        <w:rPr>
          <w:rFonts w:eastAsia="Times New Roman" w:cs="Calibri"/>
          <w:b/>
          <w:bCs/>
          <w:color w:val="000000"/>
          <w:sz w:val="26"/>
          <w:szCs w:val="26"/>
          <w:shd w:val="clear" w:color="auto" w:fill="FFFFFF"/>
          <w:lang w:eastAsia="zh-CN"/>
        </w:rPr>
        <w:t>, it would cause death.</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26"/>
          <w:szCs w:val="26"/>
          <w:shd w:val="clear" w:color="auto" w:fill="FFFFFF"/>
          <w:lang w:eastAsia="zh-CN"/>
        </w:rPr>
        <w:t>Prefer:</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26"/>
          <w:szCs w:val="26"/>
          <w:shd w:val="clear" w:color="auto" w:fill="FFFFFF"/>
          <w:lang w:eastAsia="zh-CN"/>
        </w:rPr>
        <w:t>1] Death is bad and o/w</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26"/>
          <w:szCs w:val="26"/>
          <w:shd w:val="clear" w:color="auto" w:fill="FFFFFF"/>
          <w:lang w:eastAsia="zh-CN"/>
        </w:rPr>
        <w:t xml:space="preserve">It </w:t>
      </w:r>
      <w:r w:rsidRPr="0080006F">
        <w:rPr>
          <w:rFonts w:eastAsia="Times New Roman" w:cs="Calibri"/>
          <w:b/>
          <w:bCs/>
          <w:color w:val="000000"/>
          <w:sz w:val="26"/>
          <w:szCs w:val="26"/>
          <w:u w:val="single"/>
          <w:shd w:val="clear" w:color="auto" w:fill="FFFFFF"/>
          <w:lang w:eastAsia="zh-CN"/>
        </w:rPr>
        <w:t>ontologically</w:t>
      </w:r>
      <w:r w:rsidRPr="0080006F">
        <w:rPr>
          <w:rFonts w:eastAsia="Times New Roman" w:cs="Calibri"/>
          <w:b/>
          <w:bCs/>
          <w:color w:val="000000"/>
          <w:sz w:val="26"/>
          <w:szCs w:val="26"/>
          <w:shd w:val="clear" w:color="auto" w:fill="FFFFFF"/>
          <w:lang w:eastAsia="zh-CN"/>
        </w:rPr>
        <w:t xml:space="preserve"> destroys the subject.</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26"/>
          <w:szCs w:val="26"/>
          <w:shd w:val="clear" w:color="auto" w:fill="FFFFFF"/>
          <w:lang w:eastAsia="zh-CN"/>
        </w:rPr>
        <w:t xml:space="preserve">Paterson 1 </w:t>
      </w:r>
      <w:r w:rsidRPr="0080006F">
        <w:rPr>
          <w:rFonts w:eastAsia="Times New Roman" w:cs="Calibri"/>
          <w:color w:val="000000"/>
          <w:shd w:val="clear" w:color="auto" w:fill="FFFFFF"/>
          <w:lang w:eastAsia="zh-CN"/>
        </w:rPr>
        <w:t>– Department of Philosophy, Providence College, Rhode Island. (Craig, “A Life Not Worth Living?</w:t>
      </w:r>
      <w:proofErr w:type="gramStart"/>
      <w:r w:rsidRPr="0080006F">
        <w:rPr>
          <w:rFonts w:eastAsia="Times New Roman" w:cs="Calibri"/>
          <w:color w:val="000000"/>
          <w:shd w:val="clear" w:color="auto" w:fill="FFFFFF"/>
          <w:lang w:eastAsia="zh-CN"/>
        </w:rPr>
        <w:t>”,</w:t>
      </w:r>
      <w:proofErr w:type="gramEnd"/>
      <w:r w:rsidRPr="0080006F">
        <w:rPr>
          <w:rFonts w:eastAsia="Times New Roman" w:cs="Calibri"/>
          <w:color w:val="000000"/>
          <w:shd w:val="clear" w:color="auto" w:fill="FFFFFF"/>
          <w:lang w:eastAsia="zh-CN"/>
        </w:rPr>
        <w:t xml:space="preserve"> Studies in Christian Ethics,</w:t>
      </w:r>
      <w:hyperlink r:id="rId6" w:history="1">
        <w:r w:rsidRPr="0080006F">
          <w:rPr>
            <w:rFonts w:eastAsia="Times New Roman" w:cs="Calibri"/>
            <w:color w:val="000000"/>
            <w:u w:val="single"/>
            <w:shd w:val="clear" w:color="auto" w:fill="FFFFFF"/>
            <w:lang w:eastAsia="zh-CN"/>
          </w:rPr>
          <w:t xml:space="preserve"> </w:t>
        </w:r>
        <w:r w:rsidRPr="0080006F">
          <w:rPr>
            <w:rFonts w:eastAsia="Times New Roman" w:cs="Calibri"/>
            <w:color w:val="1155CC"/>
            <w:u w:val="single"/>
            <w:shd w:val="clear" w:color="auto" w:fill="FFFFFF"/>
            <w:lang w:eastAsia="zh-CN"/>
          </w:rPr>
          <w:t>http://sce.sagepub.com</w:t>
        </w:r>
      </w:hyperlink>
      <w:r w:rsidRPr="0080006F">
        <w:rPr>
          <w:rFonts w:eastAsia="Times New Roman" w:cs="Calibri"/>
          <w:color w:val="000000"/>
          <w:shd w:val="clear" w:color="auto" w:fill="FFFFFF"/>
          <w:lang w:eastAsia="zh-CN"/>
        </w:rPr>
        <w:t>)</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eastAsia="Times New Roman" w:cs="Calibri"/>
          <w:color w:val="000000"/>
          <w:sz w:val="26"/>
          <w:szCs w:val="26"/>
          <w:shd w:val="clear" w:color="auto" w:fill="FFFFFF"/>
          <w:lang w:eastAsia="zh-CN"/>
        </w:rPr>
        <w:t xml:space="preserve">Contrary to those accounts, </w:t>
      </w:r>
      <w:r w:rsidRPr="0080006F">
        <w:rPr>
          <w:rFonts w:eastAsia="Times New Roman" w:cs="Calibri"/>
          <w:color w:val="000000"/>
          <w:sz w:val="26"/>
          <w:szCs w:val="26"/>
          <w:u w:val="single"/>
          <w:shd w:val="clear" w:color="auto" w:fill="FFFFFF"/>
          <w:lang w:eastAsia="zh-CN"/>
        </w:rPr>
        <w:t>I would argue that it is</w:t>
      </w:r>
      <w:r w:rsidRPr="0080006F">
        <w:rPr>
          <w:rFonts w:eastAsia="Times New Roman" w:cs="Calibri"/>
          <w:b/>
          <w:bCs/>
          <w:color w:val="000000"/>
          <w:sz w:val="26"/>
          <w:szCs w:val="26"/>
          <w:u w:val="single"/>
          <w:shd w:val="clear" w:color="auto" w:fill="FFFFFF"/>
          <w:lang w:eastAsia="zh-CN"/>
        </w:rPr>
        <w:t xml:space="preserve"> </w:t>
      </w:r>
      <w:r w:rsidRPr="0080006F">
        <w:rPr>
          <w:rFonts w:eastAsia="Times New Roman" w:cs="Calibri"/>
          <w:b/>
          <w:bCs/>
          <w:color w:val="000000"/>
          <w:sz w:val="26"/>
          <w:szCs w:val="26"/>
          <w:u w:val="single"/>
          <w:shd w:val="clear" w:color="auto" w:fill="00FF00"/>
          <w:lang w:eastAsia="zh-CN"/>
        </w:rPr>
        <w:t>death</w:t>
      </w:r>
      <w:r w:rsidRPr="0080006F">
        <w:rPr>
          <w:rFonts w:eastAsia="Times New Roman" w:cs="Calibri"/>
          <w:b/>
          <w:bCs/>
          <w:color w:val="000000"/>
          <w:sz w:val="26"/>
          <w:szCs w:val="26"/>
          <w:u w:val="single"/>
          <w:shd w:val="clear" w:color="auto" w:fill="FFFFFF"/>
          <w:lang w:eastAsia="zh-CN"/>
        </w:rPr>
        <w:t xml:space="preserve"> </w:t>
      </w:r>
      <w:r w:rsidRPr="0080006F">
        <w:rPr>
          <w:rFonts w:eastAsia="Times New Roman" w:cs="Calibri"/>
          <w:color w:val="000000"/>
          <w:sz w:val="26"/>
          <w:szCs w:val="26"/>
          <w:u w:val="single"/>
          <w:shd w:val="clear" w:color="auto" w:fill="FFFFFF"/>
          <w:lang w:eastAsia="zh-CN"/>
        </w:rPr>
        <w:t xml:space="preserve">per se that is really the </w:t>
      </w:r>
      <w:r w:rsidRPr="0080006F">
        <w:rPr>
          <w:rFonts w:eastAsia="Times New Roman" w:cs="Calibri"/>
          <w:b/>
          <w:bCs/>
          <w:color w:val="000000"/>
          <w:sz w:val="26"/>
          <w:szCs w:val="26"/>
          <w:u w:val="single"/>
          <w:shd w:val="clear" w:color="auto" w:fill="FFFFFF"/>
          <w:lang w:eastAsia="zh-CN"/>
        </w:rPr>
        <w:t>objective evil</w:t>
      </w:r>
      <w:r w:rsidRPr="0080006F">
        <w:rPr>
          <w:rFonts w:eastAsia="Times New Roman" w:cs="Calibri"/>
          <w:color w:val="000000"/>
          <w:sz w:val="26"/>
          <w:szCs w:val="26"/>
          <w:u w:val="single"/>
          <w:shd w:val="clear" w:color="auto" w:fill="FFFFFF"/>
          <w:lang w:eastAsia="zh-CN"/>
        </w:rPr>
        <w:t xml:space="preserve"> for us</w:t>
      </w:r>
      <w:r w:rsidRPr="0080006F">
        <w:rPr>
          <w:rFonts w:eastAsia="Times New Roman" w:cs="Calibri"/>
          <w:color w:val="000000"/>
          <w:sz w:val="26"/>
          <w:szCs w:val="26"/>
          <w:shd w:val="clear" w:color="auto" w:fill="FFFFFF"/>
          <w:lang w:eastAsia="zh-CN"/>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80006F">
        <w:rPr>
          <w:rFonts w:eastAsia="Times New Roman" w:cs="Calibri"/>
          <w:color w:val="000000"/>
          <w:sz w:val="26"/>
          <w:szCs w:val="26"/>
          <w:u w:val="single"/>
          <w:shd w:val="clear" w:color="auto" w:fill="FFFFFF"/>
          <w:lang w:eastAsia="zh-CN"/>
        </w:rPr>
        <w:t xml:space="preserve">death in itself is an evil to us because it </w:t>
      </w:r>
      <w:r w:rsidRPr="0080006F">
        <w:rPr>
          <w:rFonts w:eastAsia="Times New Roman" w:cs="Calibri"/>
          <w:b/>
          <w:bCs/>
          <w:color w:val="000000"/>
          <w:sz w:val="26"/>
          <w:szCs w:val="26"/>
          <w:u w:val="single"/>
          <w:shd w:val="clear" w:color="auto" w:fill="00FF00"/>
          <w:lang w:eastAsia="zh-CN"/>
        </w:rPr>
        <w:t xml:space="preserve">ontologically destroys the </w:t>
      </w:r>
      <w:r w:rsidRPr="0080006F">
        <w:rPr>
          <w:rFonts w:eastAsia="Times New Roman" w:cs="Calibri"/>
          <w:b/>
          <w:bCs/>
          <w:color w:val="000000"/>
          <w:sz w:val="26"/>
          <w:szCs w:val="26"/>
          <w:u w:val="single"/>
          <w:shd w:val="clear" w:color="auto" w:fill="FFFFFF"/>
          <w:lang w:eastAsia="zh-CN"/>
        </w:rPr>
        <w:t xml:space="preserve">current existent </w:t>
      </w:r>
      <w:r w:rsidRPr="0080006F">
        <w:rPr>
          <w:rFonts w:eastAsia="Times New Roman" w:cs="Calibri"/>
          <w:b/>
          <w:bCs/>
          <w:color w:val="000000"/>
          <w:sz w:val="26"/>
          <w:szCs w:val="26"/>
          <w:u w:val="single"/>
          <w:shd w:val="clear" w:color="auto" w:fill="00FF00"/>
          <w:lang w:eastAsia="zh-CN"/>
        </w:rPr>
        <w:t>subject</w:t>
      </w:r>
      <w:r w:rsidRPr="0080006F">
        <w:rPr>
          <w:rFonts w:eastAsia="Times New Roman" w:cs="Calibri"/>
          <w:b/>
          <w:bCs/>
          <w:color w:val="000000"/>
          <w:sz w:val="26"/>
          <w:szCs w:val="26"/>
          <w:u w:val="single"/>
          <w:shd w:val="clear" w:color="auto" w:fill="FFFFFF"/>
          <w:lang w:eastAsia="zh-CN"/>
        </w:rPr>
        <w:t xml:space="preserve"> </w:t>
      </w:r>
      <w:r w:rsidRPr="0080006F">
        <w:rPr>
          <w:rFonts w:eastAsia="Times New Roman" w:cs="Calibri"/>
          <w:color w:val="000000"/>
          <w:sz w:val="26"/>
          <w:szCs w:val="26"/>
          <w:shd w:val="clear" w:color="auto" w:fill="FFFFFF"/>
          <w:lang w:eastAsia="zh-CN"/>
        </w:rPr>
        <w:t xml:space="preserve">— </w:t>
      </w:r>
      <w:r w:rsidRPr="0080006F">
        <w:rPr>
          <w:rFonts w:eastAsia="Times New Roman" w:cs="Calibri"/>
          <w:color w:val="000000"/>
          <w:sz w:val="26"/>
          <w:szCs w:val="26"/>
          <w:u w:val="single"/>
          <w:shd w:val="clear" w:color="auto" w:fill="FFFFFF"/>
          <w:lang w:eastAsia="zh-CN"/>
        </w:rPr>
        <w:t xml:space="preserve">it is the ultimate in </w:t>
      </w:r>
      <w:r w:rsidRPr="0080006F">
        <w:rPr>
          <w:rFonts w:eastAsia="Times New Roman" w:cs="Calibri"/>
          <w:b/>
          <w:bCs/>
          <w:color w:val="000000"/>
          <w:sz w:val="26"/>
          <w:szCs w:val="26"/>
          <w:u w:val="single"/>
          <w:shd w:val="clear" w:color="auto" w:fill="FFFFFF"/>
          <w:lang w:eastAsia="zh-CN"/>
        </w:rPr>
        <w:t xml:space="preserve">metaphysical </w:t>
      </w:r>
      <w:proofErr w:type="spellStart"/>
      <w:r w:rsidRPr="0080006F">
        <w:rPr>
          <w:rFonts w:eastAsia="Times New Roman" w:cs="Calibri"/>
          <w:b/>
          <w:bCs/>
          <w:color w:val="000000"/>
          <w:sz w:val="26"/>
          <w:szCs w:val="26"/>
          <w:u w:val="single"/>
          <w:shd w:val="clear" w:color="auto" w:fill="FFFFFF"/>
          <w:lang w:eastAsia="zh-CN"/>
        </w:rPr>
        <w:t>lightening</w:t>
      </w:r>
      <w:proofErr w:type="spellEnd"/>
      <w:r w:rsidRPr="0080006F">
        <w:rPr>
          <w:rFonts w:eastAsia="Times New Roman" w:cs="Calibri"/>
          <w:b/>
          <w:bCs/>
          <w:color w:val="000000"/>
          <w:sz w:val="26"/>
          <w:szCs w:val="26"/>
          <w:u w:val="single"/>
          <w:shd w:val="clear" w:color="auto" w:fill="FFFFFF"/>
          <w:lang w:eastAsia="zh-CN"/>
        </w:rPr>
        <w:t xml:space="preserve"> strikes</w:t>
      </w:r>
      <w:r w:rsidRPr="0080006F">
        <w:rPr>
          <w:rFonts w:eastAsia="Times New Roman" w:cs="Calibri"/>
          <w:color w:val="000000"/>
          <w:sz w:val="26"/>
          <w:szCs w:val="26"/>
          <w:shd w:val="clear" w:color="auto" w:fill="FFFFFF"/>
          <w:lang w:eastAsia="zh-CN"/>
        </w:rPr>
        <w:t xml:space="preserve">.80 </w:t>
      </w:r>
      <w:proofErr w:type="gramStart"/>
      <w:r w:rsidRPr="0080006F">
        <w:rPr>
          <w:rFonts w:eastAsia="Times New Roman" w:cs="Calibri"/>
          <w:color w:val="000000"/>
          <w:sz w:val="26"/>
          <w:szCs w:val="26"/>
          <w:u w:val="single"/>
          <w:shd w:val="clear" w:color="auto" w:fill="FFFFFF"/>
          <w:lang w:eastAsia="zh-CN"/>
        </w:rPr>
        <w:t>The</w:t>
      </w:r>
      <w:proofErr w:type="gramEnd"/>
      <w:r w:rsidRPr="0080006F">
        <w:rPr>
          <w:rFonts w:eastAsia="Times New Roman" w:cs="Calibri"/>
          <w:color w:val="000000"/>
          <w:sz w:val="26"/>
          <w:szCs w:val="26"/>
          <w:u w:val="single"/>
          <w:shd w:val="clear" w:color="auto" w:fill="FFFFFF"/>
          <w:lang w:eastAsia="zh-CN"/>
        </w:rPr>
        <w:t xml:space="preserve"> evil of </w:t>
      </w:r>
      <w:r w:rsidRPr="0080006F">
        <w:rPr>
          <w:rFonts w:eastAsia="Times New Roman" w:cs="Calibri"/>
          <w:color w:val="000000"/>
          <w:sz w:val="26"/>
          <w:szCs w:val="26"/>
          <w:u w:val="single"/>
          <w:shd w:val="clear" w:color="auto" w:fill="00FF00"/>
          <w:lang w:eastAsia="zh-CN"/>
        </w:rPr>
        <w:t>death is</w:t>
      </w:r>
      <w:r w:rsidRPr="0080006F">
        <w:rPr>
          <w:rFonts w:eastAsia="Times New Roman" w:cs="Calibri"/>
          <w:color w:val="000000"/>
          <w:sz w:val="26"/>
          <w:szCs w:val="26"/>
          <w:u w:val="single"/>
          <w:shd w:val="clear" w:color="auto" w:fill="FFFFFF"/>
          <w:lang w:eastAsia="zh-CN"/>
        </w:rPr>
        <w:t xml:space="preserve"> truly </w:t>
      </w:r>
      <w:r w:rsidRPr="0080006F">
        <w:rPr>
          <w:rFonts w:eastAsia="Times New Roman" w:cs="Calibri"/>
          <w:color w:val="000000"/>
          <w:sz w:val="26"/>
          <w:szCs w:val="26"/>
          <w:u w:val="single"/>
          <w:shd w:val="clear" w:color="auto" w:fill="00FF00"/>
          <w:lang w:eastAsia="zh-CN"/>
        </w:rPr>
        <w:t>an ontological evil</w:t>
      </w:r>
      <w:r w:rsidRPr="0080006F">
        <w:rPr>
          <w:rFonts w:eastAsia="Times New Roman" w:cs="Calibri"/>
          <w:color w:val="000000"/>
          <w:sz w:val="26"/>
          <w:szCs w:val="26"/>
          <w:u w:val="single"/>
          <w:shd w:val="clear" w:color="auto" w:fill="FFFFFF"/>
          <w:lang w:eastAsia="zh-CN"/>
        </w:rPr>
        <w:t xml:space="preserve"> borne by the person who already exists,</w:t>
      </w:r>
      <w:r w:rsidRPr="0080006F">
        <w:rPr>
          <w:rFonts w:eastAsia="Times New Roman" w:cs="Calibri"/>
          <w:b/>
          <w:bCs/>
          <w:color w:val="000000"/>
          <w:sz w:val="26"/>
          <w:szCs w:val="26"/>
          <w:u w:val="single"/>
          <w:shd w:val="clear" w:color="auto" w:fill="FFFFFF"/>
          <w:lang w:eastAsia="zh-CN"/>
        </w:rPr>
        <w:t xml:space="preserve"> </w:t>
      </w:r>
      <w:r w:rsidRPr="0080006F">
        <w:rPr>
          <w:rFonts w:eastAsia="Times New Roman" w:cs="Calibri"/>
          <w:b/>
          <w:bCs/>
          <w:color w:val="000000"/>
          <w:sz w:val="26"/>
          <w:szCs w:val="26"/>
          <w:u w:val="single"/>
          <w:shd w:val="clear" w:color="auto" w:fill="00FF00"/>
          <w:lang w:eastAsia="zh-CN"/>
        </w:rPr>
        <w:t>independent</w:t>
      </w:r>
      <w:r w:rsidRPr="0080006F">
        <w:rPr>
          <w:rFonts w:eastAsia="Times New Roman" w:cs="Calibri"/>
          <w:b/>
          <w:bCs/>
          <w:color w:val="000000"/>
          <w:sz w:val="26"/>
          <w:szCs w:val="26"/>
          <w:u w:val="single"/>
          <w:shd w:val="clear" w:color="auto" w:fill="FFFFFF"/>
          <w:lang w:eastAsia="zh-CN"/>
        </w:rPr>
        <w:t xml:space="preserve">ly </w:t>
      </w:r>
      <w:r w:rsidRPr="0080006F">
        <w:rPr>
          <w:rFonts w:eastAsia="Times New Roman" w:cs="Calibri"/>
          <w:b/>
          <w:bCs/>
          <w:color w:val="000000"/>
          <w:sz w:val="26"/>
          <w:szCs w:val="26"/>
          <w:u w:val="single"/>
          <w:shd w:val="clear" w:color="auto" w:fill="00FF00"/>
          <w:lang w:eastAsia="zh-CN"/>
        </w:rPr>
        <w:t>of</w:t>
      </w:r>
      <w:r w:rsidRPr="0080006F">
        <w:rPr>
          <w:rFonts w:eastAsia="Times New Roman" w:cs="Calibri"/>
          <w:b/>
          <w:bCs/>
          <w:color w:val="000000"/>
          <w:sz w:val="26"/>
          <w:szCs w:val="26"/>
          <w:u w:val="single"/>
          <w:shd w:val="clear" w:color="auto" w:fill="FFFFFF"/>
          <w:lang w:eastAsia="zh-CN"/>
        </w:rPr>
        <w:t xml:space="preserve"> calculations about better or worse </w:t>
      </w:r>
      <w:r w:rsidRPr="0080006F">
        <w:rPr>
          <w:rFonts w:eastAsia="Times New Roman" w:cs="Calibri"/>
          <w:color w:val="000000"/>
          <w:sz w:val="26"/>
          <w:szCs w:val="26"/>
          <w:u w:val="single"/>
          <w:shd w:val="clear" w:color="auto" w:fill="00FF00"/>
          <w:lang w:eastAsia="zh-CN"/>
        </w:rPr>
        <w:t>possible lives</w:t>
      </w:r>
      <w:r w:rsidRPr="0080006F">
        <w:rPr>
          <w:rFonts w:eastAsia="Times New Roman" w:cs="Calibri"/>
          <w:b/>
          <w:bCs/>
          <w:color w:val="000000"/>
          <w:sz w:val="26"/>
          <w:szCs w:val="26"/>
          <w:u w:val="single"/>
          <w:shd w:val="clear" w:color="auto" w:fill="00FF00"/>
          <w:lang w:eastAsia="zh-CN"/>
        </w:rPr>
        <w:t xml:space="preserve">. Such an evil need not be </w:t>
      </w:r>
      <w:r w:rsidRPr="0080006F">
        <w:rPr>
          <w:rFonts w:eastAsia="Times New Roman" w:cs="Calibri"/>
          <w:b/>
          <w:bCs/>
          <w:color w:val="000000"/>
          <w:sz w:val="26"/>
          <w:szCs w:val="26"/>
          <w:u w:val="single"/>
          <w:shd w:val="clear" w:color="auto" w:fill="FFFFFF"/>
          <w:lang w:eastAsia="zh-CN"/>
        </w:rPr>
        <w:t xml:space="preserve">consciously </w:t>
      </w:r>
      <w:r w:rsidRPr="0080006F">
        <w:rPr>
          <w:rFonts w:eastAsia="Times New Roman" w:cs="Calibri"/>
          <w:b/>
          <w:bCs/>
          <w:color w:val="000000"/>
          <w:sz w:val="26"/>
          <w:szCs w:val="26"/>
          <w:u w:val="single"/>
          <w:shd w:val="clear" w:color="auto" w:fill="00FF00"/>
          <w:lang w:eastAsia="zh-CN"/>
        </w:rPr>
        <w:t>experienced</w:t>
      </w:r>
      <w:r w:rsidRPr="0080006F">
        <w:rPr>
          <w:rFonts w:eastAsia="Times New Roman" w:cs="Calibri"/>
          <w:b/>
          <w:bCs/>
          <w:color w:val="000000"/>
          <w:sz w:val="26"/>
          <w:szCs w:val="26"/>
          <w:u w:val="single"/>
          <w:shd w:val="clear" w:color="auto" w:fill="FFFFFF"/>
          <w:lang w:eastAsia="zh-CN"/>
        </w:rPr>
        <w:t xml:space="preserve"> </w:t>
      </w:r>
      <w:r w:rsidRPr="0080006F">
        <w:rPr>
          <w:rFonts w:eastAsia="Times New Roman" w:cs="Calibri"/>
          <w:color w:val="000000"/>
          <w:sz w:val="26"/>
          <w:szCs w:val="26"/>
          <w:shd w:val="clear" w:color="auto" w:fill="FFFFFF"/>
          <w:lang w:eastAsia="zh-CN"/>
        </w:rPr>
        <w:t xml:space="preserve">in order to be an evil for the kind of being a human person is. </w:t>
      </w:r>
      <w:r w:rsidRPr="0080006F">
        <w:rPr>
          <w:rFonts w:eastAsia="Times New Roman" w:cs="Calibri"/>
          <w:color w:val="000000"/>
          <w:sz w:val="26"/>
          <w:szCs w:val="26"/>
          <w:u w:val="single"/>
          <w:shd w:val="clear" w:color="auto" w:fill="00FF00"/>
          <w:lang w:eastAsia="zh-CN"/>
        </w:rPr>
        <w:t>Death</w:t>
      </w:r>
      <w:r w:rsidRPr="0080006F">
        <w:rPr>
          <w:rFonts w:eastAsia="Times New Roman" w:cs="Calibri"/>
          <w:color w:val="000000"/>
          <w:sz w:val="26"/>
          <w:szCs w:val="26"/>
          <w:u w:val="single"/>
          <w:shd w:val="clear" w:color="auto" w:fill="FFFFFF"/>
          <w:lang w:eastAsia="zh-CN"/>
        </w:rPr>
        <w:t xml:space="preserve"> is an evil because of the change in kind it brings about, a change that </w:t>
      </w:r>
      <w:r w:rsidRPr="0080006F">
        <w:rPr>
          <w:rFonts w:eastAsia="Times New Roman" w:cs="Calibri"/>
          <w:color w:val="000000"/>
          <w:sz w:val="26"/>
          <w:szCs w:val="26"/>
          <w:u w:val="single"/>
          <w:shd w:val="clear" w:color="auto" w:fill="00FF00"/>
          <w:lang w:eastAsia="zh-CN"/>
        </w:rPr>
        <w:t>is destructive of the</w:t>
      </w:r>
      <w:r w:rsidRPr="0080006F">
        <w:rPr>
          <w:rFonts w:eastAsia="Times New Roman" w:cs="Calibri"/>
          <w:color w:val="000000"/>
          <w:sz w:val="26"/>
          <w:szCs w:val="26"/>
          <w:u w:val="single"/>
          <w:shd w:val="clear" w:color="auto" w:fill="FFFFFF"/>
          <w:lang w:eastAsia="zh-CN"/>
        </w:rPr>
        <w:t xml:space="preserve"> type of </w:t>
      </w:r>
      <w:r w:rsidRPr="0080006F">
        <w:rPr>
          <w:rFonts w:eastAsia="Times New Roman" w:cs="Calibri"/>
          <w:color w:val="000000"/>
          <w:sz w:val="26"/>
          <w:szCs w:val="26"/>
          <w:u w:val="single"/>
          <w:shd w:val="clear" w:color="auto" w:fill="00FF00"/>
          <w:lang w:eastAsia="zh-CN"/>
        </w:rPr>
        <w:t>entity</w:t>
      </w:r>
      <w:r w:rsidRPr="0080006F">
        <w:rPr>
          <w:rFonts w:eastAsia="Times New Roman" w:cs="Calibri"/>
          <w:color w:val="000000"/>
          <w:sz w:val="26"/>
          <w:szCs w:val="26"/>
          <w:u w:val="single"/>
          <w:shd w:val="clear" w:color="auto" w:fill="FFFFFF"/>
          <w:lang w:eastAsia="zh-CN"/>
        </w:rPr>
        <w:t xml:space="preserve"> th</w:t>
      </w:r>
      <w:r w:rsidRPr="0080006F">
        <w:rPr>
          <w:rFonts w:eastAsia="Times New Roman" w:cs="Calibri"/>
          <w:color w:val="000000"/>
          <w:sz w:val="26"/>
          <w:szCs w:val="26"/>
          <w:u w:val="single"/>
          <w:lang w:eastAsia="zh-CN"/>
        </w:rPr>
        <w:t>at we essentially are.</w:t>
      </w:r>
      <w:r w:rsidRPr="0080006F">
        <w:rPr>
          <w:rFonts w:eastAsia="Times New Roman" w:cs="Calibri"/>
          <w:b/>
          <w:bCs/>
          <w:color w:val="000000"/>
          <w:sz w:val="26"/>
          <w:szCs w:val="26"/>
          <w:u w:val="single"/>
          <w:lang w:eastAsia="zh-CN"/>
        </w:rPr>
        <w:t xml:space="preserve"> Anything</w:t>
      </w:r>
      <w:r w:rsidRPr="0080006F">
        <w:rPr>
          <w:rFonts w:eastAsia="Times New Roman" w:cs="Calibri"/>
          <w:color w:val="000000"/>
          <w:sz w:val="26"/>
          <w:szCs w:val="26"/>
          <w:lang w:eastAsia="zh-CN"/>
        </w:rPr>
        <w:t>, w</w:t>
      </w:r>
      <w:r w:rsidRPr="0080006F">
        <w:rPr>
          <w:rFonts w:eastAsia="Times New Roman" w:cs="Calibri"/>
          <w:color w:val="000000"/>
          <w:sz w:val="26"/>
          <w:szCs w:val="26"/>
          <w:shd w:val="clear" w:color="auto" w:fill="FFFFFF"/>
          <w:lang w:eastAsia="zh-CN"/>
        </w:rPr>
        <w:t>hether caused naturally or caused by human intervention (intentional or unintentional)</w:t>
      </w:r>
      <w:r w:rsidRPr="0080006F">
        <w:rPr>
          <w:rFonts w:eastAsia="Times New Roman" w:cs="Calibri"/>
          <w:b/>
          <w:bCs/>
          <w:color w:val="000000"/>
          <w:sz w:val="26"/>
          <w:szCs w:val="26"/>
          <w:u w:val="single"/>
          <w:shd w:val="clear" w:color="auto" w:fill="FFFFFF"/>
          <w:lang w:eastAsia="zh-CN"/>
        </w:rPr>
        <w:t xml:space="preserve"> </w:t>
      </w:r>
      <w:r w:rsidRPr="0080006F">
        <w:rPr>
          <w:rFonts w:eastAsia="Times New Roman" w:cs="Calibri"/>
          <w:b/>
          <w:bCs/>
          <w:color w:val="000000"/>
          <w:sz w:val="26"/>
          <w:szCs w:val="26"/>
          <w:u w:val="single"/>
          <w:shd w:val="clear" w:color="auto" w:fill="00FF00"/>
          <w:lang w:eastAsia="zh-CN"/>
        </w:rPr>
        <w:t xml:space="preserve">that </w:t>
      </w:r>
      <w:r w:rsidRPr="0080006F">
        <w:rPr>
          <w:rFonts w:eastAsia="Times New Roman" w:cs="Calibri"/>
          <w:b/>
          <w:bCs/>
          <w:color w:val="000000"/>
          <w:sz w:val="26"/>
          <w:szCs w:val="26"/>
          <w:u w:val="single"/>
          <w:shd w:val="clear" w:color="auto" w:fill="FFFFFF"/>
          <w:lang w:eastAsia="zh-CN"/>
        </w:rPr>
        <w:t xml:space="preserve">drastically </w:t>
      </w:r>
      <w:r w:rsidRPr="0080006F">
        <w:rPr>
          <w:rFonts w:eastAsia="Times New Roman" w:cs="Calibri"/>
          <w:b/>
          <w:bCs/>
          <w:color w:val="000000"/>
          <w:sz w:val="26"/>
          <w:szCs w:val="26"/>
          <w:u w:val="single"/>
          <w:shd w:val="clear" w:color="auto" w:fill="00FF00"/>
          <w:lang w:eastAsia="zh-CN"/>
        </w:rPr>
        <w:t xml:space="preserve">interferes in the </w:t>
      </w:r>
      <w:r w:rsidRPr="0080006F">
        <w:rPr>
          <w:rFonts w:eastAsia="Times New Roman" w:cs="Calibri"/>
          <w:b/>
          <w:bCs/>
          <w:color w:val="000000"/>
          <w:sz w:val="26"/>
          <w:szCs w:val="26"/>
          <w:u w:val="single"/>
          <w:shd w:val="clear" w:color="auto" w:fill="FFFFFF"/>
          <w:lang w:eastAsia="zh-CN"/>
        </w:rPr>
        <w:t xml:space="preserve">process of maintaining the </w:t>
      </w:r>
      <w:r w:rsidRPr="0080006F">
        <w:rPr>
          <w:rFonts w:eastAsia="Times New Roman" w:cs="Calibri"/>
          <w:b/>
          <w:bCs/>
          <w:color w:val="000000"/>
          <w:sz w:val="26"/>
          <w:szCs w:val="26"/>
          <w:u w:val="single"/>
          <w:shd w:val="clear" w:color="auto" w:fill="00FF00"/>
          <w:lang w:eastAsia="zh-CN"/>
        </w:rPr>
        <w:t>person</w:t>
      </w:r>
      <w:r w:rsidRPr="0080006F">
        <w:rPr>
          <w:rFonts w:eastAsia="Times New Roman" w:cs="Calibri"/>
          <w:b/>
          <w:bCs/>
          <w:color w:val="000000"/>
          <w:sz w:val="26"/>
          <w:szCs w:val="26"/>
          <w:u w:val="single"/>
          <w:shd w:val="clear" w:color="auto" w:fill="FFFFFF"/>
          <w:lang w:eastAsia="zh-CN"/>
        </w:rPr>
        <w:t xml:space="preserve"> in existence </w:t>
      </w:r>
      <w:r w:rsidRPr="0080006F">
        <w:rPr>
          <w:rFonts w:eastAsia="Times New Roman" w:cs="Calibri"/>
          <w:b/>
          <w:bCs/>
          <w:color w:val="000000"/>
          <w:sz w:val="26"/>
          <w:szCs w:val="26"/>
          <w:u w:val="single"/>
          <w:shd w:val="clear" w:color="auto" w:fill="00FF00"/>
          <w:lang w:eastAsia="zh-CN"/>
        </w:rPr>
        <w:t>is an objective evil</w:t>
      </w:r>
      <w:r w:rsidRPr="0080006F">
        <w:rPr>
          <w:rFonts w:eastAsia="Times New Roman" w:cs="Calibri"/>
          <w:b/>
          <w:bCs/>
          <w:color w:val="000000"/>
          <w:sz w:val="26"/>
          <w:szCs w:val="26"/>
          <w:u w:val="single"/>
          <w:shd w:val="clear" w:color="auto" w:fill="FFFFFF"/>
          <w:lang w:eastAsia="zh-CN"/>
        </w:rPr>
        <w:t xml:space="preserve"> </w:t>
      </w:r>
      <w:r w:rsidRPr="0080006F">
        <w:rPr>
          <w:rFonts w:eastAsia="Times New Roman" w:cs="Calibri"/>
          <w:color w:val="000000"/>
          <w:sz w:val="26"/>
          <w:szCs w:val="26"/>
          <w:shd w:val="clear" w:color="auto" w:fill="FFFFFF"/>
          <w:lang w:eastAsia="zh-CN"/>
        </w:rPr>
        <w:t>for the person. What is crucially at stake here, and is dialectically supportive of the self-</w:t>
      </w:r>
      <w:proofErr w:type="spellStart"/>
      <w:r w:rsidRPr="0080006F">
        <w:rPr>
          <w:rFonts w:eastAsia="Times New Roman" w:cs="Calibri"/>
          <w:color w:val="000000"/>
          <w:sz w:val="26"/>
          <w:szCs w:val="26"/>
          <w:shd w:val="clear" w:color="auto" w:fill="FFFFFF"/>
          <w:lang w:eastAsia="zh-CN"/>
        </w:rPr>
        <w:t>evidency</w:t>
      </w:r>
      <w:proofErr w:type="spellEnd"/>
      <w:r w:rsidRPr="0080006F">
        <w:rPr>
          <w:rFonts w:eastAsia="Times New Roman" w:cs="Calibri"/>
          <w:color w:val="000000"/>
          <w:sz w:val="26"/>
          <w:szCs w:val="26"/>
          <w:shd w:val="clear" w:color="auto" w:fill="FFFFFF"/>
          <w:lang w:eastAsia="zh-CN"/>
        </w:rPr>
        <w:t xml:space="preserve"> of the basic good of human life, is that death is a radical interference with the current life process of the kind of being that we are. In consequence,</w:t>
      </w:r>
      <w:r w:rsidRPr="0080006F">
        <w:rPr>
          <w:rFonts w:eastAsia="Times New Roman" w:cs="Calibri"/>
          <w:b/>
          <w:bCs/>
          <w:color w:val="000000"/>
          <w:sz w:val="26"/>
          <w:szCs w:val="26"/>
          <w:u w:val="single"/>
          <w:shd w:val="clear" w:color="auto" w:fill="FFFFFF"/>
          <w:lang w:eastAsia="zh-CN"/>
        </w:rPr>
        <w:t xml:space="preserve"> death itself can be credibly thought of as a </w:t>
      </w:r>
      <w:r w:rsidRPr="0080006F">
        <w:rPr>
          <w:rFonts w:eastAsia="Times New Roman" w:cs="Calibri"/>
          <w:b/>
          <w:bCs/>
          <w:color w:val="000000"/>
          <w:sz w:val="26"/>
          <w:szCs w:val="26"/>
          <w:u w:val="single"/>
          <w:shd w:val="clear" w:color="auto" w:fill="00FF00"/>
          <w:lang w:eastAsia="zh-CN"/>
        </w:rPr>
        <w:t xml:space="preserve">‘primitive evil’ </w:t>
      </w:r>
      <w:r w:rsidRPr="0080006F">
        <w:rPr>
          <w:rFonts w:eastAsia="Times New Roman" w:cs="Calibri"/>
          <w:b/>
          <w:bCs/>
          <w:color w:val="000000"/>
          <w:sz w:val="26"/>
          <w:szCs w:val="26"/>
          <w:u w:val="single"/>
          <w:shd w:val="clear" w:color="auto" w:fill="FFFFFF"/>
          <w:lang w:eastAsia="zh-CN"/>
        </w:rPr>
        <w:t>for all persons, regardless of the extent to which they are currently or prospectively capable of participating in a full array of the goods of life.</w:t>
      </w:r>
      <w:r w:rsidRPr="0080006F">
        <w:rPr>
          <w:rFonts w:eastAsia="Times New Roman" w:cs="Calibri"/>
          <w:color w:val="000000"/>
          <w:sz w:val="26"/>
          <w:szCs w:val="26"/>
          <w:shd w:val="clear" w:color="auto" w:fill="FFFFFF"/>
          <w:lang w:eastAsia="zh-CN"/>
        </w:rPr>
        <w:t>81  In conclusion, concerning willed human actions, it is justifiable to state that</w:t>
      </w:r>
      <w:r w:rsidRPr="0080006F">
        <w:rPr>
          <w:rFonts w:eastAsia="Times New Roman" w:cs="Calibri"/>
          <w:b/>
          <w:bCs/>
          <w:color w:val="000000"/>
          <w:sz w:val="26"/>
          <w:szCs w:val="26"/>
          <w:u w:val="single"/>
          <w:shd w:val="clear" w:color="auto" w:fill="FFFFFF"/>
          <w:lang w:eastAsia="zh-CN"/>
        </w:rPr>
        <w:t xml:space="preserve"> </w:t>
      </w:r>
      <w:r w:rsidRPr="0080006F">
        <w:rPr>
          <w:rFonts w:eastAsia="Times New Roman" w:cs="Calibri"/>
          <w:b/>
          <w:bCs/>
          <w:color w:val="000000"/>
          <w:sz w:val="26"/>
          <w:szCs w:val="26"/>
          <w:u w:val="single"/>
          <w:shd w:val="clear" w:color="auto" w:fill="00FF00"/>
          <w:lang w:eastAsia="zh-CN"/>
        </w:rPr>
        <w:t>any</w:t>
      </w:r>
      <w:r w:rsidRPr="0080006F">
        <w:rPr>
          <w:rFonts w:eastAsia="Times New Roman" w:cs="Calibri"/>
          <w:b/>
          <w:bCs/>
          <w:color w:val="000000"/>
          <w:sz w:val="26"/>
          <w:szCs w:val="26"/>
          <w:u w:val="single"/>
          <w:shd w:val="clear" w:color="auto" w:fill="FFFFFF"/>
          <w:lang w:eastAsia="zh-CN"/>
        </w:rPr>
        <w:t xml:space="preserve"> intentional </w:t>
      </w:r>
      <w:r w:rsidRPr="0080006F">
        <w:rPr>
          <w:rFonts w:eastAsia="Times New Roman" w:cs="Calibri"/>
          <w:b/>
          <w:bCs/>
          <w:color w:val="000000"/>
          <w:sz w:val="26"/>
          <w:szCs w:val="26"/>
          <w:u w:val="single"/>
          <w:shd w:val="clear" w:color="auto" w:fill="00FF00"/>
          <w:lang w:eastAsia="zh-CN"/>
        </w:rPr>
        <w:t>rejection of</w:t>
      </w:r>
      <w:r w:rsidRPr="0080006F">
        <w:rPr>
          <w:rFonts w:eastAsia="Times New Roman" w:cs="Calibri"/>
          <w:b/>
          <w:bCs/>
          <w:color w:val="000000"/>
          <w:sz w:val="26"/>
          <w:szCs w:val="26"/>
          <w:u w:val="single"/>
          <w:shd w:val="clear" w:color="auto" w:fill="FFFFFF"/>
          <w:lang w:eastAsia="zh-CN"/>
        </w:rPr>
        <w:t xml:space="preserve"> human </w:t>
      </w:r>
      <w:r w:rsidRPr="0080006F">
        <w:rPr>
          <w:rFonts w:eastAsia="Times New Roman" w:cs="Calibri"/>
          <w:b/>
          <w:bCs/>
          <w:color w:val="000000"/>
          <w:sz w:val="26"/>
          <w:szCs w:val="26"/>
          <w:u w:val="single"/>
          <w:shd w:val="clear" w:color="auto" w:fill="00FF00"/>
          <w:lang w:eastAsia="zh-CN"/>
        </w:rPr>
        <w:t>life</w:t>
      </w:r>
      <w:r w:rsidRPr="0080006F">
        <w:rPr>
          <w:rFonts w:eastAsia="Times New Roman" w:cs="Calibri"/>
          <w:b/>
          <w:bCs/>
          <w:color w:val="000000"/>
          <w:sz w:val="26"/>
          <w:szCs w:val="26"/>
          <w:u w:val="single"/>
          <w:shd w:val="clear" w:color="auto" w:fill="FFFFFF"/>
          <w:lang w:eastAsia="zh-CN"/>
        </w:rPr>
        <w:t xml:space="preserve"> itself cannot therefore be warranted since it </w:t>
      </w:r>
      <w:r w:rsidRPr="0080006F">
        <w:rPr>
          <w:rFonts w:eastAsia="Times New Roman" w:cs="Calibri"/>
          <w:b/>
          <w:bCs/>
          <w:color w:val="000000"/>
          <w:sz w:val="26"/>
          <w:szCs w:val="26"/>
          <w:u w:val="single"/>
          <w:shd w:val="clear" w:color="auto" w:fill="00FF00"/>
          <w:lang w:eastAsia="zh-CN"/>
        </w:rPr>
        <w:t xml:space="preserve">is an expression of </w:t>
      </w:r>
      <w:r w:rsidRPr="0080006F">
        <w:rPr>
          <w:rFonts w:eastAsia="Times New Roman" w:cs="Calibri"/>
          <w:b/>
          <w:bCs/>
          <w:color w:val="000000"/>
          <w:sz w:val="26"/>
          <w:szCs w:val="26"/>
          <w:u w:val="single"/>
          <w:shd w:val="clear" w:color="auto" w:fill="FFFFFF"/>
          <w:lang w:eastAsia="zh-CN"/>
        </w:rPr>
        <w:t xml:space="preserve">an ultimate </w:t>
      </w:r>
      <w:r w:rsidRPr="0080006F">
        <w:rPr>
          <w:rFonts w:eastAsia="Times New Roman" w:cs="Calibri"/>
          <w:b/>
          <w:bCs/>
          <w:color w:val="000000"/>
          <w:sz w:val="26"/>
          <w:szCs w:val="26"/>
          <w:u w:val="single"/>
          <w:shd w:val="clear" w:color="auto" w:fill="00FF00"/>
          <w:lang w:eastAsia="zh-CN"/>
        </w:rPr>
        <w:t>disvalue</w:t>
      </w:r>
      <w:r w:rsidRPr="0080006F">
        <w:rPr>
          <w:rFonts w:eastAsia="Times New Roman" w:cs="Calibri"/>
          <w:b/>
          <w:bCs/>
          <w:color w:val="000000"/>
          <w:sz w:val="26"/>
          <w:szCs w:val="26"/>
          <w:u w:val="single"/>
          <w:shd w:val="clear" w:color="auto" w:fill="FFFFFF"/>
          <w:lang w:eastAsia="zh-CN"/>
        </w:rPr>
        <w:t xml:space="preserve"> </w:t>
      </w:r>
      <w:r w:rsidRPr="0080006F">
        <w:rPr>
          <w:rFonts w:eastAsia="Times New Roman" w:cs="Calibri"/>
          <w:color w:val="000000"/>
          <w:sz w:val="26"/>
          <w:szCs w:val="26"/>
          <w:shd w:val="clear" w:color="auto" w:fill="FFFFFF"/>
          <w:lang w:eastAsia="zh-CN"/>
        </w:rPr>
        <w:t xml:space="preserve">for the subject, </w:t>
      </w:r>
      <w:r w:rsidRPr="0080006F">
        <w:rPr>
          <w:rFonts w:eastAsia="Times New Roman" w:cs="Calibri"/>
          <w:color w:val="000000"/>
          <w:sz w:val="8"/>
          <w:szCs w:val="8"/>
          <w:shd w:val="clear" w:color="auto" w:fill="FFFFFF"/>
          <w:lang w:eastAsia="zh-CN"/>
        </w:rPr>
        <w:t>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t> </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26"/>
          <w:szCs w:val="26"/>
          <w:shd w:val="clear" w:color="auto" w:fill="FFFFFF"/>
          <w:lang w:eastAsia="zh-CN"/>
        </w:rPr>
        <w:t xml:space="preserve">2] Actor spec—governments must use </w:t>
      </w:r>
      <w:proofErr w:type="spellStart"/>
      <w:r w:rsidRPr="0080006F">
        <w:rPr>
          <w:rFonts w:eastAsia="Times New Roman" w:cs="Calibri"/>
          <w:b/>
          <w:bCs/>
          <w:color w:val="000000"/>
          <w:sz w:val="26"/>
          <w:szCs w:val="26"/>
          <w:shd w:val="clear" w:color="auto" w:fill="FFFFFF"/>
          <w:lang w:eastAsia="zh-CN"/>
        </w:rPr>
        <w:t>util</w:t>
      </w:r>
      <w:proofErr w:type="spellEnd"/>
      <w:r w:rsidRPr="0080006F">
        <w:rPr>
          <w:rFonts w:eastAsia="Times New Roman" w:cs="Calibri"/>
          <w:b/>
          <w:bCs/>
          <w:color w:val="000000"/>
          <w:sz w:val="26"/>
          <w:szCs w:val="26"/>
          <w:shd w:val="clear" w:color="auto" w:fill="FFFFFF"/>
          <w:lang w:eastAsia="zh-CN"/>
        </w:rPr>
        <w:t xml:space="preserve"> because they </w:t>
      </w:r>
      <w:r w:rsidRPr="0080006F">
        <w:rPr>
          <w:rFonts w:eastAsia="Times New Roman" w:cs="Calibri"/>
          <w:b/>
          <w:bCs/>
          <w:color w:val="000000"/>
          <w:sz w:val="26"/>
          <w:szCs w:val="26"/>
          <w:u w:val="single"/>
          <w:shd w:val="clear" w:color="auto" w:fill="FFFFFF"/>
          <w:lang w:eastAsia="zh-CN"/>
        </w:rPr>
        <w:t>don’t have intentions</w:t>
      </w:r>
      <w:r w:rsidRPr="0080006F">
        <w:rPr>
          <w:rFonts w:eastAsia="Times New Roman" w:cs="Calibri"/>
          <w:b/>
          <w:bCs/>
          <w:color w:val="000000"/>
          <w:sz w:val="26"/>
          <w:szCs w:val="26"/>
          <w:shd w:val="clear" w:color="auto" w:fill="FFFFFF"/>
          <w:lang w:eastAsia="zh-CN"/>
        </w:rPr>
        <w:t xml:space="preserve"> and are </w:t>
      </w:r>
      <w:r w:rsidRPr="0080006F">
        <w:rPr>
          <w:rFonts w:eastAsia="Times New Roman" w:cs="Calibri"/>
          <w:b/>
          <w:bCs/>
          <w:color w:val="000000"/>
          <w:sz w:val="26"/>
          <w:szCs w:val="26"/>
          <w:u w:val="single"/>
          <w:shd w:val="clear" w:color="auto" w:fill="FFFFFF"/>
          <w:lang w:eastAsia="zh-CN"/>
        </w:rPr>
        <w:t>constantly</w:t>
      </w:r>
      <w:r w:rsidRPr="0080006F">
        <w:rPr>
          <w:rFonts w:eastAsia="Times New Roman" w:cs="Calibri"/>
          <w:b/>
          <w:bCs/>
          <w:color w:val="000000"/>
          <w:sz w:val="26"/>
          <w:szCs w:val="26"/>
          <w:shd w:val="clear" w:color="auto" w:fill="FFFFFF"/>
          <w:lang w:eastAsia="zh-CN"/>
        </w:rPr>
        <w:t xml:space="preserve"> dealing with tradeoffs—outweighs since different agents have different obligations—takes out </w:t>
      </w:r>
      <w:proofErr w:type="spellStart"/>
      <w:r w:rsidRPr="0080006F">
        <w:rPr>
          <w:rFonts w:eastAsia="Times New Roman" w:cs="Calibri"/>
          <w:b/>
          <w:bCs/>
          <w:color w:val="000000"/>
          <w:sz w:val="26"/>
          <w:szCs w:val="26"/>
          <w:shd w:val="clear" w:color="auto" w:fill="FFFFFF"/>
          <w:lang w:eastAsia="zh-CN"/>
        </w:rPr>
        <w:t>calc</w:t>
      </w:r>
      <w:proofErr w:type="spellEnd"/>
      <w:r w:rsidRPr="0080006F">
        <w:rPr>
          <w:rFonts w:eastAsia="Times New Roman" w:cs="Calibri"/>
          <w:b/>
          <w:bCs/>
          <w:color w:val="000000"/>
          <w:sz w:val="26"/>
          <w:szCs w:val="26"/>
          <w:shd w:val="clear" w:color="auto" w:fill="FFFFFF"/>
          <w:lang w:eastAsia="zh-CN"/>
        </w:rPr>
        <w:t xml:space="preserve"> indicts since they are empirically denied.</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26"/>
          <w:szCs w:val="26"/>
          <w:shd w:val="clear" w:color="auto" w:fill="FFFFFF"/>
          <w:lang w:eastAsia="zh-CN"/>
        </w:rPr>
        <w:t xml:space="preserve">3] Only consequentialism explains degrees of wrongness—if I break a promise to meet up for lunch, that is not as bad as breaking a promise to not kill because </w:t>
      </w:r>
      <w:proofErr w:type="gramStart"/>
      <w:r w:rsidRPr="0080006F">
        <w:rPr>
          <w:rFonts w:eastAsia="Times New Roman" w:cs="Calibri"/>
          <w:b/>
          <w:bCs/>
          <w:color w:val="000000"/>
          <w:sz w:val="26"/>
          <w:szCs w:val="26"/>
          <w:shd w:val="clear" w:color="auto" w:fill="FFFFFF"/>
          <w:lang w:eastAsia="zh-CN"/>
        </w:rPr>
        <w:t>its</w:t>
      </w:r>
      <w:proofErr w:type="gramEnd"/>
      <w:r w:rsidRPr="0080006F">
        <w:rPr>
          <w:rFonts w:eastAsia="Times New Roman" w:cs="Calibri"/>
          <w:b/>
          <w:bCs/>
          <w:color w:val="000000"/>
          <w:sz w:val="26"/>
          <w:szCs w:val="26"/>
          <w:shd w:val="clear" w:color="auto" w:fill="FFFFFF"/>
          <w:lang w:eastAsia="zh-CN"/>
        </w:rPr>
        <w:t xml:space="preserve"> intuitive. Outweighs—a) </w:t>
      </w:r>
      <w:r w:rsidRPr="0080006F">
        <w:rPr>
          <w:rFonts w:eastAsia="Times New Roman" w:cs="Calibri"/>
          <w:b/>
          <w:bCs/>
          <w:color w:val="000000"/>
          <w:sz w:val="26"/>
          <w:szCs w:val="26"/>
          <w:u w:val="single"/>
          <w:shd w:val="clear" w:color="auto" w:fill="FFFFFF"/>
          <w:lang w:eastAsia="zh-CN"/>
        </w:rPr>
        <w:t>parsimony</w:t>
      </w:r>
      <w:r w:rsidRPr="0080006F">
        <w:rPr>
          <w:rFonts w:eastAsia="Times New Roman" w:cs="Calibri"/>
          <w:b/>
          <w:bCs/>
          <w:color w:val="000000"/>
          <w:sz w:val="26"/>
          <w:szCs w:val="26"/>
          <w:shd w:val="clear" w:color="auto" w:fill="FFFFFF"/>
          <w:lang w:eastAsia="zh-CN"/>
        </w:rPr>
        <w:t xml:space="preserve">—metaphysics relies on long chains of questionable claims that make conclusions less likely b) </w:t>
      </w:r>
      <w:r w:rsidRPr="0080006F">
        <w:rPr>
          <w:rFonts w:eastAsia="Times New Roman" w:cs="Calibri"/>
          <w:b/>
          <w:bCs/>
          <w:color w:val="000000"/>
          <w:sz w:val="26"/>
          <w:szCs w:val="26"/>
          <w:u w:val="single"/>
          <w:shd w:val="clear" w:color="auto" w:fill="FFFFFF"/>
          <w:lang w:eastAsia="zh-CN"/>
        </w:rPr>
        <w:t>hijacks</w:t>
      </w:r>
      <w:r w:rsidRPr="0080006F">
        <w:rPr>
          <w:rFonts w:eastAsia="Times New Roman" w:cs="Calibri"/>
          <w:b/>
          <w:bCs/>
          <w:color w:val="000000"/>
          <w:sz w:val="26"/>
          <w:szCs w:val="26"/>
          <w:shd w:val="clear" w:color="auto" w:fill="FFFFFF"/>
          <w:lang w:eastAsia="zh-CN"/>
        </w:rPr>
        <w:t>—intuitions are inevitable since even every framework must take some unjustified assumption as a starting point.</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t> </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26"/>
          <w:szCs w:val="26"/>
          <w:shd w:val="clear" w:color="auto" w:fill="FFFFFF"/>
          <w:lang w:eastAsia="zh-CN"/>
        </w:rPr>
        <w:t xml:space="preserve">1] Extinction </w:t>
      </w:r>
      <w:r w:rsidRPr="0080006F">
        <w:rPr>
          <w:rFonts w:eastAsia="Times New Roman" w:cs="Calibri"/>
          <w:b/>
          <w:bCs/>
          <w:color w:val="000000"/>
          <w:sz w:val="26"/>
          <w:szCs w:val="26"/>
          <w:u w:val="single"/>
          <w:shd w:val="clear" w:color="auto" w:fill="FFFFFF"/>
          <w:lang w:eastAsia="zh-CN"/>
        </w:rPr>
        <w:t>outweighs</w:t>
      </w:r>
      <w:r w:rsidRPr="0080006F">
        <w:rPr>
          <w:rFonts w:eastAsia="Times New Roman" w:cs="Calibri"/>
          <w:b/>
          <w:bCs/>
          <w:color w:val="000000"/>
          <w:sz w:val="26"/>
          <w:szCs w:val="26"/>
          <w:shd w:val="clear" w:color="auto" w:fill="FFFFFF"/>
          <w:lang w:eastAsia="zh-CN"/>
        </w:rPr>
        <w:t>:</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t> </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26"/>
          <w:szCs w:val="26"/>
          <w:shd w:val="clear" w:color="auto" w:fill="FFFFFF"/>
          <w:lang w:eastAsia="zh-CN"/>
        </w:rPr>
        <w:lastRenderedPageBreak/>
        <w:t xml:space="preserve">A] </w:t>
      </w:r>
      <w:r w:rsidRPr="0080006F">
        <w:rPr>
          <w:rFonts w:eastAsia="Times New Roman" w:cs="Calibri"/>
          <w:b/>
          <w:bCs/>
          <w:color w:val="000000"/>
          <w:sz w:val="26"/>
          <w:szCs w:val="26"/>
          <w:u w:val="single"/>
          <w:shd w:val="clear" w:color="auto" w:fill="FFFFFF"/>
          <w:lang w:eastAsia="zh-CN"/>
        </w:rPr>
        <w:t>Structural violence</w:t>
      </w:r>
      <w:r w:rsidRPr="0080006F">
        <w:rPr>
          <w:rFonts w:eastAsia="Times New Roman" w:cs="Calibri"/>
          <w:b/>
          <w:bCs/>
          <w:color w:val="000000"/>
          <w:sz w:val="26"/>
          <w:szCs w:val="26"/>
          <w:shd w:val="clear" w:color="auto" w:fill="FFFFFF"/>
          <w:lang w:eastAsia="zh-CN"/>
        </w:rPr>
        <w:t>- death causes suffering because people can’t get access to resources and basic necessities</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26"/>
          <w:szCs w:val="26"/>
          <w:shd w:val="clear" w:color="auto" w:fill="FFFFFF"/>
          <w:lang w:eastAsia="zh-CN"/>
        </w:rPr>
        <w:t>B] Moral uncertainty</w:t>
      </w:r>
      <w:r w:rsidRPr="0080006F">
        <w:rPr>
          <w:rFonts w:eastAsia="Times New Roman" w:cs="Calibri"/>
          <w:b/>
          <w:bCs/>
          <w:color w:val="000000"/>
          <w:sz w:val="26"/>
          <w:szCs w:val="26"/>
          <w:lang w:eastAsia="zh-CN"/>
        </w:rPr>
        <w:t xml:space="preserve"> flows extinction </w:t>
      </w:r>
      <w:proofErr w:type="spellStart"/>
      <w:r w:rsidRPr="0080006F">
        <w:rPr>
          <w:rFonts w:eastAsia="Times New Roman" w:cs="Calibri"/>
          <w:b/>
          <w:bCs/>
          <w:color w:val="000000"/>
          <w:sz w:val="26"/>
          <w:szCs w:val="26"/>
          <w:lang w:eastAsia="zh-CN"/>
        </w:rPr>
        <w:t>Bostrom</w:t>
      </w:r>
      <w:proofErr w:type="spellEnd"/>
      <w:r w:rsidRPr="0080006F">
        <w:rPr>
          <w:rFonts w:eastAsia="Times New Roman" w:cs="Calibri"/>
          <w:b/>
          <w:bCs/>
          <w:color w:val="000000"/>
          <w:sz w:val="26"/>
          <w:szCs w:val="26"/>
          <w:lang w:eastAsia="zh-CN"/>
        </w:rPr>
        <w:t xml:space="preserve"> 12:</w:t>
      </w:r>
    </w:p>
    <w:p w:rsidR="0080006F" w:rsidRPr="0080006F" w:rsidRDefault="0080006F" w:rsidP="0080006F">
      <w:pPr>
        <w:shd w:val="clear" w:color="auto" w:fill="FFFFFF"/>
        <w:spacing w:after="0"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16"/>
          <w:szCs w:val="16"/>
          <w:lang w:eastAsia="zh-CN"/>
        </w:rPr>
        <w:t xml:space="preserve">Nick </w:t>
      </w:r>
      <w:proofErr w:type="spellStart"/>
      <w:r w:rsidRPr="0080006F">
        <w:rPr>
          <w:rFonts w:eastAsia="Times New Roman" w:cs="Calibri"/>
          <w:b/>
          <w:bCs/>
          <w:color w:val="000000"/>
          <w:sz w:val="16"/>
          <w:szCs w:val="16"/>
          <w:lang w:eastAsia="zh-CN"/>
        </w:rPr>
        <w:t>Bostrom</w:t>
      </w:r>
      <w:proofErr w:type="spellEnd"/>
      <w:r w:rsidRPr="0080006F">
        <w:rPr>
          <w:rFonts w:eastAsia="Times New Roman" w:cs="Calibri"/>
          <w:b/>
          <w:bCs/>
          <w:color w:val="000000"/>
          <w:sz w:val="16"/>
          <w:szCs w:val="16"/>
          <w:lang w:eastAsia="zh-CN"/>
        </w:rPr>
        <w:t>. Faculty of Philosophy &amp; Oxford Martin School University of Oxford. “Existential Risk Prevention as Global Priority.” Global Policy (2012)</w:t>
      </w:r>
    </w:p>
    <w:p w:rsidR="0080006F" w:rsidRPr="0080006F" w:rsidRDefault="0080006F" w:rsidP="0080006F">
      <w:pPr>
        <w:shd w:val="clear" w:color="auto" w:fill="FFFFFF"/>
        <w:spacing w:after="0" w:line="240" w:lineRule="auto"/>
        <w:rPr>
          <w:rFonts w:ascii="Times New Roman" w:eastAsia="Times New Roman" w:hAnsi="Times New Roman" w:cs="Times New Roman"/>
          <w:sz w:val="24"/>
          <w:szCs w:val="24"/>
          <w:lang w:eastAsia="zh-CN"/>
        </w:rPr>
      </w:pPr>
      <w:r w:rsidRPr="0080006F">
        <w:rPr>
          <w:rFonts w:eastAsia="Times New Roman" w:cs="Calibri"/>
          <w:color w:val="000000"/>
          <w:sz w:val="16"/>
          <w:szCs w:val="16"/>
          <w:lang w:eastAsia="zh-CN"/>
        </w:rPr>
        <w:t xml:space="preserve">These reflections on </w:t>
      </w:r>
      <w:r w:rsidRPr="0080006F">
        <w:rPr>
          <w:rFonts w:eastAsia="Times New Roman" w:cs="Calibri"/>
          <w:color w:val="000000"/>
          <w:u w:val="single"/>
          <w:shd w:val="clear" w:color="auto" w:fill="00FFFF"/>
          <w:lang w:eastAsia="zh-CN"/>
        </w:rPr>
        <w:t>moral uncertainty suggest</w:t>
      </w:r>
      <w:r w:rsidRPr="0080006F">
        <w:rPr>
          <w:rFonts w:eastAsia="Times New Roman" w:cs="Calibri"/>
          <w:color w:val="000000"/>
          <w:u w:val="single"/>
          <w:lang w:eastAsia="zh-CN"/>
        </w:rPr>
        <w:t xml:space="preserve"> an alternative, complementary way of looking at existential risk</w:t>
      </w:r>
      <w:r w:rsidRPr="0080006F">
        <w:rPr>
          <w:rFonts w:eastAsia="Times New Roman" w:cs="Calibri"/>
          <w:color w:val="000000"/>
          <w:sz w:val="16"/>
          <w:szCs w:val="16"/>
          <w:lang w:eastAsia="zh-CN"/>
        </w:rPr>
        <w:t xml:space="preserve">; they also suggest a new way of thinking about the ideal of sustainability. Let me elaborate. </w:t>
      </w:r>
      <w:r w:rsidRPr="0080006F">
        <w:rPr>
          <w:rFonts w:eastAsia="Times New Roman" w:cs="Calibri"/>
          <w:color w:val="000000"/>
          <w:u w:val="single"/>
          <w:lang w:eastAsia="zh-CN"/>
        </w:rPr>
        <w:t>Our present understanding of axiology might well be confused.</w:t>
      </w:r>
      <w:r w:rsidRPr="0080006F">
        <w:rPr>
          <w:rFonts w:eastAsia="Times New Roman" w:cs="Calibri"/>
          <w:color w:val="000000"/>
          <w:u w:val="single"/>
          <w:shd w:val="clear" w:color="auto" w:fill="00FFFF"/>
          <w:lang w:eastAsia="zh-CN"/>
        </w:rPr>
        <w:t xml:space="preserve"> We may not</w:t>
      </w:r>
      <w:r w:rsidRPr="0080006F">
        <w:rPr>
          <w:rFonts w:eastAsia="Times New Roman" w:cs="Calibri"/>
          <w:color w:val="000000"/>
          <w:u w:val="single"/>
          <w:lang w:eastAsia="zh-CN"/>
        </w:rPr>
        <w:t xml:space="preserve"> now </w:t>
      </w:r>
      <w:r w:rsidRPr="0080006F">
        <w:rPr>
          <w:rFonts w:eastAsia="Times New Roman" w:cs="Calibri"/>
          <w:color w:val="000000"/>
          <w:u w:val="single"/>
          <w:shd w:val="clear" w:color="auto" w:fill="00FFFF"/>
          <w:lang w:eastAsia="zh-CN"/>
        </w:rPr>
        <w:t>know</w:t>
      </w:r>
      <w:r w:rsidRPr="0080006F">
        <w:rPr>
          <w:rFonts w:eastAsia="Times New Roman" w:cs="Calibri"/>
          <w:color w:val="000000"/>
          <w:u w:val="single"/>
          <w:lang w:eastAsia="zh-CN"/>
        </w:rPr>
        <w:t xml:space="preserve"> — at least not in concrete detail — </w:t>
      </w:r>
      <w:r w:rsidRPr="0080006F">
        <w:rPr>
          <w:rFonts w:eastAsia="Times New Roman" w:cs="Calibri"/>
          <w:color w:val="000000"/>
          <w:u w:val="single"/>
          <w:shd w:val="clear" w:color="auto" w:fill="00FFFF"/>
          <w:lang w:eastAsia="zh-CN"/>
        </w:rPr>
        <w:t>what outcomes</w:t>
      </w:r>
      <w:r w:rsidRPr="0080006F">
        <w:rPr>
          <w:rFonts w:eastAsia="Times New Roman" w:cs="Calibri"/>
          <w:color w:val="000000"/>
          <w:u w:val="single"/>
          <w:lang w:eastAsia="zh-CN"/>
        </w:rPr>
        <w:t xml:space="preserve"> would </w:t>
      </w:r>
      <w:r w:rsidRPr="0080006F">
        <w:rPr>
          <w:rFonts w:eastAsia="Times New Roman" w:cs="Calibri"/>
          <w:color w:val="000000"/>
          <w:u w:val="single"/>
          <w:shd w:val="clear" w:color="auto" w:fill="00FFFF"/>
          <w:lang w:eastAsia="zh-CN"/>
        </w:rPr>
        <w:t>count as a big win</w:t>
      </w:r>
      <w:r w:rsidRPr="0080006F">
        <w:rPr>
          <w:rFonts w:eastAsia="Times New Roman" w:cs="Calibri"/>
          <w:color w:val="000000"/>
          <w:u w:val="single"/>
          <w:lang w:eastAsia="zh-CN"/>
        </w:rPr>
        <w:t xml:space="preserve"> for humanity</w:t>
      </w:r>
      <w:r w:rsidRPr="0080006F">
        <w:rPr>
          <w:rFonts w:eastAsia="Times New Roman" w:cs="Calibri"/>
          <w:color w:val="000000"/>
          <w:sz w:val="16"/>
          <w:szCs w:val="16"/>
          <w:lang w:eastAsia="zh-CN"/>
        </w:rPr>
        <w:t xml:space="preserve">; we might not even yet be able to imagine the best ends of our journey. If we are indeed profoundly uncertain about our ultimate aims, </w:t>
      </w:r>
      <w:r w:rsidRPr="0080006F">
        <w:rPr>
          <w:rFonts w:eastAsia="Times New Roman" w:cs="Calibri"/>
          <w:color w:val="000000"/>
          <w:u w:val="single"/>
          <w:lang w:eastAsia="zh-CN"/>
        </w:rPr>
        <w:t xml:space="preserve">then we should recognize that </w:t>
      </w:r>
      <w:r w:rsidRPr="0080006F">
        <w:rPr>
          <w:rFonts w:eastAsia="Times New Roman" w:cs="Calibri"/>
          <w:color w:val="000000"/>
          <w:u w:val="single"/>
          <w:shd w:val="clear" w:color="auto" w:fill="00FFFF"/>
          <w:lang w:eastAsia="zh-CN"/>
        </w:rPr>
        <w:t>there is a great</w:t>
      </w:r>
      <w:r w:rsidRPr="0080006F">
        <w:rPr>
          <w:rFonts w:eastAsia="Times New Roman" w:cs="Calibri"/>
          <w:color w:val="000000"/>
          <w:u w:val="single"/>
          <w:lang w:eastAsia="zh-CN"/>
        </w:rPr>
        <w:t xml:space="preserve"> option </w:t>
      </w:r>
      <w:r w:rsidRPr="0080006F">
        <w:rPr>
          <w:rFonts w:eastAsia="Times New Roman" w:cs="Calibri"/>
          <w:color w:val="000000"/>
          <w:u w:val="single"/>
          <w:shd w:val="clear" w:color="auto" w:fill="00FFFF"/>
          <w:lang w:eastAsia="zh-CN"/>
        </w:rPr>
        <w:t>value in preserving</w:t>
      </w:r>
      <w:r w:rsidRPr="0080006F">
        <w:rPr>
          <w:rFonts w:eastAsia="Times New Roman" w:cs="Calibri"/>
          <w:color w:val="000000"/>
          <w:u w:val="single"/>
          <w:lang w:eastAsia="zh-CN"/>
        </w:rPr>
        <w:t xml:space="preserve"> — and ideally improving — </w:t>
      </w:r>
      <w:r w:rsidRPr="0080006F">
        <w:rPr>
          <w:rFonts w:eastAsia="Times New Roman" w:cs="Calibri"/>
          <w:color w:val="000000"/>
          <w:u w:val="single"/>
          <w:shd w:val="clear" w:color="auto" w:fill="00FFFF"/>
          <w:lang w:eastAsia="zh-CN"/>
        </w:rPr>
        <w:t>our ability to recognize value and</w:t>
      </w:r>
      <w:r w:rsidRPr="0080006F">
        <w:rPr>
          <w:rFonts w:eastAsia="Times New Roman" w:cs="Calibri"/>
          <w:color w:val="000000"/>
          <w:u w:val="single"/>
          <w:lang w:eastAsia="zh-CN"/>
        </w:rPr>
        <w:t xml:space="preserve"> to </w:t>
      </w:r>
      <w:r w:rsidRPr="0080006F">
        <w:rPr>
          <w:rFonts w:eastAsia="Times New Roman" w:cs="Calibri"/>
          <w:color w:val="000000"/>
          <w:u w:val="single"/>
          <w:shd w:val="clear" w:color="auto" w:fill="00FFFF"/>
          <w:lang w:eastAsia="zh-CN"/>
        </w:rPr>
        <w:t>steer the future</w:t>
      </w:r>
      <w:r w:rsidRPr="0080006F">
        <w:rPr>
          <w:rFonts w:eastAsia="Times New Roman" w:cs="Calibri"/>
          <w:color w:val="000000"/>
          <w:u w:val="single"/>
          <w:lang w:eastAsia="zh-CN"/>
        </w:rPr>
        <w:t xml:space="preserve"> accordingly. </w:t>
      </w:r>
      <w:r w:rsidRPr="0080006F">
        <w:rPr>
          <w:rFonts w:eastAsia="Times New Roman" w:cs="Calibri"/>
          <w:color w:val="000000"/>
          <w:u w:val="single"/>
          <w:shd w:val="clear" w:color="auto" w:fill="00FFFF"/>
          <w:lang w:eastAsia="zh-CN"/>
        </w:rPr>
        <w:t>Ensuring</w:t>
      </w:r>
      <w:r w:rsidRPr="0080006F">
        <w:rPr>
          <w:rFonts w:eastAsia="Times New Roman" w:cs="Calibri"/>
          <w:color w:val="000000"/>
          <w:u w:val="single"/>
          <w:lang w:eastAsia="zh-CN"/>
        </w:rPr>
        <w:t xml:space="preserve"> that </w:t>
      </w:r>
      <w:r w:rsidRPr="0080006F">
        <w:rPr>
          <w:rFonts w:eastAsia="Times New Roman" w:cs="Calibri"/>
          <w:color w:val="000000"/>
          <w:u w:val="single"/>
          <w:shd w:val="clear" w:color="auto" w:fill="00FFFF"/>
          <w:lang w:eastAsia="zh-CN"/>
        </w:rPr>
        <w:t>there will be a future</w:t>
      </w:r>
      <w:r w:rsidRPr="0080006F">
        <w:rPr>
          <w:rFonts w:eastAsia="Times New Roman" w:cs="Calibri"/>
          <w:color w:val="000000"/>
          <w:u w:val="single"/>
          <w:lang w:eastAsia="zh-CN"/>
        </w:rPr>
        <w:t xml:space="preserve"> version of humanity with great powers and a propensity to use them wisely </w:t>
      </w:r>
      <w:r w:rsidRPr="0080006F">
        <w:rPr>
          <w:rFonts w:eastAsia="Times New Roman" w:cs="Calibri"/>
          <w:color w:val="000000"/>
          <w:u w:val="single"/>
          <w:shd w:val="clear" w:color="auto" w:fill="00FFFF"/>
          <w:lang w:eastAsia="zh-CN"/>
        </w:rPr>
        <w:t>is</w:t>
      </w:r>
      <w:r w:rsidRPr="0080006F">
        <w:rPr>
          <w:rFonts w:eastAsia="Times New Roman" w:cs="Calibri"/>
          <w:color w:val="000000"/>
          <w:u w:val="single"/>
          <w:lang w:eastAsia="zh-CN"/>
        </w:rPr>
        <w:t xml:space="preserve"> plausibly </w:t>
      </w:r>
      <w:r w:rsidRPr="0080006F">
        <w:rPr>
          <w:rFonts w:eastAsia="Times New Roman" w:cs="Calibri"/>
          <w:color w:val="000000"/>
          <w:u w:val="single"/>
          <w:shd w:val="clear" w:color="auto" w:fill="00FFFF"/>
          <w:lang w:eastAsia="zh-CN"/>
        </w:rPr>
        <w:t>the best way</w:t>
      </w:r>
      <w:r w:rsidRPr="0080006F">
        <w:rPr>
          <w:rFonts w:eastAsia="Times New Roman" w:cs="Calibri"/>
          <w:color w:val="000000"/>
          <w:u w:val="single"/>
          <w:lang w:eastAsia="zh-CN"/>
        </w:rPr>
        <w:t xml:space="preserve"> available to us </w:t>
      </w:r>
      <w:r w:rsidRPr="0080006F">
        <w:rPr>
          <w:rFonts w:eastAsia="Times New Roman" w:cs="Calibri"/>
          <w:color w:val="000000"/>
          <w:u w:val="single"/>
          <w:shd w:val="clear" w:color="auto" w:fill="00FFFF"/>
          <w:lang w:eastAsia="zh-CN"/>
        </w:rPr>
        <w:t>to increase the probability that the future will contain</w:t>
      </w:r>
      <w:r w:rsidRPr="0080006F">
        <w:rPr>
          <w:rFonts w:eastAsia="Times New Roman" w:cs="Calibri"/>
          <w:color w:val="000000"/>
          <w:u w:val="single"/>
          <w:lang w:eastAsia="zh-CN"/>
        </w:rPr>
        <w:t xml:space="preserve"> a lot of </w:t>
      </w:r>
      <w:r w:rsidRPr="0080006F">
        <w:rPr>
          <w:rFonts w:eastAsia="Times New Roman" w:cs="Calibri"/>
          <w:color w:val="000000"/>
          <w:u w:val="single"/>
          <w:shd w:val="clear" w:color="auto" w:fill="00FFFF"/>
          <w:lang w:eastAsia="zh-CN"/>
        </w:rPr>
        <w:t>value</w:t>
      </w:r>
      <w:r w:rsidRPr="0080006F">
        <w:rPr>
          <w:rFonts w:eastAsia="Times New Roman" w:cs="Calibri"/>
          <w:color w:val="000000"/>
          <w:sz w:val="16"/>
          <w:szCs w:val="16"/>
          <w:lang w:eastAsia="zh-CN"/>
        </w:rPr>
        <w:t>. To do this, we must prevent any existential catastrophe.</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t> </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t> </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t> </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Arial" w:eastAsia="Times New Roman" w:hAnsi="Arial" w:cs="Arial"/>
          <w:b/>
          <w:bCs/>
          <w:color w:val="000000"/>
          <w:sz w:val="26"/>
          <w:szCs w:val="26"/>
          <w:shd w:val="clear" w:color="auto" w:fill="FFFFFF"/>
          <w:lang w:eastAsia="zh-CN"/>
        </w:rPr>
        <w:t xml:space="preserve">Strong commercial space catalyzes </w:t>
      </w:r>
      <w:r w:rsidRPr="0080006F">
        <w:rPr>
          <w:rFonts w:ascii="Arial" w:eastAsia="Times New Roman" w:hAnsi="Arial" w:cs="Arial"/>
          <w:b/>
          <w:bCs/>
          <w:color w:val="000000"/>
          <w:sz w:val="26"/>
          <w:szCs w:val="26"/>
          <w:u w:val="single"/>
          <w:shd w:val="clear" w:color="auto" w:fill="FFFFFF"/>
          <w:lang w:eastAsia="zh-CN"/>
        </w:rPr>
        <w:t>tech innovation</w:t>
      </w:r>
      <w:r w:rsidRPr="0080006F">
        <w:rPr>
          <w:rFonts w:ascii="Arial" w:eastAsia="Times New Roman" w:hAnsi="Arial" w:cs="Arial"/>
          <w:b/>
          <w:bCs/>
          <w:color w:val="000000"/>
          <w:sz w:val="26"/>
          <w:szCs w:val="26"/>
          <w:shd w:val="clear" w:color="auto" w:fill="FFFFFF"/>
          <w:lang w:eastAsia="zh-CN"/>
        </w:rPr>
        <w:t xml:space="preserve"> – progress at the margins and spinoff tech change global information networks</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Arial" w:eastAsia="Times New Roman" w:hAnsi="Arial" w:cs="Arial"/>
          <w:color w:val="000000"/>
          <w:shd w:val="clear" w:color="auto" w:fill="FFFFFF"/>
          <w:lang w:eastAsia="zh-CN"/>
        </w:rPr>
        <w:t xml:space="preserve">Joshua </w:t>
      </w:r>
      <w:r w:rsidRPr="0080006F">
        <w:rPr>
          <w:rFonts w:ascii="Arial" w:eastAsia="Times New Roman" w:hAnsi="Arial" w:cs="Arial"/>
          <w:b/>
          <w:bCs/>
          <w:color w:val="000000"/>
          <w:sz w:val="26"/>
          <w:szCs w:val="26"/>
          <w:shd w:val="clear" w:color="auto" w:fill="FFFFFF"/>
          <w:lang w:eastAsia="zh-CN"/>
        </w:rPr>
        <w:t>Hampson 2017</w:t>
      </w:r>
      <w:r w:rsidRPr="0080006F">
        <w:rPr>
          <w:rFonts w:ascii="Arial" w:eastAsia="Times New Roman" w:hAnsi="Arial" w:cs="Arial"/>
          <w:color w:val="000000"/>
          <w:shd w:val="clear" w:color="auto" w:fill="FFFFFF"/>
          <w:lang w:eastAsia="zh-CN"/>
        </w:rPr>
        <w:t xml:space="preserve">, Security Studies Fellow at the </w:t>
      </w:r>
      <w:proofErr w:type="spellStart"/>
      <w:r w:rsidRPr="0080006F">
        <w:rPr>
          <w:rFonts w:ascii="Arial" w:eastAsia="Times New Roman" w:hAnsi="Arial" w:cs="Arial"/>
          <w:color w:val="000000"/>
          <w:shd w:val="clear" w:color="auto" w:fill="FFFFFF"/>
          <w:lang w:eastAsia="zh-CN"/>
        </w:rPr>
        <w:t>Niskanen</w:t>
      </w:r>
      <w:proofErr w:type="spellEnd"/>
      <w:r w:rsidRPr="0080006F">
        <w:rPr>
          <w:rFonts w:ascii="Arial" w:eastAsia="Times New Roman" w:hAnsi="Arial" w:cs="Arial"/>
          <w:color w:val="000000"/>
          <w:shd w:val="clear" w:color="auto" w:fill="FFFFFF"/>
          <w:lang w:eastAsia="zh-CN"/>
        </w:rPr>
        <w:t xml:space="preserve"> Center, 1-25-2017, “The Future of Space Commercialization”, </w:t>
      </w:r>
      <w:proofErr w:type="spellStart"/>
      <w:r w:rsidRPr="0080006F">
        <w:rPr>
          <w:rFonts w:ascii="Arial" w:eastAsia="Times New Roman" w:hAnsi="Arial" w:cs="Arial"/>
          <w:color w:val="000000"/>
          <w:shd w:val="clear" w:color="auto" w:fill="FFFFFF"/>
          <w:lang w:eastAsia="zh-CN"/>
        </w:rPr>
        <w:t>Niskanen</w:t>
      </w:r>
      <w:proofErr w:type="spellEnd"/>
      <w:r w:rsidRPr="0080006F">
        <w:rPr>
          <w:rFonts w:ascii="Arial" w:eastAsia="Times New Roman" w:hAnsi="Arial" w:cs="Arial"/>
          <w:color w:val="000000"/>
          <w:shd w:val="clear" w:color="auto" w:fill="FFFFFF"/>
          <w:lang w:eastAsia="zh-CN"/>
        </w:rPr>
        <w:t xml:space="preserve"> Center, https://republicans-science.house.gov/sites/republicans.science.house.gov/files/documents/TheFutureofSpaceCommercializationFinal.pdf</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Arial" w:eastAsia="Times New Roman" w:hAnsi="Arial" w:cs="Arial"/>
          <w:color w:val="000000"/>
          <w:u w:val="single"/>
          <w:shd w:val="clear" w:color="auto" w:fill="00FF00"/>
          <w:lang w:eastAsia="zh-CN"/>
        </w:rPr>
        <w:t xml:space="preserve">Innovation is </w:t>
      </w:r>
      <w:r w:rsidRPr="0080006F">
        <w:rPr>
          <w:rFonts w:ascii="Arial" w:eastAsia="Times New Roman" w:hAnsi="Arial" w:cs="Arial"/>
          <w:color w:val="000000"/>
          <w:u w:val="single"/>
          <w:shd w:val="clear" w:color="auto" w:fill="FFFFFF"/>
          <w:lang w:eastAsia="zh-CN"/>
        </w:rPr>
        <w:t xml:space="preserve">generally </w:t>
      </w:r>
      <w:r w:rsidRPr="0080006F">
        <w:rPr>
          <w:rFonts w:ascii="Arial" w:eastAsia="Times New Roman" w:hAnsi="Arial" w:cs="Arial"/>
          <w:color w:val="000000"/>
          <w:u w:val="single"/>
          <w:shd w:val="clear" w:color="auto" w:fill="00FF00"/>
          <w:lang w:eastAsia="zh-CN"/>
        </w:rPr>
        <w:t>hard to predict</w:t>
      </w:r>
      <w:r w:rsidRPr="0080006F">
        <w:rPr>
          <w:rFonts w:ascii="Arial" w:eastAsia="Times New Roman" w:hAnsi="Arial" w:cs="Arial"/>
          <w:color w:val="000000"/>
          <w:u w:val="single"/>
          <w:shd w:val="clear" w:color="auto" w:fill="FFFFFF"/>
          <w:lang w:eastAsia="zh-CN"/>
        </w:rPr>
        <w:t xml:space="preserve">; some </w:t>
      </w:r>
      <w:r w:rsidRPr="0080006F">
        <w:rPr>
          <w:rFonts w:ascii="Arial" w:eastAsia="Times New Roman" w:hAnsi="Arial" w:cs="Arial"/>
          <w:color w:val="000000"/>
          <w:u w:val="single"/>
          <w:shd w:val="clear" w:color="auto" w:fill="00FF00"/>
          <w:lang w:eastAsia="zh-CN"/>
        </w:rPr>
        <w:t>new tech</w:t>
      </w:r>
      <w:r w:rsidRPr="0080006F">
        <w:rPr>
          <w:rFonts w:ascii="Arial" w:eastAsia="Times New Roman" w:hAnsi="Arial" w:cs="Arial"/>
          <w:color w:val="000000"/>
          <w:u w:val="single"/>
          <w:shd w:val="clear" w:color="auto" w:fill="FFFFFF"/>
          <w:lang w:eastAsia="zh-CN"/>
        </w:rPr>
        <w:t xml:space="preserve">nologies </w:t>
      </w:r>
      <w:r w:rsidRPr="0080006F">
        <w:rPr>
          <w:rFonts w:ascii="Arial" w:eastAsia="Times New Roman" w:hAnsi="Arial" w:cs="Arial"/>
          <w:color w:val="000000"/>
          <w:u w:val="single"/>
          <w:shd w:val="clear" w:color="auto" w:fill="00FF00"/>
          <w:lang w:eastAsia="zh-CN"/>
        </w:rPr>
        <w:t>seem to come out of nowhere and</w:t>
      </w:r>
      <w:r w:rsidRPr="0080006F">
        <w:rPr>
          <w:rFonts w:ascii="Arial" w:eastAsia="Times New Roman" w:hAnsi="Arial" w:cs="Arial"/>
          <w:color w:val="000000"/>
          <w:u w:val="single"/>
          <w:shd w:val="clear" w:color="auto" w:fill="FFFFFF"/>
          <w:lang w:eastAsia="zh-CN"/>
        </w:rPr>
        <w:t xml:space="preserve"> others only </w:t>
      </w:r>
      <w:r w:rsidRPr="0080006F">
        <w:rPr>
          <w:rFonts w:ascii="Arial" w:eastAsia="Times New Roman" w:hAnsi="Arial" w:cs="Arial"/>
          <w:color w:val="000000"/>
          <w:u w:val="single"/>
          <w:shd w:val="clear" w:color="auto" w:fill="00FF00"/>
          <w:lang w:eastAsia="zh-CN"/>
        </w:rPr>
        <w:t>take off when paired with</w:t>
      </w:r>
      <w:r w:rsidRPr="0080006F">
        <w:rPr>
          <w:rFonts w:ascii="Arial" w:eastAsia="Times New Roman" w:hAnsi="Arial" w:cs="Arial"/>
          <w:color w:val="000000"/>
          <w:u w:val="single"/>
          <w:shd w:val="clear" w:color="auto" w:fill="FFFFFF"/>
          <w:lang w:eastAsia="zh-CN"/>
        </w:rPr>
        <w:t xml:space="preserve"> a </w:t>
      </w:r>
      <w:r w:rsidRPr="0080006F">
        <w:rPr>
          <w:rFonts w:ascii="Arial" w:eastAsia="Times New Roman" w:hAnsi="Arial" w:cs="Arial"/>
          <w:color w:val="000000"/>
          <w:u w:val="single"/>
          <w:shd w:val="clear" w:color="auto" w:fill="00FF00"/>
          <w:lang w:eastAsia="zh-CN"/>
        </w:rPr>
        <w:t>new application</w:t>
      </w:r>
      <w:r w:rsidRPr="0080006F">
        <w:rPr>
          <w:rFonts w:ascii="Arial" w:eastAsia="Times New Roman" w:hAnsi="Arial" w:cs="Arial"/>
          <w:color w:val="000000"/>
          <w:sz w:val="16"/>
          <w:szCs w:val="16"/>
          <w:shd w:val="clear" w:color="auto" w:fill="FFFFFF"/>
          <w:lang w:eastAsia="zh-CN"/>
        </w:rPr>
        <w:t xml:space="preserve">. </w:t>
      </w:r>
      <w:r w:rsidRPr="0080006F">
        <w:rPr>
          <w:rFonts w:ascii="Arial" w:eastAsia="Times New Roman" w:hAnsi="Arial" w:cs="Arial"/>
          <w:color w:val="000000"/>
          <w:u w:val="single"/>
          <w:shd w:val="clear" w:color="auto" w:fill="FFFFFF"/>
          <w:lang w:eastAsia="zh-CN"/>
        </w:rPr>
        <w:t xml:space="preserve">It is difficult to predict the future, but </w:t>
      </w:r>
      <w:r w:rsidRPr="0080006F">
        <w:rPr>
          <w:rFonts w:ascii="Arial" w:eastAsia="Times New Roman" w:hAnsi="Arial" w:cs="Arial"/>
          <w:b/>
          <w:bCs/>
          <w:color w:val="000000"/>
          <w:u w:val="single"/>
          <w:shd w:val="clear" w:color="auto" w:fill="FFFFFF"/>
          <w:lang w:eastAsia="zh-CN"/>
        </w:rPr>
        <w:t xml:space="preserve">it is reasonable to expect that </w:t>
      </w:r>
      <w:r w:rsidRPr="0080006F">
        <w:rPr>
          <w:rFonts w:ascii="Arial" w:eastAsia="Times New Roman" w:hAnsi="Arial" w:cs="Arial"/>
          <w:b/>
          <w:bCs/>
          <w:color w:val="000000"/>
          <w:u w:val="single"/>
          <w:shd w:val="clear" w:color="auto" w:fill="00FF00"/>
          <w:lang w:eastAsia="zh-CN"/>
        </w:rPr>
        <w:t>a growing space economy would open opportunities for tech</w:t>
      </w:r>
      <w:r w:rsidRPr="0080006F">
        <w:rPr>
          <w:rFonts w:ascii="Arial" w:eastAsia="Times New Roman" w:hAnsi="Arial" w:cs="Arial"/>
          <w:b/>
          <w:bCs/>
          <w:color w:val="000000"/>
          <w:u w:val="single"/>
          <w:shd w:val="clear" w:color="auto" w:fill="FFFFFF"/>
          <w:lang w:eastAsia="zh-CN"/>
        </w:rPr>
        <w:t xml:space="preserve">nological and organizational </w:t>
      </w:r>
      <w:r w:rsidRPr="0080006F">
        <w:rPr>
          <w:rFonts w:ascii="Arial" w:eastAsia="Times New Roman" w:hAnsi="Arial" w:cs="Arial"/>
          <w:b/>
          <w:bCs/>
          <w:color w:val="000000"/>
          <w:u w:val="single"/>
          <w:shd w:val="clear" w:color="auto" w:fill="00FF00"/>
          <w:lang w:eastAsia="zh-CN"/>
        </w:rPr>
        <w:t>innovation</w:t>
      </w:r>
      <w:r w:rsidRPr="0080006F">
        <w:rPr>
          <w:rFonts w:ascii="Arial" w:eastAsia="Times New Roman" w:hAnsi="Arial" w:cs="Arial"/>
          <w:color w:val="000000"/>
          <w:sz w:val="16"/>
          <w:szCs w:val="16"/>
          <w:shd w:val="clear" w:color="auto" w:fill="FFFFFF"/>
          <w:lang w:eastAsia="zh-CN"/>
        </w:rPr>
        <w:t xml:space="preserve">. </w:t>
      </w:r>
      <w:r w:rsidRPr="0080006F">
        <w:rPr>
          <w:rFonts w:ascii="Arial" w:eastAsia="Times New Roman" w:hAnsi="Arial" w:cs="Arial"/>
          <w:color w:val="000000"/>
          <w:u w:val="single"/>
          <w:shd w:val="clear" w:color="auto" w:fill="FFFFFF"/>
          <w:lang w:eastAsia="zh-CN"/>
        </w:rPr>
        <w:t xml:space="preserve">In terms of technology, </w:t>
      </w:r>
      <w:r w:rsidRPr="0080006F">
        <w:rPr>
          <w:rFonts w:ascii="Arial" w:eastAsia="Times New Roman" w:hAnsi="Arial" w:cs="Arial"/>
          <w:b/>
          <w:bCs/>
          <w:color w:val="000000"/>
          <w:u w:val="single"/>
          <w:shd w:val="clear" w:color="auto" w:fill="00FF00"/>
          <w:lang w:eastAsia="zh-CN"/>
        </w:rPr>
        <w:t xml:space="preserve">the </w:t>
      </w:r>
      <w:r w:rsidRPr="0080006F">
        <w:rPr>
          <w:rFonts w:ascii="Arial" w:eastAsia="Times New Roman" w:hAnsi="Arial" w:cs="Arial"/>
          <w:b/>
          <w:bCs/>
          <w:color w:val="000000"/>
          <w:u w:val="single"/>
          <w:shd w:val="clear" w:color="auto" w:fill="FFFFFF"/>
          <w:lang w:eastAsia="zh-CN"/>
        </w:rPr>
        <w:t xml:space="preserve">difficult </w:t>
      </w:r>
      <w:r w:rsidRPr="0080006F">
        <w:rPr>
          <w:rFonts w:ascii="Arial" w:eastAsia="Times New Roman" w:hAnsi="Arial" w:cs="Arial"/>
          <w:b/>
          <w:bCs/>
          <w:color w:val="000000"/>
          <w:u w:val="single"/>
          <w:shd w:val="clear" w:color="auto" w:fill="00FF00"/>
          <w:lang w:eastAsia="zh-CN"/>
        </w:rPr>
        <w:t>environment of outer space</w:t>
      </w:r>
      <w:r w:rsidRPr="0080006F">
        <w:rPr>
          <w:rFonts w:ascii="Arial" w:eastAsia="Times New Roman" w:hAnsi="Arial" w:cs="Arial"/>
          <w:b/>
          <w:bCs/>
          <w:color w:val="000000"/>
          <w:u w:val="single"/>
          <w:shd w:val="clear" w:color="auto" w:fill="FFFFFF"/>
          <w:lang w:eastAsia="zh-CN"/>
        </w:rPr>
        <w:t xml:space="preserve"> </w:t>
      </w:r>
      <w:r w:rsidRPr="0080006F">
        <w:rPr>
          <w:rFonts w:ascii="Arial" w:eastAsia="Times New Roman" w:hAnsi="Arial" w:cs="Arial"/>
          <w:b/>
          <w:bCs/>
          <w:color w:val="000000"/>
          <w:u w:val="single"/>
          <w:shd w:val="clear" w:color="auto" w:fill="00FF00"/>
          <w:lang w:eastAsia="zh-CN"/>
        </w:rPr>
        <w:t>helps incentivize progress</w:t>
      </w:r>
      <w:r w:rsidRPr="0080006F">
        <w:rPr>
          <w:rFonts w:ascii="Arial" w:eastAsia="Times New Roman" w:hAnsi="Arial" w:cs="Arial"/>
          <w:b/>
          <w:bCs/>
          <w:color w:val="000000"/>
          <w:u w:val="single"/>
          <w:shd w:val="clear" w:color="auto" w:fill="FFFFFF"/>
          <w:lang w:eastAsia="zh-CN"/>
        </w:rPr>
        <w:t xml:space="preserve"> along the margins.</w:t>
      </w:r>
      <w:r w:rsidRPr="0080006F">
        <w:rPr>
          <w:rFonts w:ascii="Arial" w:eastAsia="Times New Roman" w:hAnsi="Arial" w:cs="Arial"/>
          <w:color w:val="000000"/>
          <w:sz w:val="16"/>
          <w:szCs w:val="16"/>
          <w:shd w:val="clear" w:color="auto" w:fill="FFFFFF"/>
          <w:lang w:eastAsia="zh-CN"/>
        </w:rPr>
        <w:t xml:space="preserve"> Because each object launched into orbit costs a significant amount of money—at the moment between $27,000 and $43,000 per pound, though that will likely drop in the future —</w:t>
      </w:r>
      <w:r w:rsidRPr="0080006F">
        <w:rPr>
          <w:rFonts w:ascii="Arial" w:eastAsia="Times New Roman" w:hAnsi="Arial" w:cs="Arial"/>
          <w:color w:val="000000"/>
          <w:u w:val="single"/>
          <w:shd w:val="clear" w:color="auto" w:fill="FFFFFF"/>
          <w:lang w:eastAsia="zh-CN"/>
        </w:rPr>
        <w:t>each</w:t>
      </w:r>
      <w:r w:rsidRPr="0080006F">
        <w:rPr>
          <w:rFonts w:ascii="Arial" w:eastAsia="Times New Roman" w:hAnsi="Arial" w:cs="Arial"/>
          <w:color w:val="000000"/>
          <w:sz w:val="16"/>
          <w:szCs w:val="16"/>
          <w:shd w:val="clear" w:color="auto" w:fill="FFFFFF"/>
          <w:lang w:eastAsia="zh-CN"/>
        </w:rPr>
        <w:t xml:space="preserve"> 19 </w:t>
      </w:r>
      <w:r w:rsidRPr="0080006F">
        <w:rPr>
          <w:rFonts w:ascii="Arial" w:eastAsia="Times New Roman" w:hAnsi="Arial" w:cs="Arial"/>
          <w:color w:val="000000"/>
          <w:u w:val="single"/>
          <w:shd w:val="clear" w:color="auto" w:fill="FFFFFF"/>
          <w:lang w:eastAsia="zh-CN"/>
        </w:rPr>
        <w:t>reduction in payload size saves money or means more can be launched</w:t>
      </w:r>
      <w:r w:rsidRPr="0080006F">
        <w:rPr>
          <w:rFonts w:ascii="Arial" w:eastAsia="Times New Roman" w:hAnsi="Arial" w:cs="Arial"/>
          <w:color w:val="000000"/>
          <w:sz w:val="16"/>
          <w:szCs w:val="16"/>
          <w:shd w:val="clear" w:color="auto" w:fill="FFFFFF"/>
          <w:lang w:eastAsia="zh-CN"/>
        </w:rPr>
        <w:t xml:space="preserve">. At the same time, </w:t>
      </w:r>
      <w:r w:rsidRPr="0080006F">
        <w:rPr>
          <w:rFonts w:ascii="Arial" w:eastAsia="Times New Roman" w:hAnsi="Arial" w:cs="Arial"/>
          <w:color w:val="000000"/>
          <w:u w:val="single"/>
          <w:shd w:val="clear" w:color="auto" w:fill="FFFFFF"/>
          <w:lang w:eastAsia="zh-CN"/>
        </w:rPr>
        <w:t>the ability to fit more capability into a smaller satellite opens outer space to actors that previously were priced out of the market</w:t>
      </w:r>
      <w:r w:rsidRPr="0080006F">
        <w:rPr>
          <w:rFonts w:ascii="Arial" w:eastAsia="Times New Roman" w:hAnsi="Arial" w:cs="Arial"/>
          <w:color w:val="000000"/>
          <w:sz w:val="16"/>
          <w:szCs w:val="16"/>
          <w:shd w:val="clear" w:color="auto" w:fill="FFFFFF"/>
          <w:lang w:eastAsia="zh-CN"/>
        </w:rPr>
        <w:t xml:space="preserve">. This is one of the reasons why small, affordable satellites are increasingly pursued by companies or organizations that cannot afford to launch larger traditional satellites. </w:t>
      </w:r>
      <w:r w:rsidRPr="0080006F">
        <w:rPr>
          <w:rFonts w:ascii="Arial" w:eastAsia="Times New Roman" w:hAnsi="Arial" w:cs="Arial"/>
          <w:color w:val="000000"/>
          <w:u w:val="single"/>
          <w:shd w:val="clear" w:color="auto" w:fill="FFFFFF"/>
          <w:lang w:eastAsia="zh-CN"/>
        </w:rPr>
        <w:t>These small</w:t>
      </w:r>
      <w:r w:rsidRPr="0080006F">
        <w:rPr>
          <w:rFonts w:ascii="Arial" w:eastAsia="Times New Roman" w:hAnsi="Arial" w:cs="Arial"/>
          <w:color w:val="000000"/>
          <w:sz w:val="16"/>
          <w:szCs w:val="16"/>
          <w:shd w:val="clear" w:color="auto" w:fill="FFFFFF"/>
          <w:lang w:eastAsia="zh-CN"/>
        </w:rPr>
        <w:t xml:space="preserve"> 20 </w:t>
      </w:r>
      <w:r w:rsidRPr="0080006F">
        <w:rPr>
          <w:rFonts w:ascii="Arial" w:eastAsia="Times New Roman" w:hAnsi="Arial" w:cs="Arial"/>
          <w:color w:val="000000"/>
          <w:u w:val="single"/>
          <w:shd w:val="clear" w:color="auto" w:fill="FFFFFF"/>
          <w:lang w:eastAsia="zh-CN"/>
        </w:rPr>
        <w:t xml:space="preserve">satellites also provide non-traditional launchers, such as engineering students or </w:t>
      </w:r>
      <w:proofErr w:type="spellStart"/>
      <w:r w:rsidRPr="0080006F">
        <w:rPr>
          <w:rFonts w:ascii="Arial" w:eastAsia="Times New Roman" w:hAnsi="Arial" w:cs="Arial"/>
          <w:color w:val="000000"/>
          <w:u w:val="single"/>
          <w:shd w:val="clear" w:color="auto" w:fill="FFFFFF"/>
          <w:lang w:eastAsia="zh-CN"/>
        </w:rPr>
        <w:t>prototypers</w:t>
      </w:r>
      <w:proofErr w:type="spellEnd"/>
      <w:r w:rsidRPr="0080006F">
        <w:rPr>
          <w:rFonts w:ascii="Arial" w:eastAsia="Times New Roman" w:hAnsi="Arial" w:cs="Arial"/>
          <w:color w:val="000000"/>
          <w:u w:val="single"/>
          <w:shd w:val="clear" w:color="auto" w:fill="FFFFFF"/>
          <w:lang w:eastAsia="zh-CN"/>
        </w:rPr>
        <w:t>, the opportunity to learn about satellite production and test new technologies before working on a full-sized satellite</w:t>
      </w:r>
      <w:r w:rsidRPr="0080006F">
        <w:rPr>
          <w:rFonts w:ascii="Arial" w:eastAsia="Times New Roman" w:hAnsi="Arial" w:cs="Arial"/>
          <w:color w:val="000000"/>
          <w:sz w:val="16"/>
          <w:szCs w:val="16"/>
          <w:shd w:val="clear" w:color="auto" w:fill="FFFFFF"/>
          <w:lang w:eastAsia="zh-CN"/>
        </w:rPr>
        <w:t xml:space="preserve">. </w:t>
      </w:r>
      <w:r w:rsidRPr="0080006F">
        <w:rPr>
          <w:rFonts w:ascii="Arial" w:eastAsia="Times New Roman" w:hAnsi="Arial" w:cs="Arial"/>
          <w:b/>
          <w:bCs/>
          <w:color w:val="000000"/>
          <w:u w:val="single"/>
          <w:shd w:val="clear" w:color="auto" w:fill="FFFFFF"/>
          <w:lang w:eastAsia="zh-CN"/>
        </w:rPr>
        <w:t xml:space="preserve">That </w:t>
      </w:r>
      <w:r w:rsidRPr="0080006F">
        <w:rPr>
          <w:rFonts w:ascii="Arial" w:eastAsia="Times New Roman" w:hAnsi="Arial" w:cs="Arial"/>
          <w:b/>
          <w:bCs/>
          <w:color w:val="000000"/>
          <w:u w:val="single"/>
          <w:shd w:val="clear" w:color="auto" w:fill="00FF00"/>
          <w:lang w:eastAsia="zh-CN"/>
        </w:rPr>
        <w:t>expansion of developers, experimenters</w:t>
      </w:r>
      <w:r w:rsidRPr="0080006F">
        <w:rPr>
          <w:rFonts w:ascii="Arial" w:eastAsia="Times New Roman" w:hAnsi="Arial" w:cs="Arial"/>
          <w:b/>
          <w:bCs/>
          <w:color w:val="000000"/>
          <w:u w:val="single"/>
          <w:shd w:val="clear" w:color="auto" w:fill="FFFFFF"/>
          <w:lang w:eastAsia="zh-CN"/>
        </w:rPr>
        <w:t xml:space="preserve">, </w:t>
      </w:r>
      <w:r w:rsidRPr="0080006F">
        <w:rPr>
          <w:rFonts w:ascii="Arial" w:eastAsia="Times New Roman" w:hAnsi="Arial" w:cs="Arial"/>
          <w:b/>
          <w:bCs/>
          <w:color w:val="000000"/>
          <w:u w:val="single"/>
          <w:shd w:val="clear" w:color="auto" w:fill="00FF00"/>
          <w:lang w:eastAsia="zh-CN"/>
        </w:rPr>
        <w:t xml:space="preserve">and testers </w:t>
      </w:r>
      <w:r w:rsidRPr="0080006F">
        <w:rPr>
          <w:rFonts w:ascii="Arial" w:eastAsia="Times New Roman" w:hAnsi="Arial" w:cs="Arial"/>
          <w:b/>
          <w:bCs/>
          <w:color w:val="000000"/>
          <w:u w:val="single"/>
          <w:shd w:val="clear" w:color="auto" w:fill="FFFFFF"/>
          <w:lang w:eastAsia="zh-CN"/>
        </w:rPr>
        <w:t xml:space="preserve">cannot but help </w:t>
      </w:r>
      <w:r w:rsidRPr="0080006F">
        <w:rPr>
          <w:rFonts w:ascii="Arial" w:eastAsia="Times New Roman" w:hAnsi="Arial" w:cs="Arial"/>
          <w:b/>
          <w:bCs/>
          <w:color w:val="000000"/>
          <w:u w:val="single"/>
          <w:shd w:val="clear" w:color="auto" w:fill="00FF00"/>
          <w:lang w:eastAsia="zh-CN"/>
        </w:rPr>
        <w:t>increase innovation</w:t>
      </w:r>
      <w:r w:rsidRPr="0080006F">
        <w:rPr>
          <w:rFonts w:ascii="Arial" w:eastAsia="Times New Roman" w:hAnsi="Arial" w:cs="Arial"/>
          <w:b/>
          <w:bCs/>
          <w:color w:val="000000"/>
          <w:u w:val="single"/>
          <w:shd w:val="clear" w:color="auto" w:fill="FFFFFF"/>
          <w:lang w:eastAsia="zh-CN"/>
        </w:rPr>
        <w:t xml:space="preserve"> opportunities</w:t>
      </w:r>
      <w:r w:rsidRPr="0080006F">
        <w:rPr>
          <w:rFonts w:ascii="Arial" w:eastAsia="Times New Roman" w:hAnsi="Arial" w:cs="Arial"/>
          <w:color w:val="000000"/>
          <w:sz w:val="16"/>
          <w:szCs w:val="16"/>
          <w:shd w:val="clear" w:color="auto" w:fill="FFFFFF"/>
          <w:lang w:eastAsia="zh-CN"/>
        </w:rPr>
        <w:t xml:space="preserve">. </w:t>
      </w:r>
      <w:r w:rsidRPr="0080006F">
        <w:rPr>
          <w:rFonts w:ascii="Arial" w:eastAsia="Times New Roman" w:hAnsi="Arial" w:cs="Arial"/>
          <w:b/>
          <w:bCs/>
          <w:color w:val="000000"/>
          <w:u w:val="single"/>
          <w:shd w:val="clear" w:color="auto" w:fill="00FF00"/>
          <w:lang w:eastAsia="zh-CN"/>
        </w:rPr>
        <w:t>Tech</w:t>
      </w:r>
      <w:r w:rsidRPr="0080006F">
        <w:rPr>
          <w:rFonts w:ascii="Arial" w:eastAsia="Times New Roman" w:hAnsi="Arial" w:cs="Arial"/>
          <w:b/>
          <w:bCs/>
          <w:color w:val="000000"/>
          <w:u w:val="single"/>
          <w:shd w:val="clear" w:color="auto" w:fill="FFFFFF"/>
          <w:lang w:eastAsia="zh-CN"/>
        </w:rPr>
        <w:t xml:space="preserve">nological </w:t>
      </w:r>
      <w:r w:rsidRPr="0080006F">
        <w:rPr>
          <w:rFonts w:ascii="Arial" w:eastAsia="Times New Roman" w:hAnsi="Arial" w:cs="Arial"/>
          <w:b/>
          <w:bCs/>
          <w:color w:val="000000"/>
          <w:u w:val="single"/>
          <w:shd w:val="clear" w:color="auto" w:fill="00FF00"/>
          <w:lang w:eastAsia="zh-CN"/>
        </w:rPr>
        <w:t xml:space="preserve">developments from outer space have been applied to terrestrial life </w:t>
      </w:r>
      <w:r w:rsidRPr="0080006F">
        <w:rPr>
          <w:rFonts w:ascii="Arial" w:eastAsia="Times New Roman" w:hAnsi="Arial" w:cs="Arial"/>
          <w:b/>
          <w:bCs/>
          <w:color w:val="000000"/>
          <w:u w:val="single"/>
          <w:shd w:val="clear" w:color="auto" w:fill="FFFFFF"/>
          <w:lang w:eastAsia="zh-CN"/>
        </w:rPr>
        <w:t>since the earliest days of space exploration</w:t>
      </w:r>
      <w:r w:rsidRPr="0080006F">
        <w:rPr>
          <w:rFonts w:ascii="Arial" w:eastAsia="Times New Roman" w:hAnsi="Arial" w:cs="Arial"/>
          <w:color w:val="000000"/>
          <w:sz w:val="16"/>
          <w:szCs w:val="16"/>
          <w:shd w:val="clear" w:color="auto" w:fill="FFFFFF"/>
          <w:lang w:eastAsia="zh-CN"/>
        </w:rPr>
        <w:t>. The National Aeronautics and Space Administration (</w:t>
      </w:r>
      <w:r w:rsidRPr="0080006F">
        <w:rPr>
          <w:rFonts w:ascii="Arial" w:eastAsia="Times New Roman" w:hAnsi="Arial" w:cs="Arial"/>
          <w:color w:val="000000"/>
          <w:u w:val="single"/>
          <w:shd w:val="clear" w:color="auto" w:fill="FFFFFF"/>
          <w:lang w:eastAsia="zh-CN"/>
        </w:rPr>
        <w:t>NASA) maintains a website that lists technologies that have spun off from such research projects</w:t>
      </w:r>
      <w:r w:rsidRPr="0080006F">
        <w:rPr>
          <w:rFonts w:ascii="Arial" w:eastAsia="Times New Roman" w:hAnsi="Arial" w:cs="Arial"/>
          <w:b/>
          <w:bCs/>
          <w:color w:val="000000"/>
          <w:u w:val="single"/>
          <w:shd w:val="clear" w:color="auto" w:fill="FFFFFF"/>
          <w:lang w:eastAsia="zh-CN"/>
        </w:rPr>
        <w:t>. Lightweight</w:t>
      </w:r>
      <w:r w:rsidRPr="0080006F">
        <w:rPr>
          <w:rFonts w:ascii="Arial" w:eastAsia="Times New Roman" w:hAnsi="Arial" w:cs="Arial"/>
          <w:color w:val="000000"/>
          <w:sz w:val="16"/>
          <w:szCs w:val="16"/>
          <w:shd w:val="clear" w:color="auto" w:fill="FFFFFF"/>
          <w:lang w:eastAsia="zh-CN"/>
        </w:rPr>
        <w:t xml:space="preserve"> 21 </w:t>
      </w:r>
      <w:r w:rsidRPr="0080006F">
        <w:rPr>
          <w:rFonts w:ascii="Arial" w:eastAsia="Times New Roman" w:hAnsi="Arial" w:cs="Arial"/>
          <w:b/>
          <w:bCs/>
          <w:color w:val="000000"/>
          <w:u w:val="single"/>
          <w:shd w:val="clear" w:color="auto" w:fill="FFFFFF"/>
          <w:lang w:eastAsia="zh-CN"/>
        </w:rPr>
        <w:t>nanotubes</w:t>
      </w:r>
      <w:r w:rsidRPr="0080006F">
        <w:rPr>
          <w:rFonts w:ascii="Arial" w:eastAsia="Times New Roman" w:hAnsi="Arial" w:cs="Arial"/>
          <w:color w:val="000000"/>
          <w:sz w:val="16"/>
          <w:szCs w:val="16"/>
          <w:shd w:val="clear" w:color="auto" w:fill="FFFFFF"/>
          <w:lang w:eastAsia="zh-CN"/>
        </w:rPr>
        <w:t xml:space="preserve">, useful in protecting astronauts during space exploration, </w:t>
      </w:r>
      <w:r w:rsidRPr="0080006F">
        <w:rPr>
          <w:rFonts w:ascii="Arial" w:eastAsia="Times New Roman" w:hAnsi="Arial" w:cs="Arial"/>
          <w:b/>
          <w:bCs/>
          <w:color w:val="000000"/>
          <w:u w:val="single"/>
          <w:shd w:val="clear" w:color="auto" w:fill="FFFFFF"/>
          <w:lang w:eastAsia="zh-CN"/>
        </w:rPr>
        <w:t>are now being tested for applications in emergency response gear and electrical insulation</w:t>
      </w:r>
      <w:r w:rsidRPr="0080006F">
        <w:rPr>
          <w:rFonts w:ascii="Arial" w:eastAsia="Times New Roman" w:hAnsi="Arial" w:cs="Arial"/>
          <w:color w:val="000000"/>
          <w:sz w:val="16"/>
          <w:szCs w:val="16"/>
          <w:shd w:val="clear" w:color="auto" w:fill="FFFFFF"/>
          <w:lang w:eastAsia="zh-CN"/>
        </w:rPr>
        <w:t xml:space="preserve">. </w:t>
      </w:r>
      <w:r w:rsidRPr="0080006F">
        <w:rPr>
          <w:rFonts w:ascii="Arial" w:eastAsia="Times New Roman" w:hAnsi="Arial" w:cs="Arial"/>
          <w:color w:val="000000"/>
          <w:u w:val="single"/>
          <w:shd w:val="clear" w:color="auto" w:fill="FFFFFF"/>
          <w:lang w:eastAsia="zh-CN"/>
        </w:rPr>
        <w:t>The need for certainty about the resiliency of materials used in space led to the development of an analytics tool useful across a range of industries</w:t>
      </w:r>
      <w:r w:rsidRPr="0080006F">
        <w:rPr>
          <w:rFonts w:ascii="Arial" w:eastAsia="Times New Roman" w:hAnsi="Arial" w:cs="Arial"/>
          <w:color w:val="000000"/>
          <w:sz w:val="16"/>
          <w:szCs w:val="16"/>
          <w:shd w:val="clear" w:color="auto" w:fill="FFFFFF"/>
          <w:lang w:eastAsia="zh-CN"/>
        </w:rPr>
        <w:t xml:space="preserve">. </w:t>
      </w:r>
      <w:r w:rsidRPr="0080006F">
        <w:rPr>
          <w:rFonts w:ascii="Arial" w:eastAsia="Times New Roman" w:hAnsi="Arial" w:cs="Arial"/>
          <w:color w:val="000000"/>
          <w:u w:val="single"/>
          <w:shd w:val="clear" w:color="auto" w:fill="FFFFFF"/>
          <w:lang w:eastAsia="zh-CN"/>
        </w:rPr>
        <w:t>Temper foam, the material used in memory-foam pillows, was developed for NASA for seat covers.</w:t>
      </w:r>
      <w:r w:rsidRPr="0080006F">
        <w:rPr>
          <w:rFonts w:ascii="Arial" w:eastAsia="Times New Roman" w:hAnsi="Arial" w:cs="Arial"/>
          <w:color w:val="000000"/>
          <w:sz w:val="16"/>
          <w:szCs w:val="16"/>
          <w:shd w:val="clear" w:color="auto" w:fill="FFFFFF"/>
          <w:lang w:eastAsia="zh-CN"/>
        </w:rPr>
        <w:t xml:space="preserve"> </w:t>
      </w:r>
      <w:r w:rsidRPr="0080006F">
        <w:rPr>
          <w:rFonts w:ascii="Arial" w:eastAsia="Times New Roman" w:hAnsi="Arial" w:cs="Arial"/>
          <w:b/>
          <w:bCs/>
          <w:color w:val="000000"/>
          <w:u w:val="single"/>
          <w:shd w:val="clear" w:color="auto" w:fill="00FF00"/>
          <w:lang w:eastAsia="zh-CN"/>
        </w:rPr>
        <w:t>As more companies pursue</w:t>
      </w:r>
      <w:r w:rsidRPr="0080006F">
        <w:rPr>
          <w:rFonts w:ascii="Arial" w:eastAsia="Times New Roman" w:hAnsi="Arial" w:cs="Arial"/>
          <w:b/>
          <w:bCs/>
          <w:color w:val="000000"/>
          <w:u w:val="single"/>
          <w:shd w:val="clear" w:color="auto" w:fill="FFFFFF"/>
          <w:lang w:eastAsia="zh-CN"/>
        </w:rPr>
        <w:t xml:space="preserve"> their own </w:t>
      </w:r>
      <w:r w:rsidRPr="0080006F">
        <w:rPr>
          <w:rFonts w:ascii="Arial" w:eastAsia="Times New Roman" w:hAnsi="Arial" w:cs="Arial"/>
          <w:b/>
          <w:bCs/>
          <w:color w:val="000000"/>
          <w:u w:val="single"/>
          <w:shd w:val="clear" w:color="auto" w:fill="00FF00"/>
          <w:lang w:eastAsia="zh-CN"/>
        </w:rPr>
        <w:t>space goals</w:t>
      </w:r>
      <w:r w:rsidRPr="0080006F">
        <w:rPr>
          <w:rFonts w:ascii="Arial" w:eastAsia="Times New Roman" w:hAnsi="Arial" w:cs="Arial"/>
          <w:b/>
          <w:bCs/>
          <w:color w:val="000000"/>
          <w:u w:val="single"/>
          <w:shd w:val="clear" w:color="auto" w:fill="FFFFFF"/>
          <w:lang w:eastAsia="zh-CN"/>
        </w:rPr>
        <w:t xml:space="preserve">, </w:t>
      </w:r>
      <w:r w:rsidRPr="0080006F">
        <w:rPr>
          <w:rFonts w:ascii="Arial" w:eastAsia="Times New Roman" w:hAnsi="Arial" w:cs="Arial"/>
          <w:b/>
          <w:bCs/>
          <w:color w:val="000000"/>
          <w:u w:val="single"/>
          <w:shd w:val="clear" w:color="auto" w:fill="00FF00"/>
          <w:lang w:eastAsia="zh-CN"/>
        </w:rPr>
        <w:t>more innovations will</w:t>
      </w:r>
      <w:r w:rsidRPr="0080006F">
        <w:rPr>
          <w:rFonts w:ascii="Arial" w:eastAsia="Times New Roman" w:hAnsi="Arial" w:cs="Arial"/>
          <w:b/>
          <w:bCs/>
          <w:color w:val="000000"/>
          <w:u w:val="single"/>
          <w:shd w:val="clear" w:color="auto" w:fill="FFFFFF"/>
          <w:lang w:eastAsia="zh-CN"/>
        </w:rPr>
        <w:t xml:space="preserve"> likely </w:t>
      </w:r>
      <w:r w:rsidRPr="0080006F">
        <w:rPr>
          <w:rFonts w:ascii="Arial" w:eastAsia="Times New Roman" w:hAnsi="Arial" w:cs="Arial"/>
          <w:b/>
          <w:bCs/>
          <w:color w:val="000000"/>
          <w:u w:val="single"/>
          <w:shd w:val="clear" w:color="auto" w:fill="00FF00"/>
          <w:lang w:eastAsia="zh-CN"/>
        </w:rPr>
        <w:t>come from the commercial sector</w:t>
      </w:r>
      <w:r w:rsidRPr="0080006F">
        <w:rPr>
          <w:rFonts w:ascii="Arial" w:eastAsia="Times New Roman" w:hAnsi="Arial" w:cs="Arial"/>
          <w:b/>
          <w:bCs/>
          <w:color w:val="000000"/>
          <w:u w:val="single"/>
          <w:shd w:val="clear" w:color="auto" w:fill="FFFFFF"/>
          <w:lang w:eastAsia="zh-CN"/>
        </w:rPr>
        <w:t>. Outer space is not just a catalyst for technological development.</w:t>
      </w:r>
      <w:r w:rsidRPr="0080006F">
        <w:rPr>
          <w:rFonts w:ascii="Arial" w:eastAsia="Times New Roman" w:hAnsi="Arial" w:cs="Arial"/>
          <w:color w:val="000000"/>
          <w:sz w:val="16"/>
          <w:szCs w:val="16"/>
          <w:shd w:val="clear" w:color="auto" w:fill="FFFFFF"/>
          <w:lang w:eastAsia="zh-CN"/>
        </w:rPr>
        <w:t xml:space="preserve"> </w:t>
      </w:r>
      <w:r w:rsidRPr="0080006F">
        <w:rPr>
          <w:rFonts w:ascii="Arial" w:eastAsia="Times New Roman" w:hAnsi="Arial" w:cs="Arial"/>
          <w:color w:val="000000"/>
          <w:u w:val="single"/>
          <w:shd w:val="clear" w:color="auto" w:fill="00FF00"/>
          <w:lang w:eastAsia="zh-CN"/>
        </w:rPr>
        <w:t xml:space="preserve">Satellite constellations </w:t>
      </w:r>
      <w:r w:rsidRPr="0080006F">
        <w:rPr>
          <w:rFonts w:ascii="Arial" w:eastAsia="Times New Roman" w:hAnsi="Arial" w:cs="Arial"/>
          <w:color w:val="000000"/>
          <w:u w:val="single"/>
          <w:shd w:val="clear" w:color="auto" w:fill="FFFFFF"/>
          <w:lang w:eastAsia="zh-CN"/>
        </w:rPr>
        <w:t xml:space="preserve">and their </w:t>
      </w:r>
      <w:r w:rsidRPr="0080006F">
        <w:rPr>
          <w:rFonts w:ascii="Arial" w:eastAsia="Times New Roman" w:hAnsi="Arial" w:cs="Arial"/>
          <w:color w:val="000000"/>
          <w:u w:val="single"/>
          <w:shd w:val="clear" w:color="auto" w:fill="00FF00"/>
          <w:lang w:eastAsia="zh-CN"/>
        </w:rPr>
        <w:t>unique</w:t>
      </w:r>
      <w:r w:rsidRPr="0080006F">
        <w:rPr>
          <w:rFonts w:ascii="Arial" w:eastAsia="Times New Roman" w:hAnsi="Arial" w:cs="Arial"/>
          <w:color w:val="000000"/>
          <w:u w:val="single"/>
          <w:shd w:val="clear" w:color="auto" w:fill="FFFFFF"/>
          <w:lang w:eastAsia="zh-CN"/>
        </w:rPr>
        <w:t xml:space="preserve"> line-of-sight </w:t>
      </w:r>
      <w:r w:rsidRPr="0080006F">
        <w:rPr>
          <w:rFonts w:ascii="Arial" w:eastAsia="Times New Roman" w:hAnsi="Arial" w:cs="Arial"/>
          <w:color w:val="000000"/>
          <w:u w:val="single"/>
          <w:shd w:val="clear" w:color="auto" w:fill="00FF00"/>
          <w:lang w:eastAsia="zh-CN"/>
        </w:rPr>
        <w:t xml:space="preserve">vantage point </w:t>
      </w:r>
      <w:r w:rsidRPr="0080006F">
        <w:rPr>
          <w:rFonts w:ascii="Arial" w:eastAsia="Times New Roman" w:hAnsi="Arial" w:cs="Arial"/>
          <w:b/>
          <w:bCs/>
          <w:color w:val="000000"/>
          <w:u w:val="single"/>
          <w:shd w:val="clear" w:color="auto" w:fill="FFFFFF"/>
          <w:lang w:eastAsia="zh-CN"/>
        </w:rPr>
        <w:t xml:space="preserve">can </w:t>
      </w:r>
      <w:r w:rsidRPr="0080006F">
        <w:rPr>
          <w:rFonts w:ascii="Arial" w:eastAsia="Times New Roman" w:hAnsi="Arial" w:cs="Arial"/>
          <w:b/>
          <w:bCs/>
          <w:color w:val="000000"/>
          <w:u w:val="single"/>
          <w:shd w:val="clear" w:color="auto" w:fill="00FF00"/>
          <w:lang w:eastAsia="zh-CN"/>
        </w:rPr>
        <w:t>provide new perspectives</w:t>
      </w:r>
      <w:r w:rsidRPr="0080006F">
        <w:rPr>
          <w:rFonts w:ascii="Arial" w:eastAsia="Times New Roman" w:hAnsi="Arial" w:cs="Arial"/>
          <w:b/>
          <w:bCs/>
          <w:color w:val="000000"/>
          <w:u w:val="single"/>
          <w:shd w:val="clear" w:color="auto" w:fill="FFFFFF"/>
          <w:lang w:eastAsia="zh-CN"/>
        </w:rPr>
        <w:t xml:space="preserve"> to old industries</w:t>
      </w:r>
      <w:r w:rsidRPr="0080006F">
        <w:rPr>
          <w:rFonts w:ascii="Arial" w:eastAsia="Times New Roman" w:hAnsi="Arial" w:cs="Arial"/>
          <w:color w:val="000000"/>
          <w:sz w:val="16"/>
          <w:szCs w:val="16"/>
          <w:shd w:val="clear" w:color="auto" w:fill="FFFFFF"/>
          <w:lang w:eastAsia="zh-CN"/>
        </w:rPr>
        <w:t xml:space="preserve">. </w:t>
      </w:r>
      <w:r w:rsidRPr="0080006F">
        <w:rPr>
          <w:rFonts w:ascii="Arial" w:eastAsia="Times New Roman" w:hAnsi="Arial" w:cs="Arial"/>
          <w:color w:val="000000"/>
          <w:u w:val="single"/>
          <w:shd w:val="clear" w:color="auto" w:fill="FFFFFF"/>
          <w:lang w:eastAsia="zh-CN"/>
        </w:rPr>
        <w:t xml:space="preserve">Deploying satellites into low-Earth orbit, as Facebook wants to do, can connect large, previously-unreached swathes of 22 humanity to the </w:t>
      </w:r>
      <w:r w:rsidRPr="0080006F">
        <w:rPr>
          <w:rFonts w:ascii="Arial" w:eastAsia="Times New Roman" w:hAnsi="Arial" w:cs="Arial"/>
          <w:color w:val="000000"/>
          <w:u w:val="single"/>
          <w:shd w:val="clear" w:color="auto" w:fill="FFFFFF"/>
          <w:lang w:eastAsia="zh-CN"/>
        </w:rPr>
        <w:lastRenderedPageBreak/>
        <w:t>Internet</w:t>
      </w:r>
      <w:r w:rsidRPr="0080006F">
        <w:rPr>
          <w:rFonts w:ascii="Arial" w:eastAsia="Times New Roman" w:hAnsi="Arial" w:cs="Arial"/>
          <w:color w:val="000000"/>
          <w:sz w:val="16"/>
          <w:szCs w:val="16"/>
          <w:shd w:val="clear" w:color="auto" w:fill="FFFFFF"/>
          <w:lang w:eastAsia="zh-CN"/>
        </w:rPr>
        <w:t xml:space="preserve">. </w:t>
      </w:r>
      <w:r w:rsidRPr="0080006F">
        <w:rPr>
          <w:rFonts w:ascii="Arial" w:eastAsia="Times New Roman" w:hAnsi="Arial" w:cs="Arial"/>
          <w:b/>
          <w:bCs/>
          <w:color w:val="000000"/>
          <w:u w:val="single"/>
          <w:shd w:val="clear" w:color="auto" w:fill="00FF00"/>
          <w:lang w:eastAsia="zh-CN"/>
        </w:rPr>
        <w:t>Remote sensing</w:t>
      </w:r>
      <w:r w:rsidRPr="0080006F">
        <w:rPr>
          <w:rFonts w:ascii="Arial" w:eastAsia="Times New Roman" w:hAnsi="Arial" w:cs="Arial"/>
          <w:b/>
          <w:bCs/>
          <w:color w:val="000000"/>
          <w:u w:val="single"/>
          <w:shd w:val="clear" w:color="auto" w:fill="FFFFFF"/>
          <w:lang w:eastAsia="zh-CN"/>
        </w:rPr>
        <w:t xml:space="preserve"> technology could </w:t>
      </w:r>
      <w:r w:rsidRPr="0080006F">
        <w:rPr>
          <w:rFonts w:ascii="Arial" w:eastAsia="Times New Roman" w:hAnsi="Arial" w:cs="Arial"/>
          <w:b/>
          <w:bCs/>
          <w:color w:val="000000"/>
          <w:u w:val="single"/>
          <w:shd w:val="clear" w:color="auto" w:fill="00FF00"/>
          <w:lang w:eastAsia="zh-CN"/>
        </w:rPr>
        <w:t xml:space="preserve">change how </w:t>
      </w:r>
      <w:r w:rsidRPr="0080006F">
        <w:rPr>
          <w:rFonts w:ascii="Arial" w:eastAsia="Times New Roman" w:hAnsi="Arial" w:cs="Arial"/>
          <w:b/>
          <w:bCs/>
          <w:color w:val="000000"/>
          <w:u w:val="single"/>
          <w:shd w:val="clear" w:color="auto" w:fill="FFFFFF"/>
          <w:lang w:eastAsia="zh-CN"/>
        </w:rPr>
        <w:t xml:space="preserve">whole </w:t>
      </w:r>
      <w:r w:rsidRPr="0080006F">
        <w:rPr>
          <w:rFonts w:ascii="Arial" w:eastAsia="Times New Roman" w:hAnsi="Arial" w:cs="Arial"/>
          <w:b/>
          <w:bCs/>
          <w:color w:val="000000"/>
          <w:u w:val="single"/>
          <w:shd w:val="clear" w:color="auto" w:fill="00FF00"/>
          <w:lang w:eastAsia="zh-CN"/>
        </w:rPr>
        <w:t xml:space="preserve">industries operate, </w:t>
      </w:r>
      <w:r w:rsidRPr="0080006F">
        <w:rPr>
          <w:rFonts w:ascii="Arial" w:eastAsia="Times New Roman" w:hAnsi="Arial" w:cs="Arial"/>
          <w:b/>
          <w:bCs/>
          <w:color w:val="000000"/>
          <w:u w:val="single"/>
          <w:shd w:val="clear" w:color="auto" w:fill="FFFFFF"/>
          <w:lang w:eastAsia="zh-CN"/>
        </w:rPr>
        <w:t>such as crop monitoring, herd management, crisis response, and land evaluation, among others</w:t>
      </w:r>
      <w:r w:rsidRPr="0080006F">
        <w:rPr>
          <w:rFonts w:ascii="Arial" w:eastAsia="Times New Roman" w:hAnsi="Arial" w:cs="Arial"/>
          <w:color w:val="000000"/>
          <w:sz w:val="16"/>
          <w:szCs w:val="16"/>
          <w:shd w:val="clear" w:color="auto" w:fill="FFFFFF"/>
          <w:lang w:eastAsia="zh-CN"/>
        </w:rPr>
        <w:t xml:space="preserve">. 23 </w:t>
      </w:r>
      <w:r w:rsidRPr="0080006F">
        <w:rPr>
          <w:rFonts w:ascii="Arial" w:eastAsia="Times New Roman" w:hAnsi="Arial" w:cs="Arial"/>
          <w:color w:val="000000"/>
          <w:u w:val="single"/>
          <w:shd w:val="clear" w:color="auto" w:fill="FFFFFF"/>
          <w:lang w:eastAsia="zh-CN"/>
        </w:rPr>
        <w:t>While satellites cannot provide all essential information for some of these industries, they can fill in some useful gaps and work as part of a wider system of too</w:t>
      </w:r>
      <w:r w:rsidRPr="0080006F">
        <w:rPr>
          <w:rFonts w:ascii="Arial" w:eastAsia="Times New Roman" w:hAnsi="Arial" w:cs="Arial"/>
          <w:color w:val="000000"/>
          <w:sz w:val="16"/>
          <w:szCs w:val="16"/>
          <w:shd w:val="clear" w:color="auto" w:fill="FFFFFF"/>
          <w:lang w:eastAsia="zh-CN"/>
        </w:rPr>
        <w:t xml:space="preserve">ls. </w:t>
      </w:r>
      <w:r w:rsidRPr="0080006F">
        <w:rPr>
          <w:rFonts w:ascii="Arial" w:eastAsia="Times New Roman" w:hAnsi="Arial" w:cs="Arial"/>
          <w:b/>
          <w:bCs/>
          <w:color w:val="000000"/>
          <w:u w:val="single"/>
          <w:shd w:val="clear" w:color="auto" w:fill="00FF00"/>
          <w:lang w:eastAsia="zh-CN"/>
        </w:rPr>
        <w:t>Space infrastructure</w:t>
      </w:r>
      <w:r w:rsidRPr="0080006F">
        <w:rPr>
          <w:rFonts w:ascii="Arial" w:eastAsia="Times New Roman" w:hAnsi="Arial" w:cs="Arial"/>
          <w:b/>
          <w:bCs/>
          <w:color w:val="000000"/>
          <w:u w:val="single"/>
          <w:shd w:val="clear" w:color="auto" w:fill="FFFFFF"/>
          <w:lang w:eastAsia="zh-CN"/>
        </w:rPr>
        <w:t xml:space="preserve">, in helping to change how people connect and perceive Earth, could help </w:t>
      </w:r>
      <w:r w:rsidRPr="0080006F">
        <w:rPr>
          <w:rFonts w:ascii="Arial" w:eastAsia="Times New Roman" w:hAnsi="Arial" w:cs="Arial"/>
          <w:b/>
          <w:bCs/>
          <w:color w:val="000000"/>
          <w:u w:val="single"/>
          <w:shd w:val="clear" w:color="auto" w:fill="00FF00"/>
          <w:lang w:eastAsia="zh-CN"/>
        </w:rPr>
        <w:t>spark innovations on the ground</w:t>
      </w:r>
      <w:r w:rsidRPr="0080006F">
        <w:rPr>
          <w:rFonts w:ascii="Arial" w:eastAsia="Times New Roman" w:hAnsi="Arial" w:cs="Arial"/>
          <w:b/>
          <w:bCs/>
          <w:color w:val="000000"/>
          <w:u w:val="single"/>
          <w:shd w:val="clear" w:color="auto" w:fill="FFFFFF"/>
          <w:lang w:eastAsia="zh-CN"/>
        </w:rPr>
        <w:t xml:space="preserve"> as well. These innovations, changes to global networks, and new opportunities could lead to wider economic growth.</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t> </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Arial" w:eastAsia="Times New Roman" w:hAnsi="Arial" w:cs="Arial"/>
          <w:b/>
          <w:bCs/>
          <w:color w:val="000000"/>
          <w:sz w:val="26"/>
          <w:szCs w:val="26"/>
          <w:shd w:val="clear" w:color="auto" w:fill="FFFFFF"/>
          <w:lang w:eastAsia="zh-CN"/>
        </w:rPr>
        <w:t>Short innovation cycles mean every contract counts</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Arial" w:eastAsia="Times New Roman" w:hAnsi="Arial" w:cs="Arial"/>
          <w:color w:val="000000"/>
          <w:shd w:val="clear" w:color="auto" w:fill="FFFFFF"/>
          <w:lang w:eastAsia="zh-CN"/>
        </w:rPr>
        <w:t xml:space="preserve">John J. </w:t>
      </w:r>
      <w:r w:rsidRPr="0080006F">
        <w:rPr>
          <w:rFonts w:ascii="Arial" w:eastAsia="Times New Roman" w:hAnsi="Arial" w:cs="Arial"/>
          <w:b/>
          <w:bCs/>
          <w:color w:val="000000"/>
          <w:sz w:val="26"/>
          <w:szCs w:val="26"/>
          <w:shd w:val="clear" w:color="auto" w:fill="FFFFFF"/>
          <w:lang w:eastAsia="zh-CN"/>
        </w:rPr>
        <w:t>Klein 19</w:t>
      </w:r>
      <w:r w:rsidRPr="0080006F">
        <w:rPr>
          <w:rFonts w:ascii="Arial" w:eastAsia="Times New Roman" w:hAnsi="Arial" w:cs="Arial"/>
          <w:color w:val="000000"/>
          <w:shd w:val="clear" w:color="auto" w:fill="FFFFFF"/>
          <w:lang w:eastAsia="zh-CN"/>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Arial" w:eastAsia="Times New Roman" w:hAnsi="Arial" w:cs="Arial"/>
          <w:color w:val="000000"/>
          <w:sz w:val="16"/>
          <w:szCs w:val="16"/>
          <w:shd w:val="clear" w:color="auto" w:fill="FFFFFF"/>
          <w:lang w:eastAsia="zh-CN"/>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80006F">
        <w:rPr>
          <w:rFonts w:ascii="Arial" w:eastAsia="Times New Roman" w:hAnsi="Arial" w:cs="Arial"/>
          <w:color w:val="000000"/>
          <w:u w:val="single"/>
          <w:shd w:val="clear" w:color="auto" w:fill="FFFFFF"/>
          <w:lang w:eastAsia="zh-CN"/>
        </w:rPr>
        <w:t xml:space="preserve">the </w:t>
      </w:r>
      <w:r w:rsidRPr="0080006F">
        <w:rPr>
          <w:rFonts w:ascii="Arial" w:eastAsia="Times New Roman" w:hAnsi="Arial" w:cs="Arial"/>
          <w:color w:val="000000"/>
          <w:u w:val="single"/>
          <w:shd w:val="clear" w:color="auto" w:fill="00FF00"/>
          <w:lang w:eastAsia="zh-CN"/>
        </w:rPr>
        <w:t>commercial space</w:t>
      </w:r>
      <w:r w:rsidRPr="0080006F">
        <w:rPr>
          <w:rFonts w:ascii="Arial" w:eastAsia="Times New Roman" w:hAnsi="Arial" w:cs="Arial"/>
          <w:color w:val="000000"/>
          <w:u w:val="single"/>
          <w:shd w:val="clear" w:color="auto" w:fill="FFFFFF"/>
          <w:lang w:eastAsia="zh-CN"/>
        </w:rPr>
        <w:t xml:space="preserve"> sector </w:t>
      </w:r>
      <w:r w:rsidRPr="0080006F">
        <w:rPr>
          <w:rFonts w:ascii="Arial" w:eastAsia="Times New Roman" w:hAnsi="Arial" w:cs="Arial"/>
          <w:color w:val="000000"/>
          <w:u w:val="single"/>
          <w:shd w:val="clear" w:color="auto" w:fill="00FF00"/>
          <w:lang w:eastAsia="zh-CN"/>
        </w:rPr>
        <w:t>tends to focus</w:t>
      </w:r>
      <w:r w:rsidRPr="0080006F">
        <w:rPr>
          <w:rFonts w:ascii="Arial" w:eastAsia="Times New Roman" w:hAnsi="Arial" w:cs="Arial"/>
          <w:color w:val="000000"/>
          <w:u w:val="single"/>
          <w:shd w:val="clear" w:color="auto" w:fill="FFFFFF"/>
          <w:lang w:eastAsia="zh-CN"/>
        </w:rPr>
        <w:t xml:space="preserve"> more </w:t>
      </w:r>
      <w:r w:rsidRPr="0080006F">
        <w:rPr>
          <w:rFonts w:ascii="Arial" w:eastAsia="Times New Roman" w:hAnsi="Arial" w:cs="Arial"/>
          <w:color w:val="000000"/>
          <w:u w:val="single"/>
          <w:shd w:val="clear" w:color="auto" w:fill="00FF00"/>
          <w:lang w:eastAsia="zh-CN"/>
        </w:rPr>
        <w:t>on providing innovation quickly using economies of scale.</w:t>
      </w:r>
      <w:r w:rsidRPr="0080006F">
        <w:rPr>
          <w:rFonts w:ascii="Arial" w:eastAsia="Times New Roman" w:hAnsi="Arial" w:cs="Arial"/>
          <w:color w:val="000000"/>
          <w:sz w:val="16"/>
          <w:szCs w:val="16"/>
          <w:shd w:val="clear" w:color="auto" w:fill="00FF00"/>
          <w:lang w:eastAsia="zh-CN"/>
        </w:rPr>
        <w:t xml:space="preserve"> </w:t>
      </w:r>
      <w:r w:rsidRPr="0080006F">
        <w:rPr>
          <w:rFonts w:ascii="Arial" w:eastAsia="Times New Roman" w:hAnsi="Arial" w:cs="Arial"/>
          <w:color w:val="000000"/>
          <w:u w:val="single"/>
          <w:shd w:val="clear" w:color="auto" w:fill="00FF00"/>
          <w:lang w:eastAsia="zh-CN"/>
        </w:rPr>
        <w:t>The commercial sector understands</w:t>
      </w:r>
      <w:r w:rsidRPr="0080006F">
        <w:rPr>
          <w:rFonts w:ascii="Arial" w:eastAsia="Times New Roman" w:hAnsi="Arial" w:cs="Arial"/>
          <w:color w:val="000000"/>
          <w:u w:val="single"/>
          <w:shd w:val="clear" w:color="auto" w:fill="FFFFFF"/>
          <w:lang w:eastAsia="zh-CN"/>
        </w:rPr>
        <w:t xml:space="preserve"> that </w:t>
      </w:r>
      <w:r w:rsidRPr="0080006F">
        <w:rPr>
          <w:rFonts w:ascii="Arial" w:eastAsia="Times New Roman" w:hAnsi="Arial" w:cs="Arial"/>
          <w:color w:val="000000"/>
          <w:u w:val="single"/>
          <w:shd w:val="clear" w:color="auto" w:fill="00FF00"/>
          <w:lang w:eastAsia="zh-CN"/>
        </w:rPr>
        <w:t>time</w:t>
      </w:r>
      <w:r w:rsidRPr="0080006F">
        <w:rPr>
          <w:rFonts w:ascii="Arial" w:eastAsia="Times New Roman" w:hAnsi="Arial" w:cs="Arial"/>
          <w:color w:val="000000"/>
          <w:u w:val="single"/>
          <w:shd w:val="clear" w:color="auto" w:fill="FFFFFF"/>
          <w:lang w:eastAsia="zh-CN"/>
        </w:rPr>
        <w:t xml:space="preserve"> dynamically </w:t>
      </w:r>
      <w:r w:rsidRPr="0080006F">
        <w:rPr>
          <w:rFonts w:ascii="Arial" w:eastAsia="Times New Roman" w:hAnsi="Arial" w:cs="Arial"/>
          <w:color w:val="000000"/>
          <w:u w:val="single"/>
          <w:shd w:val="clear" w:color="auto" w:fill="00FF00"/>
          <w:lang w:eastAsia="zh-CN"/>
        </w:rPr>
        <w:t>shapes decisions</w:t>
      </w:r>
      <w:r w:rsidRPr="0080006F">
        <w:rPr>
          <w:rFonts w:ascii="Arial" w:eastAsia="Times New Roman" w:hAnsi="Arial" w:cs="Arial"/>
          <w:color w:val="000000"/>
          <w:u w:val="single"/>
          <w:shd w:val="clear" w:color="auto" w:fill="FFFFFF"/>
          <w:lang w:eastAsia="zh-CN"/>
        </w:rPr>
        <w:t xml:space="preserve"> related to requirements and risk </w:t>
      </w:r>
      <w:r w:rsidRPr="0080006F">
        <w:rPr>
          <w:rFonts w:ascii="Arial" w:eastAsia="Times New Roman" w:hAnsi="Arial" w:cs="Arial"/>
          <w:b/>
          <w:bCs/>
          <w:color w:val="000000"/>
          <w:u w:val="single"/>
          <w:shd w:val="clear" w:color="auto" w:fill="00FF00"/>
          <w:lang w:eastAsia="zh-CN"/>
        </w:rPr>
        <w:t>because of the</w:t>
      </w:r>
      <w:r w:rsidRPr="0080006F">
        <w:rPr>
          <w:rFonts w:ascii="Arial" w:eastAsia="Times New Roman" w:hAnsi="Arial" w:cs="Arial"/>
          <w:b/>
          <w:bCs/>
          <w:color w:val="000000"/>
          <w:u w:val="single"/>
          <w:shd w:val="clear" w:color="auto" w:fill="FFFFFF"/>
          <w:lang w:eastAsia="zh-CN"/>
        </w:rPr>
        <w:t xml:space="preserve"> relatively </w:t>
      </w:r>
      <w:r w:rsidRPr="0080006F">
        <w:rPr>
          <w:rFonts w:ascii="Arial" w:eastAsia="Times New Roman" w:hAnsi="Arial" w:cs="Arial"/>
          <w:b/>
          <w:bCs/>
          <w:color w:val="000000"/>
          <w:u w:val="single"/>
          <w:shd w:val="clear" w:color="auto" w:fill="00FF00"/>
          <w:lang w:eastAsia="zh-CN"/>
        </w:rPr>
        <w:t>short innovation cycle</w:t>
      </w:r>
      <w:r w:rsidRPr="0080006F">
        <w:rPr>
          <w:rFonts w:ascii="Arial" w:eastAsia="Times New Roman" w:hAnsi="Arial" w:cs="Arial"/>
          <w:color w:val="000000"/>
          <w:u w:val="single"/>
          <w:shd w:val="clear" w:color="auto" w:fill="00FF00"/>
          <w:lang w:eastAsia="zh-CN"/>
        </w:rPr>
        <w:t>.</w:t>
      </w:r>
      <w:r w:rsidRPr="0080006F">
        <w:rPr>
          <w:rFonts w:ascii="Arial" w:eastAsia="Times New Roman" w:hAnsi="Arial" w:cs="Arial"/>
          <w:color w:val="000000"/>
          <w:sz w:val="16"/>
          <w:szCs w:val="16"/>
          <w:shd w:val="clear" w:color="auto" w:fill="00FF00"/>
          <w:lang w:eastAsia="zh-CN"/>
        </w:rPr>
        <w:t xml:space="preserve"> </w:t>
      </w:r>
      <w:r w:rsidRPr="0080006F">
        <w:rPr>
          <w:rFonts w:ascii="Arial" w:eastAsia="Times New Roman" w:hAnsi="Arial" w:cs="Arial"/>
          <w:b/>
          <w:bCs/>
          <w:color w:val="000000"/>
          <w:u w:val="single"/>
          <w:shd w:val="clear" w:color="auto" w:fill="00FF00"/>
          <w:lang w:eastAsia="zh-CN"/>
        </w:rPr>
        <w:t>In a highly competitive</w:t>
      </w:r>
      <w:r w:rsidRPr="0080006F">
        <w:rPr>
          <w:rFonts w:ascii="Arial" w:eastAsia="Times New Roman" w:hAnsi="Arial" w:cs="Arial"/>
          <w:b/>
          <w:bCs/>
          <w:color w:val="000000"/>
          <w:u w:val="single"/>
          <w:shd w:val="clear" w:color="auto" w:fill="FFFFFF"/>
          <w:lang w:eastAsia="zh-CN"/>
        </w:rPr>
        <w:t xml:space="preserve"> space </w:t>
      </w:r>
      <w:r w:rsidRPr="0080006F">
        <w:rPr>
          <w:rFonts w:ascii="Arial" w:eastAsia="Times New Roman" w:hAnsi="Arial" w:cs="Arial"/>
          <w:b/>
          <w:bCs/>
          <w:color w:val="000000"/>
          <w:u w:val="single"/>
          <w:shd w:val="clear" w:color="auto" w:fill="00FF00"/>
          <w:lang w:eastAsia="zh-CN"/>
        </w:rPr>
        <w:t>sector with tight</w:t>
      </w:r>
      <w:r w:rsidRPr="0080006F">
        <w:rPr>
          <w:rFonts w:ascii="Arial" w:eastAsia="Times New Roman" w:hAnsi="Arial" w:cs="Arial"/>
          <w:b/>
          <w:bCs/>
          <w:color w:val="000000"/>
          <w:u w:val="single"/>
          <w:shd w:val="clear" w:color="auto" w:fill="FFFFFF"/>
          <w:lang w:eastAsia="zh-CN"/>
        </w:rPr>
        <w:t xml:space="preserve"> profit </w:t>
      </w:r>
      <w:r w:rsidRPr="0080006F">
        <w:rPr>
          <w:rFonts w:ascii="Arial" w:eastAsia="Times New Roman" w:hAnsi="Arial" w:cs="Arial"/>
          <w:b/>
          <w:bCs/>
          <w:color w:val="000000"/>
          <w:u w:val="single"/>
          <w:shd w:val="clear" w:color="auto" w:fill="00FF00"/>
          <w:lang w:eastAsia="zh-CN"/>
        </w:rPr>
        <w:t xml:space="preserve">margins, those unable to innovate quickly will </w:t>
      </w:r>
      <w:r w:rsidRPr="0080006F">
        <w:rPr>
          <w:rFonts w:ascii="Arial" w:eastAsia="Times New Roman" w:hAnsi="Arial" w:cs="Arial"/>
          <w:b/>
          <w:bCs/>
          <w:color w:val="000000"/>
          <w:u w:val="single"/>
          <w:shd w:val="clear" w:color="auto" w:fill="FFFFFF"/>
          <w:lang w:eastAsia="zh-CN"/>
        </w:rPr>
        <w:t xml:space="preserve">likely </w:t>
      </w:r>
      <w:r w:rsidRPr="0080006F">
        <w:rPr>
          <w:rFonts w:ascii="Arial" w:eastAsia="Times New Roman" w:hAnsi="Arial" w:cs="Arial"/>
          <w:b/>
          <w:bCs/>
          <w:color w:val="000000"/>
          <w:u w:val="single"/>
          <w:shd w:val="clear" w:color="auto" w:fill="00FF00"/>
          <w:lang w:eastAsia="zh-CN"/>
        </w:rPr>
        <w:t>be out of business soo</w:t>
      </w:r>
      <w:r w:rsidRPr="0080006F">
        <w:rPr>
          <w:rFonts w:ascii="Arial" w:eastAsia="Times New Roman" w:hAnsi="Arial" w:cs="Arial"/>
          <w:b/>
          <w:bCs/>
          <w:color w:val="000000"/>
          <w:u w:val="single"/>
          <w:shd w:val="clear" w:color="auto" w:fill="FFFFFF"/>
          <w:lang w:eastAsia="zh-CN"/>
        </w:rPr>
        <w:t>n</w:t>
      </w:r>
      <w:r w:rsidRPr="0080006F">
        <w:rPr>
          <w:rFonts w:ascii="Arial" w:eastAsia="Times New Roman" w:hAnsi="Arial" w:cs="Arial"/>
          <w:color w:val="000000"/>
          <w:sz w:val="16"/>
          <w:szCs w:val="16"/>
          <w:shd w:val="clear" w:color="auto" w:fill="FFFFFF"/>
          <w:lang w:eastAsia="zh-CN"/>
        </w:rPr>
        <w:t xml:space="preserve">. Alternatively, space systems with mission assurance requirements – where failures are detrimental to national security and military operations – often drive </w:t>
      </w:r>
      <w:proofErr w:type="gramStart"/>
      <w:r w:rsidRPr="0080006F">
        <w:rPr>
          <w:rFonts w:ascii="Arial" w:eastAsia="Times New Roman" w:hAnsi="Arial" w:cs="Arial"/>
          <w:color w:val="000000"/>
          <w:sz w:val="16"/>
          <w:szCs w:val="16"/>
          <w:shd w:val="clear" w:color="auto" w:fill="FFFFFF"/>
          <w:lang w:eastAsia="zh-CN"/>
        </w:rPr>
        <w:t>DoD’s</w:t>
      </w:r>
      <w:proofErr w:type="gramEnd"/>
      <w:r w:rsidRPr="0080006F">
        <w:rPr>
          <w:rFonts w:ascii="Arial" w:eastAsia="Times New Roman" w:hAnsi="Arial" w:cs="Arial"/>
          <w:color w:val="000000"/>
          <w:sz w:val="16"/>
          <w:szCs w:val="16"/>
          <w:shd w:val="clear" w:color="auto" w:fill="FFFFFF"/>
          <w:lang w:eastAsia="zh-CN"/>
        </w:rPr>
        <w:t xml:space="preserve"> timelines. Program managers of critical national security space systems commonly require additional time to test and verify that satellites can perform missions with a very low probability of failure.</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t> </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t> </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Arial" w:eastAsia="Times New Roman" w:hAnsi="Arial" w:cs="Arial"/>
          <w:b/>
          <w:bCs/>
          <w:color w:val="000000"/>
          <w:sz w:val="26"/>
          <w:szCs w:val="26"/>
          <w:shd w:val="clear" w:color="auto" w:fill="FFFFFF"/>
          <w:lang w:eastAsia="zh-CN"/>
        </w:rPr>
        <w:t xml:space="preserve">Tech innovation solves every existential threat – cumulative extinction events outweigh the </w:t>
      </w:r>
      <w:proofErr w:type="spellStart"/>
      <w:r w:rsidRPr="0080006F">
        <w:rPr>
          <w:rFonts w:ascii="Arial" w:eastAsia="Times New Roman" w:hAnsi="Arial" w:cs="Arial"/>
          <w:b/>
          <w:bCs/>
          <w:color w:val="000000"/>
          <w:sz w:val="26"/>
          <w:szCs w:val="26"/>
          <w:shd w:val="clear" w:color="auto" w:fill="FFFFFF"/>
          <w:lang w:eastAsia="zh-CN"/>
        </w:rPr>
        <w:t>aff</w:t>
      </w:r>
      <w:proofErr w:type="spellEnd"/>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Arial" w:eastAsia="Times New Roman" w:hAnsi="Arial" w:cs="Arial"/>
          <w:color w:val="000000"/>
          <w:shd w:val="clear" w:color="auto" w:fill="FFFFFF"/>
          <w:lang w:eastAsia="zh-CN"/>
        </w:rPr>
        <w:t xml:space="preserve">Dylan </w:t>
      </w:r>
      <w:r w:rsidRPr="0080006F">
        <w:rPr>
          <w:rFonts w:ascii="Arial" w:eastAsia="Times New Roman" w:hAnsi="Arial" w:cs="Arial"/>
          <w:b/>
          <w:bCs/>
          <w:color w:val="000000"/>
          <w:sz w:val="26"/>
          <w:szCs w:val="26"/>
          <w:shd w:val="clear" w:color="auto" w:fill="FFFFFF"/>
          <w:lang w:eastAsia="zh-CN"/>
        </w:rPr>
        <w:t>Matthews 18</w:t>
      </w:r>
      <w:r w:rsidRPr="0080006F">
        <w:rPr>
          <w:rFonts w:ascii="Arial" w:eastAsia="Times New Roman" w:hAnsi="Arial" w:cs="Arial"/>
          <w:color w:val="000000"/>
          <w:shd w:val="clear" w:color="auto" w:fill="FFFFFF"/>
          <w:lang w:eastAsia="zh-CN"/>
        </w:rPr>
        <w:t xml:space="preserve">. Co-founder of </w:t>
      </w:r>
      <w:proofErr w:type="spellStart"/>
      <w:r w:rsidRPr="0080006F">
        <w:rPr>
          <w:rFonts w:ascii="Arial" w:eastAsia="Times New Roman" w:hAnsi="Arial" w:cs="Arial"/>
          <w:color w:val="000000"/>
          <w:shd w:val="clear" w:color="auto" w:fill="FFFFFF"/>
          <w:lang w:eastAsia="zh-CN"/>
        </w:rPr>
        <w:t>Vox</w:t>
      </w:r>
      <w:proofErr w:type="spellEnd"/>
      <w:r w:rsidRPr="0080006F">
        <w:rPr>
          <w:rFonts w:ascii="Arial" w:eastAsia="Times New Roman" w:hAnsi="Arial" w:cs="Arial"/>
          <w:color w:val="000000"/>
          <w:shd w:val="clear" w:color="auto" w:fill="FFFFFF"/>
          <w:lang w:eastAsia="zh-CN"/>
        </w:rPr>
        <w:t xml:space="preserve">, citing Nick </w:t>
      </w:r>
      <w:proofErr w:type="spellStart"/>
      <w:r w:rsidRPr="0080006F">
        <w:rPr>
          <w:rFonts w:ascii="Arial" w:eastAsia="Times New Roman" w:hAnsi="Arial" w:cs="Arial"/>
          <w:color w:val="000000"/>
          <w:shd w:val="clear" w:color="auto" w:fill="FFFFFF"/>
          <w:lang w:eastAsia="zh-CN"/>
        </w:rPr>
        <w:t>Beckstead</w:t>
      </w:r>
      <w:proofErr w:type="spellEnd"/>
      <w:r w:rsidRPr="0080006F">
        <w:rPr>
          <w:rFonts w:ascii="Arial" w:eastAsia="Times New Roman" w:hAnsi="Arial" w:cs="Arial"/>
          <w:color w:val="000000"/>
          <w:shd w:val="clear" w:color="auto" w:fill="FFFFFF"/>
          <w:lang w:eastAsia="zh-CN"/>
        </w:rPr>
        <w:t xml:space="preserve"> @ Rutgers University. 10-26-2018. "How to help people millions of years from now." </w:t>
      </w:r>
      <w:proofErr w:type="spellStart"/>
      <w:r w:rsidRPr="0080006F">
        <w:rPr>
          <w:rFonts w:ascii="Arial" w:eastAsia="Times New Roman" w:hAnsi="Arial" w:cs="Arial"/>
          <w:color w:val="000000"/>
          <w:shd w:val="clear" w:color="auto" w:fill="FFFFFF"/>
          <w:lang w:eastAsia="zh-CN"/>
        </w:rPr>
        <w:t>Vox</w:t>
      </w:r>
      <w:proofErr w:type="spellEnd"/>
      <w:r w:rsidRPr="0080006F">
        <w:rPr>
          <w:rFonts w:ascii="Arial" w:eastAsia="Times New Roman" w:hAnsi="Arial" w:cs="Arial"/>
          <w:color w:val="000000"/>
          <w:shd w:val="clear" w:color="auto" w:fill="FFFFFF"/>
          <w:lang w:eastAsia="zh-CN"/>
        </w:rPr>
        <w:t>. https://www.vox.com/future-perfect/2018/10/26/18023366/far-future-effective-altruism-existential-risk-doing-good</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Arial" w:eastAsia="Times New Roman" w:hAnsi="Arial" w:cs="Arial"/>
          <w:color w:val="000000"/>
          <w:sz w:val="14"/>
          <w:szCs w:val="14"/>
          <w:shd w:val="clear" w:color="auto" w:fill="FFFFFF"/>
          <w:lang w:eastAsia="zh-CN"/>
        </w:rPr>
        <w:t xml:space="preserve">If you care about improving human lives, you should overwhelmingly care about those quadrillions of lives rather than the comparatively small number of people alive today. </w:t>
      </w:r>
      <w:r w:rsidRPr="0080006F">
        <w:rPr>
          <w:rFonts w:ascii="Arial" w:eastAsia="Times New Roman" w:hAnsi="Arial" w:cs="Arial"/>
          <w:color w:val="000000"/>
          <w:u w:val="single"/>
          <w:shd w:val="clear" w:color="auto" w:fill="FFFFFF"/>
          <w:lang w:eastAsia="zh-CN"/>
        </w:rPr>
        <w:t>The 7.6 billion people now living</w:t>
      </w:r>
      <w:r w:rsidRPr="0080006F">
        <w:rPr>
          <w:rFonts w:ascii="Arial" w:eastAsia="Times New Roman" w:hAnsi="Arial" w:cs="Arial"/>
          <w:color w:val="000000"/>
          <w:sz w:val="14"/>
          <w:szCs w:val="14"/>
          <w:shd w:val="clear" w:color="auto" w:fill="FFFFFF"/>
          <w:lang w:eastAsia="zh-CN"/>
        </w:rPr>
        <w:t xml:space="preserve">, after all, </w:t>
      </w:r>
      <w:r w:rsidRPr="0080006F">
        <w:rPr>
          <w:rFonts w:ascii="Arial" w:eastAsia="Times New Roman" w:hAnsi="Arial" w:cs="Arial"/>
          <w:color w:val="000000"/>
          <w:u w:val="single"/>
          <w:shd w:val="clear" w:color="auto" w:fill="FFFFFF"/>
          <w:lang w:eastAsia="zh-CN"/>
        </w:rPr>
        <w:t xml:space="preserve">amount to less than 0.003 percent of the population that will live in the </w:t>
      </w:r>
      <w:r w:rsidRPr="0080006F">
        <w:rPr>
          <w:rFonts w:ascii="Arial" w:eastAsia="Times New Roman" w:hAnsi="Arial" w:cs="Arial"/>
          <w:b/>
          <w:bCs/>
          <w:color w:val="000000"/>
          <w:u w:val="single"/>
          <w:shd w:val="clear" w:color="auto" w:fill="FFFFFF"/>
          <w:lang w:eastAsia="zh-CN"/>
        </w:rPr>
        <w:t>future</w:t>
      </w:r>
      <w:r w:rsidRPr="0080006F">
        <w:rPr>
          <w:rFonts w:ascii="Arial" w:eastAsia="Times New Roman" w:hAnsi="Arial" w:cs="Arial"/>
          <w:color w:val="000000"/>
          <w:sz w:val="14"/>
          <w:szCs w:val="14"/>
          <w:shd w:val="clear" w:color="auto" w:fill="FFFFFF"/>
          <w:lang w:eastAsia="zh-CN"/>
        </w:rPr>
        <w:t xml:space="preserve">. It’s reasonable to suggest that those </w:t>
      </w:r>
      <w:r w:rsidRPr="0080006F">
        <w:rPr>
          <w:rFonts w:ascii="Arial" w:eastAsia="Times New Roman" w:hAnsi="Arial" w:cs="Arial"/>
          <w:b/>
          <w:bCs/>
          <w:color w:val="000000"/>
          <w:u w:val="single"/>
          <w:shd w:val="clear" w:color="auto" w:fill="FFFFFF"/>
          <w:lang w:eastAsia="zh-CN"/>
        </w:rPr>
        <w:t>quadrillions</w:t>
      </w:r>
      <w:r w:rsidRPr="0080006F">
        <w:rPr>
          <w:rFonts w:ascii="Arial" w:eastAsia="Times New Roman" w:hAnsi="Arial" w:cs="Arial"/>
          <w:color w:val="000000"/>
          <w:sz w:val="14"/>
          <w:szCs w:val="14"/>
          <w:shd w:val="clear" w:color="auto" w:fill="FFFFFF"/>
          <w:lang w:eastAsia="zh-CN"/>
        </w:rPr>
        <w:t xml:space="preserve"> </w:t>
      </w:r>
      <w:r w:rsidRPr="0080006F">
        <w:rPr>
          <w:rFonts w:ascii="Arial" w:eastAsia="Times New Roman" w:hAnsi="Arial" w:cs="Arial"/>
          <w:color w:val="000000"/>
          <w:u w:val="single"/>
          <w:shd w:val="clear" w:color="auto" w:fill="FFFFFF"/>
          <w:lang w:eastAsia="zh-CN"/>
        </w:rPr>
        <w:t xml:space="preserve">of </w:t>
      </w:r>
      <w:r w:rsidRPr="0080006F">
        <w:rPr>
          <w:rFonts w:ascii="Arial" w:eastAsia="Times New Roman" w:hAnsi="Arial" w:cs="Arial"/>
          <w:color w:val="000000"/>
          <w:u w:val="single"/>
          <w:shd w:val="clear" w:color="auto" w:fill="00FF00"/>
          <w:lang w:eastAsia="zh-CN"/>
        </w:rPr>
        <w:t>future people have</w:t>
      </w:r>
      <w:r w:rsidRPr="0080006F">
        <w:rPr>
          <w:rFonts w:ascii="Arial" w:eastAsia="Times New Roman" w:hAnsi="Arial" w:cs="Arial"/>
          <w:color w:val="000000"/>
          <w:sz w:val="14"/>
          <w:szCs w:val="14"/>
          <w:shd w:val="clear" w:color="auto" w:fill="FFFFFF"/>
          <w:lang w:eastAsia="zh-CN"/>
        </w:rPr>
        <w:t xml:space="preserve">, accordingly, </w:t>
      </w:r>
      <w:r w:rsidRPr="0080006F">
        <w:rPr>
          <w:rFonts w:ascii="Arial" w:eastAsia="Times New Roman" w:hAnsi="Arial" w:cs="Arial"/>
          <w:b/>
          <w:bCs/>
          <w:color w:val="000000"/>
          <w:u w:val="single"/>
          <w:shd w:val="clear" w:color="auto" w:fill="00FF00"/>
          <w:lang w:eastAsia="zh-CN"/>
        </w:rPr>
        <w:t>hundreds of thousands of times</w:t>
      </w:r>
      <w:r w:rsidRPr="0080006F">
        <w:rPr>
          <w:rFonts w:ascii="Arial" w:eastAsia="Times New Roman" w:hAnsi="Arial" w:cs="Arial"/>
          <w:color w:val="000000"/>
          <w:sz w:val="14"/>
          <w:szCs w:val="14"/>
          <w:shd w:val="clear" w:color="auto" w:fill="00FF00"/>
          <w:lang w:eastAsia="zh-CN"/>
        </w:rPr>
        <w:t xml:space="preserve"> </w:t>
      </w:r>
      <w:r w:rsidRPr="0080006F">
        <w:rPr>
          <w:rFonts w:ascii="Arial" w:eastAsia="Times New Roman" w:hAnsi="Arial" w:cs="Arial"/>
          <w:color w:val="000000"/>
          <w:u w:val="single"/>
          <w:shd w:val="clear" w:color="auto" w:fill="00FF00"/>
          <w:lang w:eastAsia="zh-CN"/>
        </w:rPr>
        <w:t>more moral weight</w:t>
      </w:r>
      <w:r w:rsidRPr="0080006F">
        <w:rPr>
          <w:rFonts w:ascii="Arial" w:eastAsia="Times New Roman" w:hAnsi="Arial" w:cs="Arial"/>
          <w:color w:val="000000"/>
          <w:u w:val="single"/>
          <w:shd w:val="clear" w:color="auto" w:fill="FFFFFF"/>
          <w:lang w:eastAsia="zh-CN"/>
        </w:rPr>
        <w:t xml:space="preserve"> than those of us living here </w:t>
      </w:r>
      <w:r w:rsidRPr="0080006F">
        <w:rPr>
          <w:rFonts w:ascii="Arial" w:eastAsia="Times New Roman" w:hAnsi="Arial" w:cs="Arial"/>
          <w:b/>
          <w:bCs/>
          <w:color w:val="000000"/>
          <w:u w:val="single"/>
          <w:shd w:val="clear" w:color="auto" w:fill="FFFFFF"/>
          <w:lang w:eastAsia="zh-CN"/>
        </w:rPr>
        <w:t>today</w:t>
      </w:r>
      <w:r w:rsidRPr="0080006F">
        <w:rPr>
          <w:rFonts w:ascii="Arial" w:eastAsia="Times New Roman" w:hAnsi="Arial" w:cs="Arial"/>
          <w:color w:val="000000"/>
          <w:u w:val="single"/>
          <w:shd w:val="clear" w:color="auto" w:fill="FFFFFF"/>
          <w:lang w:eastAsia="zh-CN"/>
        </w:rPr>
        <w:t xml:space="preserve"> do</w:t>
      </w:r>
      <w:r w:rsidRPr="0080006F">
        <w:rPr>
          <w:rFonts w:ascii="Arial" w:eastAsia="Times New Roman" w:hAnsi="Arial" w:cs="Arial"/>
          <w:color w:val="000000"/>
          <w:sz w:val="14"/>
          <w:szCs w:val="14"/>
          <w:shd w:val="clear" w:color="auto" w:fill="FFFFFF"/>
          <w:lang w:eastAsia="zh-CN"/>
        </w:rPr>
        <w:t xml:space="preserve">. That’s the basic argument behind Nick </w:t>
      </w:r>
      <w:proofErr w:type="spellStart"/>
      <w:r w:rsidRPr="0080006F">
        <w:rPr>
          <w:rFonts w:ascii="Arial" w:eastAsia="Times New Roman" w:hAnsi="Arial" w:cs="Arial"/>
          <w:color w:val="000000"/>
          <w:sz w:val="14"/>
          <w:szCs w:val="14"/>
          <w:shd w:val="clear" w:color="auto" w:fill="FFFFFF"/>
          <w:lang w:eastAsia="zh-CN"/>
        </w:rPr>
        <w:t>Beckstead’s</w:t>
      </w:r>
      <w:proofErr w:type="spellEnd"/>
      <w:r w:rsidRPr="0080006F">
        <w:rPr>
          <w:rFonts w:ascii="Arial" w:eastAsia="Times New Roman" w:hAnsi="Arial" w:cs="Arial"/>
          <w:color w:val="000000"/>
          <w:sz w:val="14"/>
          <w:szCs w:val="14"/>
          <w:shd w:val="clear" w:color="auto" w:fill="FFFFFF"/>
          <w:lang w:eastAsia="zh-CN"/>
        </w:rPr>
        <w:t xml:space="preserve"> 2013 Rutgers philosophy dissertation, “On the overwhelming importance of shaping the far future.” It’s a glorious </w:t>
      </w:r>
      <w:proofErr w:type="spellStart"/>
      <w:r w:rsidRPr="0080006F">
        <w:rPr>
          <w:rFonts w:ascii="Arial" w:eastAsia="Times New Roman" w:hAnsi="Arial" w:cs="Arial"/>
          <w:color w:val="000000"/>
          <w:sz w:val="14"/>
          <w:szCs w:val="14"/>
          <w:shd w:val="clear" w:color="auto" w:fill="FFFFFF"/>
          <w:lang w:eastAsia="zh-CN"/>
        </w:rPr>
        <w:t>mindfuck</w:t>
      </w:r>
      <w:proofErr w:type="spellEnd"/>
      <w:r w:rsidRPr="0080006F">
        <w:rPr>
          <w:rFonts w:ascii="Arial" w:eastAsia="Times New Roman" w:hAnsi="Arial" w:cs="Arial"/>
          <w:color w:val="000000"/>
          <w:sz w:val="14"/>
          <w:szCs w:val="14"/>
          <w:shd w:val="clear" w:color="auto" w:fill="FFFFFF"/>
          <w:lang w:eastAsia="zh-CN"/>
        </w:rPr>
        <w:t xml:space="preserve"> of a thesis, not least because </w:t>
      </w:r>
      <w:proofErr w:type="spellStart"/>
      <w:r w:rsidRPr="0080006F">
        <w:rPr>
          <w:rFonts w:ascii="Arial" w:eastAsia="Times New Roman" w:hAnsi="Arial" w:cs="Arial"/>
          <w:color w:val="000000"/>
          <w:sz w:val="14"/>
          <w:szCs w:val="14"/>
          <w:shd w:val="clear" w:color="auto" w:fill="FFFFFF"/>
          <w:lang w:eastAsia="zh-CN"/>
        </w:rPr>
        <w:t>Beckstead</w:t>
      </w:r>
      <w:proofErr w:type="spellEnd"/>
      <w:r w:rsidRPr="0080006F">
        <w:rPr>
          <w:rFonts w:ascii="Arial" w:eastAsia="Times New Roman" w:hAnsi="Arial" w:cs="Arial"/>
          <w:color w:val="000000"/>
          <w:sz w:val="14"/>
          <w:szCs w:val="14"/>
          <w:shd w:val="clear" w:color="auto" w:fill="FFFFFF"/>
          <w:lang w:eastAsia="zh-CN"/>
        </w:rPr>
        <w:t xml:space="preserve"> shows very convincingly that this is a conclusion any plausible moral view would reach. It’s not just something that weird </w:t>
      </w:r>
      <w:proofErr w:type="spellStart"/>
      <w:r w:rsidRPr="0080006F">
        <w:rPr>
          <w:rFonts w:ascii="Arial" w:eastAsia="Times New Roman" w:hAnsi="Arial" w:cs="Arial"/>
          <w:color w:val="000000"/>
          <w:sz w:val="14"/>
          <w:szCs w:val="14"/>
          <w:shd w:val="clear" w:color="auto" w:fill="FFFFFF"/>
          <w:lang w:eastAsia="zh-CN"/>
        </w:rPr>
        <w:t>utilitarians</w:t>
      </w:r>
      <w:proofErr w:type="spellEnd"/>
      <w:r w:rsidRPr="0080006F">
        <w:rPr>
          <w:rFonts w:ascii="Arial" w:eastAsia="Times New Roman" w:hAnsi="Arial" w:cs="Arial"/>
          <w:color w:val="000000"/>
          <w:sz w:val="14"/>
          <w:szCs w:val="14"/>
          <w:shd w:val="clear" w:color="auto" w:fill="FFFFFF"/>
          <w:lang w:eastAsia="zh-CN"/>
        </w:rPr>
        <w:t xml:space="preserve"> have to deal with. And </w:t>
      </w:r>
      <w:proofErr w:type="spellStart"/>
      <w:r w:rsidRPr="0080006F">
        <w:rPr>
          <w:rFonts w:ascii="Arial" w:eastAsia="Times New Roman" w:hAnsi="Arial" w:cs="Arial"/>
          <w:color w:val="000000"/>
          <w:sz w:val="14"/>
          <w:szCs w:val="14"/>
          <w:shd w:val="clear" w:color="auto" w:fill="FFFFFF"/>
          <w:lang w:eastAsia="zh-CN"/>
        </w:rPr>
        <w:t>Beckstead</w:t>
      </w:r>
      <w:proofErr w:type="spellEnd"/>
      <w:r w:rsidRPr="0080006F">
        <w:rPr>
          <w:rFonts w:ascii="Arial" w:eastAsia="Times New Roman" w:hAnsi="Arial" w:cs="Arial"/>
          <w:color w:val="000000"/>
          <w:sz w:val="14"/>
          <w:szCs w:val="14"/>
          <w:shd w:val="clear" w:color="auto" w:fill="FFFFFF"/>
          <w:lang w:eastAsia="zh-CN"/>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80006F">
        <w:rPr>
          <w:rFonts w:ascii="Arial" w:eastAsia="Times New Roman" w:hAnsi="Arial" w:cs="Arial"/>
          <w:color w:val="000000"/>
          <w:u w:val="single"/>
          <w:shd w:val="clear" w:color="auto" w:fill="FFFFFF"/>
          <w:lang w:eastAsia="zh-CN"/>
        </w:rPr>
        <w:t xml:space="preserve">The most </w:t>
      </w:r>
      <w:r w:rsidRPr="0080006F">
        <w:rPr>
          <w:rFonts w:ascii="Arial" w:eastAsia="Times New Roman" w:hAnsi="Arial" w:cs="Arial"/>
          <w:b/>
          <w:bCs/>
          <w:color w:val="000000"/>
          <w:u w:val="single"/>
          <w:shd w:val="clear" w:color="auto" w:fill="FFFFFF"/>
          <w:lang w:eastAsia="zh-CN"/>
        </w:rPr>
        <w:t>literal</w:t>
      </w:r>
      <w:r w:rsidRPr="0080006F">
        <w:rPr>
          <w:rFonts w:ascii="Arial" w:eastAsia="Times New Roman" w:hAnsi="Arial" w:cs="Arial"/>
          <w:color w:val="000000"/>
          <w:sz w:val="14"/>
          <w:szCs w:val="14"/>
          <w:shd w:val="clear" w:color="auto" w:fill="FFFFFF"/>
          <w:lang w:eastAsia="zh-CN"/>
        </w:rPr>
        <w:t xml:space="preserve"> </w:t>
      </w:r>
      <w:r w:rsidRPr="0080006F">
        <w:rPr>
          <w:rFonts w:ascii="Arial" w:eastAsia="Times New Roman" w:hAnsi="Arial" w:cs="Arial"/>
          <w:color w:val="000000"/>
          <w:u w:val="single"/>
          <w:shd w:val="clear" w:color="auto" w:fill="FFFFFF"/>
          <w:lang w:eastAsia="zh-CN"/>
        </w:rPr>
        <w:t xml:space="preserve">thing it could mean is </w:t>
      </w:r>
      <w:r w:rsidRPr="0080006F">
        <w:rPr>
          <w:rFonts w:ascii="Arial" w:eastAsia="Times New Roman" w:hAnsi="Arial" w:cs="Arial"/>
          <w:color w:val="000000"/>
          <w:u w:val="single"/>
          <w:shd w:val="clear" w:color="auto" w:fill="00FF00"/>
          <w:lang w:eastAsia="zh-CN"/>
        </w:rPr>
        <w:t>preventing</w:t>
      </w:r>
      <w:r w:rsidRPr="0080006F">
        <w:rPr>
          <w:rFonts w:ascii="Arial" w:eastAsia="Times New Roman" w:hAnsi="Arial" w:cs="Arial"/>
          <w:color w:val="000000"/>
          <w:u w:val="single"/>
          <w:shd w:val="clear" w:color="auto" w:fill="FFFFFF"/>
          <w:lang w:eastAsia="zh-CN"/>
        </w:rPr>
        <w:t xml:space="preserve"> human </w:t>
      </w:r>
      <w:r w:rsidRPr="0080006F">
        <w:rPr>
          <w:rFonts w:ascii="Arial" w:eastAsia="Times New Roman" w:hAnsi="Arial" w:cs="Arial"/>
          <w:b/>
          <w:bCs/>
          <w:color w:val="000000"/>
          <w:u w:val="single"/>
          <w:shd w:val="clear" w:color="auto" w:fill="00FF00"/>
          <w:lang w:eastAsia="zh-CN"/>
        </w:rPr>
        <w:t>extinction</w:t>
      </w:r>
      <w:r w:rsidRPr="0080006F">
        <w:rPr>
          <w:rFonts w:ascii="Arial" w:eastAsia="Times New Roman" w:hAnsi="Arial" w:cs="Arial"/>
          <w:color w:val="000000"/>
          <w:sz w:val="14"/>
          <w:szCs w:val="14"/>
          <w:shd w:val="clear" w:color="auto" w:fill="FFFFFF"/>
          <w:lang w:eastAsia="zh-CN"/>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80006F">
        <w:rPr>
          <w:rFonts w:ascii="Arial" w:eastAsia="Times New Roman" w:hAnsi="Arial" w:cs="Arial"/>
          <w:color w:val="000000"/>
          <w:u w:val="single"/>
          <w:shd w:val="clear" w:color="auto" w:fill="FFFFFF"/>
          <w:lang w:eastAsia="zh-CN"/>
        </w:rPr>
        <w:t>But</w:t>
      </w:r>
      <w:r w:rsidRPr="0080006F">
        <w:rPr>
          <w:rFonts w:ascii="Arial" w:eastAsia="Times New Roman" w:hAnsi="Arial" w:cs="Arial"/>
          <w:color w:val="000000"/>
          <w:sz w:val="14"/>
          <w:szCs w:val="14"/>
          <w:shd w:val="clear" w:color="auto" w:fill="FFFFFF"/>
          <w:lang w:eastAsia="zh-CN"/>
        </w:rPr>
        <w:t xml:space="preserve"> in a set of slides he made in 2013, </w:t>
      </w:r>
      <w:proofErr w:type="spellStart"/>
      <w:r w:rsidRPr="0080006F">
        <w:rPr>
          <w:rFonts w:ascii="Arial" w:eastAsia="Times New Roman" w:hAnsi="Arial" w:cs="Arial"/>
          <w:color w:val="000000"/>
          <w:sz w:val="14"/>
          <w:szCs w:val="14"/>
          <w:shd w:val="clear" w:color="auto" w:fill="FFFFFF"/>
          <w:lang w:eastAsia="zh-CN"/>
        </w:rPr>
        <w:t>Beckstead</w:t>
      </w:r>
      <w:proofErr w:type="spellEnd"/>
      <w:r w:rsidRPr="0080006F">
        <w:rPr>
          <w:rFonts w:ascii="Arial" w:eastAsia="Times New Roman" w:hAnsi="Arial" w:cs="Arial"/>
          <w:color w:val="000000"/>
          <w:sz w:val="14"/>
          <w:szCs w:val="14"/>
          <w:shd w:val="clear" w:color="auto" w:fill="FFFFFF"/>
          <w:lang w:eastAsia="zh-CN"/>
        </w:rPr>
        <w:t xml:space="preserve"> makes a compelling case that </w:t>
      </w:r>
      <w:r w:rsidRPr="0080006F">
        <w:rPr>
          <w:rFonts w:ascii="Arial" w:eastAsia="Times New Roman" w:hAnsi="Arial" w:cs="Arial"/>
          <w:color w:val="000000"/>
          <w:u w:val="single"/>
          <w:shd w:val="clear" w:color="auto" w:fill="00FF00"/>
          <w:lang w:eastAsia="zh-CN"/>
        </w:rPr>
        <w:t>while</w:t>
      </w:r>
      <w:r w:rsidRPr="0080006F">
        <w:rPr>
          <w:rFonts w:ascii="Arial" w:eastAsia="Times New Roman" w:hAnsi="Arial" w:cs="Arial"/>
          <w:color w:val="000000"/>
          <w:u w:val="single"/>
          <w:shd w:val="clear" w:color="auto" w:fill="FFFFFF"/>
          <w:lang w:eastAsia="zh-CN"/>
        </w:rPr>
        <w:t xml:space="preserve"> that’s certainly </w:t>
      </w:r>
      <w:r w:rsidRPr="0080006F">
        <w:rPr>
          <w:rFonts w:ascii="Arial" w:eastAsia="Times New Roman" w:hAnsi="Arial" w:cs="Arial"/>
          <w:b/>
          <w:bCs/>
          <w:color w:val="000000"/>
          <w:u w:val="single"/>
          <w:shd w:val="clear" w:color="auto" w:fill="00FF00"/>
          <w:lang w:eastAsia="zh-CN"/>
        </w:rPr>
        <w:t>part</w:t>
      </w:r>
      <w:r w:rsidRPr="0080006F">
        <w:rPr>
          <w:rFonts w:ascii="Arial" w:eastAsia="Times New Roman" w:hAnsi="Arial" w:cs="Arial"/>
          <w:color w:val="000000"/>
          <w:sz w:val="14"/>
          <w:szCs w:val="14"/>
          <w:shd w:val="clear" w:color="auto" w:fill="00FF00"/>
          <w:lang w:eastAsia="zh-CN"/>
        </w:rPr>
        <w:t xml:space="preserve"> </w:t>
      </w:r>
      <w:r w:rsidRPr="0080006F">
        <w:rPr>
          <w:rFonts w:ascii="Arial" w:eastAsia="Times New Roman" w:hAnsi="Arial" w:cs="Arial"/>
          <w:color w:val="000000"/>
          <w:u w:val="single"/>
          <w:shd w:val="clear" w:color="auto" w:fill="00FF00"/>
          <w:lang w:eastAsia="zh-CN"/>
        </w:rPr>
        <w:t>of</w:t>
      </w:r>
      <w:r w:rsidRPr="0080006F">
        <w:rPr>
          <w:rFonts w:ascii="Arial" w:eastAsia="Times New Roman" w:hAnsi="Arial" w:cs="Arial"/>
          <w:color w:val="000000"/>
          <w:u w:val="single"/>
          <w:shd w:val="clear" w:color="auto" w:fill="FFFFFF"/>
          <w:lang w:eastAsia="zh-CN"/>
        </w:rPr>
        <w:t xml:space="preserve"> what </w:t>
      </w:r>
      <w:r w:rsidRPr="0080006F">
        <w:rPr>
          <w:rFonts w:ascii="Arial" w:eastAsia="Times New Roman" w:hAnsi="Arial" w:cs="Arial"/>
          <w:color w:val="000000"/>
          <w:u w:val="single"/>
          <w:shd w:val="clear" w:color="auto" w:fill="00FF00"/>
          <w:lang w:eastAsia="zh-CN"/>
        </w:rPr>
        <w:t>caring about the far future</w:t>
      </w:r>
      <w:r w:rsidRPr="0080006F">
        <w:rPr>
          <w:rFonts w:ascii="Arial" w:eastAsia="Times New Roman" w:hAnsi="Arial" w:cs="Arial"/>
          <w:color w:val="000000"/>
          <w:u w:val="single"/>
          <w:shd w:val="clear" w:color="auto" w:fill="FFFFFF"/>
          <w:lang w:eastAsia="zh-CN"/>
        </w:rPr>
        <w:t xml:space="preserve"> entails, approaches that address </w:t>
      </w:r>
      <w:r w:rsidRPr="0080006F">
        <w:rPr>
          <w:rFonts w:ascii="Arial" w:eastAsia="Times New Roman" w:hAnsi="Arial" w:cs="Arial"/>
          <w:b/>
          <w:bCs/>
          <w:color w:val="000000"/>
          <w:u w:val="single"/>
          <w:shd w:val="clear" w:color="auto" w:fill="FFFFFF"/>
          <w:lang w:eastAsia="zh-CN"/>
        </w:rPr>
        <w:t>specific threats</w:t>
      </w:r>
      <w:r w:rsidRPr="0080006F">
        <w:rPr>
          <w:rFonts w:ascii="Arial" w:eastAsia="Times New Roman" w:hAnsi="Arial" w:cs="Arial"/>
          <w:color w:val="000000"/>
          <w:sz w:val="14"/>
          <w:szCs w:val="14"/>
          <w:shd w:val="clear" w:color="auto" w:fill="FFFFFF"/>
          <w:lang w:eastAsia="zh-CN"/>
        </w:rPr>
        <w:t xml:space="preserve"> </w:t>
      </w:r>
      <w:r w:rsidRPr="0080006F">
        <w:rPr>
          <w:rFonts w:ascii="Arial" w:eastAsia="Times New Roman" w:hAnsi="Arial" w:cs="Arial"/>
          <w:color w:val="000000"/>
          <w:u w:val="single"/>
          <w:shd w:val="clear" w:color="auto" w:fill="FFFFFF"/>
          <w:lang w:eastAsia="zh-CN"/>
        </w:rPr>
        <w:t>to humanity</w:t>
      </w:r>
      <w:r w:rsidRPr="0080006F">
        <w:rPr>
          <w:rFonts w:ascii="Arial" w:eastAsia="Times New Roman" w:hAnsi="Arial" w:cs="Arial"/>
          <w:color w:val="000000"/>
          <w:sz w:val="14"/>
          <w:szCs w:val="14"/>
          <w:shd w:val="clear" w:color="auto" w:fill="FFFFFF"/>
          <w:lang w:eastAsia="zh-CN"/>
        </w:rPr>
        <w:t xml:space="preserve"> (which he calls “</w:t>
      </w:r>
      <w:r w:rsidRPr="0080006F">
        <w:rPr>
          <w:rFonts w:ascii="Arial" w:eastAsia="Times New Roman" w:hAnsi="Arial" w:cs="Arial"/>
          <w:b/>
          <w:bCs/>
          <w:color w:val="000000"/>
          <w:u w:val="single"/>
          <w:shd w:val="clear" w:color="auto" w:fill="FFFFFF"/>
          <w:lang w:eastAsia="zh-CN"/>
        </w:rPr>
        <w:t>targeted</w:t>
      </w:r>
      <w:r w:rsidRPr="0080006F">
        <w:rPr>
          <w:rFonts w:ascii="Arial" w:eastAsia="Times New Roman" w:hAnsi="Arial" w:cs="Arial"/>
          <w:color w:val="000000"/>
          <w:sz w:val="14"/>
          <w:szCs w:val="14"/>
          <w:shd w:val="clear" w:color="auto" w:fill="FFFFFF"/>
          <w:lang w:eastAsia="zh-CN"/>
        </w:rPr>
        <w:t xml:space="preserve">” </w:t>
      </w:r>
      <w:r w:rsidRPr="0080006F">
        <w:rPr>
          <w:rFonts w:ascii="Arial" w:eastAsia="Times New Roman" w:hAnsi="Arial" w:cs="Arial"/>
          <w:color w:val="000000"/>
          <w:u w:val="single"/>
          <w:shd w:val="clear" w:color="auto" w:fill="FFFFFF"/>
          <w:lang w:eastAsia="zh-CN"/>
        </w:rPr>
        <w:t>approaches</w:t>
      </w:r>
      <w:r w:rsidRPr="0080006F">
        <w:rPr>
          <w:rFonts w:ascii="Arial" w:eastAsia="Times New Roman" w:hAnsi="Arial" w:cs="Arial"/>
          <w:color w:val="000000"/>
          <w:sz w:val="14"/>
          <w:szCs w:val="14"/>
          <w:shd w:val="clear" w:color="auto" w:fill="FFFFFF"/>
          <w:lang w:eastAsia="zh-CN"/>
        </w:rPr>
        <w:t xml:space="preserve"> to the far future) </w:t>
      </w:r>
      <w:r w:rsidRPr="0080006F">
        <w:rPr>
          <w:rFonts w:ascii="Arial" w:eastAsia="Times New Roman" w:hAnsi="Arial" w:cs="Arial"/>
          <w:color w:val="000000"/>
          <w:u w:val="single"/>
          <w:shd w:val="clear" w:color="auto" w:fill="00FF00"/>
          <w:lang w:eastAsia="zh-CN"/>
        </w:rPr>
        <w:t xml:space="preserve">have to </w:t>
      </w:r>
      <w:r w:rsidRPr="0080006F">
        <w:rPr>
          <w:rFonts w:ascii="Arial" w:eastAsia="Times New Roman" w:hAnsi="Arial" w:cs="Arial"/>
          <w:b/>
          <w:bCs/>
          <w:color w:val="000000"/>
          <w:u w:val="single"/>
          <w:shd w:val="clear" w:color="auto" w:fill="00FF00"/>
          <w:lang w:eastAsia="zh-CN"/>
        </w:rPr>
        <w:t>complement</w:t>
      </w:r>
      <w:r w:rsidRPr="0080006F">
        <w:rPr>
          <w:rFonts w:ascii="Arial" w:eastAsia="Times New Roman" w:hAnsi="Arial" w:cs="Arial"/>
          <w:color w:val="000000"/>
          <w:sz w:val="14"/>
          <w:szCs w:val="14"/>
          <w:shd w:val="clear" w:color="auto" w:fill="00FF00"/>
          <w:lang w:eastAsia="zh-CN"/>
        </w:rPr>
        <w:t xml:space="preserve"> “</w:t>
      </w:r>
      <w:r w:rsidRPr="0080006F">
        <w:rPr>
          <w:rFonts w:ascii="Arial" w:eastAsia="Times New Roman" w:hAnsi="Arial" w:cs="Arial"/>
          <w:b/>
          <w:bCs/>
          <w:color w:val="000000"/>
          <w:u w:val="single"/>
          <w:shd w:val="clear" w:color="auto" w:fill="00FF00"/>
          <w:lang w:eastAsia="zh-CN"/>
        </w:rPr>
        <w:t>broad</w:t>
      </w:r>
      <w:r w:rsidRPr="0080006F">
        <w:rPr>
          <w:rFonts w:ascii="Arial" w:eastAsia="Times New Roman" w:hAnsi="Arial" w:cs="Arial"/>
          <w:color w:val="000000"/>
          <w:sz w:val="14"/>
          <w:szCs w:val="14"/>
          <w:shd w:val="clear" w:color="auto" w:fill="00FF00"/>
          <w:lang w:eastAsia="zh-CN"/>
        </w:rPr>
        <w:t xml:space="preserve">” </w:t>
      </w:r>
      <w:r w:rsidRPr="0080006F">
        <w:rPr>
          <w:rFonts w:ascii="Arial" w:eastAsia="Times New Roman" w:hAnsi="Arial" w:cs="Arial"/>
          <w:color w:val="000000"/>
          <w:u w:val="single"/>
          <w:shd w:val="clear" w:color="auto" w:fill="00FF00"/>
          <w:lang w:eastAsia="zh-CN"/>
        </w:rPr>
        <w:t xml:space="preserve">approaches, where instead of trying to </w:t>
      </w:r>
      <w:r w:rsidRPr="0080006F">
        <w:rPr>
          <w:rFonts w:ascii="Arial" w:eastAsia="Times New Roman" w:hAnsi="Arial" w:cs="Arial"/>
          <w:b/>
          <w:bCs/>
          <w:color w:val="000000"/>
          <w:u w:val="single"/>
          <w:shd w:val="clear" w:color="auto" w:fill="00FF00"/>
          <w:lang w:eastAsia="zh-CN"/>
        </w:rPr>
        <w:t>predict</w:t>
      </w:r>
      <w:r w:rsidRPr="0080006F">
        <w:rPr>
          <w:rFonts w:ascii="Arial" w:eastAsia="Times New Roman" w:hAnsi="Arial" w:cs="Arial"/>
          <w:color w:val="000000"/>
          <w:u w:val="single"/>
          <w:shd w:val="clear" w:color="auto" w:fill="00FF00"/>
          <w:lang w:eastAsia="zh-CN"/>
        </w:rPr>
        <w:t xml:space="preserve"> what’s going to kill us all, you</w:t>
      </w:r>
      <w:r w:rsidRPr="0080006F">
        <w:rPr>
          <w:rFonts w:ascii="Arial" w:eastAsia="Times New Roman" w:hAnsi="Arial" w:cs="Arial"/>
          <w:color w:val="000000"/>
          <w:u w:val="single"/>
          <w:shd w:val="clear" w:color="auto" w:fill="FFFFFF"/>
          <w:lang w:eastAsia="zh-CN"/>
        </w:rPr>
        <w:t xml:space="preserve"> just </w:t>
      </w:r>
      <w:r w:rsidRPr="0080006F">
        <w:rPr>
          <w:rFonts w:ascii="Arial" w:eastAsia="Times New Roman" w:hAnsi="Arial" w:cs="Arial"/>
          <w:b/>
          <w:bCs/>
          <w:color w:val="000000"/>
          <w:u w:val="single"/>
          <w:shd w:val="clear" w:color="auto" w:fill="FFFFFF"/>
          <w:lang w:eastAsia="zh-CN"/>
        </w:rPr>
        <w:t xml:space="preserve">generally </w:t>
      </w:r>
      <w:r w:rsidRPr="0080006F">
        <w:rPr>
          <w:rFonts w:ascii="Arial" w:eastAsia="Times New Roman" w:hAnsi="Arial" w:cs="Arial"/>
          <w:b/>
          <w:bCs/>
          <w:color w:val="000000"/>
          <w:u w:val="single"/>
          <w:shd w:val="clear" w:color="auto" w:fill="00FF00"/>
          <w:lang w:eastAsia="zh-CN"/>
        </w:rPr>
        <w:t>try to keep civilization running as best it can</w:t>
      </w:r>
      <w:r w:rsidRPr="0080006F">
        <w:rPr>
          <w:rFonts w:ascii="Arial" w:eastAsia="Times New Roman" w:hAnsi="Arial" w:cs="Arial"/>
          <w:color w:val="000000"/>
          <w:u w:val="single"/>
          <w:shd w:val="clear" w:color="auto" w:fill="00FF00"/>
          <w:lang w:eastAsia="zh-CN"/>
        </w:rPr>
        <w:t>, so</w:t>
      </w:r>
      <w:r w:rsidRPr="0080006F">
        <w:rPr>
          <w:rFonts w:ascii="Arial" w:eastAsia="Times New Roman" w:hAnsi="Arial" w:cs="Arial"/>
          <w:color w:val="000000"/>
          <w:u w:val="single"/>
          <w:shd w:val="clear" w:color="auto" w:fill="FFFFFF"/>
          <w:lang w:eastAsia="zh-CN"/>
        </w:rPr>
        <w:t xml:space="preserve"> that </w:t>
      </w:r>
      <w:r w:rsidRPr="0080006F">
        <w:rPr>
          <w:rFonts w:ascii="Arial" w:eastAsia="Times New Roman" w:hAnsi="Arial" w:cs="Arial"/>
          <w:color w:val="000000"/>
          <w:u w:val="single"/>
          <w:shd w:val="clear" w:color="auto" w:fill="00FF00"/>
          <w:lang w:eastAsia="zh-CN"/>
        </w:rPr>
        <w:t xml:space="preserve">it is, as a whole, well-equipped to deal with </w:t>
      </w:r>
      <w:r w:rsidRPr="0080006F">
        <w:rPr>
          <w:rFonts w:ascii="Arial" w:eastAsia="Times New Roman" w:hAnsi="Arial" w:cs="Arial"/>
          <w:b/>
          <w:bCs/>
          <w:color w:val="000000"/>
          <w:u w:val="single"/>
          <w:shd w:val="clear" w:color="auto" w:fill="00FF00"/>
          <w:lang w:eastAsia="zh-CN"/>
        </w:rPr>
        <w:t>potential</w:t>
      </w:r>
      <w:r w:rsidRPr="0080006F">
        <w:rPr>
          <w:rFonts w:ascii="Arial" w:eastAsia="Times New Roman" w:hAnsi="Arial" w:cs="Arial"/>
          <w:color w:val="000000"/>
          <w:u w:val="single"/>
          <w:shd w:val="clear" w:color="auto" w:fill="00FF00"/>
          <w:lang w:eastAsia="zh-CN"/>
        </w:rPr>
        <w:t xml:space="preserve"> extinction events in the </w:t>
      </w:r>
      <w:r w:rsidRPr="0080006F">
        <w:rPr>
          <w:rFonts w:ascii="Arial" w:eastAsia="Times New Roman" w:hAnsi="Arial" w:cs="Arial"/>
          <w:b/>
          <w:bCs/>
          <w:color w:val="000000"/>
          <w:u w:val="single"/>
          <w:shd w:val="clear" w:color="auto" w:fill="00FF00"/>
          <w:lang w:eastAsia="zh-CN"/>
        </w:rPr>
        <w:t>future</w:t>
      </w:r>
      <w:r w:rsidRPr="0080006F">
        <w:rPr>
          <w:rFonts w:ascii="Arial" w:eastAsia="Times New Roman" w:hAnsi="Arial" w:cs="Arial"/>
          <w:color w:val="000000"/>
          <w:sz w:val="14"/>
          <w:szCs w:val="14"/>
          <w:shd w:val="clear" w:color="auto" w:fill="FFFFFF"/>
          <w:lang w:eastAsia="zh-CN"/>
        </w:rPr>
        <w:t xml:space="preserve">, not just in 2030 or 2040 but in 3500 or 95000 or even 37 million. </w:t>
      </w:r>
      <w:r w:rsidRPr="0080006F">
        <w:rPr>
          <w:rFonts w:ascii="Arial" w:eastAsia="Times New Roman" w:hAnsi="Arial" w:cs="Arial"/>
          <w:color w:val="000000"/>
          <w:u w:val="single"/>
          <w:shd w:val="clear" w:color="auto" w:fill="FFFFFF"/>
          <w:lang w:eastAsia="zh-CN"/>
        </w:rPr>
        <w:t xml:space="preserve">In other words, caring about the far future </w:t>
      </w:r>
      <w:r w:rsidRPr="0080006F">
        <w:rPr>
          <w:rFonts w:ascii="Arial" w:eastAsia="Times New Roman" w:hAnsi="Arial" w:cs="Arial"/>
          <w:b/>
          <w:bCs/>
          <w:color w:val="000000"/>
          <w:u w:val="single"/>
          <w:lang w:eastAsia="zh-CN"/>
        </w:rPr>
        <w:t>doesn’t mean just paying attention to low-probability risks of total annihilation</w:t>
      </w:r>
      <w:r w:rsidRPr="0080006F">
        <w:rPr>
          <w:rFonts w:ascii="Arial" w:eastAsia="Times New Roman" w:hAnsi="Arial" w:cs="Arial"/>
          <w:color w:val="000000"/>
          <w:u w:val="single"/>
          <w:lang w:eastAsia="zh-CN"/>
        </w:rPr>
        <w:t xml:space="preserve">; it also means </w:t>
      </w:r>
      <w:r w:rsidRPr="0080006F">
        <w:rPr>
          <w:rFonts w:ascii="Arial" w:eastAsia="Times New Roman" w:hAnsi="Arial" w:cs="Arial"/>
          <w:b/>
          <w:bCs/>
          <w:color w:val="000000"/>
          <w:u w:val="single"/>
          <w:lang w:eastAsia="zh-CN"/>
        </w:rPr>
        <w:t>acting on pressing needs now</w:t>
      </w:r>
      <w:r w:rsidRPr="0080006F">
        <w:rPr>
          <w:rFonts w:ascii="Arial" w:eastAsia="Times New Roman" w:hAnsi="Arial" w:cs="Arial"/>
          <w:color w:val="000000"/>
          <w:sz w:val="14"/>
          <w:szCs w:val="14"/>
          <w:lang w:eastAsia="zh-CN"/>
        </w:rPr>
        <w:t>. For ex</w:t>
      </w:r>
      <w:r w:rsidRPr="0080006F">
        <w:rPr>
          <w:rFonts w:ascii="Arial" w:eastAsia="Times New Roman" w:hAnsi="Arial" w:cs="Arial"/>
          <w:color w:val="000000"/>
          <w:sz w:val="14"/>
          <w:szCs w:val="14"/>
          <w:shd w:val="clear" w:color="auto" w:fill="FFFFFF"/>
          <w:lang w:eastAsia="zh-CN"/>
        </w:rPr>
        <w:t xml:space="preserve">ample: </w:t>
      </w:r>
      <w:r w:rsidRPr="0080006F">
        <w:rPr>
          <w:rFonts w:ascii="Arial" w:eastAsia="Times New Roman" w:hAnsi="Arial" w:cs="Arial"/>
          <w:color w:val="000000"/>
          <w:u w:val="single"/>
          <w:shd w:val="clear" w:color="auto" w:fill="FFFFFF"/>
          <w:lang w:eastAsia="zh-CN"/>
        </w:rPr>
        <w:t xml:space="preserve">We’re </w:t>
      </w:r>
      <w:r w:rsidRPr="0080006F">
        <w:rPr>
          <w:rFonts w:ascii="Arial" w:eastAsia="Times New Roman" w:hAnsi="Arial" w:cs="Arial"/>
          <w:color w:val="000000"/>
          <w:u w:val="single"/>
          <w:shd w:val="clear" w:color="auto" w:fill="00FF00"/>
          <w:lang w:eastAsia="zh-CN"/>
        </w:rPr>
        <w:t>going to</w:t>
      </w:r>
      <w:r w:rsidRPr="0080006F">
        <w:rPr>
          <w:rFonts w:ascii="Arial" w:eastAsia="Times New Roman" w:hAnsi="Arial" w:cs="Arial"/>
          <w:color w:val="000000"/>
          <w:u w:val="single"/>
          <w:shd w:val="clear" w:color="auto" w:fill="FFFFFF"/>
          <w:lang w:eastAsia="zh-CN"/>
        </w:rPr>
        <w:t xml:space="preserve"> be </w:t>
      </w:r>
      <w:r w:rsidRPr="0080006F">
        <w:rPr>
          <w:rFonts w:ascii="Arial" w:eastAsia="Times New Roman" w:hAnsi="Arial" w:cs="Arial"/>
          <w:b/>
          <w:bCs/>
          <w:color w:val="000000"/>
          <w:u w:val="single"/>
          <w:shd w:val="clear" w:color="auto" w:fill="00FF00"/>
          <w:lang w:eastAsia="zh-CN"/>
        </w:rPr>
        <w:t>better</w:t>
      </w:r>
      <w:r w:rsidRPr="0080006F">
        <w:rPr>
          <w:rFonts w:ascii="Arial" w:eastAsia="Times New Roman" w:hAnsi="Arial" w:cs="Arial"/>
          <w:b/>
          <w:bCs/>
          <w:color w:val="000000"/>
          <w:u w:val="single"/>
          <w:shd w:val="clear" w:color="auto" w:fill="FFFFFF"/>
          <w:lang w:eastAsia="zh-CN"/>
        </w:rPr>
        <w:t xml:space="preserve"> prepared</w:t>
      </w:r>
      <w:r w:rsidRPr="0080006F">
        <w:rPr>
          <w:rFonts w:ascii="Arial" w:eastAsia="Times New Roman" w:hAnsi="Arial" w:cs="Arial"/>
          <w:color w:val="000000"/>
          <w:u w:val="single"/>
          <w:shd w:val="clear" w:color="auto" w:fill="FFFFFF"/>
          <w:lang w:eastAsia="zh-CN"/>
        </w:rPr>
        <w:t xml:space="preserve"> to </w:t>
      </w:r>
      <w:r w:rsidRPr="0080006F">
        <w:rPr>
          <w:rFonts w:ascii="Arial" w:eastAsia="Times New Roman" w:hAnsi="Arial" w:cs="Arial"/>
          <w:color w:val="000000"/>
          <w:u w:val="single"/>
          <w:shd w:val="clear" w:color="auto" w:fill="00FF00"/>
          <w:lang w:eastAsia="zh-CN"/>
        </w:rPr>
        <w:t xml:space="preserve">prevent extinction from </w:t>
      </w:r>
      <w:r w:rsidRPr="0080006F">
        <w:rPr>
          <w:rFonts w:ascii="Arial" w:eastAsia="Times New Roman" w:hAnsi="Arial" w:cs="Arial"/>
          <w:b/>
          <w:bCs/>
          <w:color w:val="000000"/>
          <w:u w:val="single"/>
          <w:shd w:val="clear" w:color="auto" w:fill="00FF00"/>
          <w:lang w:eastAsia="zh-CN"/>
        </w:rPr>
        <w:t>AI</w:t>
      </w:r>
      <w:r w:rsidRPr="0080006F">
        <w:rPr>
          <w:rFonts w:ascii="Arial" w:eastAsia="Times New Roman" w:hAnsi="Arial" w:cs="Arial"/>
          <w:color w:val="000000"/>
          <w:u w:val="single"/>
          <w:shd w:val="clear" w:color="auto" w:fill="FFFFFF"/>
          <w:lang w:eastAsia="zh-CN"/>
        </w:rPr>
        <w:t xml:space="preserve"> or </w:t>
      </w:r>
      <w:r w:rsidRPr="0080006F">
        <w:rPr>
          <w:rFonts w:ascii="Arial" w:eastAsia="Times New Roman" w:hAnsi="Arial" w:cs="Arial"/>
          <w:color w:val="000000"/>
          <w:u w:val="single"/>
          <w:shd w:val="clear" w:color="auto" w:fill="00FF00"/>
          <w:lang w:eastAsia="zh-CN"/>
        </w:rPr>
        <w:t xml:space="preserve">a </w:t>
      </w:r>
      <w:proofErr w:type="spellStart"/>
      <w:r w:rsidRPr="0080006F">
        <w:rPr>
          <w:rFonts w:ascii="Arial" w:eastAsia="Times New Roman" w:hAnsi="Arial" w:cs="Arial"/>
          <w:b/>
          <w:bCs/>
          <w:color w:val="000000"/>
          <w:u w:val="single"/>
          <w:shd w:val="clear" w:color="auto" w:fill="00FF00"/>
          <w:lang w:eastAsia="zh-CN"/>
        </w:rPr>
        <w:t>supervirus</w:t>
      </w:r>
      <w:proofErr w:type="spellEnd"/>
      <w:r w:rsidRPr="0080006F">
        <w:rPr>
          <w:rFonts w:ascii="Arial" w:eastAsia="Times New Roman" w:hAnsi="Arial" w:cs="Arial"/>
          <w:color w:val="000000"/>
          <w:u w:val="single"/>
          <w:shd w:val="clear" w:color="auto" w:fill="00FF00"/>
          <w:lang w:eastAsia="zh-CN"/>
        </w:rPr>
        <w:t xml:space="preserve"> or</w:t>
      </w:r>
      <w:r w:rsidRPr="0080006F">
        <w:rPr>
          <w:rFonts w:ascii="Arial" w:eastAsia="Times New Roman" w:hAnsi="Arial" w:cs="Arial"/>
          <w:color w:val="000000"/>
          <w:u w:val="single"/>
          <w:shd w:val="clear" w:color="auto" w:fill="FFFFFF"/>
          <w:lang w:eastAsia="zh-CN"/>
        </w:rPr>
        <w:t xml:space="preserve"> </w:t>
      </w:r>
      <w:r w:rsidRPr="0080006F">
        <w:rPr>
          <w:rFonts w:ascii="Arial" w:eastAsia="Times New Roman" w:hAnsi="Arial" w:cs="Arial"/>
          <w:b/>
          <w:bCs/>
          <w:color w:val="000000"/>
          <w:u w:val="single"/>
          <w:shd w:val="clear" w:color="auto" w:fill="FFFFFF"/>
          <w:lang w:eastAsia="zh-CN"/>
        </w:rPr>
        <w:t xml:space="preserve">global </w:t>
      </w:r>
      <w:r w:rsidRPr="0080006F">
        <w:rPr>
          <w:rFonts w:ascii="Arial" w:eastAsia="Times New Roman" w:hAnsi="Arial" w:cs="Arial"/>
          <w:b/>
          <w:bCs/>
          <w:color w:val="000000"/>
          <w:u w:val="single"/>
          <w:shd w:val="clear" w:color="auto" w:fill="00FF00"/>
          <w:lang w:eastAsia="zh-CN"/>
        </w:rPr>
        <w:t>warming</w:t>
      </w:r>
      <w:r w:rsidRPr="0080006F">
        <w:rPr>
          <w:rFonts w:ascii="Arial" w:eastAsia="Times New Roman" w:hAnsi="Arial" w:cs="Arial"/>
          <w:color w:val="000000"/>
          <w:u w:val="single"/>
          <w:shd w:val="clear" w:color="auto" w:fill="00FF00"/>
          <w:lang w:eastAsia="zh-CN"/>
        </w:rPr>
        <w:t xml:space="preserve"> if society</w:t>
      </w:r>
      <w:r w:rsidRPr="0080006F">
        <w:rPr>
          <w:rFonts w:ascii="Arial" w:eastAsia="Times New Roman" w:hAnsi="Arial" w:cs="Arial"/>
          <w:color w:val="000000"/>
          <w:u w:val="single"/>
          <w:shd w:val="clear" w:color="auto" w:fill="FFFFFF"/>
          <w:lang w:eastAsia="zh-CN"/>
        </w:rPr>
        <w:t xml:space="preserve"> as a whole </w:t>
      </w:r>
      <w:r w:rsidRPr="0080006F">
        <w:rPr>
          <w:rFonts w:ascii="Arial" w:eastAsia="Times New Roman" w:hAnsi="Arial" w:cs="Arial"/>
          <w:color w:val="000000"/>
          <w:u w:val="single"/>
          <w:shd w:val="clear" w:color="auto" w:fill="00FF00"/>
          <w:lang w:eastAsia="zh-CN"/>
        </w:rPr>
        <w:t>makes</w:t>
      </w:r>
      <w:r w:rsidRPr="0080006F">
        <w:rPr>
          <w:rFonts w:ascii="Arial" w:eastAsia="Times New Roman" w:hAnsi="Arial" w:cs="Arial"/>
          <w:color w:val="000000"/>
          <w:u w:val="single"/>
          <w:shd w:val="clear" w:color="auto" w:fill="FFFFFF"/>
          <w:lang w:eastAsia="zh-CN"/>
        </w:rPr>
        <w:t xml:space="preserve"> </w:t>
      </w:r>
      <w:r w:rsidRPr="0080006F">
        <w:rPr>
          <w:rFonts w:ascii="Arial" w:eastAsia="Times New Roman" w:hAnsi="Arial" w:cs="Arial"/>
          <w:b/>
          <w:bCs/>
          <w:color w:val="000000"/>
          <w:u w:val="single"/>
          <w:shd w:val="clear" w:color="auto" w:fill="FFFFFF"/>
          <w:lang w:eastAsia="zh-CN"/>
        </w:rPr>
        <w:t xml:space="preserve">a lot of </w:t>
      </w:r>
      <w:r w:rsidRPr="0080006F">
        <w:rPr>
          <w:rFonts w:ascii="Arial" w:eastAsia="Times New Roman" w:hAnsi="Arial" w:cs="Arial"/>
          <w:b/>
          <w:bCs/>
          <w:color w:val="000000"/>
          <w:u w:val="single"/>
          <w:shd w:val="clear" w:color="auto" w:fill="00FF00"/>
          <w:lang w:eastAsia="zh-CN"/>
        </w:rPr>
        <w:t>scientific progress</w:t>
      </w:r>
      <w:r w:rsidRPr="0080006F">
        <w:rPr>
          <w:rFonts w:ascii="Arial" w:eastAsia="Times New Roman" w:hAnsi="Arial" w:cs="Arial"/>
          <w:color w:val="000000"/>
          <w:sz w:val="14"/>
          <w:szCs w:val="14"/>
          <w:shd w:val="clear" w:color="auto" w:fill="FFFFFF"/>
          <w:lang w:eastAsia="zh-CN"/>
        </w:rPr>
        <w:t xml:space="preserve">. And a significant bottleneck there is that the vast majority of humanity doesn’t get high-enough-quality education to engage in scientific research, if they want to, which reduces the odds that we have enough </w:t>
      </w:r>
      <w:r w:rsidRPr="0080006F">
        <w:rPr>
          <w:rFonts w:ascii="Arial" w:eastAsia="Times New Roman" w:hAnsi="Arial" w:cs="Arial"/>
          <w:color w:val="000000"/>
          <w:sz w:val="14"/>
          <w:szCs w:val="14"/>
          <w:shd w:val="clear" w:color="auto" w:fill="FFFFFF"/>
          <w:lang w:eastAsia="zh-CN"/>
        </w:rPr>
        <w:lastRenderedPageBreak/>
        <w:t xml:space="preserve">trained scientists to come up with the breakthroughs we need as a civilization to survive and thrive. </w:t>
      </w:r>
      <w:r w:rsidRPr="0080006F">
        <w:rPr>
          <w:rFonts w:ascii="Arial" w:eastAsia="Times New Roman" w:hAnsi="Arial" w:cs="Arial"/>
          <w:color w:val="000000"/>
          <w:u w:val="single"/>
          <w:shd w:val="clear" w:color="auto" w:fill="FFFFFF"/>
          <w:lang w:eastAsia="zh-CN"/>
        </w:rPr>
        <w:t xml:space="preserve">So maybe one of </w:t>
      </w:r>
      <w:r w:rsidRPr="0080006F">
        <w:rPr>
          <w:rFonts w:ascii="Arial" w:eastAsia="Times New Roman" w:hAnsi="Arial" w:cs="Arial"/>
          <w:color w:val="000000"/>
          <w:u w:val="single"/>
          <w:shd w:val="clear" w:color="auto" w:fill="00FF00"/>
          <w:lang w:eastAsia="zh-CN"/>
        </w:rPr>
        <w:t xml:space="preserve">the </w:t>
      </w:r>
      <w:r w:rsidRPr="0080006F">
        <w:rPr>
          <w:rFonts w:ascii="Arial" w:eastAsia="Times New Roman" w:hAnsi="Arial" w:cs="Arial"/>
          <w:b/>
          <w:bCs/>
          <w:color w:val="000000"/>
          <w:u w:val="single"/>
          <w:shd w:val="clear" w:color="auto" w:fill="00FF00"/>
          <w:lang w:eastAsia="zh-CN"/>
        </w:rPr>
        <w:t>best thing</w:t>
      </w:r>
      <w:r w:rsidRPr="0080006F">
        <w:rPr>
          <w:rFonts w:ascii="Arial" w:eastAsia="Times New Roman" w:hAnsi="Arial" w:cs="Arial"/>
          <w:color w:val="000000"/>
          <w:u w:val="single"/>
          <w:shd w:val="clear" w:color="auto" w:fill="FFFFFF"/>
          <w:lang w:eastAsia="zh-CN"/>
        </w:rPr>
        <w:t xml:space="preserve">s we can do </w:t>
      </w:r>
      <w:r w:rsidRPr="0080006F">
        <w:rPr>
          <w:rFonts w:ascii="Arial" w:eastAsia="Times New Roman" w:hAnsi="Arial" w:cs="Arial"/>
          <w:color w:val="000000"/>
          <w:u w:val="single"/>
          <w:shd w:val="clear" w:color="auto" w:fill="00FF00"/>
          <w:lang w:eastAsia="zh-CN"/>
        </w:rPr>
        <w:t>for the</w:t>
      </w:r>
      <w:r w:rsidRPr="0080006F">
        <w:rPr>
          <w:rFonts w:ascii="Arial" w:eastAsia="Times New Roman" w:hAnsi="Arial" w:cs="Arial"/>
          <w:color w:val="000000"/>
          <w:sz w:val="14"/>
          <w:szCs w:val="14"/>
          <w:shd w:val="clear" w:color="auto" w:fill="00FF00"/>
          <w:lang w:eastAsia="zh-CN"/>
        </w:rPr>
        <w:t xml:space="preserve"> </w:t>
      </w:r>
      <w:r w:rsidRPr="0080006F">
        <w:rPr>
          <w:rFonts w:ascii="Arial" w:eastAsia="Times New Roman" w:hAnsi="Arial" w:cs="Arial"/>
          <w:b/>
          <w:bCs/>
          <w:color w:val="000000"/>
          <w:u w:val="single"/>
          <w:shd w:val="clear" w:color="auto" w:fill="00FF00"/>
          <w:lang w:eastAsia="zh-CN"/>
        </w:rPr>
        <w:t>far future</w:t>
      </w:r>
      <w:r w:rsidRPr="0080006F">
        <w:rPr>
          <w:rFonts w:ascii="Arial" w:eastAsia="Times New Roman" w:hAnsi="Arial" w:cs="Arial"/>
          <w:color w:val="000000"/>
          <w:sz w:val="14"/>
          <w:szCs w:val="14"/>
          <w:shd w:val="clear" w:color="auto" w:fill="00FF00"/>
          <w:lang w:eastAsia="zh-CN"/>
        </w:rPr>
        <w:t xml:space="preserve"> </w:t>
      </w:r>
      <w:r w:rsidRPr="0080006F">
        <w:rPr>
          <w:rFonts w:ascii="Arial" w:eastAsia="Times New Roman" w:hAnsi="Arial" w:cs="Arial"/>
          <w:color w:val="000000"/>
          <w:u w:val="single"/>
          <w:shd w:val="clear" w:color="auto" w:fill="00FF00"/>
          <w:lang w:eastAsia="zh-CN"/>
        </w:rPr>
        <w:t>is to</w:t>
      </w:r>
      <w:r w:rsidRPr="0080006F">
        <w:rPr>
          <w:rFonts w:ascii="Arial" w:eastAsia="Times New Roman" w:hAnsi="Arial" w:cs="Arial"/>
          <w:color w:val="000000"/>
          <w:sz w:val="14"/>
          <w:szCs w:val="14"/>
          <w:shd w:val="clear" w:color="auto" w:fill="FFFFFF"/>
          <w:lang w:eastAsia="zh-CN"/>
        </w:rPr>
        <w:t xml:space="preserve"> improve school systems — here and now — to </w:t>
      </w:r>
      <w:r w:rsidRPr="0080006F">
        <w:rPr>
          <w:rFonts w:ascii="Arial" w:eastAsia="Times New Roman" w:hAnsi="Arial" w:cs="Arial"/>
          <w:color w:val="000000"/>
          <w:u w:val="single"/>
          <w:shd w:val="clear" w:color="auto" w:fill="00FF00"/>
          <w:lang w:eastAsia="zh-CN"/>
        </w:rPr>
        <w:t>harness</w:t>
      </w:r>
      <w:r w:rsidRPr="0080006F">
        <w:rPr>
          <w:rFonts w:ascii="Arial" w:eastAsia="Times New Roman" w:hAnsi="Arial" w:cs="Arial"/>
          <w:color w:val="000000"/>
          <w:sz w:val="14"/>
          <w:szCs w:val="14"/>
          <w:shd w:val="clear" w:color="auto" w:fill="FFFFFF"/>
          <w:lang w:eastAsia="zh-CN"/>
        </w:rPr>
        <w:t xml:space="preserve"> the group economist Raj </w:t>
      </w:r>
      <w:proofErr w:type="spellStart"/>
      <w:r w:rsidRPr="0080006F">
        <w:rPr>
          <w:rFonts w:ascii="Arial" w:eastAsia="Times New Roman" w:hAnsi="Arial" w:cs="Arial"/>
          <w:color w:val="000000"/>
          <w:sz w:val="14"/>
          <w:szCs w:val="14"/>
          <w:shd w:val="clear" w:color="auto" w:fill="FFFFFF"/>
          <w:lang w:eastAsia="zh-CN"/>
        </w:rPr>
        <w:t>Chetty</w:t>
      </w:r>
      <w:proofErr w:type="spellEnd"/>
      <w:r w:rsidRPr="0080006F">
        <w:rPr>
          <w:rFonts w:ascii="Arial" w:eastAsia="Times New Roman" w:hAnsi="Arial" w:cs="Arial"/>
          <w:color w:val="000000"/>
          <w:sz w:val="14"/>
          <w:szCs w:val="14"/>
          <w:shd w:val="clear" w:color="auto" w:fill="FFFFFF"/>
          <w:lang w:eastAsia="zh-CN"/>
        </w:rPr>
        <w:t xml:space="preserve"> calls “lost </w:t>
      </w:r>
      <w:proofErr w:type="spellStart"/>
      <w:r w:rsidRPr="0080006F">
        <w:rPr>
          <w:rFonts w:ascii="Arial" w:eastAsia="Times New Roman" w:hAnsi="Arial" w:cs="Arial"/>
          <w:color w:val="000000"/>
          <w:sz w:val="14"/>
          <w:szCs w:val="14"/>
          <w:shd w:val="clear" w:color="auto" w:fill="FFFFFF"/>
          <w:lang w:eastAsia="zh-CN"/>
        </w:rPr>
        <w:t>Einsteins</w:t>
      </w:r>
      <w:proofErr w:type="spellEnd"/>
      <w:r w:rsidRPr="0080006F">
        <w:rPr>
          <w:rFonts w:ascii="Arial" w:eastAsia="Times New Roman" w:hAnsi="Arial" w:cs="Arial"/>
          <w:color w:val="000000"/>
          <w:sz w:val="14"/>
          <w:szCs w:val="14"/>
          <w:shd w:val="clear" w:color="auto" w:fill="FFFFFF"/>
          <w:lang w:eastAsia="zh-CN"/>
        </w:rPr>
        <w:t>” (</w:t>
      </w:r>
      <w:r w:rsidRPr="0080006F">
        <w:rPr>
          <w:rFonts w:ascii="Arial" w:eastAsia="Times New Roman" w:hAnsi="Arial" w:cs="Arial"/>
          <w:b/>
          <w:bCs/>
          <w:color w:val="000000"/>
          <w:u w:val="single"/>
          <w:shd w:val="clear" w:color="auto" w:fill="FFFFFF"/>
          <w:lang w:eastAsia="zh-CN"/>
        </w:rPr>
        <w:t xml:space="preserve">potential </w:t>
      </w:r>
      <w:r w:rsidRPr="0080006F">
        <w:rPr>
          <w:rFonts w:ascii="Arial" w:eastAsia="Times New Roman" w:hAnsi="Arial" w:cs="Arial"/>
          <w:b/>
          <w:bCs/>
          <w:color w:val="000000"/>
          <w:u w:val="single"/>
          <w:shd w:val="clear" w:color="auto" w:fill="00FF00"/>
          <w:lang w:eastAsia="zh-CN"/>
        </w:rPr>
        <w:t>innovators</w:t>
      </w:r>
      <w:r w:rsidRPr="0080006F">
        <w:rPr>
          <w:rFonts w:ascii="Arial" w:eastAsia="Times New Roman" w:hAnsi="Arial" w:cs="Arial"/>
          <w:color w:val="000000"/>
          <w:sz w:val="14"/>
          <w:szCs w:val="14"/>
          <w:shd w:val="clear" w:color="auto" w:fill="FFFFFF"/>
          <w:lang w:eastAsia="zh-CN"/>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80006F">
        <w:rPr>
          <w:rFonts w:ascii="Arial" w:eastAsia="Times New Roman" w:hAnsi="Arial" w:cs="Arial"/>
          <w:color w:val="000000"/>
          <w:sz w:val="14"/>
          <w:szCs w:val="14"/>
          <w:shd w:val="clear" w:color="auto" w:fill="FFFFFF"/>
          <w:lang w:eastAsia="zh-CN"/>
        </w:rPr>
        <w:t>Beckstead</w:t>
      </w:r>
      <w:proofErr w:type="spellEnd"/>
      <w:r w:rsidRPr="0080006F">
        <w:rPr>
          <w:rFonts w:ascii="Arial" w:eastAsia="Times New Roman" w:hAnsi="Arial" w:cs="Arial"/>
          <w:color w:val="000000"/>
          <w:sz w:val="14"/>
          <w:szCs w:val="14"/>
          <w:shd w:val="clear" w:color="auto" w:fill="FFFFFF"/>
          <w:lang w:eastAsia="zh-CN"/>
        </w:rPr>
        <w:t xml:space="preserve"> mentions some other broad, or very broad, ideas (these are all his descriptions): Help make computers faster so that people</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Arial" w:eastAsia="Times New Roman" w:hAnsi="Arial" w:cs="Arial"/>
          <w:color w:val="000000"/>
          <w:sz w:val="14"/>
          <w:szCs w:val="14"/>
          <w:shd w:val="clear" w:color="auto" w:fill="FFFFFF"/>
          <w:lang w:eastAsia="zh-CN"/>
        </w:rPr>
        <w:t xml:space="preserve">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80006F">
        <w:rPr>
          <w:rFonts w:ascii="Arial" w:eastAsia="Times New Roman" w:hAnsi="Arial" w:cs="Arial"/>
          <w:color w:val="000000"/>
          <w:u w:val="single"/>
          <w:shd w:val="clear" w:color="auto" w:fill="00FF00"/>
          <w:lang w:eastAsia="zh-CN"/>
        </w:rPr>
        <w:t>improve</w:t>
      </w:r>
      <w:r w:rsidRPr="0080006F">
        <w:rPr>
          <w:rFonts w:ascii="Arial" w:eastAsia="Times New Roman" w:hAnsi="Arial" w:cs="Arial"/>
          <w:color w:val="000000"/>
          <w:sz w:val="14"/>
          <w:szCs w:val="14"/>
          <w:shd w:val="clear" w:color="auto" w:fill="00FF00"/>
          <w:lang w:eastAsia="zh-CN"/>
        </w:rPr>
        <w:t xml:space="preserve"> </w:t>
      </w:r>
      <w:r w:rsidRPr="0080006F">
        <w:rPr>
          <w:rFonts w:ascii="Arial" w:eastAsia="Times New Roman" w:hAnsi="Arial" w:cs="Arial"/>
          <w:b/>
          <w:bCs/>
          <w:color w:val="000000"/>
          <w:u w:val="single"/>
          <w:shd w:val="clear" w:color="auto" w:fill="00FF00"/>
          <w:lang w:eastAsia="zh-CN"/>
        </w:rPr>
        <w:t>incentives</w:t>
      </w:r>
      <w:r w:rsidRPr="0080006F">
        <w:rPr>
          <w:rFonts w:ascii="Arial" w:eastAsia="Times New Roman" w:hAnsi="Arial" w:cs="Arial"/>
          <w:color w:val="000000"/>
          <w:sz w:val="14"/>
          <w:szCs w:val="14"/>
          <w:shd w:val="clear" w:color="auto" w:fill="00FF00"/>
          <w:lang w:eastAsia="zh-CN"/>
        </w:rPr>
        <w:t xml:space="preserve"> </w:t>
      </w:r>
      <w:r w:rsidRPr="0080006F">
        <w:rPr>
          <w:rFonts w:ascii="Arial" w:eastAsia="Times New Roman" w:hAnsi="Arial" w:cs="Arial"/>
          <w:color w:val="000000"/>
          <w:u w:val="single"/>
          <w:shd w:val="clear" w:color="auto" w:fill="00FF00"/>
          <w:lang w:eastAsia="zh-CN"/>
        </w:rPr>
        <w:t>and</w:t>
      </w:r>
      <w:r w:rsidRPr="0080006F">
        <w:rPr>
          <w:rFonts w:ascii="Arial" w:eastAsia="Times New Roman" w:hAnsi="Arial" w:cs="Arial"/>
          <w:color w:val="000000"/>
          <w:sz w:val="14"/>
          <w:szCs w:val="14"/>
          <w:shd w:val="clear" w:color="auto" w:fill="00FF00"/>
          <w:lang w:eastAsia="zh-CN"/>
        </w:rPr>
        <w:t xml:space="preserve"> </w:t>
      </w:r>
      <w:r w:rsidRPr="0080006F">
        <w:rPr>
          <w:rFonts w:ascii="Arial" w:eastAsia="Times New Roman" w:hAnsi="Arial" w:cs="Arial"/>
          <w:b/>
          <w:bCs/>
          <w:color w:val="000000"/>
          <w:u w:val="single"/>
          <w:shd w:val="clear" w:color="auto" w:fill="00FF00"/>
          <w:lang w:eastAsia="zh-CN"/>
        </w:rPr>
        <w:t>norms</w:t>
      </w:r>
      <w:r w:rsidRPr="0080006F">
        <w:rPr>
          <w:rFonts w:ascii="Arial" w:eastAsia="Times New Roman" w:hAnsi="Arial" w:cs="Arial"/>
          <w:color w:val="000000"/>
          <w:sz w:val="14"/>
          <w:szCs w:val="14"/>
          <w:shd w:val="clear" w:color="auto" w:fill="FFFFFF"/>
          <w:lang w:eastAsia="zh-CN"/>
        </w:rPr>
        <w:t xml:space="preserve"> </w:t>
      </w:r>
      <w:r w:rsidRPr="0080006F">
        <w:rPr>
          <w:rFonts w:ascii="Arial" w:eastAsia="Times New Roman" w:hAnsi="Arial" w:cs="Arial"/>
          <w:color w:val="000000"/>
          <w:u w:val="single"/>
          <w:shd w:val="clear" w:color="auto" w:fill="FFFFFF"/>
          <w:lang w:eastAsia="zh-CN"/>
        </w:rPr>
        <w:t>in</w:t>
      </w:r>
      <w:r w:rsidRPr="0080006F">
        <w:rPr>
          <w:rFonts w:ascii="Arial" w:eastAsia="Times New Roman" w:hAnsi="Arial" w:cs="Arial"/>
          <w:color w:val="000000"/>
          <w:sz w:val="14"/>
          <w:szCs w:val="14"/>
          <w:shd w:val="clear" w:color="auto" w:fill="FFFFFF"/>
          <w:lang w:eastAsia="zh-CN"/>
        </w:rPr>
        <w:t xml:space="preserve"> </w:t>
      </w:r>
      <w:r w:rsidRPr="0080006F">
        <w:rPr>
          <w:rFonts w:ascii="Arial" w:eastAsia="Times New Roman" w:hAnsi="Arial" w:cs="Arial"/>
          <w:b/>
          <w:bCs/>
          <w:color w:val="000000"/>
          <w:u w:val="single"/>
          <w:shd w:val="clear" w:color="auto" w:fill="FFFFFF"/>
          <w:lang w:eastAsia="zh-CN"/>
        </w:rPr>
        <w:t>academic work</w:t>
      </w:r>
      <w:r w:rsidRPr="0080006F">
        <w:rPr>
          <w:rFonts w:ascii="Arial" w:eastAsia="Times New Roman" w:hAnsi="Arial" w:cs="Arial"/>
          <w:color w:val="000000"/>
          <w:sz w:val="14"/>
          <w:szCs w:val="14"/>
          <w:shd w:val="clear" w:color="auto" w:fill="FFFFFF"/>
          <w:lang w:eastAsia="zh-CN"/>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80006F">
        <w:rPr>
          <w:rFonts w:ascii="Arial" w:eastAsia="Times New Roman" w:hAnsi="Arial" w:cs="Arial"/>
          <w:color w:val="000000"/>
          <w:sz w:val="14"/>
          <w:szCs w:val="14"/>
          <w:shd w:val="clear" w:color="auto" w:fill="FFFFFF"/>
          <w:lang w:eastAsia="zh-CN"/>
        </w:rPr>
        <w:t>Beckstead</w:t>
      </w:r>
      <w:proofErr w:type="spellEnd"/>
      <w:r w:rsidRPr="0080006F">
        <w:rPr>
          <w:rFonts w:ascii="Arial" w:eastAsia="Times New Roman" w:hAnsi="Arial" w:cs="Arial"/>
          <w:color w:val="000000"/>
          <w:sz w:val="14"/>
          <w:szCs w:val="14"/>
          <w:shd w:val="clear" w:color="auto" w:fill="FFFFFF"/>
          <w:lang w:eastAsia="zh-CN"/>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0006F">
        <w:rPr>
          <w:rFonts w:ascii="Arial" w:eastAsia="Times New Roman" w:hAnsi="Arial" w:cs="Arial"/>
          <w:color w:val="000000"/>
          <w:u w:val="single"/>
          <w:shd w:val="clear" w:color="auto" w:fill="FFFFFF"/>
          <w:lang w:eastAsia="zh-CN"/>
        </w:rPr>
        <w:t xml:space="preserve">If the far future is what matters, and generally trying to make the world work better is among the best ways to help the far future, then effective altruism just becomes plain </w:t>
      </w:r>
      <w:proofErr w:type="spellStart"/>
      <w:r w:rsidRPr="0080006F">
        <w:rPr>
          <w:rFonts w:ascii="Arial" w:eastAsia="Times New Roman" w:hAnsi="Arial" w:cs="Arial"/>
          <w:color w:val="000000"/>
          <w:u w:val="single"/>
          <w:shd w:val="clear" w:color="auto" w:fill="FFFFFF"/>
          <w:lang w:eastAsia="zh-CN"/>
        </w:rPr>
        <w:t>ol</w:t>
      </w:r>
      <w:proofErr w:type="spellEnd"/>
      <w:r w:rsidRPr="0080006F">
        <w:rPr>
          <w:rFonts w:ascii="Arial" w:eastAsia="Times New Roman" w:hAnsi="Arial" w:cs="Arial"/>
          <w:color w:val="000000"/>
          <w:u w:val="single"/>
          <w:shd w:val="clear" w:color="auto" w:fill="FFFFFF"/>
          <w:lang w:eastAsia="zh-CN"/>
        </w:rPr>
        <w:t>’ do-goodery.*</w:t>
      </w:r>
    </w:p>
    <w:p w:rsidR="0080006F" w:rsidRPr="0080006F" w:rsidRDefault="0080006F" w:rsidP="0080006F">
      <w:pPr>
        <w:spacing w:before="240" w:after="240" w:line="240" w:lineRule="auto"/>
        <w:outlineLvl w:val="3"/>
        <w:rPr>
          <w:rFonts w:ascii="Times New Roman" w:eastAsia="Times New Roman" w:hAnsi="Times New Roman" w:cs="Times New Roman"/>
          <w:b/>
          <w:bCs/>
          <w:sz w:val="24"/>
          <w:szCs w:val="24"/>
          <w:lang w:eastAsia="zh-CN"/>
        </w:rPr>
      </w:pPr>
      <w:r w:rsidRPr="0080006F">
        <w:rPr>
          <w:rFonts w:eastAsia="Times New Roman" w:cs="Calibri"/>
          <w:b/>
          <w:bCs/>
          <w:color w:val="000000"/>
          <w:sz w:val="26"/>
          <w:szCs w:val="26"/>
          <w:lang w:eastAsia="zh-CN"/>
        </w:rPr>
        <w:t> </w:t>
      </w:r>
    </w:p>
    <w:p w:rsidR="0080006F" w:rsidRPr="0080006F" w:rsidRDefault="0080006F" w:rsidP="0080006F">
      <w:pPr>
        <w:spacing w:before="240" w:after="240" w:line="240" w:lineRule="auto"/>
        <w:outlineLvl w:val="3"/>
        <w:rPr>
          <w:rFonts w:ascii="Times New Roman" w:eastAsia="Times New Roman" w:hAnsi="Times New Roman" w:cs="Times New Roman"/>
          <w:b/>
          <w:bCs/>
          <w:sz w:val="24"/>
          <w:szCs w:val="24"/>
          <w:lang w:eastAsia="zh-CN"/>
        </w:rPr>
      </w:pPr>
      <w:r w:rsidRPr="0080006F">
        <w:rPr>
          <w:rFonts w:eastAsia="Times New Roman" w:cs="Calibri"/>
          <w:b/>
          <w:bCs/>
          <w:color w:val="000000"/>
          <w:sz w:val="26"/>
          <w:szCs w:val="26"/>
          <w:lang w:eastAsia="zh-CN"/>
        </w:rPr>
        <w:t> </w:t>
      </w:r>
    </w:p>
    <w:p w:rsidR="0080006F" w:rsidRPr="0080006F" w:rsidRDefault="0080006F" w:rsidP="0080006F">
      <w:pPr>
        <w:spacing w:before="240" w:after="240" w:line="240" w:lineRule="auto"/>
        <w:outlineLvl w:val="3"/>
        <w:rPr>
          <w:rFonts w:ascii="Times New Roman" w:eastAsia="Times New Roman" w:hAnsi="Times New Roman" w:cs="Times New Roman"/>
          <w:b/>
          <w:bCs/>
          <w:sz w:val="24"/>
          <w:szCs w:val="24"/>
          <w:lang w:eastAsia="zh-CN"/>
        </w:rPr>
      </w:pPr>
      <w:r w:rsidRPr="0080006F">
        <w:rPr>
          <w:rFonts w:eastAsia="Times New Roman" w:cs="Calibri"/>
          <w:b/>
          <w:bCs/>
          <w:color w:val="000000"/>
          <w:sz w:val="26"/>
          <w:szCs w:val="26"/>
          <w:lang w:eastAsia="zh-CN"/>
        </w:rPr>
        <w:t> </w:t>
      </w:r>
    </w:p>
    <w:p w:rsidR="0080006F" w:rsidRPr="0080006F" w:rsidRDefault="0080006F" w:rsidP="0080006F">
      <w:pPr>
        <w:spacing w:before="240" w:after="240" w:line="240" w:lineRule="auto"/>
        <w:outlineLvl w:val="3"/>
        <w:rPr>
          <w:rFonts w:ascii="Times New Roman" w:eastAsia="Times New Roman" w:hAnsi="Times New Roman" w:cs="Times New Roman"/>
          <w:b/>
          <w:bCs/>
          <w:sz w:val="24"/>
          <w:szCs w:val="24"/>
          <w:lang w:eastAsia="zh-CN"/>
        </w:rPr>
      </w:pPr>
      <w:r w:rsidRPr="0080006F">
        <w:rPr>
          <w:rFonts w:eastAsia="Times New Roman" w:cs="Calibri"/>
          <w:b/>
          <w:bCs/>
          <w:color w:val="000000"/>
          <w:sz w:val="26"/>
          <w:szCs w:val="26"/>
          <w:lang w:eastAsia="zh-CN"/>
        </w:rPr>
        <w:t> </w:t>
      </w:r>
    </w:p>
    <w:p w:rsidR="0080006F" w:rsidRPr="0080006F" w:rsidRDefault="0080006F" w:rsidP="0080006F">
      <w:pPr>
        <w:spacing w:before="40" w:after="0" w:line="240" w:lineRule="auto"/>
        <w:ind w:left="360"/>
        <w:outlineLvl w:val="3"/>
        <w:rPr>
          <w:rFonts w:ascii="Times New Roman" w:eastAsia="Times New Roman" w:hAnsi="Times New Roman" w:cs="Times New Roman"/>
          <w:b/>
          <w:bCs/>
          <w:sz w:val="24"/>
          <w:szCs w:val="24"/>
          <w:lang w:eastAsia="zh-CN"/>
        </w:rPr>
      </w:pPr>
      <w:r w:rsidRPr="0080006F">
        <w:rPr>
          <w:rFonts w:eastAsia="Times New Roman" w:cs="Calibri"/>
          <w:b/>
          <w:bCs/>
          <w:color w:val="000000"/>
          <w:sz w:val="26"/>
          <w:szCs w:val="26"/>
          <w:lang w:eastAsia="zh-CN"/>
        </w:rPr>
        <w:t>The role of the ballot is to determine who did the best debating. Evaluate the plan relative to opportunity costs – anything else is self-serving and arbitrary while also erasing the AC which means we can’t catch up and crushes competitive equity. Prior questions are regressive, unpredictable, and make generating offense impossible.</w:t>
      </w:r>
      <w:bookmarkStart w:id="0" w:name="_GoBack"/>
      <w:bookmarkEnd w:id="0"/>
    </w:p>
    <w:p w:rsidR="0080006F" w:rsidRPr="0080006F" w:rsidRDefault="0080006F" w:rsidP="0080006F">
      <w:pPr>
        <w:numPr>
          <w:ilvl w:val="0"/>
          <w:numId w:val="11"/>
        </w:numPr>
        <w:spacing w:before="40" w:after="0" w:line="240" w:lineRule="auto"/>
        <w:ind w:left="360"/>
        <w:textAlignment w:val="baseline"/>
        <w:outlineLvl w:val="3"/>
        <w:rPr>
          <w:rFonts w:eastAsia="Times New Roman" w:cs="Calibri"/>
          <w:b/>
          <w:bCs/>
          <w:color w:val="666666"/>
          <w:sz w:val="24"/>
          <w:szCs w:val="24"/>
          <w:lang w:eastAsia="zh-CN"/>
        </w:rPr>
      </w:pPr>
      <w:r w:rsidRPr="0080006F">
        <w:rPr>
          <w:rFonts w:eastAsia="Times New Roman" w:cs="Calibri"/>
          <w:b/>
          <w:bCs/>
          <w:color w:val="000000"/>
          <w:sz w:val="26"/>
          <w:szCs w:val="26"/>
          <w:lang w:eastAsia="zh-CN"/>
        </w:rPr>
        <w:t>Their ROB doesn’t matter – </w:t>
      </w:r>
    </w:p>
    <w:p w:rsidR="0080006F" w:rsidRPr="0080006F" w:rsidRDefault="0080006F" w:rsidP="0080006F">
      <w:pPr>
        <w:numPr>
          <w:ilvl w:val="1"/>
          <w:numId w:val="12"/>
        </w:numPr>
        <w:spacing w:before="40" w:after="0" w:line="240" w:lineRule="auto"/>
        <w:ind w:left="1440" w:hanging="360"/>
        <w:textAlignment w:val="baseline"/>
        <w:outlineLvl w:val="3"/>
        <w:rPr>
          <w:rFonts w:eastAsia="Times New Roman" w:cs="Calibri"/>
          <w:b/>
          <w:bCs/>
          <w:color w:val="666666"/>
          <w:sz w:val="24"/>
          <w:szCs w:val="24"/>
          <w:lang w:eastAsia="zh-CN"/>
        </w:rPr>
      </w:pPr>
      <w:r w:rsidRPr="0080006F">
        <w:rPr>
          <w:rFonts w:eastAsia="Times New Roman" w:cs="Calibri"/>
          <w:b/>
          <w:bCs/>
          <w:color w:val="000000"/>
          <w:sz w:val="26"/>
          <w:szCs w:val="26"/>
          <w:lang w:eastAsia="zh-CN"/>
        </w:rPr>
        <w:t xml:space="preserve">Macro level change doesn’t happen because a debate round in Milo Cup r1 won’t do anything in the real world. Its best to just debate a policy action because </w:t>
      </w:r>
      <w:proofErr w:type="spellStart"/>
      <w:r w:rsidRPr="0080006F">
        <w:rPr>
          <w:rFonts w:eastAsia="Times New Roman" w:cs="Calibri"/>
          <w:b/>
          <w:bCs/>
          <w:color w:val="000000"/>
          <w:sz w:val="26"/>
          <w:szCs w:val="26"/>
          <w:lang w:eastAsia="zh-CN"/>
        </w:rPr>
        <w:t>thats</w:t>
      </w:r>
      <w:proofErr w:type="spellEnd"/>
      <w:r w:rsidRPr="0080006F">
        <w:rPr>
          <w:rFonts w:eastAsia="Times New Roman" w:cs="Calibri"/>
          <w:b/>
          <w:bCs/>
          <w:color w:val="000000"/>
          <w:sz w:val="26"/>
          <w:szCs w:val="26"/>
          <w:lang w:eastAsia="zh-CN"/>
        </w:rPr>
        <w:t xml:space="preserve"> what we </w:t>
      </w:r>
      <w:proofErr w:type="spellStart"/>
      <w:r w:rsidRPr="0080006F">
        <w:rPr>
          <w:rFonts w:eastAsia="Times New Roman" w:cs="Calibri"/>
          <w:b/>
          <w:bCs/>
          <w:color w:val="000000"/>
          <w:sz w:val="26"/>
          <w:szCs w:val="26"/>
          <w:lang w:eastAsia="zh-CN"/>
        </w:rPr>
        <w:t>signe</w:t>
      </w:r>
      <w:proofErr w:type="spellEnd"/>
      <w:r w:rsidRPr="0080006F">
        <w:rPr>
          <w:rFonts w:eastAsia="Times New Roman" w:cs="Calibri"/>
          <w:b/>
          <w:bCs/>
          <w:color w:val="000000"/>
          <w:sz w:val="26"/>
          <w:szCs w:val="26"/>
          <w:lang w:eastAsia="zh-CN"/>
        </w:rPr>
        <w:t xml:space="preserve"> dup to do</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br/>
      </w:r>
    </w:p>
    <w:p w:rsidR="0080006F" w:rsidRPr="0080006F" w:rsidRDefault="0080006F" w:rsidP="0080006F">
      <w:pPr>
        <w:numPr>
          <w:ilvl w:val="0"/>
          <w:numId w:val="13"/>
        </w:numPr>
        <w:spacing w:before="40" w:after="0" w:line="240" w:lineRule="auto"/>
        <w:textAlignment w:val="baseline"/>
        <w:outlineLvl w:val="3"/>
        <w:rPr>
          <w:rFonts w:eastAsia="Times New Roman" w:cs="Calibri"/>
          <w:b/>
          <w:bCs/>
          <w:color w:val="666666"/>
          <w:sz w:val="24"/>
          <w:szCs w:val="24"/>
          <w:lang w:eastAsia="zh-CN"/>
        </w:rPr>
      </w:pPr>
      <w:r w:rsidRPr="0080006F">
        <w:rPr>
          <w:rFonts w:eastAsia="Times New Roman" w:cs="Calibri"/>
          <w:b/>
          <w:bCs/>
          <w:color w:val="000000"/>
          <w:sz w:val="26"/>
          <w:szCs w:val="26"/>
          <w:lang w:eastAsia="zh-CN"/>
        </w:rPr>
        <w:t xml:space="preserve">Practicing policy making in debate is the best way to promote activism. </w:t>
      </w:r>
      <w:proofErr w:type="spellStart"/>
      <w:r w:rsidRPr="0080006F">
        <w:rPr>
          <w:rFonts w:eastAsia="Times New Roman" w:cs="Calibri"/>
          <w:b/>
          <w:bCs/>
          <w:color w:val="000000"/>
          <w:sz w:val="26"/>
          <w:szCs w:val="26"/>
          <w:lang w:eastAsia="zh-CN"/>
        </w:rPr>
        <w:t>Coverstone</w:t>
      </w:r>
      <w:proofErr w:type="spellEnd"/>
      <w:r w:rsidRPr="0080006F">
        <w:rPr>
          <w:rFonts w:eastAsia="Times New Roman" w:cs="Calibri"/>
          <w:b/>
          <w:bCs/>
          <w:color w:val="000000"/>
          <w:sz w:val="26"/>
          <w:szCs w:val="26"/>
          <w:lang w:eastAsia="zh-CN"/>
        </w:rPr>
        <w:t xml:space="preserve"> 995:</w:t>
      </w:r>
    </w:p>
    <w:p w:rsidR="0080006F" w:rsidRPr="0080006F" w:rsidRDefault="0080006F" w:rsidP="0080006F">
      <w:pPr>
        <w:spacing w:line="240" w:lineRule="auto"/>
        <w:rPr>
          <w:rFonts w:ascii="Times New Roman" w:eastAsia="Times New Roman" w:hAnsi="Times New Roman" w:cs="Times New Roman"/>
          <w:sz w:val="24"/>
          <w:szCs w:val="24"/>
          <w:lang w:eastAsia="zh-CN"/>
        </w:rPr>
      </w:pPr>
      <w:proofErr w:type="spellStart"/>
      <w:r w:rsidRPr="0080006F">
        <w:rPr>
          <w:rFonts w:eastAsia="Times New Roman" w:cs="Calibri"/>
          <w:color w:val="000000"/>
          <w:lang w:eastAsia="zh-CN"/>
        </w:rPr>
        <w:t>Coverstone</w:t>
      </w:r>
      <w:proofErr w:type="spellEnd"/>
      <w:r w:rsidRPr="0080006F">
        <w:rPr>
          <w:rFonts w:eastAsia="Times New Roman" w:cs="Calibri"/>
          <w:color w:val="000000"/>
          <w:lang w:eastAsia="zh-CN"/>
        </w:rPr>
        <w:t>, A. (1995). An inward glance: a response to Mitchell’s outward activist turn. The Debater’s Research Guide. Winston-Salem, NC. Retrieved June 15, 2007 from http://groups.wfu.edu/debate/MiscSites/DRGArticles/Coverstone1995China.htm</w:t>
      </w:r>
    </w:p>
    <w:p w:rsidR="0080006F" w:rsidRPr="0080006F" w:rsidRDefault="0080006F" w:rsidP="0080006F">
      <w:pPr>
        <w:spacing w:line="240" w:lineRule="auto"/>
        <w:ind w:left="720"/>
        <w:rPr>
          <w:rFonts w:ascii="Times New Roman" w:eastAsia="Times New Roman" w:hAnsi="Times New Roman" w:cs="Times New Roman"/>
          <w:sz w:val="24"/>
          <w:szCs w:val="24"/>
          <w:lang w:eastAsia="zh-CN"/>
        </w:rPr>
      </w:pPr>
      <w:r w:rsidRPr="0080006F">
        <w:rPr>
          <w:rFonts w:eastAsia="Times New Roman" w:cs="Calibri"/>
          <w:color w:val="000000"/>
          <w:sz w:val="12"/>
          <w:szCs w:val="12"/>
          <w:lang w:eastAsia="zh-CN"/>
        </w:rPr>
        <w:t xml:space="preserve">However, </w:t>
      </w:r>
      <w:r w:rsidRPr="0080006F">
        <w:rPr>
          <w:rFonts w:eastAsia="Times New Roman" w:cs="Calibri"/>
          <w:color w:val="000000"/>
          <w:sz w:val="12"/>
          <w:szCs w:val="12"/>
          <w:u w:val="single"/>
          <w:lang w:eastAsia="zh-CN"/>
        </w:rPr>
        <w:t>contest debate teaches students to combine personal experience with the language of political power. Powerful personal narratives unconnected to political power are regularly co-opted by those who do learn the language of power</w:t>
      </w:r>
      <w:r w:rsidRPr="0080006F">
        <w:rPr>
          <w:rFonts w:eastAsia="Times New Roman" w:cs="Calibri"/>
          <w:color w:val="000000"/>
          <w:sz w:val="12"/>
          <w:szCs w:val="12"/>
          <w:lang w:eastAsia="zh-CN"/>
        </w:rPr>
        <w:t xml:space="preserve">. One need look no further than the annual state of the Union Address where personal story after personal story is used to support the political agenda of those in power. </w:t>
      </w:r>
      <w:r w:rsidRPr="0080006F">
        <w:rPr>
          <w:rFonts w:eastAsia="Times New Roman" w:cs="Calibri"/>
          <w:color w:val="000000"/>
          <w:u w:val="single"/>
          <w:shd w:val="clear" w:color="auto" w:fill="FFFF00"/>
          <w:lang w:eastAsia="zh-CN"/>
        </w:rPr>
        <w:t>The so-called role-playing that public policy contest debates encourage promotes active learning of the vocabulary and levers of power in America.</w:t>
      </w:r>
      <w:r w:rsidRPr="0080006F">
        <w:rPr>
          <w:rFonts w:eastAsia="Times New Roman" w:cs="Calibri"/>
          <w:color w:val="000000"/>
          <w:u w:val="single"/>
          <w:lang w:eastAsia="zh-CN"/>
        </w:rPr>
        <w:t xml:space="preserve"> Imagining </w:t>
      </w:r>
      <w:r w:rsidRPr="0080006F">
        <w:rPr>
          <w:rFonts w:eastAsia="Times New Roman" w:cs="Calibri"/>
          <w:color w:val="000000"/>
          <w:u w:val="single"/>
          <w:shd w:val="clear" w:color="auto" w:fill="FFFF00"/>
          <w:lang w:eastAsia="zh-CN"/>
        </w:rPr>
        <w:t>the ability to use our own arguments to influence government action is one of the great virtues of academic debate</w:t>
      </w:r>
      <w:r w:rsidRPr="0080006F">
        <w:rPr>
          <w:rFonts w:eastAsia="Times New Roman" w:cs="Calibri"/>
          <w:color w:val="000000"/>
          <w:sz w:val="12"/>
          <w:szCs w:val="12"/>
          <w:u w:val="single"/>
          <w:shd w:val="clear" w:color="auto" w:fill="FFFF00"/>
          <w:lang w:eastAsia="zh-CN"/>
        </w:rPr>
        <w:t>.</w:t>
      </w:r>
      <w:r w:rsidRPr="0080006F">
        <w:rPr>
          <w:rFonts w:eastAsia="Times New Roman" w:cs="Calibri"/>
          <w:color w:val="000000"/>
          <w:sz w:val="12"/>
          <w:szCs w:val="12"/>
          <w:lang w:eastAsia="zh-CN"/>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w:t>
      </w:r>
      <w:r w:rsidRPr="0080006F">
        <w:rPr>
          <w:rFonts w:eastAsia="Times New Roman" w:cs="Calibri"/>
          <w:color w:val="000000"/>
          <w:sz w:val="12"/>
          <w:szCs w:val="12"/>
          <w:lang w:eastAsia="zh-CN"/>
        </w:rPr>
        <w:lastRenderedPageBreak/>
        <w:t xml:space="preserve">can’t imagine any rewards for being a public actor or even imagining themselves in such a role. This </w:t>
      </w:r>
      <w:r w:rsidRPr="0080006F">
        <w:rPr>
          <w:rFonts w:eastAsia="Times New Roman" w:cs="Calibri"/>
          <w:color w:val="000000"/>
          <w:sz w:val="12"/>
          <w:szCs w:val="12"/>
          <w:u w:val="single"/>
          <w:lang w:eastAsia="zh-CN"/>
        </w:rPr>
        <w:t>lack of interest in the public sphere may in turn reflect a loss of confidence in the possibility that the arguments we make in public will have an effect on the world.</w:t>
      </w:r>
      <w:r w:rsidRPr="0080006F">
        <w:rPr>
          <w:rFonts w:eastAsia="Times New Roman" w:cs="Calibri"/>
          <w:color w:val="000000"/>
          <w:sz w:val="12"/>
          <w:szCs w:val="12"/>
          <w:lang w:eastAsia="zh-CN"/>
        </w:rPr>
        <w:t xml:space="preserve"> Today’s students’ lack of faith in the power of persuasion reflects the waning of the ideal of civic participation that led educators for centuries to place rhetorical and argumentative training at the center of the school and college curriculum. (Graff, 2003, p. 57</w:t>
      </w:r>
      <w:proofErr w:type="gramStart"/>
      <w:r w:rsidRPr="0080006F">
        <w:rPr>
          <w:rFonts w:eastAsia="Times New Roman" w:cs="Calibri"/>
          <w:color w:val="000000"/>
          <w:sz w:val="12"/>
          <w:szCs w:val="12"/>
          <w:lang w:eastAsia="zh-CN"/>
        </w:rPr>
        <w:t>)¶</w:t>
      </w:r>
      <w:proofErr w:type="gramEnd"/>
      <w:r w:rsidRPr="0080006F">
        <w:rPr>
          <w:rFonts w:eastAsia="Times New Roman" w:cs="Calibri"/>
          <w:color w:val="000000"/>
          <w:sz w:val="12"/>
          <w:szCs w:val="12"/>
          <w:lang w:eastAsia="zh-CN"/>
        </w:rPr>
        <w:t xml:space="preserve"> </w:t>
      </w:r>
      <w:r w:rsidRPr="0080006F">
        <w:rPr>
          <w:rFonts w:eastAsia="Times New Roman" w:cs="Calibri"/>
          <w:color w:val="000000"/>
          <w:u w:val="single"/>
          <w:shd w:val="clear" w:color="auto" w:fill="FFFF00"/>
          <w:lang w:eastAsia="zh-CN"/>
        </w:rPr>
        <w:t xml:space="preserve">The power to imagine public advocacy that actually makes a difference is one of the great virtues </w:t>
      </w:r>
      <w:r w:rsidRPr="0080006F">
        <w:rPr>
          <w:rFonts w:eastAsia="Times New Roman" w:cs="Calibri"/>
          <w:color w:val="000000"/>
          <w:u w:val="single"/>
          <w:lang w:eastAsia="zh-CN"/>
        </w:rPr>
        <w:t xml:space="preserve">of the traditional notion of </w:t>
      </w:r>
      <w:r w:rsidRPr="0080006F">
        <w:rPr>
          <w:rFonts w:eastAsia="Times New Roman" w:cs="Calibri"/>
          <w:color w:val="000000"/>
          <w:u w:val="single"/>
          <w:shd w:val="clear" w:color="auto" w:fill="FFFF00"/>
          <w:lang w:eastAsia="zh-CN"/>
        </w:rPr>
        <w:t xml:space="preserve">fiat </w:t>
      </w:r>
      <w:r w:rsidRPr="0080006F">
        <w:rPr>
          <w:rFonts w:eastAsia="Times New Roman" w:cs="Calibri"/>
          <w:color w:val="000000"/>
          <w:u w:val="single"/>
          <w:lang w:eastAsia="zh-CN"/>
        </w:rPr>
        <w:t>that critics deride as mere simulation</w:t>
      </w:r>
      <w:r w:rsidRPr="0080006F">
        <w:rPr>
          <w:rFonts w:eastAsia="Times New Roman" w:cs="Calibri"/>
          <w:color w:val="000000"/>
          <w:u w:val="single"/>
          <w:shd w:val="clear" w:color="auto" w:fill="FFFF00"/>
          <w:lang w:eastAsia="zh-CN"/>
        </w:rPr>
        <w:t>. Simulation of success in the public realm is far more empowering to students than completely abandoning all notions of personal power in the face of governmental hegemony</w:t>
      </w:r>
      <w:r w:rsidRPr="0080006F">
        <w:rPr>
          <w:rFonts w:eastAsia="Times New Roman" w:cs="Calibri"/>
          <w:color w:val="000000"/>
          <w:u w:val="single"/>
          <w:lang w:eastAsia="zh-CN"/>
        </w:rPr>
        <w:t xml:space="preserve"> </w:t>
      </w:r>
      <w:r w:rsidRPr="0080006F">
        <w:rPr>
          <w:rFonts w:eastAsia="Times New Roman" w:cs="Calibri"/>
          <w:color w:val="000000"/>
          <w:sz w:val="12"/>
          <w:szCs w:val="12"/>
          <w:u w:val="single"/>
          <w:lang w:eastAsia="zh-CN"/>
        </w:rPr>
        <w:t>by teaching students that “nothing they can do in a contest debate can ever make any difference in public policy.”</w:t>
      </w:r>
      <w:r w:rsidRPr="0080006F">
        <w:rPr>
          <w:rFonts w:eastAsia="Times New Roman" w:cs="Calibri"/>
          <w:color w:val="000000"/>
          <w:u w:val="single"/>
          <w:lang w:eastAsia="zh-CN"/>
        </w:rPr>
        <w:t xml:space="preserve"> </w:t>
      </w:r>
      <w:r w:rsidRPr="0080006F">
        <w:rPr>
          <w:rFonts w:eastAsia="Times New Roman" w:cs="Calibri"/>
          <w:color w:val="000000"/>
          <w:u w:val="single"/>
          <w:shd w:val="clear" w:color="auto" w:fill="FFFF00"/>
          <w:lang w:eastAsia="zh-CN"/>
        </w:rPr>
        <w:t>Contest debating is well suited to rewarding public activism</w:t>
      </w:r>
      <w:r w:rsidRPr="0080006F">
        <w:rPr>
          <w:rFonts w:eastAsia="Times New Roman" w:cs="Calibri"/>
          <w:color w:val="000000"/>
          <w:u w:val="single"/>
          <w:lang w:eastAsia="zh-CN"/>
        </w:rPr>
        <w:t xml:space="preserve"> if it stops accepting as an article of faith that personal agency is somehow undermined by the so-called role playing in debate. </w:t>
      </w:r>
      <w:r w:rsidRPr="0080006F">
        <w:rPr>
          <w:rFonts w:eastAsia="Times New Roman" w:cs="Calibri"/>
          <w:color w:val="000000"/>
          <w:sz w:val="12"/>
          <w:szCs w:val="12"/>
          <w:u w:val="single"/>
          <w:lang w:eastAsia="zh-CN"/>
        </w:rPr>
        <w:t>Debate is role-playing whether we imagine government action or imagine individual action</w:t>
      </w:r>
      <w:r w:rsidRPr="0080006F">
        <w:rPr>
          <w:rFonts w:eastAsia="Times New Roman" w:cs="Calibri"/>
          <w:color w:val="000000"/>
          <w:u w:val="single"/>
          <w:lang w:eastAsia="zh-CN"/>
        </w:rPr>
        <w:t>.</w:t>
      </w:r>
      <w:r w:rsidRPr="0080006F">
        <w:rPr>
          <w:rFonts w:eastAsia="Times New Roman" w:cs="Calibri"/>
          <w:color w:val="000000"/>
          <w:sz w:val="12"/>
          <w:szCs w:val="12"/>
          <w:lang w:eastAsia="zh-CN"/>
        </w:rPr>
        <w:t xml:space="preserve">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w:t>
      </w:r>
      <w:r w:rsidRPr="0080006F">
        <w:rPr>
          <w:rFonts w:eastAsia="Times New Roman" w:cs="Calibri"/>
          <w:color w:val="000000"/>
          <w:sz w:val="12"/>
          <w:szCs w:val="12"/>
          <w:u w:val="single"/>
          <w:lang w:eastAsia="zh-CN"/>
        </w:rPr>
        <w:t>One fantasy actually does make a greater difference: the one that speaks the language of political power. The other fantasy disables action by making one a laughingstock to those who wield the language of power. Fantasy motivates and role-playing trains through visualization.</w:t>
      </w:r>
      <w:r w:rsidRPr="0080006F">
        <w:rPr>
          <w:rFonts w:eastAsia="Times New Roman" w:cs="Calibri"/>
          <w:color w:val="000000"/>
          <w:u w:val="single"/>
          <w:lang w:eastAsia="zh-CN"/>
        </w:rPr>
        <w:t xml:space="preserve"> Until we can imagine it, we cannot really do it. </w:t>
      </w:r>
      <w:r w:rsidRPr="0080006F">
        <w:rPr>
          <w:rFonts w:eastAsia="Times New Roman" w:cs="Calibri"/>
          <w:color w:val="000000"/>
          <w:u w:val="single"/>
          <w:shd w:val="clear" w:color="auto" w:fill="FFFF00"/>
          <w:lang w:eastAsia="zh-CN"/>
        </w:rPr>
        <w:t>Role-playing without question teaches students to be comfortable with the language of power, and that language paves the way for genuine and effective political activism.</w:t>
      </w:r>
      <w:r w:rsidRPr="0080006F">
        <w:rPr>
          <w:rFonts w:eastAsia="Times New Roman" w:cs="Calibri"/>
          <w:color w:val="000000"/>
          <w:sz w:val="12"/>
          <w:szCs w:val="12"/>
          <w:u w:val="single"/>
          <w:lang w:eastAsia="zh-CN"/>
        </w:rPr>
        <w:t>¶</w:t>
      </w:r>
      <w:r w:rsidRPr="0080006F">
        <w:rPr>
          <w:rFonts w:eastAsia="Times New Roman" w:cs="Calibri"/>
          <w:color w:val="000000"/>
          <w:u w:val="single"/>
          <w:lang w:eastAsia="zh-CN"/>
        </w:rPr>
        <w:t xml:space="preserve"> Debates over the relative efficacy of political strategies for pro-social change must confront governmental power at some point</w:t>
      </w:r>
      <w:r w:rsidRPr="0080006F">
        <w:rPr>
          <w:rFonts w:eastAsia="Times New Roman" w:cs="Calibri"/>
          <w:color w:val="000000"/>
          <w:sz w:val="12"/>
          <w:szCs w:val="12"/>
          <w:lang w:eastAsia="zh-CN"/>
        </w:rPr>
        <w: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w:t>
      </w:r>
      <w:r w:rsidRPr="0080006F">
        <w:rPr>
          <w:rFonts w:eastAsia="Times New Roman" w:cs="Calibri"/>
          <w:color w:val="000000"/>
          <w:u w:val="single"/>
          <w:lang w:eastAsia="zh-CN"/>
        </w:rPr>
        <w:t xml:space="preserve">, </w:t>
      </w:r>
      <w:r w:rsidRPr="0080006F">
        <w:rPr>
          <w:rFonts w:eastAsia="Times New Roman" w:cs="Calibri"/>
          <w:color w:val="000000"/>
          <w:u w:val="single"/>
          <w:shd w:val="clear" w:color="auto" w:fill="FFFF00"/>
          <w:lang w:eastAsia="zh-CN"/>
        </w:rPr>
        <w:t>the gap between my individual decision to pursue movement politics and the emergence of a full-scale movement is at least as great as the gap between my vote and democratic change. They both represent utopian fiat.</w:t>
      </w:r>
      <w:r w:rsidRPr="0080006F">
        <w:rPr>
          <w:rFonts w:eastAsia="Times New Roman" w:cs="Calibri"/>
          <w:color w:val="000000"/>
          <w:sz w:val="12"/>
          <w:szCs w:val="12"/>
          <w:lang w:eastAsia="zh-CN"/>
        </w:rPr>
        <w:t xml:space="preserve"> Invocation of Mitchell to support utopian movement fiat is simply not supported by his work, and too often, such invocation discourages the concrete actions he argues for in favor of the </w:t>
      </w:r>
      <w:r w:rsidRPr="0080006F">
        <w:rPr>
          <w:rFonts w:eastAsia="Times New Roman" w:cs="Calibri"/>
          <w:color w:val="000000"/>
          <w:u w:val="single"/>
          <w:shd w:val="clear" w:color="auto" w:fill="FFFF00"/>
          <w:lang w:eastAsia="zh-CN"/>
        </w:rPr>
        <w:t xml:space="preserve">personal </w:t>
      </w:r>
      <w:proofErr w:type="spellStart"/>
      <w:r w:rsidRPr="0080006F">
        <w:rPr>
          <w:rFonts w:eastAsia="Times New Roman" w:cs="Calibri"/>
          <w:color w:val="000000"/>
          <w:u w:val="single"/>
          <w:shd w:val="clear" w:color="auto" w:fill="FFFF00"/>
          <w:lang w:eastAsia="zh-CN"/>
        </w:rPr>
        <w:t>rejectionism</w:t>
      </w:r>
      <w:proofErr w:type="spellEnd"/>
      <w:r w:rsidRPr="0080006F">
        <w:rPr>
          <w:rFonts w:eastAsia="Times New Roman" w:cs="Calibri"/>
          <w:color w:val="000000"/>
          <w:u w:val="single"/>
          <w:shd w:val="clear" w:color="auto" w:fill="FFFF00"/>
          <w:lang w:eastAsia="zh-CN"/>
        </w:rPr>
        <w:t xml:space="preserve"> that under girds the political cynicism</w:t>
      </w:r>
      <w:r w:rsidRPr="0080006F">
        <w:rPr>
          <w:rFonts w:eastAsia="Times New Roman" w:cs="Calibri"/>
          <w:color w:val="000000"/>
          <w:sz w:val="12"/>
          <w:szCs w:val="12"/>
          <w:lang w:eastAsia="zh-CN"/>
        </w:rPr>
        <w:t xml:space="preserve"> that </w:t>
      </w:r>
      <w:r w:rsidRPr="0080006F">
        <w:rPr>
          <w:rFonts w:eastAsia="Times New Roman" w:cs="Calibri"/>
          <w:color w:val="000000"/>
          <w:u w:val="single"/>
          <w:shd w:val="clear" w:color="auto" w:fill="FFFF00"/>
          <w:lang w:eastAsia="zh-CN"/>
        </w:rPr>
        <w:t>is a fundamental cause of voter and participatory abstention in America today.</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br/>
      </w:r>
    </w:p>
    <w:p w:rsidR="0080006F" w:rsidRPr="0080006F" w:rsidRDefault="0080006F" w:rsidP="0080006F">
      <w:pPr>
        <w:numPr>
          <w:ilvl w:val="0"/>
          <w:numId w:val="14"/>
        </w:numPr>
        <w:spacing w:before="40" w:after="0" w:line="240" w:lineRule="auto"/>
        <w:textAlignment w:val="baseline"/>
        <w:outlineLvl w:val="3"/>
        <w:rPr>
          <w:rFonts w:eastAsia="Times New Roman" w:cs="Calibri"/>
          <w:b/>
          <w:bCs/>
          <w:color w:val="666666"/>
          <w:sz w:val="24"/>
          <w:szCs w:val="24"/>
          <w:lang w:eastAsia="zh-CN"/>
        </w:rPr>
      </w:pPr>
      <w:r w:rsidRPr="0080006F">
        <w:rPr>
          <w:rFonts w:eastAsia="Times New Roman" w:cs="Calibri"/>
          <w:b/>
          <w:bCs/>
          <w:color w:val="000000"/>
          <w:sz w:val="26"/>
          <w:szCs w:val="26"/>
          <w:lang w:eastAsia="zh-CN"/>
        </w:rPr>
        <w:t>This encourages debaters to better appreciate one another’s arguments.</w:t>
      </w:r>
    </w:p>
    <w:p w:rsidR="0080006F" w:rsidRPr="0080006F" w:rsidRDefault="0080006F" w:rsidP="0080006F">
      <w:pPr>
        <w:spacing w:line="240" w:lineRule="auto"/>
        <w:rPr>
          <w:rFonts w:ascii="Times New Roman" w:eastAsia="Times New Roman" w:hAnsi="Times New Roman" w:cs="Times New Roman"/>
          <w:sz w:val="24"/>
          <w:szCs w:val="24"/>
          <w:lang w:eastAsia="zh-CN"/>
        </w:rPr>
      </w:pPr>
      <w:r w:rsidRPr="0080006F">
        <w:rPr>
          <w:rFonts w:eastAsia="Times New Roman" w:cs="Calibri"/>
          <w:b/>
          <w:bCs/>
          <w:color w:val="000000"/>
          <w:sz w:val="26"/>
          <w:szCs w:val="26"/>
          <w:lang w:eastAsia="zh-CN"/>
        </w:rPr>
        <w:t>Galloway 7</w:t>
      </w:r>
      <w:r w:rsidRPr="0080006F">
        <w:rPr>
          <w:rFonts w:eastAsia="Times New Roman" w:cs="Calibri"/>
          <w:color w:val="000000"/>
          <w:lang w:eastAsia="zh-CN"/>
        </w:rPr>
        <w:t xml:space="preserve"> — Ryan Galloway, Assistant Professor and Director of Debate at Samford University, 2007 (“Dinner and Conversation at the Argumentative Table: Re-Conceptualizing Debate As An Argumentative Dialogue,” </w:t>
      </w:r>
      <w:r w:rsidRPr="0080006F">
        <w:rPr>
          <w:rFonts w:eastAsia="Times New Roman" w:cs="Calibri"/>
          <w:i/>
          <w:iCs/>
          <w:color w:val="000000"/>
          <w:lang w:eastAsia="zh-CN"/>
        </w:rPr>
        <w:t>Contemporary Argumentation &amp; Debate</w:t>
      </w:r>
      <w:r w:rsidRPr="0080006F">
        <w:rPr>
          <w:rFonts w:eastAsia="Times New Roman" w:cs="Calibri"/>
          <w:color w:val="000000"/>
          <w:lang w:eastAsia="zh-CN"/>
        </w:rPr>
        <w:t>, Volume 28, September, Available Online to Subscribing Institutions via Academic Search Premier, p. 12)</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p>
    <w:p w:rsidR="0080006F" w:rsidRPr="0080006F" w:rsidRDefault="0080006F" w:rsidP="0080006F">
      <w:pPr>
        <w:spacing w:line="240" w:lineRule="auto"/>
        <w:rPr>
          <w:rFonts w:ascii="Times New Roman" w:eastAsia="Times New Roman" w:hAnsi="Times New Roman" w:cs="Times New Roman"/>
          <w:sz w:val="24"/>
          <w:szCs w:val="24"/>
          <w:lang w:eastAsia="zh-CN"/>
        </w:rPr>
      </w:pPr>
      <w:r w:rsidRPr="0080006F">
        <w:rPr>
          <w:rFonts w:eastAsia="Times New Roman" w:cs="Calibri"/>
          <w:color w:val="000000"/>
          <w:sz w:val="16"/>
          <w:szCs w:val="16"/>
          <w:lang w:eastAsia="zh-CN"/>
        </w:rPr>
        <w:t xml:space="preserve">Conversely, </w:t>
      </w:r>
      <w:r w:rsidRPr="0080006F">
        <w:rPr>
          <w:rFonts w:eastAsia="Times New Roman" w:cs="Calibri"/>
          <w:color w:val="000000"/>
          <w:u w:val="single"/>
          <w:shd w:val="clear" w:color="auto" w:fill="FFFF00"/>
          <w:lang w:eastAsia="zh-CN"/>
        </w:rPr>
        <w:t>in a dialogical exchange, debaters</w:t>
      </w:r>
      <w:r w:rsidRPr="0080006F">
        <w:rPr>
          <w:rFonts w:eastAsia="Times New Roman" w:cs="Calibri"/>
          <w:color w:val="000000"/>
          <w:u w:val="single"/>
          <w:lang w:eastAsia="zh-CN"/>
        </w:rPr>
        <w:t xml:space="preserve"> come to </w:t>
      </w:r>
      <w:r w:rsidRPr="0080006F">
        <w:rPr>
          <w:rFonts w:eastAsia="Times New Roman" w:cs="Calibri"/>
          <w:color w:val="000000"/>
          <w:u w:val="single"/>
          <w:shd w:val="clear" w:color="auto" w:fill="FFFF00"/>
          <w:lang w:eastAsia="zh-CN"/>
        </w:rPr>
        <w:t>realize</w:t>
      </w:r>
      <w:r w:rsidRPr="0080006F">
        <w:rPr>
          <w:rFonts w:eastAsia="Times New Roman" w:cs="Calibri"/>
          <w:color w:val="000000"/>
          <w:u w:val="single"/>
          <w:lang w:eastAsia="zh-CN"/>
        </w:rPr>
        <w:t xml:space="preserve"> the positions other than their own have value, and that </w:t>
      </w:r>
      <w:r w:rsidRPr="0080006F">
        <w:rPr>
          <w:rFonts w:eastAsia="Times New Roman" w:cs="Calibri"/>
          <w:color w:val="000000"/>
          <w:u w:val="single"/>
          <w:shd w:val="clear" w:color="auto" w:fill="FFFF00"/>
          <w:lang w:eastAsia="zh-CN"/>
        </w:rPr>
        <w:t>reasonable minds can disagree on controversial issues. This respect encourages debaters to</w:t>
      </w:r>
      <w:r w:rsidRPr="0080006F">
        <w:rPr>
          <w:rFonts w:eastAsia="Times New Roman" w:cs="Calibri"/>
          <w:color w:val="000000"/>
          <w:u w:val="single"/>
          <w:lang w:eastAsia="zh-CN"/>
        </w:rPr>
        <w:t xml:space="preserve"> modify and </w:t>
      </w:r>
      <w:r w:rsidRPr="0080006F">
        <w:rPr>
          <w:rFonts w:eastAsia="Times New Roman" w:cs="Calibri"/>
          <w:color w:val="000000"/>
          <w:u w:val="single"/>
          <w:shd w:val="clear" w:color="auto" w:fill="FFFF00"/>
          <w:lang w:eastAsia="zh-CN"/>
        </w:rPr>
        <w:t>adapt their</w:t>
      </w:r>
      <w:r w:rsidRPr="0080006F">
        <w:rPr>
          <w:rFonts w:eastAsia="Times New Roman" w:cs="Calibri"/>
          <w:color w:val="000000"/>
          <w:u w:val="single"/>
          <w:lang w:eastAsia="zh-CN"/>
        </w:rPr>
        <w:t xml:space="preserve"> own </w:t>
      </w:r>
      <w:r w:rsidRPr="0080006F">
        <w:rPr>
          <w:rFonts w:eastAsia="Times New Roman" w:cs="Calibri"/>
          <w:color w:val="000000"/>
          <w:u w:val="single"/>
          <w:shd w:val="clear" w:color="auto" w:fill="FFFF00"/>
          <w:lang w:eastAsia="zh-CN"/>
        </w:rPr>
        <w:t>positions</w:t>
      </w:r>
      <w:r w:rsidRPr="0080006F">
        <w:rPr>
          <w:rFonts w:eastAsia="Times New Roman" w:cs="Calibri"/>
          <w:color w:val="000000"/>
          <w:u w:val="single"/>
          <w:lang w:eastAsia="zh-CN"/>
        </w:rPr>
        <w:t xml:space="preserve"> on critical issues </w:t>
      </w:r>
      <w:r w:rsidRPr="0080006F">
        <w:rPr>
          <w:rFonts w:eastAsia="Times New Roman" w:cs="Calibri"/>
          <w:color w:val="000000"/>
          <w:u w:val="single"/>
          <w:shd w:val="clear" w:color="auto" w:fill="FFFF00"/>
          <w:lang w:eastAsia="zh-CN"/>
        </w:rPr>
        <w:t>without the threat of being labeled a hypocrite</w:t>
      </w:r>
      <w:r w:rsidRPr="0080006F">
        <w:rPr>
          <w:rFonts w:eastAsia="Times New Roman" w:cs="Calibri"/>
          <w:color w:val="000000"/>
          <w:u w:val="single"/>
          <w:lang w:eastAsia="zh-CN"/>
        </w:rPr>
        <w:t xml:space="preserve">. The conceptualization of debate as a dialogue allows challenges to take place from a wide variety of perspectives. </w:t>
      </w:r>
      <w:r w:rsidRPr="0080006F">
        <w:rPr>
          <w:rFonts w:eastAsia="Times New Roman" w:cs="Calibri"/>
          <w:color w:val="000000"/>
          <w:u w:val="single"/>
          <w:shd w:val="clear" w:color="auto" w:fill="FFFF00"/>
          <w:lang w:eastAsia="zh-CN"/>
        </w:rPr>
        <w:t>By offering a</w:t>
      </w:r>
      <w:r w:rsidRPr="0080006F">
        <w:rPr>
          <w:rFonts w:eastAsia="Times New Roman" w:cs="Calibri"/>
          <w:color w:val="000000"/>
          <w:u w:val="single"/>
          <w:lang w:eastAsia="zh-CN"/>
        </w:rPr>
        <w:t xml:space="preserve"> stable </w:t>
      </w:r>
      <w:r w:rsidRPr="0080006F">
        <w:rPr>
          <w:rFonts w:eastAsia="Times New Roman" w:cs="Calibri"/>
          <w:color w:val="000000"/>
          <w:u w:val="single"/>
          <w:shd w:val="clear" w:color="auto" w:fill="FFFF00"/>
          <w:lang w:eastAsia="zh-CN"/>
        </w:rPr>
        <w:t>referent the aff</w:t>
      </w:r>
      <w:r w:rsidRPr="0080006F">
        <w:rPr>
          <w:rFonts w:eastAsia="Times New Roman" w:cs="Calibri"/>
          <w:color w:val="000000"/>
          <w:u w:val="single"/>
          <w:lang w:eastAsia="zh-CN"/>
        </w:rPr>
        <w:t xml:space="preserve">irmative </w:t>
      </w:r>
      <w:r w:rsidRPr="0080006F">
        <w:rPr>
          <w:rFonts w:eastAsia="Times New Roman" w:cs="Calibri"/>
          <w:color w:val="000000"/>
          <w:u w:val="single"/>
          <w:shd w:val="clear" w:color="auto" w:fill="FFFF00"/>
          <w:lang w:eastAsia="zh-CN"/>
        </w:rPr>
        <w:t>must uphold, the neg</w:t>
      </w:r>
      <w:r w:rsidRPr="0080006F">
        <w:rPr>
          <w:rFonts w:eastAsia="Times New Roman" w:cs="Calibri"/>
          <w:color w:val="000000"/>
          <w:u w:val="single"/>
          <w:lang w:eastAsia="zh-CN"/>
        </w:rPr>
        <w:t xml:space="preserve">ative </w:t>
      </w:r>
      <w:r w:rsidRPr="0080006F">
        <w:rPr>
          <w:rFonts w:eastAsia="Times New Roman" w:cs="Calibri"/>
          <w:color w:val="000000"/>
          <w:u w:val="single"/>
          <w:shd w:val="clear" w:color="auto" w:fill="FFFF00"/>
          <w:lang w:eastAsia="zh-CN"/>
        </w:rPr>
        <w:t>can choose to engage the aff</w:t>
      </w:r>
      <w:r w:rsidRPr="0080006F">
        <w:rPr>
          <w:rFonts w:eastAsia="Times New Roman" w:cs="Calibri"/>
          <w:color w:val="000000"/>
          <w:u w:val="single"/>
          <w:lang w:eastAsia="zh-CN"/>
        </w:rPr>
        <w:t xml:space="preserve">irmative </w:t>
      </w:r>
      <w:r w:rsidRPr="0080006F">
        <w:rPr>
          <w:rFonts w:eastAsia="Times New Roman" w:cs="Calibri"/>
          <w:color w:val="000000"/>
          <w:u w:val="single"/>
          <w:shd w:val="clear" w:color="auto" w:fill="FFFF00"/>
          <w:lang w:eastAsia="zh-CN"/>
        </w:rPr>
        <w:t>on the widest</w:t>
      </w:r>
      <w:r w:rsidRPr="0080006F">
        <w:rPr>
          <w:rFonts w:eastAsia="Times New Roman" w:cs="Calibri"/>
          <w:color w:val="000000"/>
          <w:u w:val="single"/>
          <w:lang w:eastAsia="zh-CN"/>
        </w:rPr>
        <w:t xml:space="preserve"> possible </w:t>
      </w:r>
      <w:r w:rsidRPr="0080006F">
        <w:rPr>
          <w:rFonts w:eastAsia="Times New Roman" w:cs="Calibri"/>
          <w:color w:val="000000"/>
          <w:u w:val="single"/>
          <w:shd w:val="clear" w:color="auto" w:fill="FFFF00"/>
          <w:lang w:eastAsia="zh-CN"/>
        </w:rPr>
        <w:t>array of “counter- words,” enhancing the pedagogical process</w:t>
      </w:r>
      <w:r w:rsidRPr="0080006F">
        <w:rPr>
          <w:rFonts w:eastAsia="Times New Roman" w:cs="Calibri"/>
          <w:color w:val="000000"/>
          <w:u w:val="single"/>
          <w:lang w:eastAsia="zh-CN"/>
        </w:rPr>
        <w:t xml:space="preserve"> produced by debate</w:t>
      </w:r>
      <w:r w:rsidRPr="0080006F">
        <w:rPr>
          <w:rFonts w:eastAsia="Times New Roman" w:cs="Calibri"/>
          <w:color w:val="000000"/>
          <w:sz w:val="16"/>
          <w:szCs w:val="16"/>
          <w:lang w:eastAsia="zh-CN"/>
        </w:rPr>
        <w:t>.</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p>
    <w:p w:rsidR="0080006F" w:rsidRPr="0080006F" w:rsidRDefault="0080006F" w:rsidP="0080006F">
      <w:pPr>
        <w:spacing w:before="240" w:after="40" w:line="240" w:lineRule="auto"/>
        <w:outlineLvl w:val="3"/>
        <w:rPr>
          <w:rFonts w:ascii="Times New Roman" w:eastAsia="Times New Roman" w:hAnsi="Times New Roman" w:cs="Times New Roman"/>
          <w:b/>
          <w:bCs/>
          <w:sz w:val="24"/>
          <w:szCs w:val="24"/>
          <w:lang w:eastAsia="zh-CN"/>
        </w:rPr>
      </w:pPr>
      <w:r w:rsidRPr="0080006F">
        <w:rPr>
          <w:rFonts w:ascii="Times New Roman" w:eastAsia="Times New Roman" w:hAnsi="Times New Roman" w:cs="Times New Roman"/>
          <w:b/>
          <w:bCs/>
          <w:color w:val="000000"/>
          <w:sz w:val="28"/>
          <w:szCs w:val="28"/>
          <w:shd w:val="clear" w:color="auto" w:fill="FFFFFF"/>
          <w:lang w:eastAsia="zh-CN"/>
        </w:rPr>
        <w:t xml:space="preserve">Victimization </w:t>
      </w:r>
      <w:proofErr w:type="gramStart"/>
      <w:r w:rsidRPr="0080006F">
        <w:rPr>
          <w:rFonts w:ascii="Times New Roman" w:eastAsia="Times New Roman" w:hAnsi="Times New Roman" w:cs="Times New Roman"/>
          <w:b/>
          <w:bCs/>
          <w:color w:val="000000"/>
          <w:sz w:val="28"/>
          <w:szCs w:val="28"/>
          <w:shd w:val="clear" w:color="auto" w:fill="FFFFFF"/>
          <w:lang w:eastAsia="zh-CN"/>
        </w:rPr>
        <w:t xml:space="preserve">DA </w:t>
      </w:r>
      <w:r>
        <w:rPr>
          <w:rFonts w:ascii="Times New Roman" w:eastAsia="Times New Roman" w:hAnsi="Times New Roman" w:cs="Times New Roman"/>
          <w:b/>
          <w:bCs/>
          <w:color w:val="000000"/>
          <w:sz w:val="28"/>
          <w:szCs w:val="28"/>
          <w:shd w:val="clear" w:color="auto" w:fill="FFFFFF"/>
          <w:lang w:eastAsia="zh-CN"/>
        </w:rPr>
        <w:t xml:space="preserve"> </w:t>
      </w:r>
      <w:proofErr w:type="spellStart"/>
      <w:r>
        <w:rPr>
          <w:rFonts w:ascii="Times New Roman" w:eastAsia="Times New Roman" w:hAnsi="Times New Roman" w:cs="Times New Roman"/>
          <w:b/>
          <w:bCs/>
          <w:color w:val="000000"/>
          <w:sz w:val="28"/>
          <w:szCs w:val="28"/>
          <w:shd w:val="clear" w:color="auto" w:fill="FFFFFF"/>
          <w:lang w:eastAsia="zh-CN"/>
        </w:rPr>
        <w:t>extempt</w:t>
      </w:r>
      <w:proofErr w:type="spellEnd"/>
      <w:proofErr w:type="gramEnd"/>
    </w:p>
    <w:p w:rsidR="0080006F" w:rsidRPr="0080006F" w:rsidRDefault="0080006F" w:rsidP="0080006F">
      <w:pPr>
        <w:spacing w:after="24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br/>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w:eastAsia="Times New Roman" w:hAnsi="Times" w:cs="Times"/>
          <w:color w:val="000000"/>
          <w:sz w:val="24"/>
          <w:szCs w:val="24"/>
          <w:lang w:eastAsia="zh-CN"/>
        </w:rPr>
        <w:t xml:space="preserve">Ballot paradox – either they want the ballot and prove the competition arguments, or they’re only here for the discussion in which case vote </w:t>
      </w:r>
      <w:proofErr w:type="spellStart"/>
      <w:r w:rsidRPr="0080006F">
        <w:rPr>
          <w:rFonts w:ascii="Times" w:eastAsia="Times New Roman" w:hAnsi="Times" w:cs="Times"/>
          <w:color w:val="000000"/>
          <w:sz w:val="24"/>
          <w:szCs w:val="24"/>
          <w:lang w:eastAsia="zh-CN"/>
        </w:rPr>
        <w:t>neg</w:t>
      </w:r>
      <w:proofErr w:type="spellEnd"/>
      <w:r w:rsidRPr="0080006F">
        <w:rPr>
          <w:rFonts w:ascii="Times" w:eastAsia="Times New Roman" w:hAnsi="Times" w:cs="Times"/>
          <w:color w:val="000000"/>
          <w:sz w:val="24"/>
          <w:szCs w:val="24"/>
          <w:lang w:eastAsia="zh-CN"/>
        </w:rPr>
        <w:t xml:space="preserve"> but recognize the </w:t>
      </w:r>
      <w:proofErr w:type="spellStart"/>
      <w:r w:rsidRPr="0080006F">
        <w:rPr>
          <w:rFonts w:ascii="Times" w:eastAsia="Times New Roman" w:hAnsi="Times" w:cs="Times"/>
          <w:color w:val="000000"/>
          <w:sz w:val="24"/>
          <w:szCs w:val="24"/>
          <w:lang w:eastAsia="zh-CN"/>
        </w:rPr>
        <w:t>aff’s</w:t>
      </w:r>
      <w:proofErr w:type="spellEnd"/>
      <w:r w:rsidRPr="0080006F">
        <w:rPr>
          <w:rFonts w:ascii="Times" w:eastAsia="Times New Roman" w:hAnsi="Times" w:cs="Times"/>
          <w:color w:val="000000"/>
          <w:sz w:val="24"/>
          <w:szCs w:val="24"/>
          <w:lang w:eastAsia="zh-CN"/>
        </w:rPr>
        <w:t xml:space="preserve"> education is valuable. But </w:t>
      </w:r>
      <w:r w:rsidRPr="0080006F">
        <w:rPr>
          <w:rFonts w:ascii="Times" w:eastAsia="Times New Roman" w:hAnsi="Times" w:cs="Times"/>
          <w:color w:val="000000"/>
          <w:sz w:val="24"/>
          <w:szCs w:val="24"/>
          <w:lang w:eastAsia="zh-CN"/>
        </w:rPr>
        <w:lastRenderedPageBreak/>
        <w:t xml:space="preserve">either way, the ballot shouldn’t be used to </w:t>
      </w:r>
      <w:proofErr w:type="spellStart"/>
      <w:r w:rsidRPr="0080006F">
        <w:rPr>
          <w:rFonts w:ascii="Times" w:eastAsia="Times New Roman" w:hAnsi="Times" w:cs="Times"/>
          <w:color w:val="000000"/>
          <w:sz w:val="24"/>
          <w:szCs w:val="24"/>
          <w:lang w:eastAsia="zh-CN"/>
        </w:rPr>
        <w:t>eval</w:t>
      </w:r>
      <w:proofErr w:type="spellEnd"/>
      <w:r w:rsidRPr="0080006F">
        <w:rPr>
          <w:rFonts w:ascii="Times" w:eastAsia="Times New Roman" w:hAnsi="Times" w:cs="Times"/>
          <w:color w:val="000000"/>
          <w:sz w:val="24"/>
          <w:szCs w:val="24"/>
          <w:lang w:eastAsia="zh-CN"/>
        </w:rPr>
        <w:t xml:space="preserve"> pain and suffering </w:t>
      </w:r>
      <w:proofErr w:type="spellStart"/>
      <w:proofErr w:type="gramStart"/>
      <w:r w:rsidRPr="0080006F">
        <w:rPr>
          <w:rFonts w:ascii="Times" w:eastAsia="Times New Roman" w:hAnsi="Times" w:cs="Times"/>
          <w:color w:val="000000"/>
          <w:sz w:val="24"/>
          <w:szCs w:val="24"/>
          <w:lang w:eastAsia="zh-CN"/>
        </w:rPr>
        <w:t>bc</w:t>
      </w:r>
      <w:proofErr w:type="spellEnd"/>
      <w:proofErr w:type="gramEnd"/>
      <w:r w:rsidRPr="0080006F">
        <w:rPr>
          <w:rFonts w:ascii="Times" w:eastAsia="Times New Roman" w:hAnsi="Times" w:cs="Times"/>
          <w:color w:val="000000"/>
          <w:sz w:val="24"/>
          <w:szCs w:val="24"/>
          <w:lang w:eastAsia="zh-CN"/>
        </w:rPr>
        <w:t xml:space="preserve"> a) limits to </w:t>
      </w:r>
      <w:proofErr w:type="spellStart"/>
      <w:r w:rsidRPr="0080006F">
        <w:rPr>
          <w:rFonts w:ascii="Times" w:eastAsia="Times New Roman" w:hAnsi="Times" w:cs="Times"/>
          <w:color w:val="000000"/>
          <w:sz w:val="24"/>
          <w:szCs w:val="24"/>
          <w:lang w:eastAsia="zh-CN"/>
        </w:rPr>
        <w:t>ablist</w:t>
      </w:r>
      <w:proofErr w:type="spellEnd"/>
      <w:r w:rsidRPr="0080006F">
        <w:rPr>
          <w:rFonts w:ascii="Times" w:eastAsia="Times New Roman" w:hAnsi="Times" w:cs="Times"/>
          <w:color w:val="000000"/>
          <w:sz w:val="24"/>
          <w:szCs w:val="24"/>
          <w:lang w:eastAsia="zh-CN"/>
        </w:rPr>
        <w:t xml:space="preserve"> responses that make the debate space exclusionary, and b) has no impact because the judge can vote on it while not actually caring about it. </w:t>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p>
    <w:p w:rsidR="0080006F" w:rsidRPr="0080006F" w:rsidRDefault="0080006F" w:rsidP="0080006F">
      <w:pPr>
        <w:spacing w:before="2" w:after="2" w:line="240" w:lineRule="auto"/>
        <w:outlineLvl w:val="3"/>
        <w:rPr>
          <w:rFonts w:ascii="Times New Roman" w:eastAsia="Times New Roman" w:hAnsi="Times New Roman" w:cs="Times New Roman"/>
          <w:b/>
          <w:bCs/>
          <w:sz w:val="24"/>
          <w:szCs w:val="24"/>
          <w:lang w:eastAsia="zh-CN"/>
        </w:rPr>
      </w:pPr>
      <w:r w:rsidRPr="0080006F">
        <w:rPr>
          <w:rFonts w:ascii="Times New Roman" w:eastAsia="Times New Roman" w:hAnsi="Times New Roman" w:cs="Times New Roman"/>
          <w:color w:val="000000"/>
          <w:sz w:val="24"/>
          <w:szCs w:val="24"/>
          <w:lang w:eastAsia="zh-CN"/>
        </w:rPr>
        <w:t>Creating the role of the judge as an educator that needs to enforce certain social norms forces the judge into the coercive role that makes any attempts at meaningful education pointless and actually re-entrenches an authoritarian logic of violence.</w:t>
      </w:r>
    </w:p>
    <w:p w:rsidR="0080006F" w:rsidRPr="0080006F" w:rsidRDefault="0080006F" w:rsidP="0080006F">
      <w:pPr>
        <w:spacing w:before="2" w:after="2"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color w:val="000000"/>
          <w:sz w:val="16"/>
          <w:szCs w:val="16"/>
          <w:lang w:eastAsia="zh-CN"/>
        </w:rPr>
        <w:t xml:space="preserve">Thomas </w:t>
      </w:r>
      <w:proofErr w:type="spellStart"/>
      <w:r w:rsidRPr="0080006F">
        <w:rPr>
          <w:rFonts w:ascii="Times New Roman" w:eastAsia="Times New Roman" w:hAnsi="Times New Roman" w:cs="Times New Roman"/>
          <w:b/>
          <w:bCs/>
          <w:color w:val="000000"/>
          <w:sz w:val="24"/>
          <w:szCs w:val="24"/>
          <w:lang w:eastAsia="zh-CN"/>
        </w:rPr>
        <w:t>Rickert</w:t>
      </w:r>
      <w:proofErr w:type="spellEnd"/>
      <w:r w:rsidRPr="0080006F">
        <w:rPr>
          <w:rFonts w:ascii="Times New Roman" w:eastAsia="Times New Roman" w:hAnsi="Times New Roman" w:cs="Times New Roman"/>
          <w:color w:val="000000"/>
          <w:sz w:val="16"/>
          <w:szCs w:val="16"/>
          <w:lang w:eastAsia="zh-CN"/>
        </w:rPr>
        <w:t>, “Hands Up, You’re Free”: Composition in a Post-Oedipal World, 2001 // DM</w:t>
      </w:r>
    </w:p>
    <w:p w:rsidR="0080006F" w:rsidRPr="0080006F" w:rsidRDefault="0080006F" w:rsidP="0080006F">
      <w:pPr>
        <w:spacing w:before="2" w:after="2" w:line="240" w:lineRule="auto"/>
        <w:jc w:val="both"/>
        <w:rPr>
          <w:rFonts w:ascii="Times New Roman" w:eastAsia="Times New Roman" w:hAnsi="Times New Roman" w:cs="Times New Roman"/>
          <w:sz w:val="24"/>
          <w:szCs w:val="24"/>
          <w:lang w:eastAsia="zh-CN"/>
        </w:rPr>
      </w:pPr>
      <w:r w:rsidRPr="0080006F">
        <w:rPr>
          <w:rFonts w:ascii="Times New Roman" w:eastAsia="Times New Roman" w:hAnsi="Times New Roman" w:cs="Times New Roman"/>
          <w:color w:val="000000"/>
          <w:sz w:val="10"/>
          <w:szCs w:val="10"/>
          <w:lang w:eastAsia="zh-CN"/>
        </w:rPr>
        <w:t>An example of the connection between violence and pedagogy is implicit in the notion of being "schooled" as it has been conceptualized by Giroux and Peter McLaren. They explain,</w:t>
      </w:r>
      <w:r w:rsidRPr="0080006F">
        <w:rPr>
          <w:rFonts w:ascii="Times New Roman" w:eastAsia="Times New Roman" w:hAnsi="Times New Roman" w:cs="Times New Roman"/>
          <w:color w:val="000000"/>
          <w:u w:val="single"/>
          <w:lang w:eastAsia="zh-CN"/>
        </w:rPr>
        <w:t xml:space="preserve"> "</w:t>
      </w:r>
      <w:r w:rsidRPr="0080006F">
        <w:rPr>
          <w:rFonts w:ascii="Times New Roman" w:eastAsia="Times New Roman" w:hAnsi="Times New Roman" w:cs="Times New Roman"/>
          <w:b/>
          <w:bCs/>
          <w:color w:val="000000"/>
          <w:u w:val="single"/>
          <w:shd w:val="clear" w:color="auto" w:fill="00FF00"/>
          <w:lang w:eastAsia="zh-CN"/>
        </w:rPr>
        <w:t>Fundamental to</w:t>
      </w:r>
      <w:r w:rsidRPr="0080006F">
        <w:rPr>
          <w:rFonts w:ascii="Times New Roman" w:eastAsia="Times New Roman" w:hAnsi="Times New Roman" w:cs="Times New Roman"/>
          <w:color w:val="000000"/>
          <w:u w:val="single"/>
          <w:lang w:eastAsia="zh-CN"/>
        </w:rPr>
        <w:t xml:space="preserve"> </w:t>
      </w:r>
      <w:r w:rsidRPr="0080006F">
        <w:rPr>
          <w:rFonts w:ascii="Times New Roman" w:eastAsia="Times New Roman" w:hAnsi="Times New Roman" w:cs="Times New Roman"/>
          <w:color w:val="000000"/>
          <w:sz w:val="10"/>
          <w:szCs w:val="10"/>
          <w:lang w:eastAsia="zh-CN"/>
        </w:rPr>
        <w:t xml:space="preserve">the principles that inform </w:t>
      </w:r>
      <w:r w:rsidRPr="0080006F">
        <w:rPr>
          <w:rFonts w:ascii="Times New Roman" w:eastAsia="Times New Roman" w:hAnsi="Times New Roman" w:cs="Times New Roman"/>
          <w:b/>
          <w:bCs/>
          <w:color w:val="000000"/>
          <w:u w:val="single"/>
          <w:shd w:val="clear" w:color="auto" w:fill="00FF00"/>
          <w:lang w:eastAsia="zh-CN"/>
        </w:rPr>
        <w:t>critical pedagogy is</w:t>
      </w:r>
      <w:r w:rsidRPr="0080006F">
        <w:rPr>
          <w:rFonts w:ascii="Times New Roman" w:eastAsia="Times New Roman" w:hAnsi="Times New Roman" w:cs="Times New Roman"/>
          <w:color w:val="000000"/>
          <w:sz w:val="10"/>
          <w:szCs w:val="10"/>
          <w:shd w:val="clear" w:color="auto" w:fill="00FF00"/>
          <w:lang w:eastAsia="zh-CN"/>
        </w:rPr>
        <w:t xml:space="preserve"> </w:t>
      </w:r>
      <w:r w:rsidRPr="0080006F">
        <w:rPr>
          <w:rFonts w:ascii="Times New Roman" w:eastAsia="Times New Roman" w:hAnsi="Times New Roman" w:cs="Times New Roman"/>
          <w:color w:val="000000"/>
          <w:sz w:val="10"/>
          <w:szCs w:val="10"/>
          <w:lang w:eastAsia="zh-CN"/>
        </w:rPr>
        <w:t xml:space="preserve">the conviction that schooling for self- and social empowerment is ethically prior to questions of epistemology or to a mastery of technical or social skills that are primarily tied to the logic of the marketplace" (153-54). A presumption here </w:t>
      </w:r>
      <w:r w:rsidRPr="0080006F">
        <w:rPr>
          <w:rFonts w:ascii="Times New Roman" w:eastAsia="Times New Roman" w:hAnsi="Times New Roman" w:cs="Times New Roman"/>
          <w:b/>
          <w:bCs/>
          <w:color w:val="000000"/>
          <w:u w:val="single"/>
          <w:shd w:val="clear" w:color="auto" w:fill="00FF00"/>
          <w:lang w:eastAsia="zh-CN"/>
        </w:rPr>
        <w:t>is that</w:t>
      </w:r>
      <w:r w:rsidRPr="0080006F">
        <w:rPr>
          <w:rFonts w:ascii="Times New Roman" w:eastAsia="Times New Roman" w:hAnsi="Times New Roman" w:cs="Times New Roman"/>
          <w:color w:val="000000"/>
          <w:u w:val="single"/>
          <w:lang w:eastAsia="zh-CN"/>
        </w:rPr>
        <w:t xml:space="preserve"> </w:t>
      </w:r>
      <w:r w:rsidRPr="0080006F">
        <w:rPr>
          <w:rFonts w:ascii="Times New Roman" w:eastAsia="Times New Roman" w:hAnsi="Times New Roman" w:cs="Times New Roman"/>
          <w:color w:val="000000"/>
          <w:sz w:val="10"/>
          <w:szCs w:val="10"/>
          <w:lang w:eastAsia="zh-CN"/>
        </w:rPr>
        <w:t>it is</w:t>
      </w:r>
      <w:r w:rsidRPr="0080006F">
        <w:rPr>
          <w:rFonts w:ascii="Times New Roman" w:eastAsia="Times New Roman" w:hAnsi="Times New Roman" w:cs="Times New Roman"/>
          <w:color w:val="000000"/>
          <w:u w:val="single"/>
          <w:lang w:eastAsia="zh-CN"/>
        </w:rPr>
        <w:t xml:space="preserve"> </w:t>
      </w:r>
      <w:r w:rsidRPr="0080006F">
        <w:rPr>
          <w:rFonts w:ascii="Times New Roman" w:eastAsia="Times New Roman" w:hAnsi="Times New Roman" w:cs="Times New Roman"/>
          <w:b/>
          <w:bCs/>
          <w:color w:val="000000"/>
          <w:u w:val="single"/>
          <w:shd w:val="clear" w:color="auto" w:fill="00FF00"/>
          <w:lang w:eastAsia="zh-CN"/>
        </w:rPr>
        <w:t>the teacher</w:t>
      </w:r>
      <w:r w:rsidRPr="0080006F">
        <w:rPr>
          <w:rFonts w:ascii="Times New Roman" w:eastAsia="Times New Roman" w:hAnsi="Times New Roman" w:cs="Times New Roman"/>
          <w:color w:val="000000"/>
          <w:u w:val="single"/>
          <w:lang w:eastAsia="zh-CN"/>
        </w:rPr>
        <w:t xml:space="preserve"> </w:t>
      </w:r>
      <w:r w:rsidRPr="0080006F">
        <w:rPr>
          <w:rFonts w:ascii="Times New Roman" w:eastAsia="Times New Roman" w:hAnsi="Times New Roman" w:cs="Times New Roman"/>
          <w:color w:val="000000"/>
          <w:sz w:val="10"/>
          <w:szCs w:val="10"/>
          <w:lang w:eastAsia="zh-CN"/>
        </w:rPr>
        <w:t>who</w:t>
      </w:r>
      <w:r w:rsidRPr="0080006F">
        <w:rPr>
          <w:rFonts w:ascii="Times New Roman" w:eastAsia="Times New Roman" w:hAnsi="Times New Roman" w:cs="Times New Roman"/>
          <w:color w:val="000000"/>
          <w:u w:val="single"/>
          <w:lang w:eastAsia="zh-CN"/>
        </w:rPr>
        <w:t xml:space="preserve"> </w:t>
      </w:r>
      <w:r w:rsidRPr="0080006F">
        <w:rPr>
          <w:rFonts w:ascii="Times New Roman" w:eastAsia="Times New Roman" w:hAnsi="Times New Roman" w:cs="Times New Roman"/>
          <w:b/>
          <w:bCs/>
          <w:color w:val="000000"/>
          <w:u w:val="single"/>
          <w:shd w:val="clear" w:color="auto" w:fill="00FF00"/>
          <w:lang w:eastAsia="zh-CN"/>
        </w:rPr>
        <w:t>knows (best),</w:t>
      </w:r>
      <w:r w:rsidRPr="0080006F">
        <w:rPr>
          <w:rFonts w:ascii="Times New Roman" w:eastAsia="Times New Roman" w:hAnsi="Times New Roman" w:cs="Times New Roman"/>
          <w:color w:val="000000"/>
          <w:u w:val="single"/>
          <w:shd w:val="clear" w:color="auto" w:fill="00FF00"/>
          <w:lang w:eastAsia="zh-CN"/>
        </w:rPr>
        <w:t xml:space="preserve"> </w:t>
      </w:r>
      <w:r w:rsidRPr="0080006F">
        <w:rPr>
          <w:rFonts w:ascii="Times New Roman" w:eastAsia="Times New Roman" w:hAnsi="Times New Roman" w:cs="Times New Roman"/>
          <w:color w:val="000000"/>
          <w:sz w:val="10"/>
          <w:szCs w:val="10"/>
          <w:lang w:eastAsia="zh-CN"/>
        </w:rPr>
        <w:t>and this orientation gives the concept of schooling a particular bite</w:t>
      </w:r>
      <w:r w:rsidRPr="0080006F">
        <w:rPr>
          <w:rFonts w:ascii="Times New Roman" w:eastAsia="Times New Roman" w:hAnsi="Times New Roman" w:cs="Times New Roman"/>
          <w:color w:val="000000"/>
          <w:u w:val="single"/>
          <w:lang w:eastAsia="zh-CN"/>
        </w:rPr>
        <w:t xml:space="preserve">: </w:t>
      </w:r>
      <w:r w:rsidRPr="0080006F">
        <w:rPr>
          <w:rFonts w:ascii="Times New Roman" w:eastAsia="Times New Roman" w:hAnsi="Times New Roman" w:cs="Times New Roman"/>
          <w:b/>
          <w:bCs/>
          <w:color w:val="000000"/>
          <w:u w:val="single"/>
          <w:shd w:val="clear" w:color="auto" w:fill="00FF00"/>
          <w:lang w:eastAsia="zh-CN"/>
        </w:rPr>
        <w:t>though [critical pedagogy]</w:t>
      </w:r>
      <w:r w:rsidRPr="0080006F">
        <w:rPr>
          <w:rFonts w:ascii="Times New Roman" w:eastAsia="Times New Roman" w:hAnsi="Times New Roman" w:cs="Times New Roman"/>
          <w:color w:val="000000"/>
          <w:sz w:val="10"/>
          <w:szCs w:val="10"/>
          <w:lang w:eastAsia="zh-CN"/>
        </w:rPr>
        <w:t xml:space="preserve"> it </w:t>
      </w:r>
      <w:r w:rsidRPr="0080006F">
        <w:rPr>
          <w:rFonts w:ascii="Times New Roman" w:eastAsia="Times New Roman" w:hAnsi="Times New Roman" w:cs="Times New Roman"/>
          <w:b/>
          <w:bCs/>
          <w:color w:val="000000"/>
          <w:u w:val="single"/>
          <w:shd w:val="clear" w:color="auto" w:fill="00FF00"/>
          <w:lang w:eastAsia="zh-CN"/>
        </w:rPr>
        <w:t>presents itself as oppositional to</w:t>
      </w:r>
      <w:r w:rsidRPr="0080006F">
        <w:rPr>
          <w:rFonts w:ascii="Times New Roman" w:eastAsia="Times New Roman" w:hAnsi="Times New Roman" w:cs="Times New Roman"/>
          <w:color w:val="000000"/>
          <w:sz w:val="10"/>
          <w:szCs w:val="10"/>
          <w:lang w:eastAsia="zh-CN"/>
        </w:rPr>
        <w:t xml:space="preserve"> the state and the </w:t>
      </w:r>
      <w:r w:rsidRPr="0080006F">
        <w:rPr>
          <w:rFonts w:ascii="Times New Roman" w:eastAsia="Times New Roman" w:hAnsi="Times New Roman" w:cs="Times New Roman"/>
          <w:b/>
          <w:bCs/>
          <w:color w:val="000000"/>
          <w:u w:val="single"/>
          <w:shd w:val="clear" w:color="auto" w:fill="00FF00"/>
          <w:lang w:eastAsia="zh-CN"/>
        </w:rPr>
        <w:t xml:space="preserve">dominant forms </w:t>
      </w:r>
      <w:r w:rsidRPr="0080006F">
        <w:rPr>
          <w:rFonts w:ascii="Times New Roman" w:eastAsia="Times New Roman" w:hAnsi="Times New Roman" w:cs="Times New Roman"/>
          <w:color w:val="000000"/>
          <w:sz w:val="10"/>
          <w:szCs w:val="10"/>
          <w:lang w:eastAsia="zh-CN"/>
        </w:rPr>
        <w:t xml:space="preserve">of pedagogy </w:t>
      </w:r>
      <w:r w:rsidRPr="0080006F">
        <w:rPr>
          <w:rFonts w:ascii="Times New Roman" w:eastAsia="Times New Roman" w:hAnsi="Times New Roman" w:cs="Times New Roman"/>
          <w:b/>
          <w:bCs/>
          <w:color w:val="000000"/>
          <w:u w:val="single"/>
          <w:shd w:val="clear" w:color="auto" w:fill="00FF00"/>
          <w:lang w:eastAsia="zh-CN"/>
        </w:rPr>
        <w:t>that serve the state</w:t>
      </w:r>
      <w:r w:rsidRPr="0080006F">
        <w:rPr>
          <w:rFonts w:ascii="Times New Roman" w:eastAsia="Times New Roman" w:hAnsi="Times New Roman" w:cs="Times New Roman"/>
          <w:color w:val="000000"/>
          <w:sz w:val="10"/>
          <w:szCs w:val="10"/>
          <w:lang w:eastAsia="zh-CN"/>
        </w:rPr>
        <w:t xml:space="preserve"> and its capitalist interests, </w:t>
      </w:r>
      <w:r w:rsidRPr="0080006F">
        <w:rPr>
          <w:rFonts w:ascii="Times New Roman" w:eastAsia="Times New Roman" w:hAnsi="Times New Roman" w:cs="Times New Roman"/>
          <w:b/>
          <w:bCs/>
          <w:color w:val="000000"/>
          <w:u w:val="single"/>
          <w:shd w:val="clear" w:color="auto" w:fill="00FF00"/>
          <w:lang w:eastAsia="zh-CN"/>
        </w:rPr>
        <w:t xml:space="preserve">it nevertheless </w:t>
      </w:r>
      <w:proofErr w:type="spellStart"/>
      <w:r w:rsidRPr="0080006F">
        <w:rPr>
          <w:rFonts w:ascii="Times New Roman" w:eastAsia="Times New Roman" w:hAnsi="Times New Roman" w:cs="Times New Roman"/>
          <w:b/>
          <w:bCs/>
          <w:color w:val="000000"/>
          <w:u w:val="single"/>
          <w:shd w:val="clear" w:color="auto" w:fill="00FF00"/>
          <w:lang w:eastAsia="zh-CN"/>
        </w:rPr>
        <w:t>reinscribes</w:t>
      </w:r>
      <w:proofErr w:type="spellEnd"/>
      <w:r w:rsidRPr="0080006F">
        <w:rPr>
          <w:rFonts w:ascii="Times New Roman" w:eastAsia="Times New Roman" w:hAnsi="Times New Roman" w:cs="Times New Roman"/>
          <w:b/>
          <w:bCs/>
          <w:color w:val="000000"/>
          <w:u w:val="single"/>
          <w:shd w:val="clear" w:color="auto" w:fill="00FF00"/>
          <w:lang w:eastAsia="zh-CN"/>
        </w:rPr>
        <w:t xml:space="preserve"> an authoritarian model</w:t>
      </w:r>
      <w:r w:rsidRPr="0080006F">
        <w:rPr>
          <w:rFonts w:ascii="Times New Roman" w:eastAsia="Times New Roman" w:hAnsi="Times New Roman" w:cs="Times New Roman"/>
          <w:color w:val="000000"/>
          <w:u w:val="single"/>
          <w:lang w:eastAsia="zh-CN"/>
        </w:rPr>
        <w:t xml:space="preserve"> </w:t>
      </w:r>
      <w:r w:rsidRPr="0080006F">
        <w:rPr>
          <w:rFonts w:ascii="Times New Roman" w:eastAsia="Times New Roman" w:hAnsi="Times New Roman" w:cs="Times New Roman"/>
          <w:color w:val="000000"/>
          <w:sz w:val="10"/>
          <w:szCs w:val="10"/>
          <w:lang w:eastAsia="zh-CN"/>
        </w:rPr>
        <w:t xml:space="preserve">that is congruent with any number of </w:t>
      </w:r>
      <w:proofErr w:type="spellStart"/>
      <w:r w:rsidRPr="0080006F">
        <w:rPr>
          <w:rFonts w:ascii="Times New Roman" w:eastAsia="Times New Roman" w:hAnsi="Times New Roman" w:cs="Times New Roman"/>
          <w:color w:val="000000"/>
          <w:sz w:val="10"/>
          <w:szCs w:val="10"/>
          <w:lang w:eastAsia="zh-CN"/>
        </w:rPr>
        <w:t>oedipalizing</w:t>
      </w:r>
      <w:proofErr w:type="spellEnd"/>
      <w:r w:rsidRPr="0080006F">
        <w:rPr>
          <w:rFonts w:ascii="Times New Roman" w:eastAsia="Times New Roman" w:hAnsi="Times New Roman" w:cs="Times New Roman"/>
          <w:color w:val="000000"/>
          <w:sz w:val="10"/>
          <w:szCs w:val="10"/>
          <w:lang w:eastAsia="zh-CN"/>
        </w:rPr>
        <w:t xml:space="preserve"> pedagogies</w:t>
      </w:r>
      <w:r w:rsidRPr="0080006F">
        <w:rPr>
          <w:rFonts w:ascii="Times New Roman" w:eastAsia="Times New Roman" w:hAnsi="Times New Roman" w:cs="Times New Roman"/>
          <w:b/>
          <w:bCs/>
          <w:color w:val="000000"/>
          <w:sz w:val="10"/>
          <w:szCs w:val="10"/>
          <w:lang w:eastAsia="zh-CN"/>
        </w:rPr>
        <w:t xml:space="preserve"> </w:t>
      </w:r>
      <w:r w:rsidRPr="0080006F">
        <w:rPr>
          <w:rFonts w:ascii="Times New Roman" w:eastAsia="Times New Roman" w:hAnsi="Times New Roman" w:cs="Times New Roman"/>
          <w:color w:val="000000"/>
          <w:sz w:val="10"/>
          <w:szCs w:val="10"/>
          <w:lang w:eastAsia="zh-CN"/>
        </w:rPr>
        <w:t>that "school" the student in proper behavior</w:t>
      </w:r>
      <w:r w:rsidRPr="0080006F">
        <w:rPr>
          <w:rFonts w:ascii="Times New Roman" w:eastAsia="Times New Roman" w:hAnsi="Times New Roman" w:cs="Times New Roman"/>
          <w:b/>
          <w:bCs/>
          <w:color w:val="000000"/>
          <w:sz w:val="10"/>
          <w:szCs w:val="10"/>
          <w:lang w:eastAsia="zh-CN"/>
        </w:rPr>
        <w:t xml:space="preserve">. </w:t>
      </w:r>
      <w:r w:rsidRPr="0080006F">
        <w:rPr>
          <w:rFonts w:ascii="Times New Roman" w:eastAsia="Times New Roman" w:hAnsi="Times New Roman" w:cs="Times New Roman"/>
          <w:color w:val="000000"/>
          <w:sz w:val="10"/>
          <w:szCs w:val="10"/>
          <w:lang w:eastAsia="zh-CN"/>
        </w:rPr>
        <w:t>As Diane Davis notes, radical, feminist, and</w:t>
      </w:r>
      <w:r w:rsidRPr="0080006F">
        <w:rPr>
          <w:rFonts w:ascii="Times New Roman" w:eastAsia="Times New Roman" w:hAnsi="Times New Roman" w:cs="Times New Roman"/>
          <w:b/>
          <w:bCs/>
          <w:color w:val="000000"/>
          <w:sz w:val="10"/>
          <w:szCs w:val="10"/>
          <w:lang w:eastAsia="zh-CN"/>
        </w:rPr>
        <w:t xml:space="preserve"> </w:t>
      </w:r>
      <w:proofErr w:type="spellStart"/>
      <w:r w:rsidRPr="0080006F">
        <w:rPr>
          <w:rFonts w:ascii="Times New Roman" w:eastAsia="Times New Roman" w:hAnsi="Times New Roman" w:cs="Times New Roman"/>
          <w:b/>
          <w:bCs/>
          <w:color w:val="000000"/>
          <w:u w:val="single"/>
          <w:shd w:val="clear" w:color="auto" w:fill="00FF00"/>
          <w:lang w:eastAsia="zh-CN"/>
        </w:rPr>
        <w:t>liberatory</w:t>
      </w:r>
      <w:proofErr w:type="spellEnd"/>
      <w:r w:rsidRPr="0080006F">
        <w:rPr>
          <w:rFonts w:ascii="Times New Roman" w:eastAsia="Times New Roman" w:hAnsi="Times New Roman" w:cs="Times New Roman"/>
          <w:b/>
          <w:bCs/>
          <w:color w:val="000000"/>
          <w:u w:val="single"/>
          <w:shd w:val="clear" w:color="auto" w:fill="00FF00"/>
          <w:lang w:eastAsia="zh-CN"/>
        </w:rPr>
        <w:t xml:space="preserve"> pedagogies "often camouflage pedagogical violence</w:t>
      </w:r>
      <w:r w:rsidRPr="0080006F">
        <w:rPr>
          <w:rFonts w:ascii="Times New Roman" w:eastAsia="Times New Roman" w:hAnsi="Times New Roman" w:cs="Times New Roman"/>
          <w:b/>
          <w:bCs/>
          <w:color w:val="000000"/>
          <w:sz w:val="10"/>
          <w:szCs w:val="10"/>
          <w:shd w:val="clear" w:color="auto" w:fill="00FF00"/>
          <w:lang w:eastAsia="zh-CN"/>
        </w:rPr>
        <w:t xml:space="preserve"> </w:t>
      </w:r>
      <w:r w:rsidRPr="0080006F">
        <w:rPr>
          <w:rFonts w:ascii="Times New Roman" w:eastAsia="Times New Roman" w:hAnsi="Times New Roman" w:cs="Times New Roman"/>
          <w:color w:val="000000"/>
          <w:sz w:val="10"/>
          <w:szCs w:val="10"/>
          <w:lang w:eastAsia="zh-CN"/>
        </w:rPr>
        <w:t xml:space="preserve">in their move from one mode of 'normalization' to another" and "function </w:t>
      </w:r>
      <w:r w:rsidRPr="0080006F">
        <w:rPr>
          <w:rFonts w:ascii="Times New Roman" w:eastAsia="Times New Roman" w:hAnsi="Times New Roman" w:cs="Times New Roman"/>
          <w:b/>
          <w:bCs/>
          <w:color w:val="000000"/>
          <w:u w:val="single"/>
          <w:shd w:val="clear" w:color="auto" w:fill="00FF00"/>
          <w:lang w:eastAsia="zh-CN"/>
        </w:rPr>
        <w:t xml:space="preserve">within a disciplinary matrix of power, </w:t>
      </w:r>
      <w:r w:rsidRPr="0080006F">
        <w:rPr>
          <w:rFonts w:ascii="Times New Roman" w:eastAsia="Times New Roman" w:hAnsi="Times New Roman" w:cs="Times New Roman"/>
          <w:color w:val="000000"/>
          <w:sz w:val="10"/>
          <w:szCs w:val="10"/>
          <w:lang w:eastAsia="zh-CN"/>
        </w:rPr>
        <w:t xml:space="preserve">a covert </w:t>
      </w:r>
      <w:proofErr w:type="spellStart"/>
      <w:r w:rsidRPr="0080006F">
        <w:rPr>
          <w:rFonts w:ascii="Times New Roman" w:eastAsia="Times New Roman" w:hAnsi="Times New Roman" w:cs="Times New Roman"/>
          <w:color w:val="000000"/>
          <w:sz w:val="10"/>
          <w:szCs w:val="10"/>
          <w:lang w:eastAsia="zh-CN"/>
        </w:rPr>
        <w:t>carceral</w:t>
      </w:r>
      <w:proofErr w:type="spellEnd"/>
      <w:r w:rsidRPr="0080006F">
        <w:rPr>
          <w:rFonts w:ascii="Times New Roman" w:eastAsia="Times New Roman" w:hAnsi="Times New Roman" w:cs="Times New Roman"/>
          <w:color w:val="000000"/>
          <w:sz w:val="10"/>
          <w:szCs w:val="10"/>
          <w:lang w:eastAsia="zh-CN"/>
        </w:rPr>
        <w:t xml:space="preserve"> system, that aims to create useful subjects for particular political agendas" (212). Such </w:t>
      </w:r>
      <w:proofErr w:type="spellStart"/>
      <w:r w:rsidRPr="0080006F">
        <w:rPr>
          <w:rFonts w:ascii="Times New Roman" w:eastAsia="Times New Roman" w:hAnsi="Times New Roman" w:cs="Times New Roman"/>
          <w:color w:val="000000"/>
          <w:sz w:val="10"/>
          <w:szCs w:val="10"/>
          <w:lang w:eastAsia="zh-CN"/>
        </w:rPr>
        <w:t>oedipalizing</w:t>
      </w:r>
      <w:proofErr w:type="spellEnd"/>
      <w:r w:rsidRPr="0080006F">
        <w:rPr>
          <w:rFonts w:ascii="Times New Roman" w:eastAsia="Times New Roman" w:hAnsi="Times New Roman" w:cs="Times New Roman"/>
          <w:color w:val="000000"/>
          <w:sz w:val="10"/>
          <w:szCs w:val="10"/>
          <w:lang w:eastAsia="zh-CN"/>
        </w:rPr>
        <w:t xml:space="preserve"> pedagogies are less effective in practice than what the claims for them assert; indeed, the attempt to "school" students in the manner called for by Giroux and McLaren is </w:t>
      </w:r>
      <w:proofErr w:type="spellStart"/>
      <w:r w:rsidRPr="0080006F">
        <w:rPr>
          <w:rFonts w:ascii="Times New Roman" w:eastAsia="Times New Roman" w:hAnsi="Times New Roman" w:cs="Times New Roman"/>
          <w:color w:val="000000"/>
          <w:sz w:val="10"/>
          <w:szCs w:val="10"/>
          <w:lang w:eastAsia="zh-CN"/>
        </w:rPr>
        <w:t>complicitous</w:t>
      </w:r>
      <w:proofErr w:type="spellEnd"/>
      <w:r w:rsidRPr="0080006F">
        <w:rPr>
          <w:rFonts w:ascii="Times New Roman" w:eastAsia="Times New Roman" w:hAnsi="Times New Roman" w:cs="Times New Roman"/>
          <w:color w:val="000000"/>
          <w:sz w:val="10"/>
          <w:szCs w:val="10"/>
          <w:lang w:eastAsia="zh-CN"/>
        </w:rPr>
        <w:t xml:space="preserve"> with the malaise of postmodern cynicism.</w:t>
      </w:r>
      <w:r w:rsidRPr="0080006F">
        <w:rPr>
          <w:rFonts w:ascii="Times New Roman" w:eastAsia="Times New Roman" w:hAnsi="Times New Roman" w:cs="Times New Roman"/>
          <w:b/>
          <w:bCs/>
          <w:color w:val="000000"/>
          <w:sz w:val="10"/>
          <w:szCs w:val="10"/>
          <w:lang w:eastAsia="zh-CN"/>
        </w:rPr>
        <w:t xml:space="preserve"> </w:t>
      </w:r>
      <w:r w:rsidRPr="0080006F">
        <w:rPr>
          <w:rFonts w:ascii="Times New Roman" w:eastAsia="Times New Roman" w:hAnsi="Times New Roman" w:cs="Times New Roman"/>
          <w:b/>
          <w:bCs/>
          <w:color w:val="000000"/>
          <w:u w:val="single"/>
          <w:shd w:val="clear" w:color="auto" w:fill="00FF00"/>
          <w:lang w:eastAsia="zh-CN"/>
        </w:rPr>
        <w:t xml:space="preserve">Students </w:t>
      </w:r>
      <w:r w:rsidRPr="0080006F">
        <w:rPr>
          <w:rFonts w:ascii="Times New Roman" w:eastAsia="Times New Roman" w:hAnsi="Times New Roman" w:cs="Times New Roman"/>
          <w:color w:val="000000"/>
          <w:sz w:val="10"/>
          <w:szCs w:val="10"/>
          <w:lang w:eastAsia="zh-CN"/>
        </w:rPr>
        <w:t xml:space="preserve">will </w:t>
      </w:r>
      <w:r w:rsidRPr="0080006F">
        <w:rPr>
          <w:rFonts w:ascii="Times New Roman" w:eastAsia="Times New Roman" w:hAnsi="Times New Roman" w:cs="Times New Roman"/>
          <w:b/>
          <w:bCs/>
          <w:color w:val="000000"/>
          <w:u w:val="single"/>
          <w:shd w:val="clear" w:color="auto" w:fill="00FF00"/>
          <w:lang w:eastAsia="zh-CN"/>
        </w:rPr>
        <w:t xml:space="preserve">dutifully go through their </w:t>
      </w:r>
      <w:proofErr w:type="spellStart"/>
      <w:r w:rsidRPr="0080006F">
        <w:rPr>
          <w:rFonts w:ascii="Times New Roman" w:eastAsia="Times New Roman" w:hAnsi="Times New Roman" w:cs="Times New Roman"/>
          <w:b/>
          <w:bCs/>
          <w:color w:val="000000"/>
          <w:u w:val="single"/>
          <w:shd w:val="clear" w:color="auto" w:fill="00FF00"/>
          <w:lang w:eastAsia="zh-CN"/>
        </w:rPr>
        <w:t>liberatory</w:t>
      </w:r>
      <w:proofErr w:type="spellEnd"/>
      <w:r w:rsidRPr="0080006F">
        <w:rPr>
          <w:rFonts w:ascii="Times New Roman" w:eastAsia="Times New Roman" w:hAnsi="Times New Roman" w:cs="Times New Roman"/>
          <w:b/>
          <w:bCs/>
          <w:color w:val="000000"/>
          <w:u w:val="single"/>
          <w:shd w:val="clear" w:color="auto" w:fill="00FF00"/>
          <w:lang w:eastAsia="zh-CN"/>
        </w:rPr>
        <w:t xml:space="preserve"> motions</w:t>
      </w:r>
      <w:r w:rsidRPr="0080006F">
        <w:rPr>
          <w:rFonts w:ascii="Times New Roman" w:eastAsia="Times New Roman" w:hAnsi="Times New Roman" w:cs="Times New Roman"/>
          <w:color w:val="000000"/>
          <w:sz w:val="10"/>
          <w:szCs w:val="10"/>
          <w:lang w:eastAsia="zh-CN"/>
        </w:rPr>
        <w:t xml:space="preserve">, producing the proper assignments, </w:t>
      </w:r>
      <w:r w:rsidRPr="0080006F">
        <w:rPr>
          <w:rFonts w:ascii="Times New Roman" w:eastAsia="Times New Roman" w:hAnsi="Times New Roman" w:cs="Times New Roman"/>
          <w:b/>
          <w:bCs/>
          <w:color w:val="000000"/>
          <w:u w:val="single"/>
          <w:shd w:val="clear" w:color="auto" w:fill="00FF00"/>
          <w:lang w:eastAsia="zh-CN"/>
        </w:rPr>
        <w:t>but it remains an open question whether they carry an oppositional politics with them</w:t>
      </w:r>
      <w:r w:rsidRPr="0080006F">
        <w:rPr>
          <w:rFonts w:ascii="Times New Roman" w:eastAsia="Times New Roman" w:hAnsi="Times New Roman" w:cs="Times New Roman"/>
          <w:color w:val="000000"/>
          <w:u w:val="single"/>
          <w:lang w:eastAsia="zh-CN"/>
        </w:rPr>
        <w:t>.</w:t>
      </w:r>
      <w:r w:rsidRPr="0080006F">
        <w:rPr>
          <w:rFonts w:ascii="Times New Roman" w:eastAsia="Times New Roman" w:hAnsi="Times New Roman" w:cs="Times New Roman"/>
          <w:b/>
          <w:bCs/>
          <w:color w:val="000000"/>
          <w:sz w:val="10"/>
          <w:szCs w:val="10"/>
          <w:lang w:eastAsia="zh-CN"/>
        </w:rPr>
        <w:t xml:space="preserve"> </w:t>
      </w:r>
      <w:r w:rsidRPr="0080006F">
        <w:rPr>
          <w:rFonts w:ascii="Times New Roman" w:eastAsia="Times New Roman" w:hAnsi="Times New Roman" w:cs="Times New Roman"/>
          <w:color w:val="000000"/>
          <w:sz w:val="10"/>
          <w:szCs w:val="10"/>
          <w:lang w:eastAsia="zh-CN"/>
        </w:rPr>
        <w:t xml:space="preserve">The "critical distance" supposedly created with </w:t>
      </w:r>
      <w:proofErr w:type="spellStart"/>
      <w:r w:rsidRPr="0080006F">
        <w:rPr>
          <w:rFonts w:ascii="Times New Roman" w:eastAsia="Times New Roman" w:hAnsi="Times New Roman" w:cs="Times New Roman"/>
          <w:color w:val="000000"/>
          <w:sz w:val="10"/>
          <w:szCs w:val="10"/>
          <w:lang w:eastAsia="zh-CN"/>
        </w:rPr>
        <w:t>liberatory</w:t>
      </w:r>
      <w:proofErr w:type="spellEnd"/>
      <w:r w:rsidRPr="0080006F">
        <w:rPr>
          <w:rFonts w:ascii="Times New Roman" w:eastAsia="Times New Roman" w:hAnsi="Times New Roman" w:cs="Times New Roman"/>
          <w:color w:val="000000"/>
          <w:sz w:val="10"/>
          <w:szCs w:val="10"/>
          <w:lang w:eastAsia="zh-CN"/>
        </w:rPr>
        <w:t xml:space="preserve"> pedagogy also opens up a cynical distance toward the writing pro </w:t>
      </w:r>
      <w:proofErr w:type="spellStart"/>
      <w:r w:rsidRPr="0080006F">
        <w:rPr>
          <w:rFonts w:ascii="Times New Roman" w:eastAsia="Times New Roman" w:hAnsi="Times New Roman" w:cs="Times New Roman"/>
          <w:color w:val="000000"/>
          <w:sz w:val="10"/>
          <w:szCs w:val="10"/>
          <w:lang w:eastAsia="zh-CN"/>
        </w:rPr>
        <w:t>duced</w:t>
      </w:r>
      <w:proofErr w:type="spellEnd"/>
      <w:r w:rsidRPr="0080006F">
        <w:rPr>
          <w:rFonts w:ascii="Times New Roman" w:eastAsia="Times New Roman" w:hAnsi="Times New Roman" w:cs="Times New Roman"/>
          <w:color w:val="000000"/>
          <w:sz w:val="10"/>
          <w:szCs w:val="10"/>
          <w:lang w:eastAsia="zh-CN"/>
        </w:rPr>
        <w:t xml:space="preserve"> in class.</w:t>
      </w:r>
    </w:p>
    <w:p w:rsidR="0080006F" w:rsidRPr="0080006F" w:rsidRDefault="0080006F" w:rsidP="0080006F">
      <w:pPr>
        <w:spacing w:after="240" w:line="240" w:lineRule="auto"/>
        <w:rPr>
          <w:rFonts w:ascii="Times New Roman" w:eastAsia="Times New Roman" w:hAnsi="Times New Roman" w:cs="Times New Roman"/>
          <w:sz w:val="24"/>
          <w:szCs w:val="24"/>
          <w:lang w:eastAsia="zh-CN"/>
        </w:rPr>
      </w:pPr>
      <w:r w:rsidRPr="0080006F">
        <w:rPr>
          <w:rFonts w:ascii="Times New Roman" w:eastAsia="Times New Roman" w:hAnsi="Times New Roman" w:cs="Times New Roman"/>
          <w:sz w:val="24"/>
          <w:szCs w:val="24"/>
          <w:lang w:eastAsia="zh-CN"/>
        </w:rPr>
        <w:br/>
      </w:r>
    </w:p>
    <w:p w:rsidR="0080006F" w:rsidRPr="0080006F" w:rsidRDefault="0080006F" w:rsidP="0080006F">
      <w:pPr>
        <w:spacing w:after="0" w:line="240" w:lineRule="auto"/>
        <w:rPr>
          <w:rFonts w:ascii="Times New Roman" w:eastAsia="Times New Roman" w:hAnsi="Times New Roman" w:cs="Times New Roman"/>
          <w:sz w:val="24"/>
          <w:szCs w:val="24"/>
          <w:lang w:eastAsia="zh-CN"/>
        </w:rPr>
      </w:pPr>
      <w:r w:rsidRPr="0080006F">
        <w:rPr>
          <w:rFonts w:ascii="Times" w:eastAsia="Times New Roman" w:hAnsi="Times" w:cs="Times"/>
          <w:color w:val="000000"/>
          <w:sz w:val="24"/>
          <w:szCs w:val="24"/>
          <w:lang w:eastAsia="zh-CN"/>
        </w:rPr>
        <w:t>Empirically proven by how debaters talk social justice and empowerment in round but never do anything out of round to actually change the system. Turns their impacts, even if debate should be empowering, their method inherently disempowers students by placing the judge as an authoritarian figure, which counts as a voting issue</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94B9D"/>
    <w:multiLevelType w:val="multilevel"/>
    <w:tmpl w:val="354894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6E0FB6"/>
    <w:multiLevelType w:val="multilevel"/>
    <w:tmpl w:val="F27C02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68D5CF8"/>
    <w:multiLevelType w:val="multilevel"/>
    <w:tmpl w:val="AEBCD1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1">
      <w:lvl w:ilvl="1">
        <w:numFmt w:val="lowerLetter"/>
        <w:lvlText w:val="%2."/>
        <w:lvlJc w:val="left"/>
      </w:lvl>
    </w:lvlOverride>
  </w:num>
  <w:num w:numId="13">
    <w:abstractNumId w:val="12"/>
    <w:lvlOverride w:ilvl="0">
      <w:lvl w:ilvl="0">
        <w:numFmt w:val="decimal"/>
        <w:lvlText w:val="%1."/>
        <w:lvlJc w:val="left"/>
      </w:lvl>
    </w:lvlOverride>
  </w:num>
  <w:num w:numId="14">
    <w:abstractNumId w:val="1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80006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010EC"/>
    <w:rsid w:val="00722258"/>
    <w:rsid w:val="007243E5"/>
    <w:rsid w:val="00766EA0"/>
    <w:rsid w:val="007A2226"/>
    <w:rsid w:val="007F5B66"/>
    <w:rsid w:val="0080006F"/>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7ECC07-B487-4E08-AA55-6AA131C3C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0006F"/>
    <w:rPr>
      <w:rFonts w:ascii="Calibri" w:hAnsi="Calibri"/>
    </w:rPr>
  </w:style>
  <w:style w:type="paragraph" w:styleId="Heading1">
    <w:name w:val="heading 1"/>
    <w:aliases w:val="Pocket"/>
    <w:basedOn w:val="Normal"/>
    <w:next w:val="Normal"/>
    <w:link w:val="Heading1Char"/>
    <w:qFormat/>
    <w:rsid w:val="008000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00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00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9"/>
    <w:unhideWhenUsed/>
    <w:qFormat/>
    <w:rsid w:val="008000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00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006F"/>
  </w:style>
  <w:style w:type="character" w:customStyle="1" w:styleId="Heading1Char">
    <w:name w:val="Heading 1 Char"/>
    <w:aliases w:val="Pocket Char"/>
    <w:basedOn w:val="DefaultParagraphFont"/>
    <w:link w:val="Heading1"/>
    <w:rsid w:val="008000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006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0006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9"/>
    <w:rsid w:val="0080006F"/>
    <w:rPr>
      <w:rFonts w:ascii="Calibri" w:eastAsiaTheme="majorEastAsia" w:hAnsi="Calibri" w:cstheme="majorBidi"/>
      <w:b/>
      <w:iCs/>
      <w:sz w:val="26"/>
    </w:rPr>
  </w:style>
  <w:style w:type="character" w:styleId="Emphasis">
    <w:name w:val="Emphasis"/>
    <w:basedOn w:val="DefaultParagraphFont"/>
    <w:uiPriority w:val="7"/>
    <w:qFormat/>
    <w:rsid w:val="0080006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0006F"/>
    <w:rPr>
      <w:b/>
      <w:bCs/>
      <w:sz w:val="26"/>
      <w:u w:val="none"/>
    </w:rPr>
  </w:style>
  <w:style w:type="character" w:customStyle="1" w:styleId="StyleUnderline">
    <w:name w:val="Style Underline"/>
    <w:aliases w:val="Underline"/>
    <w:basedOn w:val="DefaultParagraphFont"/>
    <w:uiPriority w:val="6"/>
    <w:qFormat/>
    <w:rsid w:val="0080006F"/>
    <w:rPr>
      <w:b w:val="0"/>
      <w:sz w:val="22"/>
      <w:u w:val="single"/>
    </w:rPr>
  </w:style>
  <w:style w:type="character" w:styleId="Hyperlink">
    <w:name w:val="Hyperlink"/>
    <w:basedOn w:val="DefaultParagraphFont"/>
    <w:uiPriority w:val="99"/>
    <w:semiHidden/>
    <w:unhideWhenUsed/>
    <w:rsid w:val="0080006F"/>
    <w:rPr>
      <w:color w:val="auto"/>
      <w:u w:val="none"/>
    </w:rPr>
  </w:style>
  <w:style w:type="character" w:styleId="FollowedHyperlink">
    <w:name w:val="FollowedHyperlink"/>
    <w:basedOn w:val="DefaultParagraphFont"/>
    <w:uiPriority w:val="99"/>
    <w:semiHidden/>
    <w:unhideWhenUsed/>
    <w:rsid w:val="0080006F"/>
    <w:rPr>
      <w:color w:val="auto"/>
      <w:u w:val="none"/>
    </w:rPr>
  </w:style>
  <w:style w:type="paragraph" w:styleId="NormalWeb">
    <w:name w:val="Normal (Web)"/>
    <w:basedOn w:val="Normal"/>
    <w:uiPriority w:val="99"/>
    <w:semiHidden/>
    <w:unhideWhenUsed/>
    <w:rsid w:val="0080006F"/>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8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sagepub.co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g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4564D-A1D4-4369-A61B-F85B6AE8E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3624</Words>
  <Characters>20662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Meng</dc:creator>
  <cp:keywords>5.1.1</cp:keywords>
  <dc:description/>
  <cp:lastModifiedBy>Microsoft account</cp:lastModifiedBy>
  <cp:revision>2</cp:revision>
  <dcterms:created xsi:type="dcterms:W3CDTF">2022-02-18T21:39:00Z</dcterms:created>
  <dcterms:modified xsi:type="dcterms:W3CDTF">2022-02-18T21:47:00Z</dcterms:modified>
</cp:coreProperties>
</file>