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I negate the resolution</w:t>
      </w:r>
    </w:p>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Brackets for Clarity</w:t>
      </w:r>
    </w:p>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First,</w:t>
      </w:r>
    </w:p>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People own their own bodies and as a result have rights to use their bodies. </w:t>
      </w:r>
    </w:p>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proofErr w:type="spellStart"/>
      <w:r w:rsidRPr="00344ECE">
        <w:rPr>
          <w:rFonts w:ascii="Times New Roman" w:eastAsia="Times New Roman" w:hAnsi="Times New Roman" w:cs="Times New Roman"/>
          <w:b/>
          <w:bCs/>
          <w:color w:val="333333"/>
          <w:sz w:val="26"/>
          <w:szCs w:val="26"/>
          <w:shd w:val="clear" w:color="auto" w:fill="FFFFFF"/>
          <w:lang w:eastAsia="zh-CN"/>
        </w:rPr>
        <w:t>Feser</w:t>
      </w:r>
      <w:proofErr w:type="spellEnd"/>
      <w:r w:rsidRPr="00344ECE">
        <w:rPr>
          <w:rFonts w:ascii="Times New Roman" w:eastAsia="Times New Roman" w:hAnsi="Times New Roman" w:cs="Times New Roman"/>
          <w:b/>
          <w:bCs/>
          <w:color w:val="333333"/>
          <w:sz w:val="26"/>
          <w:szCs w:val="26"/>
          <w:shd w:val="clear" w:color="auto" w:fill="FFFFFF"/>
          <w:lang w:eastAsia="zh-CN"/>
        </w:rPr>
        <w:t>,</w:t>
      </w:r>
      <w:r w:rsidRPr="00344ECE">
        <w:rPr>
          <w:rFonts w:ascii="Times New Roman" w:eastAsia="Times New Roman" w:hAnsi="Times New Roman" w:cs="Times New Roman"/>
          <w:color w:val="333333"/>
          <w:sz w:val="20"/>
          <w:szCs w:val="20"/>
          <w:shd w:val="clear" w:color="auto" w:fill="FFFFFF"/>
          <w:lang w:eastAsia="zh-CN"/>
        </w:rPr>
        <w:t xml:space="preserve"> Edward. "Robert </w:t>
      </w:r>
      <w:proofErr w:type="spellStart"/>
      <w:r w:rsidRPr="00344ECE">
        <w:rPr>
          <w:rFonts w:ascii="Times New Roman" w:eastAsia="Times New Roman" w:hAnsi="Times New Roman" w:cs="Times New Roman"/>
          <w:color w:val="333333"/>
          <w:sz w:val="20"/>
          <w:szCs w:val="20"/>
          <w:shd w:val="clear" w:color="auto" w:fill="FFFFFF"/>
          <w:lang w:eastAsia="zh-CN"/>
        </w:rPr>
        <w:t>Nozick</w:t>
      </w:r>
      <w:proofErr w:type="spellEnd"/>
      <w:r w:rsidRPr="00344ECE">
        <w:rPr>
          <w:rFonts w:ascii="Times New Roman" w:eastAsia="Times New Roman" w:hAnsi="Times New Roman" w:cs="Times New Roman"/>
          <w:color w:val="333333"/>
          <w:sz w:val="20"/>
          <w:szCs w:val="20"/>
          <w:shd w:val="clear" w:color="auto" w:fill="FFFFFF"/>
          <w:lang w:eastAsia="zh-CN"/>
        </w:rPr>
        <w:t xml:space="preserve">." </w:t>
      </w:r>
      <w:r w:rsidRPr="00344ECE">
        <w:rPr>
          <w:rFonts w:ascii="Times New Roman" w:eastAsia="Times New Roman" w:hAnsi="Times New Roman" w:cs="Times New Roman"/>
          <w:i/>
          <w:iCs/>
          <w:color w:val="333333"/>
          <w:sz w:val="20"/>
          <w:szCs w:val="20"/>
          <w:shd w:val="clear" w:color="auto" w:fill="FFFFFF"/>
          <w:lang w:eastAsia="zh-CN"/>
        </w:rPr>
        <w:t>Internet Encyclopedia of Philosophy</w:t>
      </w:r>
      <w:r w:rsidRPr="00344ECE">
        <w:rPr>
          <w:rFonts w:ascii="Times New Roman" w:eastAsia="Times New Roman" w:hAnsi="Times New Roman" w:cs="Times New Roman"/>
          <w:color w:val="333333"/>
          <w:sz w:val="20"/>
          <w:szCs w:val="20"/>
          <w:shd w:val="clear" w:color="auto" w:fill="FFFFFF"/>
          <w:lang w:eastAsia="zh-CN"/>
        </w:rPr>
        <w:t>, iep.utm.edu/</w:t>
      </w:r>
      <w:proofErr w:type="spellStart"/>
      <w:r w:rsidRPr="00344ECE">
        <w:rPr>
          <w:rFonts w:ascii="Times New Roman" w:eastAsia="Times New Roman" w:hAnsi="Times New Roman" w:cs="Times New Roman"/>
          <w:color w:val="333333"/>
          <w:sz w:val="20"/>
          <w:szCs w:val="20"/>
          <w:shd w:val="clear" w:color="auto" w:fill="FFFFFF"/>
          <w:lang w:eastAsia="zh-CN"/>
        </w:rPr>
        <w:t>nozick</w:t>
      </w:r>
      <w:proofErr w:type="spellEnd"/>
      <w:r w:rsidRPr="00344ECE">
        <w:rPr>
          <w:rFonts w:ascii="Times New Roman" w:eastAsia="Times New Roman" w:hAnsi="Times New Roman" w:cs="Times New Roman"/>
          <w:color w:val="333333"/>
          <w:sz w:val="20"/>
          <w:szCs w:val="20"/>
          <w:shd w:val="clear" w:color="auto" w:fill="FFFFFF"/>
          <w:lang w:eastAsia="zh-CN"/>
        </w:rPr>
        <w:t>/. Accessed 12 June 2021. ICW NW</w:t>
      </w:r>
    </w:p>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proofErr w:type="spellStart"/>
      <w:r w:rsidRPr="00344ECE">
        <w:rPr>
          <w:rFonts w:ascii="Times New Roman" w:eastAsia="Times New Roman" w:hAnsi="Times New Roman" w:cs="Times New Roman"/>
          <w:color w:val="000000"/>
          <w:sz w:val="12"/>
          <w:szCs w:val="12"/>
          <w:lang w:eastAsia="zh-CN"/>
        </w:rPr>
        <w:t>Nozick</w:t>
      </w:r>
      <w:proofErr w:type="spellEnd"/>
      <w:r w:rsidRPr="00344ECE">
        <w:rPr>
          <w:rFonts w:ascii="Times New Roman" w:eastAsia="Times New Roman" w:hAnsi="Times New Roman" w:cs="Times New Roman"/>
          <w:color w:val="000000"/>
          <w:sz w:val="12"/>
          <w:szCs w:val="12"/>
          <w:lang w:eastAsia="zh-CN"/>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lang w:eastAsia="zh-CN"/>
        </w:rPr>
        <w:t>a human being, as a rational agent endowed with self-awareness, free will, and the possibility of formulating a plan of life, has an inherent dignity and cannot</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 xml:space="preserve">properly </w:t>
      </w:r>
      <w:r w:rsidRPr="00344ECE">
        <w:rPr>
          <w:rFonts w:ascii="Times New Roman" w:eastAsia="Times New Roman" w:hAnsi="Times New Roman" w:cs="Times New Roman"/>
          <w:b/>
          <w:bCs/>
          <w:color w:val="000000"/>
          <w:u w:val="single"/>
          <w:lang w:eastAsia="zh-CN"/>
        </w:rPr>
        <w:t xml:space="preserve">be treated as a mere </w:t>
      </w:r>
      <w:r w:rsidRPr="00344ECE">
        <w:rPr>
          <w:rFonts w:ascii="Times New Roman" w:eastAsia="Times New Roman" w:hAnsi="Times New Roman" w:cs="Times New Roman"/>
          <w:b/>
          <w:bCs/>
          <w:i/>
          <w:iCs/>
          <w:color w:val="000000"/>
          <w:u w:val="single"/>
          <w:lang w:eastAsia="zh-CN"/>
        </w:rPr>
        <w:t>thing</w:t>
      </w:r>
      <w:r w:rsidRPr="00344ECE">
        <w:rPr>
          <w:rFonts w:ascii="Times New Roman" w:eastAsia="Times New Roman" w:hAnsi="Times New Roman" w:cs="Times New Roman"/>
          <w:b/>
          <w:bCs/>
          <w:color w:val="000000"/>
          <w:u w:val="single"/>
          <w:lang w:eastAsia="zh-CN"/>
        </w:rPr>
        <w:t xml:space="preserve">, or </w:t>
      </w:r>
      <w:r w:rsidRPr="00344ECE">
        <w:rPr>
          <w:rFonts w:ascii="Times New Roman" w:eastAsia="Times New Roman" w:hAnsi="Times New Roman" w:cs="Times New Roman"/>
          <w:b/>
          <w:bCs/>
          <w:i/>
          <w:iCs/>
          <w:color w:val="000000"/>
          <w:u w:val="single"/>
          <w:lang w:eastAsia="zh-CN"/>
        </w:rPr>
        <w:t>used</w:t>
      </w:r>
      <w:r w:rsidRPr="00344ECE">
        <w:rPr>
          <w:rFonts w:ascii="Times New Roman" w:eastAsia="Times New Roman" w:hAnsi="Times New Roman" w:cs="Times New Roman"/>
          <w:b/>
          <w:bCs/>
          <w:color w:val="000000"/>
          <w:u w:val="single"/>
          <w:lang w:eastAsia="zh-CN"/>
        </w:rPr>
        <w:t xml:space="preserve"> against his will</w:t>
      </w:r>
      <w:r w:rsidRPr="00344ECE">
        <w:rPr>
          <w:rFonts w:ascii="Times New Roman" w:eastAsia="Times New Roman" w:hAnsi="Times New Roman" w:cs="Times New Roman"/>
          <w:color w:val="000000"/>
          <w:sz w:val="12"/>
          <w:szCs w:val="12"/>
          <w:lang w:eastAsia="zh-CN"/>
        </w:rPr>
        <w:t xml:space="preserve"> as an instrument or resource in the way an inanimate object might be. In line with this, </w:t>
      </w:r>
      <w:proofErr w:type="spellStart"/>
      <w:r w:rsidRPr="00344ECE">
        <w:rPr>
          <w:rFonts w:ascii="Times New Roman" w:eastAsia="Times New Roman" w:hAnsi="Times New Roman" w:cs="Times New Roman"/>
          <w:color w:val="000000"/>
          <w:sz w:val="12"/>
          <w:szCs w:val="12"/>
          <w:lang w:eastAsia="zh-CN"/>
        </w:rPr>
        <w:t>Nozick</w:t>
      </w:r>
      <w:proofErr w:type="spellEnd"/>
      <w:r w:rsidRPr="00344ECE">
        <w:rPr>
          <w:rFonts w:ascii="Times New Roman" w:eastAsia="Times New Roman" w:hAnsi="Times New Roman" w:cs="Times New Roman"/>
          <w:color w:val="000000"/>
          <w:sz w:val="12"/>
          <w:szCs w:val="12"/>
          <w:lang w:eastAsia="zh-CN"/>
        </w:rPr>
        <w:t xml:space="preserve"> also describes individual human beings as </w:t>
      </w:r>
      <w:r w:rsidRPr="00344ECE">
        <w:rPr>
          <w:rFonts w:ascii="Times New Roman" w:eastAsia="Times New Roman" w:hAnsi="Times New Roman" w:cs="Times New Roman"/>
          <w:i/>
          <w:iCs/>
          <w:color w:val="000000"/>
          <w:sz w:val="12"/>
          <w:szCs w:val="12"/>
          <w:lang w:eastAsia="zh-CN"/>
        </w:rPr>
        <w:t>self-owners</w:t>
      </w:r>
      <w:r w:rsidRPr="00344ECE">
        <w:rPr>
          <w:rFonts w:ascii="Times New Roman" w:eastAsia="Times New Roman" w:hAnsi="Times New Roman" w:cs="Times New Roman"/>
          <w:color w:val="000000"/>
          <w:sz w:val="12"/>
          <w:szCs w:val="12"/>
          <w:lang w:eastAsia="zh-CN"/>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344ECE">
        <w:rPr>
          <w:rFonts w:ascii="Times New Roman" w:eastAsia="Times New Roman" w:hAnsi="Times New Roman" w:cs="Times New Roman"/>
          <w:b/>
          <w:bCs/>
          <w:color w:val="000000"/>
          <w:u w:val="single"/>
          <w:shd w:val="clear" w:color="auto" w:fill="FFFF00"/>
          <w:lang w:eastAsia="zh-CN"/>
        </w:rPr>
        <w:t xml:space="preserve">individuals own </w:t>
      </w:r>
      <w:r w:rsidRPr="00344ECE">
        <w:rPr>
          <w:rFonts w:ascii="Times New Roman" w:eastAsia="Times New Roman" w:hAnsi="Times New Roman" w:cs="Times New Roman"/>
          <w:b/>
          <w:bCs/>
          <w:color w:val="000000"/>
          <w:u w:val="single"/>
          <w:lang w:eastAsia="zh-CN"/>
        </w:rPr>
        <w:t xml:space="preserve">themselves – </w:t>
      </w:r>
      <w:r w:rsidRPr="00344ECE">
        <w:rPr>
          <w:rFonts w:ascii="Times New Roman" w:eastAsia="Times New Roman" w:hAnsi="Times New Roman" w:cs="Times New Roman"/>
          <w:b/>
          <w:bCs/>
          <w:color w:val="000000"/>
          <w:u w:val="single"/>
          <w:shd w:val="clear" w:color="auto" w:fill="FFFF00"/>
          <w:lang w:eastAsia="zh-CN"/>
        </w:rPr>
        <w:t>their bodies,</w:t>
      </w:r>
      <w:r w:rsidRPr="00344ECE">
        <w:rPr>
          <w:rFonts w:ascii="Times New Roman" w:eastAsia="Times New Roman" w:hAnsi="Times New Roman" w:cs="Times New Roman"/>
          <w:b/>
          <w:bCs/>
          <w:color w:val="000000"/>
          <w:u w:val="single"/>
          <w:lang w:eastAsia="zh-CN"/>
        </w:rPr>
        <w:t xml:space="preserve"> talents and abilities, labor, and by extension the</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fruits or</w:t>
      </w:r>
      <w:r w:rsidRPr="00344ECE">
        <w:rPr>
          <w:rFonts w:ascii="Times New Roman" w:eastAsia="Times New Roman" w:hAnsi="Times New Roman" w:cs="Times New Roman"/>
          <w:b/>
          <w:bCs/>
          <w:color w:val="000000"/>
          <w:sz w:val="12"/>
          <w:szCs w:val="12"/>
          <w:u w:val="single"/>
          <w:lang w:eastAsia="zh-CN"/>
        </w:rPr>
        <w:t xml:space="preserve"> </w:t>
      </w:r>
      <w:r w:rsidRPr="00344ECE">
        <w:rPr>
          <w:rFonts w:ascii="Times New Roman" w:eastAsia="Times New Roman" w:hAnsi="Times New Roman" w:cs="Times New Roman"/>
          <w:b/>
          <w:bCs/>
          <w:color w:val="000000"/>
          <w:u w:val="single"/>
          <w:lang w:eastAsia="zh-CN"/>
        </w:rPr>
        <w:t>products of their exercise of their talents, abilities and labor.</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344ECE">
        <w:rPr>
          <w:rFonts w:ascii="Times New Roman" w:eastAsia="Times New Roman" w:hAnsi="Times New Roman" w:cs="Times New Roman"/>
          <w:i/>
          <w:iCs/>
          <w:color w:val="000000"/>
          <w:sz w:val="12"/>
          <w:szCs w:val="12"/>
          <w:lang w:eastAsia="zh-CN"/>
        </w:rPr>
        <w:t>why</w:t>
      </w:r>
      <w:r w:rsidRPr="00344ECE">
        <w:rPr>
          <w:rFonts w:ascii="Times New Roman" w:eastAsia="Times New Roman" w:hAnsi="Times New Roman" w:cs="Times New Roman"/>
          <w:color w:val="000000"/>
          <w:sz w:val="12"/>
          <w:szCs w:val="12"/>
          <w:lang w:eastAsia="zh-CN"/>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shd w:val="clear" w:color="auto" w:fill="FFFF00"/>
          <w:lang w:eastAsia="zh-CN"/>
        </w:rPr>
        <w:t xml:space="preserve">if individuals are </w:t>
      </w:r>
      <w:r w:rsidRPr="00344ECE">
        <w:rPr>
          <w:rFonts w:ascii="Times New Roman" w:eastAsia="Times New Roman" w:hAnsi="Times New Roman" w:cs="Times New Roman"/>
          <w:b/>
          <w:bCs/>
          <w:color w:val="000000"/>
          <w:u w:val="single"/>
          <w:lang w:eastAsia="zh-CN"/>
        </w:rPr>
        <w:t>inviolable ends-in-themselves</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 xml:space="preserve">(as Kant describes them) </w:t>
      </w:r>
      <w:r w:rsidRPr="00344ECE">
        <w:rPr>
          <w:rFonts w:ascii="Times New Roman" w:eastAsia="Times New Roman" w:hAnsi="Times New Roman" w:cs="Times New Roman"/>
          <w:b/>
          <w:bCs/>
          <w:color w:val="000000"/>
          <w:u w:val="single"/>
          <w:lang w:eastAsia="zh-CN"/>
        </w:rPr>
        <w:t>and</w:t>
      </w:r>
      <w:r w:rsidRPr="00344ECE">
        <w:rPr>
          <w:rFonts w:ascii="Times New Roman" w:eastAsia="Times New Roman" w:hAnsi="Times New Roman" w:cs="Times New Roman"/>
          <w:b/>
          <w:bCs/>
          <w:color w:val="000000"/>
          <w:u w:val="single"/>
          <w:shd w:val="clear" w:color="auto" w:fill="FFFF00"/>
          <w:lang w:eastAsia="zh-CN"/>
        </w:rPr>
        <w:t xml:space="preserve"> self-owners,</w:t>
      </w:r>
      <w:r w:rsidRPr="00344ECE">
        <w:rPr>
          <w:rFonts w:ascii="Times New Roman" w:eastAsia="Times New Roman" w:hAnsi="Times New Roman" w:cs="Times New Roman"/>
          <w:b/>
          <w:bCs/>
          <w:color w:val="000000"/>
          <w:u w:val="single"/>
          <w:lang w:eastAsia="zh-CN"/>
        </w:rPr>
        <w:t xml:space="preserve"> it follows</w:t>
      </w:r>
      <w:r w:rsidRPr="00344ECE">
        <w:rPr>
          <w:rFonts w:ascii="Times New Roman" w:eastAsia="Times New Roman" w:hAnsi="Times New Roman" w:cs="Times New Roman"/>
          <w:color w:val="000000"/>
          <w:lang w:eastAsia="zh-CN"/>
        </w:rPr>
        <w:t xml:space="preserve">, </w:t>
      </w:r>
      <w:proofErr w:type="spellStart"/>
      <w:r w:rsidRPr="00344ECE">
        <w:rPr>
          <w:rFonts w:ascii="Times New Roman" w:eastAsia="Times New Roman" w:hAnsi="Times New Roman" w:cs="Times New Roman"/>
          <w:color w:val="000000"/>
          <w:sz w:val="12"/>
          <w:szCs w:val="12"/>
          <w:lang w:eastAsia="zh-CN"/>
        </w:rPr>
        <w:t>Nozick</w:t>
      </w:r>
      <w:proofErr w:type="spellEnd"/>
      <w:r w:rsidRPr="00344ECE">
        <w:rPr>
          <w:rFonts w:ascii="Times New Roman" w:eastAsia="Times New Roman" w:hAnsi="Times New Roman" w:cs="Times New Roman"/>
          <w:color w:val="000000"/>
          <w:sz w:val="12"/>
          <w:szCs w:val="12"/>
          <w:lang w:eastAsia="zh-CN"/>
        </w:rPr>
        <w:t xml:space="preserve"> says, </w:t>
      </w:r>
      <w:r w:rsidRPr="00344ECE">
        <w:rPr>
          <w:rFonts w:ascii="Times New Roman" w:eastAsia="Times New Roman" w:hAnsi="Times New Roman" w:cs="Times New Roman"/>
          <w:b/>
          <w:bCs/>
          <w:color w:val="000000"/>
          <w:u w:val="single"/>
          <w:lang w:eastAsia="zh-CN"/>
        </w:rPr>
        <w:t xml:space="preserve">that </w:t>
      </w:r>
      <w:r w:rsidRPr="00344ECE">
        <w:rPr>
          <w:rFonts w:ascii="Times New Roman" w:eastAsia="Times New Roman" w:hAnsi="Times New Roman" w:cs="Times New Roman"/>
          <w:b/>
          <w:bCs/>
          <w:color w:val="000000"/>
          <w:u w:val="single"/>
          <w:shd w:val="clear" w:color="auto" w:fill="FFFF00"/>
          <w:lang w:eastAsia="zh-CN"/>
        </w:rPr>
        <w:t xml:space="preserve">they have </w:t>
      </w:r>
      <w:r w:rsidRPr="00344ECE">
        <w:rPr>
          <w:rFonts w:ascii="Times New Roman" w:eastAsia="Times New Roman" w:hAnsi="Times New Roman" w:cs="Times New Roman"/>
          <w:b/>
          <w:bCs/>
          <w:color w:val="000000"/>
          <w:u w:val="single"/>
          <w:lang w:eastAsia="zh-CN"/>
        </w:rPr>
        <w:t xml:space="preserve">certain </w:t>
      </w:r>
      <w:r w:rsidRPr="00344ECE">
        <w:rPr>
          <w:rFonts w:ascii="Times New Roman" w:eastAsia="Times New Roman" w:hAnsi="Times New Roman" w:cs="Times New Roman"/>
          <w:b/>
          <w:bCs/>
          <w:i/>
          <w:iCs/>
          <w:color w:val="000000"/>
          <w:u w:val="single"/>
          <w:shd w:val="clear" w:color="auto" w:fill="FFFF00"/>
          <w:lang w:eastAsia="zh-CN"/>
        </w:rPr>
        <w:t>rights</w:t>
      </w:r>
      <w:r w:rsidRPr="00344ECE">
        <w:rPr>
          <w:rFonts w:ascii="Times New Roman" w:eastAsia="Times New Roman" w:hAnsi="Times New Roman" w:cs="Times New Roman"/>
          <w:b/>
          <w:bCs/>
          <w:color w:val="000000"/>
          <w:u w:val="single"/>
          <w:shd w:val="clear" w:color="auto" w:fill="FFFF00"/>
          <w:lang w:eastAsia="zh-CN"/>
        </w:rPr>
        <w:t>,</w:t>
      </w:r>
      <w:r w:rsidRPr="00344ECE">
        <w:rPr>
          <w:rFonts w:ascii="Times New Roman" w:eastAsia="Times New Roman" w:hAnsi="Times New Roman" w:cs="Times New Roman"/>
          <w:b/>
          <w:bCs/>
          <w:color w:val="000000"/>
          <w:u w:val="single"/>
          <w:lang w:eastAsia="zh-CN"/>
        </w:rPr>
        <w:t xml:space="preserve"> in particular</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(and here again following Locke)</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lang w:eastAsia="zh-CN"/>
        </w:rPr>
        <w:t xml:space="preserve">rights </w:t>
      </w:r>
      <w:r w:rsidRPr="00344ECE">
        <w:rPr>
          <w:rFonts w:ascii="Times New Roman" w:eastAsia="Times New Roman" w:hAnsi="Times New Roman" w:cs="Times New Roman"/>
          <w:b/>
          <w:bCs/>
          <w:color w:val="000000"/>
          <w:u w:val="single"/>
          <w:shd w:val="clear" w:color="auto" w:fill="FFFF00"/>
          <w:lang w:eastAsia="zh-CN"/>
        </w:rPr>
        <w:t>to their lives, liberty, and</w:t>
      </w:r>
      <w:r w:rsidRPr="00344ECE">
        <w:rPr>
          <w:rFonts w:ascii="Times New Roman" w:eastAsia="Times New Roman" w:hAnsi="Times New Roman" w:cs="Times New Roman"/>
          <w:b/>
          <w:bCs/>
          <w:color w:val="000000"/>
          <w:u w:val="single"/>
          <w:lang w:eastAsia="zh-CN"/>
        </w:rPr>
        <w:t xml:space="preserve"> the </w:t>
      </w:r>
      <w:r w:rsidRPr="00344ECE">
        <w:rPr>
          <w:rFonts w:ascii="Times New Roman" w:eastAsia="Times New Roman" w:hAnsi="Times New Roman" w:cs="Times New Roman"/>
          <w:b/>
          <w:bCs/>
          <w:color w:val="000000"/>
          <w:u w:val="single"/>
          <w:shd w:val="clear" w:color="auto" w:fill="FFFF00"/>
          <w:lang w:eastAsia="zh-CN"/>
        </w:rPr>
        <w:t>fruits of their labor. To own something</w:t>
      </w:r>
      <w:r w:rsidRPr="00344ECE">
        <w:rPr>
          <w:rFonts w:ascii="Times New Roman" w:eastAsia="Times New Roman" w:hAnsi="Times New Roman" w:cs="Times New Roman"/>
          <w:b/>
          <w:bCs/>
          <w:color w:val="000000"/>
          <w:u w:val="single"/>
          <w:lang w:eastAsia="zh-CN"/>
        </w:rPr>
        <w:t>,</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 xml:space="preserve">after all, just </w:t>
      </w:r>
      <w:r w:rsidRPr="00344ECE">
        <w:rPr>
          <w:rFonts w:ascii="Times New Roman" w:eastAsia="Times New Roman" w:hAnsi="Times New Roman" w:cs="Times New Roman"/>
          <w:b/>
          <w:bCs/>
          <w:color w:val="000000"/>
          <w:u w:val="single"/>
          <w:shd w:val="clear" w:color="auto" w:fill="FFFF00"/>
          <w:lang w:eastAsia="zh-CN"/>
        </w:rPr>
        <w:t>is to have a right to it,</w:t>
      </w:r>
      <w:r w:rsidRPr="00344ECE">
        <w:rPr>
          <w:rFonts w:ascii="Times New Roman" w:eastAsia="Times New Roman" w:hAnsi="Times New Roman" w:cs="Times New Roman"/>
          <w:color w:val="000000"/>
          <w:sz w:val="12"/>
          <w:szCs w:val="12"/>
          <w:shd w:val="clear" w:color="auto" w:fill="FFFF00"/>
          <w:lang w:eastAsia="zh-CN"/>
        </w:rPr>
        <w:t xml:space="preserve"> </w:t>
      </w:r>
      <w:r w:rsidRPr="00344ECE">
        <w:rPr>
          <w:rFonts w:ascii="Times New Roman" w:eastAsia="Times New Roman" w:hAnsi="Times New Roman" w:cs="Times New Roman"/>
          <w:color w:val="000000"/>
          <w:sz w:val="12"/>
          <w:szCs w:val="12"/>
          <w:lang w:eastAsia="zh-CN"/>
        </w:rPr>
        <w:t>or, more accurately, to possess the bundle of rights –</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lang w:eastAsia="zh-CN"/>
        </w:rPr>
        <w:t xml:space="preserve">rights to possess something, to dispose of it, </w:t>
      </w:r>
      <w:r w:rsidRPr="00344ECE">
        <w:rPr>
          <w:rFonts w:ascii="Times New Roman" w:eastAsia="Times New Roman" w:hAnsi="Times New Roman" w:cs="Times New Roman"/>
          <w:b/>
          <w:bCs/>
          <w:color w:val="000000"/>
          <w:u w:val="single"/>
          <w:shd w:val="clear" w:color="auto" w:fill="FFFF00"/>
          <w:lang w:eastAsia="zh-CN"/>
        </w:rPr>
        <w:t>to determine what may be done with it,</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 xml:space="preserve">etc. – that constitute ownership; and </w:t>
      </w:r>
      <w:r w:rsidRPr="00344ECE">
        <w:rPr>
          <w:rFonts w:ascii="Times New Roman" w:eastAsia="Times New Roman" w:hAnsi="Times New Roman" w:cs="Times New Roman"/>
          <w:b/>
          <w:bCs/>
          <w:color w:val="000000"/>
          <w:u w:val="single"/>
          <w:lang w:eastAsia="zh-CN"/>
        </w:rPr>
        <w:t xml:space="preserve">thus to own oneself is to have such rights to the various elements that make up one’s self. </w:t>
      </w:r>
      <w:r w:rsidRPr="00344ECE">
        <w:rPr>
          <w:rFonts w:ascii="Times New Roman" w:eastAsia="Times New Roman" w:hAnsi="Times New Roman" w:cs="Times New Roman"/>
          <w:b/>
          <w:bCs/>
          <w:color w:val="000000"/>
          <w:u w:val="single"/>
          <w:shd w:val="clear" w:color="auto" w:fill="FFFF00"/>
          <w:lang w:eastAsia="zh-CN"/>
        </w:rPr>
        <w:t>These rights function,</w:t>
      </w:r>
      <w:r w:rsidRPr="00344ECE">
        <w:rPr>
          <w:rFonts w:ascii="Times New Roman" w:eastAsia="Times New Roman" w:hAnsi="Times New Roman" w:cs="Times New Roman"/>
          <w:b/>
          <w:bCs/>
          <w:color w:val="000000"/>
          <w:u w:val="single"/>
          <w:lang w:eastAsia="zh-CN"/>
        </w:rPr>
        <w:t xml:space="preserve"> </w:t>
      </w:r>
      <w:proofErr w:type="spellStart"/>
      <w:r w:rsidRPr="00344ECE">
        <w:rPr>
          <w:rFonts w:ascii="Times New Roman" w:eastAsia="Times New Roman" w:hAnsi="Times New Roman" w:cs="Times New Roman"/>
          <w:b/>
          <w:bCs/>
          <w:color w:val="000000"/>
          <w:u w:val="single"/>
          <w:lang w:eastAsia="zh-CN"/>
        </w:rPr>
        <w:t>Nozick</w:t>
      </w:r>
      <w:proofErr w:type="spellEnd"/>
      <w:r w:rsidRPr="00344ECE">
        <w:rPr>
          <w:rFonts w:ascii="Times New Roman" w:eastAsia="Times New Roman" w:hAnsi="Times New Roman" w:cs="Times New Roman"/>
          <w:b/>
          <w:bCs/>
          <w:color w:val="000000"/>
          <w:u w:val="single"/>
          <w:lang w:eastAsia="zh-CN"/>
        </w:rPr>
        <w:t xml:space="preserve"> says, </w:t>
      </w:r>
      <w:r w:rsidRPr="00344ECE">
        <w:rPr>
          <w:rFonts w:ascii="Times New Roman" w:eastAsia="Times New Roman" w:hAnsi="Times New Roman" w:cs="Times New Roman"/>
          <w:b/>
          <w:bCs/>
          <w:color w:val="000000"/>
          <w:u w:val="single"/>
          <w:shd w:val="clear" w:color="auto" w:fill="FFFF00"/>
          <w:lang w:eastAsia="zh-CN"/>
        </w:rPr>
        <w:t xml:space="preserve">as </w:t>
      </w:r>
      <w:r w:rsidRPr="00344ECE">
        <w:rPr>
          <w:rFonts w:ascii="Times New Roman" w:eastAsia="Times New Roman" w:hAnsi="Times New Roman" w:cs="Times New Roman"/>
          <w:b/>
          <w:bCs/>
          <w:i/>
          <w:iCs/>
          <w:color w:val="000000"/>
          <w:u w:val="single"/>
          <w:shd w:val="clear" w:color="auto" w:fill="FFFF00"/>
          <w:lang w:eastAsia="zh-CN"/>
        </w:rPr>
        <w:t>side-constraints</w:t>
      </w:r>
      <w:r w:rsidRPr="00344ECE">
        <w:rPr>
          <w:rFonts w:ascii="Times New Roman" w:eastAsia="Times New Roman" w:hAnsi="Times New Roman" w:cs="Times New Roman"/>
          <w:b/>
          <w:bCs/>
          <w:color w:val="000000"/>
          <w:u w:val="single"/>
          <w:shd w:val="clear" w:color="auto" w:fill="FFFF00"/>
          <w:lang w:eastAsia="zh-CN"/>
        </w:rPr>
        <w:t xml:space="preserve"> on the actions of others;</w:t>
      </w:r>
      <w:r w:rsidRPr="00344ECE">
        <w:rPr>
          <w:rFonts w:ascii="Times New Roman" w:eastAsia="Times New Roman" w:hAnsi="Times New Roman" w:cs="Times New Roman"/>
          <w:b/>
          <w:bCs/>
          <w:color w:val="000000"/>
          <w:u w:val="single"/>
          <w:lang w:eastAsia="zh-CN"/>
        </w:rPr>
        <w:t xml:space="preserve"> they set limits on how others may, morally speaking, treat a person.</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So, for example,</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lang w:eastAsia="zh-CN"/>
        </w:rPr>
        <w:t>since you</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own yourself, and thus</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lang w:eastAsia="zh-CN"/>
        </w:rPr>
        <w:t>have a right to yourself, others are constrained morally not to kill or maim you</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lang w:eastAsia="zh-CN"/>
        </w:rPr>
        <w:t>if you own yourself, it follows that you have a right to determine whether and how you will use your self-owned body and its powers,</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e.g. either to work or to refrain from working.</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 xml:space="preserve">Thus, the state ought </w:t>
      </w:r>
      <w:proofErr w:type="gramStart"/>
      <w:r w:rsidRPr="00344ECE">
        <w:rPr>
          <w:rFonts w:ascii="Times New Roman" w:eastAsia="Times New Roman" w:hAnsi="Times New Roman" w:cs="Times New Roman"/>
          <w:b/>
          <w:bCs/>
          <w:color w:val="000000"/>
          <w:sz w:val="26"/>
          <w:szCs w:val="26"/>
          <w:lang w:eastAsia="zh-CN"/>
        </w:rPr>
        <w:t>not</w:t>
      </w:r>
      <w:proofErr w:type="gramEnd"/>
      <w:r w:rsidRPr="00344ECE">
        <w:rPr>
          <w:rFonts w:ascii="Times New Roman" w:eastAsia="Times New Roman" w:hAnsi="Times New Roman" w:cs="Times New Roman"/>
          <w:b/>
          <w:bCs/>
          <w:color w:val="000000"/>
          <w:sz w:val="26"/>
          <w:szCs w:val="26"/>
          <w:lang w:eastAsia="zh-CN"/>
        </w:rPr>
        <w:t xml:space="preserve"> interfere with people since that would violate their rights. </w:t>
      </w:r>
    </w:p>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proofErr w:type="spellStart"/>
      <w:r w:rsidRPr="00344ECE">
        <w:rPr>
          <w:rFonts w:ascii="Times New Roman" w:eastAsia="Times New Roman" w:hAnsi="Times New Roman" w:cs="Times New Roman"/>
          <w:b/>
          <w:bCs/>
          <w:color w:val="333333"/>
          <w:sz w:val="26"/>
          <w:szCs w:val="26"/>
          <w:shd w:val="clear" w:color="auto" w:fill="FFFFFF"/>
          <w:lang w:eastAsia="zh-CN"/>
        </w:rPr>
        <w:t>Feser</w:t>
      </w:r>
      <w:proofErr w:type="spellEnd"/>
      <w:r w:rsidRPr="00344ECE">
        <w:rPr>
          <w:rFonts w:ascii="Times New Roman" w:eastAsia="Times New Roman" w:hAnsi="Times New Roman" w:cs="Times New Roman"/>
          <w:b/>
          <w:bCs/>
          <w:color w:val="333333"/>
          <w:sz w:val="26"/>
          <w:szCs w:val="26"/>
          <w:shd w:val="clear" w:color="auto" w:fill="FFFFFF"/>
          <w:lang w:eastAsia="zh-CN"/>
        </w:rPr>
        <w:t xml:space="preserve"> 2,</w:t>
      </w:r>
      <w:r w:rsidRPr="00344ECE">
        <w:rPr>
          <w:rFonts w:ascii="Times New Roman" w:eastAsia="Times New Roman" w:hAnsi="Times New Roman" w:cs="Times New Roman"/>
          <w:color w:val="333333"/>
          <w:sz w:val="20"/>
          <w:szCs w:val="20"/>
          <w:shd w:val="clear" w:color="auto" w:fill="FFFFFF"/>
          <w:lang w:eastAsia="zh-CN"/>
        </w:rPr>
        <w:t xml:space="preserve"> Edward. "Robert </w:t>
      </w:r>
      <w:proofErr w:type="spellStart"/>
      <w:r w:rsidRPr="00344ECE">
        <w:rPr>
          <w:rFonts w:ascii="Times New Roman" w:eastAsia="Times New Roman" w:hAnsi="Times New Roman" w:cs="Times New Roman"/>
          <w:color w:val="333333"/>
          <w:sz w:val="20"/>
          <w:szCs w:val="20"/>
          <w:shd w:val="clear" w:color="auto" w:fill="FFFFFF"/>
          <w:lang w:eastAsia="zh-CN"/>
        </w:rPr>
        <w:t>Nozick</w:t>
      </w:r>
      <w:proofErr w:type="spellEnd"/>
      <w:r w:rsidRPr="00344ECE">
        <w:rPr>
          <w:rFonts w:ascii="Times New Roman" w:eastAsia="Times New Roman" w:hAnsi="Times New Roman" w:cs="Times New Roman"/>
          <w:color w:val="333333"/>
          <w:sz w:val="20"/>
          <w:szCs w:val="20"/>
          <w:shd w:val="clear" w:color="auto" w:fill="FFFFFF"/>
          <w:lang w:eastAsia="zh-CN"/>
        </w:rPr>
        <w:t xml:space="preserve">." </w:t>
      </w:r>
      <w:r w:rsidRPr="00344ECE">
        <w:rPr>
          <w:rFonts w:ascii="Times New Roman" w:eastAsia="Times New Roman" w:hAnsi="Times New Roman" w:cs="Times New Roman"/>
          <w:i/>
          <w:iCs/>
          <w:color w:val="333333"/>
          <w:sz w:val="20"/>
          <w:szCs w:val="20"/>
          <w:shd w:val="clear" w:color="auto" w:fill="FFFFFF"/>
          <w:lang w:eastAsia="zh-CN"/>
        </w:rPr>
        <w:t>Internet Encyclopedia of Philosophy</w:t>
      </w:r>
      <w:r w:rsidRPr="00344ECE">
        <w:rPr>
          <w:rFonts w:ascii="Times New Roman" w:eastAsia="Times New Roman" w:hAnsi="Times New Roman" w:cs="Times New Roman"/>
          <w:color w:val="333333"/>
          <w:sz w:val="20"/>
          <w:szCs w:val="20"/>
          <w:shd w:val="clear" w:color="auto" w:fill="FFFFFF"/>
          <w:lang w:eastAsia="zh-CN"/>
        </w:rPr>
        <w:t>, iep.utm.edu/</w:t>
      </w:r>
      <w:proofErr w:type="spellStart"/>
      <w:r w:rsidRPr="00344ECE">
        <w:rPr>
          <w:rFonts w:ascii="Times New Roman" w:eastAsia="Times New Roman" w:hAnsi="Times New Roman" w:cs="Times New Roman"/>
          <w:color w:val="333333"/>
          <w:sz w:val="20"/>
          <w:szCs w:val="20"/>
          <w:shd w:val="clear" w:color="auto" w:fill="FFFFFF"/>
          <w:lang w:eastAsia="zh-CN"/>
        </w:rPr>
        <w:t>nozick</w:t>
      </w:r>
      <w:proofErr w:type="spellEnd"/>
      <w:r w:rsidRPr="00344ECE">
        <w:rPr>
          <w:rFonts w:ascii="Times New Roman" w:eastAsia="Times New Roman" w:hAnsi="Times New Roman" w:cs="Times New Roman"/>
          <w:color w:val="333333"/>
          <w:sz w:val="20"/>
          <w:szCs w:val="20"/>
          <w:shd w:val="clear" w:color="auto" w:fill="FFFFFF"/>
          <w:lang w:eastAsia="zh-CN"/>
        </w:rPr>
        <w:t>/. Accessed 12 June 2021. </w:t>
      </w:r>
    </w:p>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000000"/>
          <w:sz w:val="12"/>
          <w:szCs w:val="12"/>
          <w:lang w:eastAsia="zh-CN"/>
        </w:rPr>
        <w:t xml:space="preserve">So far this all might seem fairly uncontroversial. But what follows from it, in </w:t>
      </w:r>
      <w:proofErr w:type="spellStart"/>
      <w:r w:rsidRPr="00344ECE">
        <w:rPr>
          <w:rFonts w:ascii="Times New Roman" w:eastAsia="Times New Roman" w:hAnsi="Times New Roman" w:cs="Times New Roman"/>
          <w:color w:val="000000"/>
          <w:sz w:val="12"/>
          <w:szCs w:val="12"/>
          <w:lang w:eastAsia="zh-CN"/>
        </w:rPr>
        <w:t>Nozick’s</w:t>
      </w:r>
      <w:proofErr w:type="spellEnd"/>
      <w:r w:rsidRPr="00344ECE">
        <w:rPr>
          <w:rFonts w:ascii="Times New Roman" w:eastAsia="Times New Roman" w:hAnsi="Times New Roman" w:cs="Times New Roman"/>
          <w:color w:val="000000"/>
          <w:sz w:val="12"/>
          <w:szCs w:val="12"/>
          <w:lang w:eastAsia="zh-CN"/>
        </w:rPr>
        <w:t xml:space="preserve"> view, is the surprising and radical conclusion that </w:t>
      </w:r>
      <w:r w:rsidRPr="00344ECE">
        <w:rPr>
          <w:rFonts w:ascii="Times New Roman" w:eastAsia="Times New Roman" w:hAnsi="Times New Roman" w:cs="Times New Roman"/>
          <w:b/>
          <w:bCs/>
          <w:i/>
          <w:iCs/>
          <w:color w:val="000000"/>
          <w:u w:val="single"/>
          <w:lang w:eastAsia="zh-CN"/>
        </w:rPr>
        <w:t>taxation</w:t>
      </w:r>
      <w:r w:rsidRPr="00344ECE">
        <w:rPr>
          <w:rFonts w:ascii="Times New Roman" w:eastAsia="Times New Roman" w:hAnsi="Times New Roman" w:cs="Times New Roman"/>
          <w:b/>
          <w:bCs/>
          <w:color w:val="000000"/>
          <w:u w:val="single"/>
          <w:lang w:eastAsia="zh-CN"/>
        </w:rPr>
        <w:t>,</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of the redistributive sort in which modern states engage in order to fund the various programs of the bureaucratic welfare state,</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lang w:eastAsia="zh-CN"/>
        </w:rPr>
        <w:t xml:space="preserve">is morally illegitimate. It amounts to a kind of </w:t>
      </w:r>
      <w:r w:rsidRPr="00344ECE">
        <w:rPr>
          <w:rFonts w:ascii="Times New Roman" w:eastAsia="Times New Roman" w:hAnsi="Times New Roman" w:cs="Times New Roman"/>
          <w:b/>
          <w:bCs/>
          <w:i/>
          <w:iCs/>
          <w:color w:val="000000"/>
          <w:u w:val="single"/>
          <w:lang w:eastAsia="zh-CN"/>
        </w:rPr>
        <w:t>forced labor</w:t>
      </w:r>
      <w:r w:rsidRPr="00344ECE">
        <w:rPr>
          <w:rFonts w:ascii="Times New Roman" w:eastAsia="Times New Roman" w:hAnsi="Times New Roman" w:cs="Times New Roman"/>
          <w:b/>
          <w:bCs/>
          <w:color w:val="000000"/>
          <w:u w:val="single"/>
          <w:lang w:eastAsia="zh-CN"/>
        </w:rPr>
        <w:t>, for the state so structures the tax system that any time you labor at all, a certain amount of your labor time – the amount that produces the wealth taken away from you forcibly via taxation – is time you involuntarily work, in effect, for the state.</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 xml:space="preserve">Indeed, such taxation amounts to partial </w:t>
      </w:r>
      <w:r w:rsidRPr="00344ECE">
        <w:rPr>
          <w:rFonts w:ascii="Times New Roman" w:eastAsia="Times New Roman" w:hAnsi="Times New Roman" w:cs="Times New Roman"/>
          <w:i/>
          <w:iCs/>
          <w:color w:val="000000"/>
          <w:sz w:val="12"/>
          <w:szCs w:val="12"/>
          <w:lang w:eastAsia="zh-CN"/>
        </w:rPr>
        <w:t>slavery</w:t>
      </w:r>
      <w:r w:rsidRPr="00344ECE">
        <w:rPr>
          <w:rFonts w:ascii="Times New Roman" w:eastAsia="Times New Roman" w:hAnsi="Times New Roman" w:cs="Times New Roman"/>
          <w:color w:val="000000"/>
          <w:sz w:val="12"/>
          <w:szCs w:val="12"/>
          <w:lang w:eastAsia="zh-CN"/>
        </w:rPr>
        <w:t xml:space="preserve">, for in giving every citizen an entitlement to certain benefits (welfare, social security, or whatever), the state in effect gives them an entitlement, a </w:t>
      </w:r>
      <w:r w:rsidRPr="00344ECE">
        <w:rPr>
          <w:rFonts w:ascii="Times New Roman" w:eastAsia="Times New Roman" w:hAnsi="Times New Roman" w:cs="Times New Roman"/>
          <w:i/>
          <w:iCs/>
          <w:color w:val="000000"/>
          <w:sz w:val="12"/>
          <w:szCs w:val="12"/>
          <w:lang w:eastAsia="zh-CN"/>
        </w:rPr>
        <w:t>right</w:t>
      </w:r>
      <w:r w:rsidRPr="00344ECE">
        <w:rPr>
          <w:rFonts w:ascii="Times New Roman" w:eastAsia="Times New Roman" w:hAnsi="Times New Roman" w:cs="Times New Roman"/>
          <w:color w:val="000000"/>
          <w:sz w:val="12"/>
          <w:szCs w:val="12"/>
          <w:lang w:eastAsia="zh-CN"/>
        </w:rPr>
        <w:t xml:space="preserve">, to a part of the proceeds of your labor, which produces the taxes that fund the benefits; every citizen, that is, becomes in such a system </w:t>
      </w:r>
      <w:r w:rsidRPr="00344ECE">
        <w:rPr>
          <w:rFonts w:ascii="Times New Roman" w:eastAsia="Times New Roman" w:hAnsi="Times New Roman" w:cs="Times New Roman"/>
          <w:i/>
          <w:iCs/>
          <w:color w:val="000000"/>
          <w:sz w:val="12"/>
          <w:szCs w:val="12"/>
          <w:lang w:eastAsia="zh-CN"/>
        </w:rPr>
        <w:t>a partial owner of you</w:t>
      </w:r>
      <w:r w:rsidRPr="00344ECE">
        <w:rPr>
          <w:rFonts w:ascii="Times New Roman" w:eastAsia="Times New Roman" w:hAnsi="Times New Roman" w:cs="Times New Roman"/>
          <w:color w:val="000000"/>
          <w:sz w:val="12"/>
          <w:szCs w:val="12"/>
          <w:lang w:eastAsia="zh-CN"/>
        </w:rPr>
        <w:t xml:space="preserve"> (since they have a partial property right in part of you, i.e. in your labor). But</w:t>
      </w:r>
      <w:r w:rsidRPr="00344ECE">
        <w:rPr>
          <w:rFonts w:ascii="Times New Roman" w:eastAsia="Times New Roman" w:hAnsi="Times New Roman" w:cs="Times New Roman"/>
          <w:b/>
          <w:bCs/>
          <w:color w:val="000000"/>
          <w:u w:val="single"/>
          <w:lang w:eastAsia="zh-CN"/>
        </w:rPr>
        <w:t xml:space="preserve"> this is</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flatly</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lang w:eastAsia="zh-CN"/>
        </w:rPr>
        <w:t>inconsistent with the principle of self-ownership.</w:t>
      </w:r>
    </w:p>
    <w:p w:rsidR="00344ECE" w:rsidRPr="00344ECE" w:rsidRDefault="00344ECE" w:rsidP="00344ECE">
      <w:pPr>
        <w:spacing w:before="240" w:after="360" w:line="240" w:lineRule="auto"/>
        <w:jc w:val="both"/>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000000"/>
          <w:sz w:val="12"/>
          <w:szCs w:val="12"/>
          <w:lang w:eastAsia="zh-CN"/>
        </w:rPr>
        <w:lastRenderedPageBreak/>
        <w:t>The various programs of the modern liberal welfare state are thus immoral, not only because they are inefficient and incompetently administered, but because they make slaves of the citizens of such a state. Indeed,</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shd w:val="clear" w:color="auto" w:fill="FFFF00"/>
          <w:lang w:eastAsia="zh-CN"/>
        </w:rPr>
        <w:t>the only</w:t>
      </w:r>
      <w:r w:rsidRPr="00344ECE">
        <w:rPr>
          <w:rFonts w:ascii="Times New Roman" w:eastAsia="Times New Roman" w:hAnsi="Times New Roman" w:cs="Times New Roman"/>
          <w:b/>
          <w:bCs/>
          <w:color w:val="000000"/>
          <w:u w:val="single"/>
          <w:lang w:eastAsia="zh-CN"/>
        </w:rPr>
        <w:t xml:space="preserve"> sort of</w:t>
      </w:r>
      <w:r w:rsidRPr="00344ECE">
        <w:rPr>
          <w:rFonts w:ascii="Times New Roman" w:eastAsia="Times New Roman" w:hAnsi="Times New Roman" w:cs="Times New Roman"/>
          <w:b/>
          <w:bCs/>
          <w:color w:val="000000"/>
          <w:u w:val="single"/>
          <w:shd w:val="clear" w:color="auto" w:fill="FFFF00"/>
          <w:lang w:eastAsia="zh-CN"/>
        </w:rPr>
        <w:t xml:space="preserve"> state that can be morally justified is</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 xml:space="preserve">what </w:t>
      </w:r>
      <w:proofErr w:type="spellStart"/>
      <w:r w:rsidRPr="00344ECE">
        <w:rPr>
          <w:rFonts w:ascii="Times New Roman" w:eastAsia="Times New Roman" w:hAnsi="Times New Roman" w:cs="Times New Roman"/>
          <w:color w:val="000000"/>
          <w:sz w:val="12"/>
          <w:szCs w:val="12"/>
          <w:lang w:eastAsia="zh-CN"/>
        </w:rPr>
        <w:t>Nozick</w:t>
      </w:r>
      <w:proofErr w:type="spellEnd"/>
      <w:r w:rsidRPr="00344ECE">
        <w:rPr>
          <w:rFonts w:ascii="Times New Roman" w:eastAsia="Times New Roman" w:hAnsi="Times New Roman" w:cs="Times New Roman"/>
          <w:color w:val="000000"/>
          <w:sz w:val="12"/>
          <w:szCs w:val="12"/>
          <w:lang w:eastAsia="zh-CN"/>
        </w:rPr>
        <w:t xml:space="preserve"> calls</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shd w:val="clear" w:color="auto" w:fill="FFFF00"/>
          <w:lang w:eastAsia="zh-CN"/>
        </w:rPr>
        <w:t xml:space="preserve">a </w:t>
      </w:r>
      <w:r w:rsidRPr="00344ECE">
        <w:rPr>
          <w:rFonts w:ascii="Times New Roman" w:eastAsia="Times New Roman" w:hAnsi="Times New Roman" w:cs="Times New Roman"/>
          <w:b/>
          <w:bCs/>
          <w:i/>
          <w:iCs/>
          <w:color w:val="000000"/>
          <w:u w:val="single"/>
          <w:shd w:val="clear" w:color="auto" w:fill="FFFF00"/>
          <w:lang w:eastAsia="zh-CN"/>
        </w:rPr>
        <w:t>minimal state</w:t>
      </w:r>
      <w:r w:rsidRPr="00344ECE">
        <w:rPr>
          <w:rFonts w:ascii="Times New Roman" w:eastAsia="Times New Roman" w:hAnsi="Times New Roman" w:cs="Times New Roman"/>
          <w:i/>
          <w:iCs/>
          <w:color w:val="000000"/>
          <w:lang w:eastAsia="zh-CN"/>
        </w:rPr>
        <w:t xml:space="preserve"> </w:t>
      </w:r>
      <w:r w:rsidRPr="00344ECE">
        <w:rPr>
          <w:rFonts w:ascii="Times New Roman" w:eastAsia="Times New Roman" w:hAnsi="Times New Roman" w:cs="Times New Roman"/>
          <w:color w:val="000000"/>
          <w:sz w:val="12"/>
          <w:szCs w:val="12"/>
          <w:lang w:eastAsia="zh-CN"/>
        </w:rPr>
        <w:t>or “night-watchman” state,</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b/>
          <w:bCs/>
          <w:color w:val="000000"/>
          <w:u w:val="single"/>
          <w:shd w:val="clear" w:color="auto" w:fill="FFFF00"/>
          <w:lang w:eastAsia="zh-CN"/>
        </w:rPr>
        <w:t>a government which protects individuals</w:t>
      </w:r>
      <w:r w:rsidRPr="00344ECE">
        <w:rPr>
          <w:rFonts w:ascii="Times New Roman" w:eastAsia="Times New Roman" w:hAnsi="Times New Roman" w:cs="Times New Roman"/>
          <w:color w:val="000000"/>
          <w:shd w:val="clear" w:color="auto" w:fill="FFFF00"/>
          <w:lang w:eastAsia="zh-CN"/>
        </w:rPr>
        <w:t>,</w:t>
      </w:r>
      <w:r w:rsidRPr="00344ECE">
        <w:rPr>
          <w:rFonts w:ascii="Times New Roman" w:eastAsia="Times New Roman" w:hAnsi="Times New Roman" w:cs="Times New Roman"/>
          <w:color w:val="000000"/>
          <w:lang w:eastAsia="zh-CN"/>
        </w:rPr>
        <w:t xml:space="preserve"> </w:t>
      </w:r>
      <w:r w:rsidRPr="00344ECE">
        <w:rPr>
          <w:rFonts w:ascii="Times New Roman" w:eastAsia="Times New Roman" w:hAnsi="Times New Roman" w:cs="Times New Roman"/>
          <w:color w:val="000000"/>
          <w:sz w:val="12"/>
          <w:szCs w:val="12"/>
          <w:lang w:eastAsia="zh-CN"/>
        </w:rPr>
        <w:t>via police and military forces,</w:t>
      </w:r>
      <w:r w:rsidRPr="00344ECE">
        <w:rPr>
          <w:rFonts w:ascii="Times New Roman" w:eastAsia="Times New Roman" w:hAnsi="Times New Roman" w:cs="Times New Roman"/>
          <w:b/>
          <w:bCs/>
          <w:color w:val="000000"/>
          <w:sz w:val="12"/>
          <w:szCs w:val="12"/>
          <w:u w:val="single"/>
          <w:lang w:eastAsia="zh-CN"/>
        </w:rPr>
        <w:t xml:space="preserve"> </w:t>
      </w:r>
      <w:r w:rsidRPr="00344ECE">
        <w:rPr>
          <w:rFonts w:ascii="Times New Roman" w:eastAsia="Times New Roman" w:hAnsi="Times New Roman" w:cs="Times New Roman"/>
          <w:b/>
          <w:bCs/>
          <w:color w:val="000000"/>
          <w:u w:val="single"/>
          <w:shd w:val="clear" w:color="auto" w:fill="FFFF00"/>
          <w:lang w:eastAsia="zh-CN"/>
        </w:rPr>
        <w:t>from force,</w:t>
      </w:r>
      <w:r w:rsidRPr="00344ECE">
        <w:rPr>
          <w:rFonts w:ascii="Times New Roman" w:eastAsia="Times New Roman" w:hAnsi="Times New Roman" w:cs="Times New Roman"/>
          <w:b/>
          <w:bCs/>
          <w:color w:val="000000"/>
          <w:u w:val="single"/>
          <w:lang w:eastAsia="zh-CN"/>
        </w:rPr>
        <w:t xml:space="preserve"> fraud, and theft, and administers courts of law, </w:t>
      </w:r>
      <w:r w:rsidRPr="00344ECE">
        <w:rPr>
          <w:rFonts w:ascii="Times New Roman" w:eastAsia="Times New Roman" w:hAnsi="Times New Roman" w:cs="Times New Roman"/>
          <w:b/>
          <w:bCs/>
          <w:color w:val="000000"/>
          <w:u w:val="single"/>
          <w:shd w:val="clear" w:color="auto" w:fill="FFFF00"/>
          <w:lang w:eastAsia="zh-CN"/>
        </w:rPr>
        <w:t>but does nothing else.</w:t>
      </w:r>
      <w:r w:rsidRPr="00344ECE">
        <w:rPr>
          <w:rFonts w:ascii="Times New Roman" w:eastAsia="Times New Roman" w:hAnsi="Times New Roman" w:cs="Times New Roman"/>
          <w:color w:val="000000"/>
          <w:sz w:val="12"/>
          <w:szCs w:val="12"/>
          <w:lang w:eastAsia="zh-CN"/>
        </w:rPr>
        <w:t xml:space="preserve"> In particular, </w:t>
      </w:r>
      <w:r w:rsidRPr="00344ECE">
        <w:rPr>
          <w:rFonts w:ascii="Times New Roman" w:eastAsia="Times New Roman" w:hAnsi="Times New Roman" w:cs="Times New Roman"/>
          <w:b/>
          <w:bCs/>
          <w:color w:val="000000"/>
          <w:u w:val="single"/>
          <w:shd w:val="clear" w:color="auto" w:fill="FFFF00"/>
          <w:lang w:eastAsia="zh-CN"/>
        </w:rPr>
        <w:t>such a state cannot regulate what citizens eat, drink, or smoke</w:t>
      </w:r>
      <w:r w:rsidRPr="00344ECE">
        <w:rPr>
          <w:rFonts w:ascii="Times New Roman" w:eastAsia="Times New Roman" w:hAnsi="Times New Roman" w:cs="Times New Roman"/>
          <w:color w:val="000000"/>
          <w:shd w:val="clear" w:color="auto" w:fill="FFFF00"/>
          <w:lang w:eastAsia="zh-CN"/>
        </w:rPr>
        <w:t xml:space="preserve"> (</w:t>
      </w:r>
      <w:r w:rsidRPr="00344ECE">
        <w:rPr>
          <w:rFonts w:ascii="Times New Roman" w:eastAsia="Times New Roman" w:hAnsi="Times New Roman" w:cs="Times New Roman"/>
          <w:b/>
          <w:bCs/>
          <w:color w:val="000000"/>
          <w:u w:val="single"/>
          <w:shd w:val="clear" w:color="auto" w:fill="FFFF00"/>
          <w:lang w:eastAsia="zh-CN"/>
        </w:rPr>
        <w:t>since this would interfere with their right to use their self-owned bodies</w:t>
      </w:r>
      <w:r w:rsidRPr="00344ECE">
        <w:rPr>
          <w:rFonts w:ascii="Times New Roman" w:eastAsia="Times New Roman" w:hAnsi="Times New Roman" w:cs="Times New Roman"/>
          <w:b/>
          <w:bCs/>
          <w:color w:val="000000"/>
          <w:u w:val="single"/>
          <w:lang w:eastAsia="zh-CN"/>
        </w:rPr>
        <w:t xml:space="preserve"> as they see fit), cannot control what they publish or read </w:t>
      </w:r>
      <w:r w:rsidRPr="00344ECE">
        <w:rPr>
          <w:rFonts w:ascii="Times New Roman" w:eastAsia="Times New Roman" w:hAnsi="Times New Roman" w:cs="Times New Roman"/>
          <w:color w:val="000000"/>
          <w:sz w:val="12"/>
          <w:szCs w:val="12"/>
          <w:lang w:eastAsia="zh-CN"/>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 xml:space="preserve">The criterion is consistency with libertarianism. This is the idea that the only moral state is one that protects people’s rights but is </w:t>
      </w:r>
      <w:r w:rsidRPr="00344ECE">
        <w:rPr>
          <w:rFonts w:ascii="Times New Roman" w:eastAsia="Times New Roman" w:hAnsi="Times New Roman" w:cs="Times New Roman"/>
          <w:b/>
          <w:bCs/>
          <w:i/>
          <w:iCs/>
          <w:color w:val="000000"/>
          <w:sz w:val="26"/>
          <w:szCs w:val="26"/>
          <w:lang w:eastAsia="zh-CN"/>
        </w:rPr>
        <w:t>never</w:t>
      </w:r>
      <w:r w:rsidRPr="00344ECE">
        <w:rPr>
          <w:rFonts w:ascii="Times New Roman" w:eastAsia="Times New Roman" w:hAnsi="Times New Roman" w:cs="Times New Roman"/>
          <w:b/>
          <w:bCs/>
          <w:color w:val="000000"/>
          <w:sz w:val="26"/>
          <w:szCs w:val="26"/>
          <w:lang w:eastAsia="zh-CN"/>
        </w:rPr>
        <w:t xml:space="preserve"> morally justified in coercing its citizens. Prefer:</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1.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 xml:space="preserve">2. Freedom is a prerequisite to the use of other frameworks, because if we can’t choose our actions we can’t make them consistent with the </w:t>
      </w:r>
      <w:proofErr w:type="spellStart"/>
      <w:r w:rsidRPr="00344ECE">
        <w:rPr>
          <w:rFonts w:ascii="Times New Roman" w:eastAsia="Times New Roman" w:hAnsi="Times New Roman" w:cs="Times New Roman"/>
          <w:b/>
          <w:bCs/>
          <w:color w:val="000000"/>
          <w:sz w:val="26"/>
          <w:szCs w:val="26"/>
          <w:lang w:eastAsia="zh-CN"/>
        </w:rPr>
        <w:t>aff</w:t>
      </w:r>
      <w:proofErr w:type="spellEnd"/>
      <w:r w:rsidRPr="00344ECE">
        <w:rPr>
          <w:rFonts w:ascii="Times New Roman" w:eastAsia="Times New Roman" w:hAnsi="Times New Roman" w:cs="Times New Roman"/>
          <w:b/>
          <w:bCs/>
          <w:color w:val="000000"/>
          <w:sz w:val="26"/>
          <w:szCs w:val="26"/>
          <w:lang w:eastAsia="zh-CN"/>
        </w:rPr>
        <w:t xml:space="preserve"> framework. This means I hijack the </w:t>
      </w:r>
      <w:proofErr w:type="spellStart"/>
      <w:r w:rsidRPr="00344ECE">
        <w:rPr>
          <w:rFonts w:ascii="Times New Roman" w:eastAsia="Times New Roman" w:hAnsi="Times New Roman" w:cs="Times New Roman"/>
          <w:b/>
          <w:bCs/>
          <w:color w:val="000000"/>
          <w:sz w:val="26"/>
          <w:szCs w:val="26"/>
          <w:lang w:eastAsia="zh-CN"/>
        </w:rPr>
        <w:t>aff</w:t>
      </w:r>
      <w:proofErr w:type="spellEnd"/>
      <w:r w:rsidRPr="00344ECE">
        <w:rPr>
          <w:rFonts w:ascii="Times New Roman" w:eastAsia="Times New Roman" w:hAnsi="Times New Roman" w:cs="Times New Roman"/>
          <w:b/>
          <w:bCs/>
          <w:color w:val="000000"/>
          <w:sz w:val="26"/>
          <w:szCs w:val="26"/>
          <w:lang w:eastAsia="zh-CN"/>
        </w:rPr>
        <w:t xml:space="preserve"> framework because even if they win it's true, we have to have freedom to pursue it in the first place. </w:t>
      </w:r>
    </w:p>
    <w:p w:rsidR="00344ECE" w:rsidRPr="00344ECE" w:rsidRDefault="00344ECE" w:rsidP="00344ECE">
      <w:pPr>
        <w:spacing w:after="0" w:line="240" w:lineRule="auto"/>
        <w:rPr>
          <w:rFonts w:ascii="Times New Roman" w:eastAsia="Times New Roman" w:hAnsi="Times New Roman" w:cs="Times New Roman"/>
          <w:sz w:val="24"/>
          <w:szCs w:val="24"/>
          <w:lang w:eastAsia="zh-CN"/>
        </w:rPr>
      </w:pPr>
    </w:p>
    <w:p w:rsidR="00344ECE" w:rsidRPr="00344ECE" w:rsidRDefault="00344ECE" w:rsidP="00344ECE">
      <w:pPr>
        <w:spacing w:after="0" w:line="240" w:lineRule="auto"/>
        <w:rPr>
          <w:rFonts w:ascii="Times New Roman" w:eastAsia="Times New Roman" w:hAnsi="Times New Roman" w:cs="Times New Roman"/>
          <w:sz w:val="24"/>
          <w:szCs w:val="24"/>
          <w:lang w:eastAsia="zh-CN"/>
        </w:rPr>
      </w:pPr>
      <w:r w:rsidRPr="00344ECE">
        <w:rPr>
          <w:rFonts w:ascii="Times" w:eastAsia="Times New Roman" w:hAnsi="Times" w:cs="Times"/>
          <w:b/>
          <w:bCs/>
          <w:color w:val="000000"/>
          <w:sz w:val="24"/>
          <w:szCs w:val="24"/>
          <w:lang w:eastAsia="zh-CN"/>
        </w:rPr>
        <w:t xml:space="preserve">Third, </w:t>
      </w:r>
      <w:r w:rsidRPr="00344ECE">
        <w:rPr>
          <w:rFonts w:ascii="Times" w:eastAsia="Times New Roman" w:hAnsi="Times" w:cs="Times"/>
          <w:color w:val="000000"/>
          <w:sz w:val="24"/>
          <w:szCs w:val="24"/>
          <w:lang w:eastAsia="zh-CN"/>
        </w:rPr>
        <w:t xml:space="preserve">self-ownership is the entire basis for a just society. When we talk about a society being just, the only sense-making language we can use refers to the autonomy of the governed. </w:t>
      </w:r>
      <w:r w:rsidRPr="00344ECE">
        <w:rPr>
          <w:rFonts w:ascii="Times" w:eastAsia="Times New Roman" w:hAnsi="Times" w:cs="Times"/>
          <w:b/>
          <w:bCs/>
          <w:color w:val="000000"/>
          <w:sz w:val="24"/>
          <w:szCs w:val="24"/>
          <w:lang w:eastAsia="zh-CN"/>
        </w:rPr>
        <w:t xml:space="preserve">John </w:t>
      </w:r>
      <w:proofErr w:type="spellStart"/>
      <w:r w:rsidRPr="00344ECE">
        <w:rPr>
          <w:rFonts w:ascii="Times" w:eastAsia="Times New Roman" w:hAnsi="Times" w:cs="Times"/>
          <w:b/>
          <w:bCs/>
          <w:color w:val="000000"/>
          <w:sz w:val="24"/>
          <w:szCs w:val="24"/>
          <w:lang w:eastAsia="zh-CN"/>
        </w:rPr>
        <w:t>Christman</w:t>
      </w:r>
      <w:proofErr w:type="spellEnd"/>
      <w:r w:rsidRPr="00344ECE">
        <w:rPr>
          <w:rFonts w:ascii="Times" w:eastAsia="Times New Roman" w:hAnsi="Times" w:cs="Times"/>
          <w:color w:val="000000"/>
          <w:sz w:val="24"/>
          <w:szCs w:val="24"/>
          <w:lang w:eastAsia="zh-CN"/>
        </w:rPr>
        <w:t xml:space="preserve"> explains: </w:t>
      </w:r>
    </w:p>
    <w:p w:rsidR="00344ECE" w:rsidRPr="00344ECE" w:rsidRDefault="00344ECE" w:rsidP="00344ECE">
      <w:pPr>
        <w:spacing w:after="0" w:line="240" w:lineRule="auto"/>
        <w:rPr>
          <w:rFonts w:ascii="Times New Roman" w:eastAsia="Times New Roman" w:hAnsi="Times New Roman" w:cs="Times New Roman"/>
          <w:sz w:val="24"/>
          <w:szCs w:val="24"/>
          <w:lang w:eastAsia="zh-CN"/>
        </w:rPr>
      </w:pPr>
    </w:p>
    <w:p w:rsidR="00344ECE" w:rsidRPr="00344ECE" w:rsidRDefault="00344ECE" w:rsidP="00344ECE">
      <w:pPr>
        <w:spacing w:after="0" w:line="240" w:lineRule="auto"/>
        <w:rPr>
          <w:rFonts w:ascii="Times New Roman" w:eastAsia="Times New Roman" w:hAnsi="Times New Roman" w:cs="Times New Roman"/>
          <w:sz w:val="24"/>
          <w:szCs w:val="24"/>
          <w:lang w:eastAsia="zh-CN"/>
        </w:rPr>
      </w:pPr>
      <w:r w:rsidRPr="00344ECE">
        <w:rPr>
          <w:rFonts w:ascii="Times" w:eastAsia="Times New Roman" w:hAnsi="Times" w:cs="Times"/>
          <w:b/>
          <w:bCs/>
          <w:color w:val="000000"/>
          <w:sz w:val="24"/>
          <w:szCs w:val="24"/>
          <w:lang w:eastAsia="zh-CN"/>
        </w:rPr>
        <w:t>“</w:t>
      </w:r>
      <w:r w:rsidRPr="00344ECE">
        <w:rPr>
          <w:rFonts w:ascii="Times" w:eastAsia="Times New Roman" w:hAnsi="Times" w:cs="Times"/>
          <w:b/>
          <w:bCs/>
          <w:color w:val="000000"/>
          <w:sz w:val="24"/>
          <w:szCs w:val="24"/>
          <w:u w:val="single"/>
          <w:lang w:eastAsia="zh-CN"/>
        </w:rPr>
        <w:t xml:space="preserve">The </w:t>
      </w:r>
      <w:r w:rsidRPr="00344ECE">
        <w:rPr>
          <w:rFonts w:ascii="Times" w:eastAsia="Times New Roman" w:hAnsi="Times" w:cs="Times"/>
          <w:color w:val="000000"/>
          <w:sz w:val="10"/>
          <w:szCs w:val="10"/>
          <w:lang w:eastAsia="zh-CN"/>
        </w:rPr>
        <w:t>conception of the</w:t>
      </w:r>
      <w:r w:rsidRPr="00344ECE">
        <w:rPr>
          <w:rFonts w:ascii="Times" w:eastAsia="Times New Roman" w:hAnsi="Times" w:cs="Times"/>
          <w:b/>
          <w:bCs/>
          <w:color w:val="000000"/>
          <w:sz w:val="24"/>
          <w:szCs w:val="24"/>
          <w:u w:val="single"/>
          <w:lang w:eastAsia="zh-CN"/>
        </w:rPr>
        <w:t xml:space="preserve"> autonomous person </w:t>
      </w:r>
      <w:r w:rsidRPr="00344ECE">
        <w:rPr>
          <w:rFonts w:ascii="Times" w:eastAsia="Times New Roman" w:hAnsi="Times" w:cs="Times"/>
          <w:color w:val="000000"/>
          <w:sz w:val="10"/>
          <w:szCs w:val="10"/>
          <w:lang w:eastAsia="zh-CN"/>
        </w:rPr>
        <w:t xml:space="preserve">plays a variety of roles in various constructions of liberal political theory. Principally, it </w:t>
      </w:r>
      <w:r w:rsidRPr="00344ECE">
        <w:rPr>
          <w:rFonts w:ascii="Times" w:eastAsia="Times New Roman" w:hAnsi="Times" w:cs="Times"/>
          <w:b/>
          <w:bCs/>
          <w:color w:val="000000"/>
          <w:sz w:val="24"/>
          <w:szCs w:val="24"/>
          <w:u w:val="single"/>
          <w:lang w:eastAsia="zh-CN"/>
        </w:rPr>
        <w:t xml:space="preserve">serves as the model </w:t>
      </w:r>
      <w:r w:rsidRPr="00344ECE">
        <w:rPr>
          <w:rFonts w:ascii="Times" w:eastAsia="Times New Roman" w:hAnsi="Times" w:cs="Times"/>
          <w:color w:val="000000"/>
          <w:sz w:val="10"/>
          <w:szCs w:val="10"/>
          <w:lang w:eastAsia="zh-CN"/>
        </w:rPr>
        <w:t xml:space="preserve">of the person </w:t>
      </w:r>
      <w:r w:rsidRPr="00344ECE">
        <w:rPr>
          <w:rFonts w:ascii="Times" w:eastAsia="Times New Roman" w:hAnsi="Times" w:cs="Times"/>
          <w:b/>
          <w:bCs/>
          <w:color w:val="000000"/>
          <w:sz w:val="24"/>
          <w:szCs w:val="24"/>
          <w:u w:val="single"/>
          <w:lang w:eastAsia="zh-CN"/>
        </w:rPr>
        <w:t>whose perspective is used to formulate</w:t>
      </w:r>
      <w:r w:rsidRPr="00344ECE">
        <w:rPr>
          <w:rFonts w:ascii="Times" w:eastAsia="Times New Roman" w:hAnsi="Times" w:cs="Times"/>
          <w:color w:val="000000"/>
          <w:sz w:val="24"/>
          <w:szCs w:val="24"/>
          <w:u w:val="single"/>
          <w:lang w:eastAsia="zh-CN"/>
        </w:rPr>
        <w:t xml:space="preserve"> </w:t>
      </w:r>
      <w:r w:rsidRPr="00344ECE">
        <w:rPr>
          <w:rFonts w:ascii="Times" w:eastAsia="Times New Roman" w:hAnsi="Times" w:cs="Times"/>
          <w:color w:val="000000"/>
          <w:sz w:val="12"/>
          <w:szCs w:val="12"/>
          <w:lang w:eastAsia="zh-CN"/>
        </w:rPr>
        <w:t xml:space="preserve">and justify </w:t>
      </w:r>
      <w:r w:rsidRPr="00344ECE">
        <w:rPr>
          <w:rFonts w:ascii="Times" w:eastAsia="Times New Roman" w:hAnsi="Times" w:cs="Times"/>
          <w:b/>
          <w:bCs/>
          <w:color w:val="000000"/>
          <w:sz w:val="24"/>
          <w:szCs w:val="24"/>
          <w:u w:val="single"/>
          <w:lang w:eastAsia="zh-CN"/>
        </w:rPr>
        <w:t>political principles</w:t>
      </w:r>
      <w:r w:rsidRPr="00344ECE">
        <w:rPr>
          <w:rFonts w:ascii="Times" w:eastAsia="Times New Roman" w:hAnsi="Times" w:cs="Times"/>
          <w:color w:val="000000"/>
          <w:sz w:val="12"/>
          <w:szCs w:val="12"/>
          <w:lang w:eastAsia="zh-CN"/>
        </w:rPr>
        <w:t>, as in social contract models of principles of justice Also (and correspondingly) it serves as the model of the citizen</w:t>
      </w:r>
      <w:r w:rsidRPr="00344ECE">
        <w:rPr>
          <w:rFonts w:ascii="Times" w:eastAsia="Times New Roman" w:hAnsi="Times" w:cs="Times"/>
          <w:color w:val="000000"/>
          <w:sz w:val="24"/>
          <w:szCs w:val="24"/>
          <w:lang w:eastAsia="zh-CN"/>
        </w:rPr>
        <w:t xml:space="preserve"> </w:t>
      </w:r>
      <w:r w:rsidRPr="00344ECE">
        <w:rPr>
          <w:rFonts w:ascii="Times" w:eastAsia="Times New Roman" w:hAnsi="Times" w:cs="Times"/>
          <w:b/>
          <w:bCs/>
          <w:color w:val="000000"/>
          <w:sz w:val="24"/>
          <w:szCs w:val="24"/>
          <w:u w:val="single"/>
          <w:lang w:eastAsia="zh-CN"/>
        </w:rPr>
        <w:t>[and] whose basic interests are reflected in those principles</w:t>
      </w:r>
      <w:r w:rsidRPr="00344ECE">
        <w:rPr>
          <w:rFonts w:ascii="Times" w:eastAsia="Times New Roman" w:hAnsi="Times" w:cs="Times"/>
          <w:b/>
          <w:bCs/>
          <w:color w:val="000000"/>
          <w:sz w:val="24"/>
          <w:szCs w:val="24"/>
          <w:lang w:eastAsia="zh-CN"/>
        </w:rPr>
        <w:t>,</w:t>
      </w:r>
      <w:r w:rsidRPr="00344ECE">
        <w:rPr>
          <w:rFonts w:ascii="Times" w:eastAsia="Times New Roman" w:hAnsi="Times" w:cs="Times"/>
          <w:color w:val="000000"/>
          <w:sz w:val="12"/>
          <w:szCs w:val="12"/>
          <w:lang w:eastAsia="zh-CN"/>
        </w:rPr>
        <w:t xml:space="preserve"> such as in [through] the claim that basic liberties, opportunities, and other primary goods are fundamental to flourishing lives no matter what moral commitments, life plans, or other particulars of the person might obtain</w:t>
      </w:r>
      <w:r w:rsidRPr="00344ECE">
        <w:rPr>
          <w:rFonts w:ascii="Times" w:eastAsia="Times New Roman" w:hAnsi="Times" w:cs="Times"/>
          <w:color w:val="000000"/>
          <w:sz w:val="24"/>
          <w:szCs w:val="24"/>
          <w:lang w:eastAsia="zh-CN"/>
        </w:rPr>
        <w:t xml:space="preserve">.  </w:t>
      </w:r>
      <w:r w:rsidRPr="00344ECE">
        <w:rPr>
          <w:rFonts w:ascii="Times" w:eastAsia="Times New Roman" w:hAnsi="Times" w:cs="Times"/>
          <w:b/>
          <w:bCs/>
          <w:color w:val="000000"/>
          <w:sz w:val="24"/>
          <w:szCs w:val="24"/>
          <w:u w:val="single"/>
          <w:lang w:eastAsia="zh-CN"/>
        </w:rPr>
        <w:t>Moreover, autonomy is ascribed to persons</w:t>
      </w:r>
      <w:r w:rsidRPr="00344ECE">
        <w:rPr>
          <w:rFonts w:ascii="Times" w:eastAsia="Times New Roman" w:hAnsi="Times" w:cs="Times"/>
          <w:color w:val="000000"/>
          <w:sz w:val="12"/>
          <w:szCs w:val="12"/>
          <w:u w:val="single"/>
          <w:lang w:eastAsia="zh-CN"/>
        </w:rPr>
        <w:t xml:space="preserve"> </w:t>
      </w:r>
      <w:r w:rsidRPr="00344ECE">
        <w:rPr>
          <w:rFonts w:ascii="Times" w:eastAsia="Times New Roman" w:hAnsi="Times" w:cs="Times"/>
          <w:color w:val="000000"/>
          <w:sz w:val="12"/>
          <w:szCs w:val="12"/>
          <w:lang w:eastAsia="zh-CN"/>
        </w:rPr>
        <w:t xml:space="preserve">(or projected as an ideal) </w:t>
      </w:r>
      <w:r w:rsidRPr="00344ECE">
        <w:rPr>
          <w:rFonts w:ascii="Times" w:eastAsia="Times New Roman" w:hAnsi="Times" w:cs="Times"/>
          <w:b/>
          <w:bCs/>
          <w:color w:val="000000"/>
          <w:sz w:val="24"/>
          <w:szCs w:val="24"/>
          <w:u w:val="single"/>
          <w:lang w:eastAsia="zh-CN"/>
        </w:rPr>
        <w:t>in order to</w:t>
      </w:r>
      <w:r w:rsidRPr="00344ECE">
        <w:rPr>
          <w:rFonts w:ascii="Times" w:eastAsia="Times New Roman" w:hAnsi="Times" w:cs="Times"/>
          <w:color w:val="000000"/>
          <w:sz w:val="24"/>
          <w:szCs w:val="24"/>
          <w:u w:val="single"/>
          <w:lang w:eastAsia="zh-CN"/>
        </w:rPr>
        <w:t xml:space="preserve"> </w:t>
      </w:r>
      <w:r w:rsidRPr="00344ECE">
        <w:rPr>
          <w:rFonts w:ascii="Times" w:eastAsia="Times New Roman" w:hAnsi="Times" w:cs="Times"/>
          <w:color w:val="000000"/>
          <w:sz w:val="12"/>
          <w:szCs w:val="12"/>
          <w:lang w:eastAsia="zh-CN"/>
        </w:rPr>
        <w:t>delineate and</w:t>
      </w:r>
      <w:r w:rsidRPr="00344ECE">
        <w:rPr>
          <w:rFonts w:ascii="Times" w:eastAsia="Times New Roman" w:hAnsi="Times" w:cs="Times"/>
          <w:color w:val="000000"/>
          <w:sz w:val="24"/>
          <w:szCs w:val="24"/>
          <w:lang w:eastAsia="zh-CN"/>
        </w:rPr>
        <w:t xml:space="preserve"> </w:t>
      </w:r>
      <w:r w:rsidRPr="00344ECE">
        <w:rPr>
          <w:rFonts w:ascii="Times" w:eastAsia="Times New Roman" w:hAnsi="Times" w:cs="Times"/>
          <w:b/>
          <w:bCs/>
          <w:color w:val="000000"/>
          <w:sz w:val="24"/>
          <w:szCs w:val="24"/>
          <w:u w:val="single"/>
          <w:lang w:eastAsia="zh-CN"/>
        </w:rPr>
        <w:t>critique oppressive social conditions, liberation from which is considered a fundamental goal of justice.” </w:t>
      </w:r>
    </w:p>
    <w:p w:rsidR="00344ECE" w:rsidRPr="00344ECE" w:rsidRDefault="00344ECE" w:rsidP="00344ECE">
      <w:pPr>
        <w:spacing w:after="0" w:line="240" w:lineRule="auto"/>
        <w:rPr>
          <w:rFonts w:ascii="Times New Roman" w:eastAsia="Times New Roman" w:hAnsi="Times New Roman" w:cs="Times New Roman"/>
          <w:sz w:val="24"/>
          <w:szCs w:val="24"/>
          <w:lang w:eastAsia="zh-CN"/>
        </w:rPr>
      </w:pPr>
      <w:proofErr w:type="spellStart"/>
      <w:r w:rsidRPr="00344ECE">
        <w:rPr>
          <w:rFonts w:ascii="Times" w:eastAsia="Times New Roman" w:hAnsi="Times" w:cs="Times"/>
          <w:color w:val="000000"/>
          <w:sz w:val="18"/>
          <w:szCs w:val="18"/>
          <w:lang w:eastAsia="zh-CN"/>
        </w:rPr>
        <w:t>Christman</w:t>
      </w:r>
      <w:proofErr w:type="spellEnd"/>
      <w:r w:rsidRPr="00344ECE">
        <w:rPr>
          <w:rFonts w:ascii="Times" w:eastAsia="Times New Roman" w:hAnsi="Times" w:cs="Times"/>
          <w:color w:val="000000"/>
          <w:sz w:val="18"/>
          <w:szCs w:val="18"/>
          <w:lang w:eastAsia="zh-CN"/>
        </w:rPr>
        <w:t xml:space="preserve">, John. “Autonomy in moral and political philosophy.” </w:t>
      </w:r>
      <w:r w:rsidRPr="00344ECE">
        <w:rPr>
          <w:rFonts w:ascii="Times" w:eastAsia="Times New Roman" w:hAnsi="Times" w:cs="Times"/>
          <w:i/>
          <w:iCs/>
          <w:color w:val="000000"/>
          <w:sz w:val="18"/>
          <w:szCs w:val="18"/>
          <w:lang w:eastAsia="zh-CN"/>
        </w:rPr>
        <w:t xml:space="preserve">Stanford Encyclopedia of Philosophy, </w:t>
      </w:r>
      <w:r w:rsidRPr="00344ECE">
        <w:rPr>
          <w:rFonts w:ascii="Times" w:eastAsia="Times New Roman" w:hAnsi="Times" w:cs="Times"/>
          <w:color w:val="000000"/>
          <w:sz w:val="18"/>
          <w:szCs w:val="18"/>
          <w:lang w:eastAsia="zh-CN"/>
        </w:rPr>
        <w:t>online, 2003.</w:t>
      </w:r>
    </w:p>
    <w:p w:rsidR="00344ECE" w:rsidRPr="00344ECE" w:rsidRDefault="00344ECE" w:rsidP="00344ECE">
      <w:pPr>
        <w:spacing w:after="0" w:line="240" w:lineRule="auto"/>
        <w:rPr>
          <w:rFonts w:ascii="Times New Roman" w:eastAsia="Times New Roman" w:hAnsi="Times New Roman" w:cs="Times New Roman"/>
          <w:sz w:val="24"/>
          <w:szCs w:val="24"/>
          <w:lang w:eastAsia="zh-CN"/>
        </w:rPr>
      </w:pPr>
    </w:p>
    <w:p w:rsidR="00344ECE" w:rsidRPr="00344ECE" w:rsidRDefault="00344ECE" w:rsidP="00344ECE">
      <w:pPr>
        <w:spacing w:after="0" w:line="240" w:lineRule="auto"/>
        <w:rPr>
          <w:rFonts w:ascii="Times New Roman" w:eastAsia="Times New Roman" w:hAnsi="Times New Roman" w:cs="Times New Roman"/>
          <w:sz w:val="24"/>
          <w:szCs w:val="24"/>
          <w:lang w:eastAsia="zh-CN"/>
        </w:rPr>
      </w:pPr>
      <w:r w:rsidRPr="00344ECE">
        <w:rPr>
          <w:rFonts w:ascii="Times" w:eastAsia="Times New Roman" w:hAnsi="Times" w:cs="Times"/>
          <w:color w:val="000000"/>
          <w:sz w:val="24"/>
          <w:szCs w:val="24"/>
          <w:lang w:eastAsia="zh-CN"/>
        </w:rPr>
        <w:t xml:space="preserve">The very concept of justice is based in the idea of the self-owning individual and the rules that govern how they </w:t>
      </w:r>
      <w:proofErr w:type="gramStart"/>
      <w:r w:rsidRPr="00344ECE">
        <w:rPr>
          <w:rFonts w:ascii="Times" w:eastAsia="Times New Roman" w:hAnsi="Times" w:cs="Times"/>
          <w:color w:val="000000"/>
          <w:sz w:val="24"/>
          <w:szCs w:val="24"/>
          <w:lang w:eastAsia="zh-CN"/>
        </w:rPr>
        <w:t>ought</w:t>
      </w:r>
      <w:proofErr w:type="gramEnd"/>
      <w:r w:rsidRPr="00344ECE">
        <w:rPr>
          <w:rFonts w:ascii="Times" w:eastAsia="Times New Roman" w:hAnsi="Times" w:cs="Times"/>
          <w:color w:val="000000"/>
          <w:sz w:val="24"/>
          <w:szCs w:val="24"/>
          <w:lang w:eastAsia="zh-CN"/>
        </w:rPr>
        <w:t xml:space="preserve"> be treated; thus, self-ownership is the best criterion for justice. </w:t>
      </w:r>
    </w:p>
    <w:p w:rsidR="00344ECE" w:rsidRPr="00344ECE" w:rsidRDefault="00344ECE" w:rsidP="00344ECE">
      <w:pPr>
        <w:spacing w:after="0" w:line="240" w:lineRule="auto"/>
        <w:rPr>
          <w:rFonts w:ascii="Times New Roman" w:eastAsia="Times New Roman" w:hAnsi="Times New Roman" w:cs="Times New Roman"/>
          <w:sz w:val="24"/>
          <w:szCs w:val="24"/>
          <w:lang w:eastAsia="zh-CN"/>
        </w:rPr>
      </w:pP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000000"/>
          <w:sz w:val="20"/>
          <w:szCs w:val="20"/>
          <w:lang w:eastAsia="zh-CN"/>
        </w:rPr>
        <w:t> </w:t>
      </w:r>
      <w:r w:rsidRPr="00344ECE">
        <w:rPr>
          <w:rFonts w:ascii="Arial" w:eastAsia="Times New Roman" w:hAnsi="Arial" w:cs="Arial"/>
          <w:b/>
          <w:bCs/>
          <w:color w:val="000000"/>
          <w:lang w:eastAsia="zh-CN"/>
        </w:rPr>
        <w:t>AND under Libertarianism we care about the structure of discourse and action, not its consequences. Therefore, intentions outweigh consequences.</w:t>
      </w:r>
    </w:p>
    <w:p w:rsidR="00344ECE" w:rsidRPr="00344ECE" w:rsidRDefault="00344ECE" w:rsidP="00344ECE">
      <w:pPr>
        <w:spacing w:after="0" w:line="240" w:lineRule="auto"/>
        <w:rPr>
          <w:rFonts w:ascii="Times New Roman" w:eastAsia="Times New Roman" w:hAnsi="Times New Roman" w:cs="Times New Roman"/>
          <w:sz w:val="24"/>
          <w:szCs w:val="24"/>
          <w:lang w:eastAsia="zh-CN"/>
        </w:rPr>
      </w:pPr>
      <w:r w:rsidRPr="00344ECE">
        <w:rPr>
          <w:rFonts w:ascii="Arial" w:eastAsia="Times New Roman" w:hAnsi="Arial" w:cs="Arial"/>
          <w:b/>
          <w:bCs/>
          <w:color w:val="000000"/>
          <w:lang w:eastAsia="zh-CN"/>
        </w:rPr>
        <w:t xml:space="preserve">1) Action theory: Actions are defined by their intents, so you can’t evaluate the action before the intent. For example if I drink I must raise the glass to my lips and swallow, </w:t>
      </w:r>
      <w:r w:rsidRPr="00344ECE">
        <w:rPr>
          <w:rFonts w:ascii="Arial" w:eastAsia="Times New Roman" w:hAnsi="Arial" w:cs="Arial"/>
          <w:b/>
          <w:bCs/>
          <w:color w:val="000000"/>
          <w:lang w:eastAsia="zh-CN"/>
        </w:rPr>
        <w:lastRenderedPageBreak/>
        <w:t>having infinite constituent parts. The only way to judge the topical action is by looking to intent.</w:t>
      </w:r>
    </w:p>
    <w:p w:rsidR="00344ECE" w:rsidRPr="00344ECE" w:rsidRDefault="00344ECE" w:rsidP="00344ECE">
      <w:pPr>
        <w:spacing w:after="0" w:line="240" w:lineRule="auto"/>
        <w:rPr>
          <w:rFonts w:ascii="Times New Roman" w:eastAsia="Times New Roman" w:hAnsi="Times New Roman" w:cs="Times New Roman"/>
          <w:sz w:val="24"/>
          <w:szCs w:val="24"/>
          <w:lang w:eastAsia="zh-CN"/>
        </w:rPr>
      </w:pP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Now Negate,</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Private businesses have a right to pursue space exploration and it is coercive for the government to interfere with that. </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000000"/>
          <w:sz w:val="20"/>
          <w:szCs w:val="20"/>
          <w:lang w:eastAsia="zh-CN"/>
        </w:rPr>
        <w:t> </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Under libertarianism, government interference in economic endeavors like the privatization of space are coercive. </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333333"/>
          <w:sz w:val="20"/>
          <w:szCs w:val="20"/>
          <w:lang w:eastAsia="zh-CN"/>
        </w:rPr>
        <w:t xml:space="preserve">"Libertarianism." </w:t>
      </w:r>
      <w:r w:rsidRPr="00344ECE">
        <w:rPr>
          <w:rFonts w:ascii="Times New Roman" w:eastAsia="Times New Roman" w:hAnsi="Times New Roman" w:cs="Times New Roman"/>
          <w:b/>
          <w:bCs/>
          <w:i/>
          <w:iCs/>
          <w:color w:val="333333"/>
          <w:sz w:val="26"/>
          <w:szCs w:val="26"/>
          <w:lang w:eastAsia="zh-CN"/>
        </w:rPr>
        <w:t>Stanford Encyclopedia of Philosophy</w:t>
      </w:r>
      <w:r w:rsidRPr="00344ECE">
        <w:rPr>
          <w:rFonts w:ascii="Times New Roman" w:eastAsia="Times New Roman" w:hAnsi="Times New Roman" w:cs="Times New Roman"/>
          <w:color w:val="333333"/>
          <w:sz w:val="20"/>
          <w:szCs w:val="20"/>
          <w:lang w:eastAsia="zh-CN"/>
        </w:rPr>
        <w:t>, 5 Sept. 20</w:t>
      </w:r>
      <w:r w:rsidRPr="00344ECE">
        <w:rPr>
          <w:rFonts w:ascii="Times New Roman" w:eastAsia="Times New Roman" w:hAnsi="Times New Roman" w:cs="Times New Roman"/>
          <w:b/>
          <w:bCs/>
          <w:color w:val="333333"/>
          <w:sz w:val="26"/>
          <w:szCs w:val="26"/>
          <w:lang w:eastAsia="zh-CN"/>
        </w:rPr>
        <w:t>02</w:t>
      </w:r>
      <w:r w:rsidRPr="00344ECE">
        <w:rPr>
          <w:rFonts w:ascii="Times New Roman" w:eastAsia="Times New Roman" w:hAnsi="Times New Roman" w:cs="Times New Roman"/>
          <w:color w:val="333333"/>
          <w:sz w:val="20"/>
          <w:szCs w:val="20"/>
          <w:lang w:eastAsia="zh-CN"/>
        </w:rPr>
        <w:t>, plato.stanford.edu/entries/libertarianism/. Accessed 16 Dec. 2021.</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1A1A1A"/>
          <w:sz w:val="12"/>
          <w:szCs w:val="12"/>
          <w:shd w:val="clear" w:color="auto" w:fill="FFFFFF"/>
          <w:lang w:eastAsia="zh-CN"/>
        </w:rPr>
        <w:t>Libertarian positions are most controversial in the realm of distributive justice. In this context,</w:t>
      </w:r>
      <w:r w:rsidRPr="00344ECE">
        <w:rPr>
          <w:rFonts w:ascii="Times New Roman" w:eastAsia="Times New Roman" w:hAnsi="Times New Roman" w:cs="Times New Roman"/>
          <w:color w:val="1A1A1A"/>
          <w:sz w:val="12"/>
          <w:szCs w:val="12"/>
          <w:shd w:val="clear" w:color="auto" w:fill="FFFF00"/>
          <w:lang w:eastAsia="zh-CN"/>
        </w:rPr>
        <w:t xml:space="preserve"> </w:t>
      </w:r>
      <w:r w:rsidRPr="00344ECE">
        <w:rPr>
          <w:rFonts w:ascii="Times New Roman" w:eastAsia="Times New Roman" w:hAnsi="Times New Roman" w:cs="Times New Roman"/>
          <w:b/>
          <w:bCs/>
          <w:color w:val="1A1A1A"/>
          <w:u w:val="single"/>
          <w:shd w:val="clear" w:color="auto" w:fill="FFFF00"/>
          <w:lang w:eastAsia="zh-CN"/>
        </w:rPr>
        <w:t>libertarians</w:t>
      </w:r>
      <w:r w:rsidRPr="00344ECE">
        <w:rPr>
          <w:rFonts w:ascii="Times New Roman" w:eastAsia="Times New Roman" w:hAnsi="Times New Roman" w:cs="Times New Roman"/>
          <w:color w:val="1A1A1A"/>
          <w:shd w:val="clear" w:color="auto" w:fill="FFFFFF"/>
          <w:lang w:eastAsia="zh-CN"/>
        </w:rPr>
        <w:t xml:space="preserve"> </w:t>
      </w:r>
      <w:r w:rsidRPr="00344ECE">
        <w:rPr>
          <w:rFonts w:ascii="Times New Roman" w:eastAsia="Times New Roman" w:hAnsi="Times New Roman" w:cs="Times New Roman"/>
          <w:color w:val="1A1A1A"/>
          <w:sz w:val="12"/>
          <w:szCs w:val="12"/>
          <w:shd w:val="clear" w:color="auto" w:fill="FFFFFF"/>
          <w:lang w:eastAsia="zh-CN"/>
        </w:rPr>
        <w:t>typically</w:t>
      </w:r>
      <w:r w:rsidRPr="00344ECE">
        <w:rPr>
          <w:rFonts w:ascii="Times New Roman" w:eastAsia="Times New Roman" w:hAnsi="Times New Roman" w:cs="Times New Roman"/>
          <w:b/>
          <w:bCs/>
          <w:color w:val="1A1A1A"/>
          <w:u w:val="single"/>
          <w:shd w:val="clear" w:color="auto" w:fill="FFFFFF"/>
          <w:lang w:eastAsia="zh-CN"/>
        </w:rPr>
        <w:t xml:space="preserve"> </w:t>
      </w:r>
      <w:r w:rsidRPr="00344ECE">
        <w:rPr>
          <w:rFonts w:ascii="Times New Roman" w:eastAsia="Times New Roman" w:hAnsi="Times New Roman" w:cs="Times New Roman"/>
          <w:b/>
          <w:bCs/>
          <w:color w:val="1A1A1A"/>
          <w:u w:val="single"/>
          <w:shd w:val="clear" w:color="auto" w:fill="FFFF00"/>
          <w:lang w:eastAsia="zh-CN"/>
        </w:rPr>
        <w:t>endorse</w:t>
      </w:r>
      <w:r w:rsidRPr="00344ECE">
        <w:rPr>
          <w:rFonts w:ascii="Times New Roman" w:eastAsia="Times New Roman" w:hAnsi="Times New Roman" w:cs="Times New Roman"/>
          <w:color w:val="1A1A1A"/>
          <w:shd w:val="clear" w:color="auto" w:fill="FFFFFF"/>
          <w:lang w:eastAsia="zh-CN"/>
        </w:rPr>
        <w:t xml:space="preserve"> </w:t>
      </w:r>
      <w:r w:rsidRPr="00344ECE">
        <w:rPr>
          <w:rFonts w:ascii="Times New Roman" w:eastAsia="Times New Roman" w:hAnsi="Times New Roman" w:cs="Times New Roman"/>
          <w:color w:val="1A1A1A"/>
          <w:sz w:val="12"/>
          <w:szCs w:val="12"/>
          <w:shd w:val="clear" w:color="auto" w:fill="FFFFFF"/>
          <w:lang w:eastAsia="zh-CN"/>
        </w:rPr>
        <w:t xml:space="preserve">something like </w:t>
      </w:r>
      <w:r w:rsidRPr="00344ECE">
        <w:rPr>
          <w:rFonts w:ascii="Times New Roman" w:eastAsia="Times New Roman" w:hAnsi="Times New Roman" w:cs="Times New Roman"/>
          <w:b/>
          <w:bCs/>
          <w:color w:val="1A1A1A"/>
          <w:u w:val="single"/>
          <w:shd w:val="clear" w:color="auto" w:fill="FFFF00"/>
          <w:lang w:eastAsia="zh-CN"/>
        </w:rPr>
        <w:t>a free-market economy: an economic order based on private property and voluntary market relationships</w:t>
      </w:r>
      <w:r w:rsidRPr="00344ECE">
        <w:rPr>
          <w:rFonts w:ascii="Times New Roman" w:eastAsia="Times New Roman" w:hAnsi="Times New Roman" w:cs="Times New Roman"/>
          <w:color w:val="1A1A1A"/>
          <w:shd w:val="clear" w:color="auto" w:fill="FFFF00"/>
          <w:lang w:eastAsia="zh-CN"/>
        </w:rPr>
        <w:t xml:space="preserve"> </w:t>
      </w:r>
      <w:r w:rsidRPr="00344ECE">
        <w:rPr>
          <w:rFonts w:ascii="Times New Roman" w:eastAsia="Times New Roman" w:hAnsi="Times New Roman" w:cs="Times New Roman"/>
          <w:color w:val="1A1A1A"/>
          <w:sz w:val="12"/>
          <w:szCs w:val="12"/>
          <w:shd w:val="clear" w:color="auto" w:fill="FFFFFF"/>
          <w:lang w:eastAsia="zh-CN"/>
        </w:rPr>
        <w:t>among agents. Libertarians usually see the kind of large-scale, coercive wealth redistribution in which contemporary welfare states engage as involving unjustified coercion. The same is true of many forms of economic regulation, including licensing laws.</w:t>
      </w:r>
      <w:r w:rsidRPr="00344ECE">
        <w:rPr>
          <w:rFonts w:ascii="Times New Roman" w:eastAsia="Times New Roman" w:hAnsi="Times New Roman" w:cs="Times New Roman"/>
          <w:b/>
          <w:bCs/>
          <w:color w:val="1A1A1A"/>
          <w:u w:val="single"/>
          <w:shd w:val="clear" w:color="auto" w:fill="FFFFFF"/>
          <w:lang w:eastAsia="zh-CN"/>
        </w:rPr>
        <w:t xml:space="preserve"> </w:t>
      </w:r>
      <w:r w:rsidRPr="00344ECE">
        <w:rPr>
          <w:rFonts w:ascii="Times New Roman" w:eastAsia="Times New Roman" w:hAnsi="Times New Roman" w:cs="Times New Roman"/>
          <w:b/>
          <w:bCs/>
          <w:color w:val="1A1A1A"/>
          <w:u w:val="single"/>
          <w:shd w:val="clear" w:color="auto" w:fill="FFFF00"/>
          <w:lang w:eastAsia="zh-CN"/>
        </w:rPr>
        <w:t>Just as people have strong rights to individual freedom in their personal and social affairs,</w:t>
      </w:r>
      <w:r w:rsidRPr="00344ECE">
        <w:rPr>
          <w:rFonts w:ascii="Times New Roman" w:eastAsia="Times New Roman" w:hAnsi="Times New Roman" w:cs="Times New Roman"/>
          <w:color w:val="1A1A1A"/>
          <w:shd w:val="clear" w:color="auto" w:fill="FFFFFF"/>
          <w:lang w:eastAsia="zh-CN"/>
        </w:rPr>
        <w:t xml:space="preserve"> </w:t>
      </w:r>
      <w:r w:rsidRPr="00344ECE">
        <w:rPr>
          <w:rFonts w:ascii="Times New Roman" w:eastAsia="Times New Roman" w:hAnsi="Times New Roman" w:cs="Times New Roman"/>
          <w:color w:val="1A1A1A"/>
          <w:sz w:val="12"/>
          <w:szCs w:val="12"/>
          <w:shd w:val="clear" w:color="auto" w:fill="FFFFFF"/>
          <w:lang w:eastAsia="zh-CN"/>
        </w:rPr>
        <w:t xml:space="preserve">libertarians argue, </w:t>
      </w:r>
      <w:r w:rsidRPr="00344ECE">
        <w:rPr>
          <w:rFonts w:ascii="Times New Roman" w:eastAsia="Times New Roman" w:hAnsi="Times New Roman" w:cs="Times New Roman"/>
          <w:b/>
          <w:bCs/>
          <w:color w:val="1A1A1A"/>
          <w:u w:val="single"/>
          <w:shd w:val="clear" w:color="auto" w:fill="FFFF00"/>
          <w:lang w:eastAsia="zh-CN"/>
        </w:rPr>
        <w:t>they also have strong rights to freedom in their economic affairs. Thus, rights of freedom of contract and exchange, freedom of occupation, and private property are taken very seriously.</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000000"/>
          <w:sz w:val="20"/>
          <w:szCs w:val="20"/>
          <w:lang w:eastAsia="zh-CN"/>
        </w:rPr>
        <w:t> </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1A1A1A"/>
          <w:sz w:val="26"/>
          <w:szCs w:val="26"/>
          <w:lang w:eastAsia="zh-CN"/>
        </w:rPr>
        <w:t xml:space="preserve">This impacts back to my framework because interference with private appropriation of space is unjustified, thus one has a right to appropriate outer space, </w:t>
      </w:r>
      <w:proofErr w:type="gramStart"/>
      <w:r w:rsidRPr="00344ECE">
        <w:rPr>
          <w:rFonts w:ascii="Times New Roman" w:eastAsia="Times New Roman" w:hAnsi="Times New Roman" w:cs="Times New Roman"/>
          <w:b/>
          <w:bCs/>
          <w:color w:val="1A1A1A"/>
          <w:sz w:val="26"/>
          <w:szCs w:val="26"/>
          <w:lang w:eastAsia="zh-CN"/>
        </w:rPr>
        <w:t>i.e</w:t>
      </w:r>
      <w:proofErr w:type="gramEnd"/>
      <w:r w:rsidRPr="00344ECE">
        <w:rPr>
          <w:rFonts w:ascii="Times New Roman" w:eastAsia="Times New Roman" w:hAnsi="Times New Roman" w:cs="Times New Roman"/>
          <w:b/>
          <w:bCs/>
          <w:color w:val="1A1A1A"/>
          <w:sz w:val="26"/>
          <w:szCs w:val="26"/>
          <w:lang w:eastAsia="zh-CN"/>
        </w:rPr>
        <w:t xml:space="preserve">. the appropriation of outer space is </w:t>
      </w:r>
      <w:r w:rsidRPr="00344ECE">
        <w:rPr>
          <w:rFonts w:ascii="Times New Roman" w:eastAsia="Times New Roman" w:hAnsi="Times New Roman" w:cs="Times New Roman"/>
          <w:b/>
          <w:bCs/>
          <w:i/>
          <w:iCs/>
          <w:color w:val="1A1A1A"/>
          <w:sz w:val="26"/>
          <w:szCs w:val="26"/>
          <w:lang w:eastAsia="zh-CN"/>
        </w:rPr>
        <w:t>justified</w:t>
      </w:r>
      <w:r w:rsidRPr="00344ECE">
        <w:rPr>
          <w:rFonts w:ascii="Times New Roman" w:eastAsia="Times New Roman" w:hAnsi="Times New Roman" w:cs="Times New Roman"/>
          <w:b/>
          <w:bCs/>
          <w:color w:val="1A1A1A"/>
          <w:sz w:val="26"/>
          <w:szCs w:val="26"/>
          <w:lang w:eastAsia="zh-CN"/>
        </w:rPr>
        <w:t>. </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000000"/>
          <w:sz w:val="20"/>
          <w:szCs w:val="20"/>
          <w:lang w:eastAsia="zh-CN"/>
        </w:rPr>
        <w:t> </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1A1A1A"/>
          <w:sz w:val="26"/>
          <w:szCs w:val="26"/>
          <w:lang w:eastAsia="zh-CN"/>
        </w:rPr>
        <w:t>Contention 2)</w:t>
      </w:r>
    </w:p>
    <w:p w:rsidR="00344ECE" w:rsidRPr="00344ECE" w:rsidRDefault="00344ECE" w:rsidP="00344ECE">
      <w:pPr>
        <w:shd w:val="clear" w:color="auto" w:fill="FFFFFF"/>
        <w:spacing w:after="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333333"/>
          <w:sz w:val="26"/>
          <w:szCs w:val="26"/>
          <w:lang w:eastAsia="zh-CN"/>
        </w:rPr>
        <w:t>Libertarianism would allow the ownership of space by private companies. </w:t>
      </w:r>
    </w:p>
    <w:p w:rsidR="00344ECE" w:rsidRPr="00344ECE" w:rsidRDefault="00344ECE" w:rsidP="00344ECE">
      <w:pPr>
        <w:shd w:val="clear" w:color="auto" w:fill="FFFFFF"/>
        <w:spacing w:after="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000000"/>
          <w:sz w:val="26"/>
          <w:szCs w:val="26"/>
          <w:lang w:eastAsia="zh-CN"/>
        </w:rPr>
        <w:t>Broker,</w:t>
      </w:r>
      <w:r w:rsidRPr="00344ECE">
        <w:rPr>
          <w:rFonts w:ascii="Times New Roman" w:eastAsia="Times New Roman" w:hAnsi="Times New Roman" w:cs="Times New Roman"/>
          <w:color w:val="000000"/>
          <w:sz w:val="20"/>
          <w:szCs w:val="20"/>
          <w:lang w:eastAsia="zh-CN"/>
        </w:rPr>
        <w:t xml:space="preserve"> Tyler. "Space Law Can Only Be Libertarian Minded." </w:t>
      </w:r>
      <w:r w:rsidRPr="00344ECE">
        <w:rPr>
          <w:rFonts w:ascii="Times New Roman" w:eastAsia="Times New Roman" w:hAnsi="Times New Roman" w:cs="Times New Roman"/>
          <w:i/>
          <w:iCs/>
          <w:color w:val="000000"/>
          <w:sz w:val="20"/>
          <w:szCs w:val="20"/>
          <w:lang w:eastAsia="zh-CN"/>
        </w:rPr>
        <w:t>Above the Law</w:t>
      </w:r>
      <w:r w:rsidRPr="00344ECE">
        <w:rPr>
          <w:rFonts w:ascii="Times New Roman" w:eastAsia="Times New Roman" w:hAnsi="Times New Roman" w:cs="Times New Roman"/>
          <w:color w:val="000000"/>
          <w:sz w:val="20"/>
          <w:szCs w:val="20"/>
          <w:lang w:eastAsia="zh-CN"/>
        </w:rPr>
        <w:t>, 14 Jan. 20</w:t>
      </w:r>
      <w:r w:rsidRPr="00344ECE">
        <w:rPr>
          <w:rFonts w:ascii="Times New Roman" w:eastAsia="Times New Roman" w:hAnsi="Times New Roman" w:cs="Times New Roman"/>
          <w:b/>
          <w:bCs/>
          <w:color w:val="000000"/>
          <w:sz w:val="26"/>
          <w:szCs w:val="26"/>
          <w:lang w:eastAsia="zh-CN"/>
        </w:rPr>
        <w:t>20</w:t>
      </w:r>
      <w:r w:rsidRPr="00344ECE">
        <w:rPr>
          <w:rFonts w:ascii="Times New Roman" w:eastAsia="Times New Roman" w:hAnsi="Times New Roman" w:cs="Times New Roman"/>
          <w:color w:val="000000"/>
          <w:sz w:val="20"/>
          <w:szCs w:val="20"/>
          <w:lang w:eastAsia="zh-CN"/>
        </w:rPr>
        <w:t>, abovethelaw.com/2020/01/space-law-can-only-be-libertarian-minded/. Accessed 16 Dec. 2021.</w:t>
      </w:r>
    </w:p>
    <w:p w:rsidR="00344ECE" w:rsidRPr="00344ECE" w:rsidRDefault="00344ECE" w:rsidP="00344ECE">
      <w:pPr>
        <w:shd w:val="clear" w:color="auto" w:fill="FFFFFF"/>
        <w:spacing w:after="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color w:val="333333"/>
          <w:sz w:val="12"/>
          <w:szCs w:val="12"/>
          <w:lang w:eastAsia="zh-CN"/>
        </w:rPr>
        <w:t>The impact on human daily life from a transition to the virtually unlimited resource reality of space cannot be overstated. However, when it comes to the law, a minimalist, dare I say libertarian, approach appears as the only applicable system. In the words of</w:t>
      </w:r>
      <w:hyperlink r:id="rId6" w:history="1">
        <w:r w:rsidRPr="00344ECE">
          <w:rPr>
            <w:rFonts w:ascii="Times New Roman" w:eastAsia="Times New Roman" w:hAnsi="Times New Roman" w:cs="Times New Roman"/>
            <w:color w:val="333333"/>
            <w:sz w:val="12"/>
            <w:szCs w:val="12"/>
            <w:lang w:eastAsia="zh-CN"/>
          </w:rPr>
          <w:t xml:space="preserve"> NASA</w:t>
        </w:r>
      </w:hyperlink>
      <w:r w:rsidRPr="00344ECE">
        <w:rPr>
          <w:rFonts w:ascii="Times New Roman" w:eastAsia="Times New Roman" w:hAnsi="Times New Roman" w:cs="Times New Roman"/>
          <w:color w:val="333333"/>
          <w:sz w:val="12"/>
          <w:szCs w:val="12"/>
          <w:lang w:eastAsia="zh-CN"/>
        </w:rPr>
        <w:t xml:space="preserve">, “2020 promises to be a big year for space exploration.” Yet, as Rand </w:t>
      </w:r>
      <w:proofErr w:type="spellStart"/>
      <w:r w:rsidRPr="00344ECE">
        <w:rPr>
          <w:rFonts w:ascii="Times New Roman" w:eastAsia="Times New Roman" w:hAnsi="Times New Roman" w:cs="Times New Roman"/>
          <w:color w:val="333333"/>
          <w:sz w:val="12"/>
          <w:szCs w:val="12"/>
          <w:lang w:eastAsia="zh-CN"/>
        </w:rPr>
        <w:t>Simberg</w:t>
      </w:r>
      <w:proofErr w:type="spellEnd"/>
      <w:r w:rsidRPr="00344ECE">
        <w:rPr>
          <w:rFonts w:ascii="Times New Roman" w:eastAsia="Times New Roman" w:hAnsi="Times New Roman" w:cs="Times New Roman"/>
          <w:sz w:val="24"/>
          <w:szCs w:val="24"/>
          <w:lang w:eastAsia="zh-CN"/>
        </w:rPr>
        <w:fldChar w:fldCharType="begin"/>
      </w:r>
      <w:r w:rsidRPr="00344ECE">
        <w:rPr>
          <w:rFonts w:ascii="Times New Roman" w:eastAsia="Times New Roman" w:hAnsi="Times New Roman" w:cs="Times New Roman"/>
          <w:sz w:val="24"/>
          <w:szCs w:val="24"/>
          <w:lang w:eastAsia="zh-CN"/>
        </w:rPr>
        <w:instrText xml:space="preserve"> HYPERLINK "https://reason.com/2020/01/12/socialists-in-space-2/" </w:instrText>
      </w:r>
      <w:r w:rsidRPr="00344ECE">
        <w:rPr>
          <w:rFonts w:ascii="Times New Roman" w:eastAsia="Times New Roman" w:hAnsi="Times New Roman" w:cs="Times New Roman"/>
          <w:sz w:val="24"/>
          <w:szCs w:val="24"/>
          <w:lang w:eastAsia="zh-CN"/>
        </w:rPr>
        <w:fldChar w:fldCharType="separate"/>
      </w:r>
      <w:r w:rsidRPr="00344ECE">
        <w:rPr>
          <w:rFonts w:ascii="Times New Roman" w:eastAsia="Times New Roman" w:hAnsi="Times New Roman" w:cs="Times New Roman"/>
          <w:color w:val="333333"/>
          <w:sz w:val="12"/>
          <w:szCs w:val="12"/>
          <w:lang w:eastAsia="zh-CN"/>
        </w:rPr>
        <w:t xml:space="preserve"> points out</w:t>
      </w:r>
      <w:r w:rsidRPr="00344ECE">
        <w:rPr>
          <w:rFonts w:ascii="Times New Roman" w:eastAsia="Times New Roman" w:hAnsi="Times New Roman" w:cs="Times New Roman"/>
          <w:sz w:val="24"/>
          <w:szCs w:val="24"/>
          <w:lang w:eastAsia="zh-CN"/>
        </w:rPr>
        <w:fldChar w:fldCharType="end"/>
      </w:r>
      <w:r w:rsidRPr="00344ECE">
        <w:rPr>
          <w:rFonts w:ascii="Times New Roman" w:eastAsia="Times New Roman" w:hAnsi="Times New Roman" w:cs="Times New Roman"/>
          <w:color w:val="333333"/>
          <w:sz w:val="12"/>
          <w:szCs w:val="12"/>
          <w:lang w:eastAsia="zh-CN"/>
        </w:rPr>
        <w:t xml:space="preserve"> in Reason magazine, </w:t>
      </w:r>
      <w:r w:rsidRPr="00344ECE">
        <w:rPr>
          <w:rFonts w:ascii="Times New Roman" w:eastAsia="Times New Roman" w:hAnsi="Times New Roman" w:cs="Times New Roman"/>
          <w:b/>
          <w:bCs/>
          <w:color w:val="333333"/>
          <w:u w:val="single"/>
          <w:lang w:eastAsia="zh-CN"/>
        </w:rPr>
        <w:t xml:space="preserve">it is </w:t>
      </w:r>
      <w:r w:rsidRPr="00344ECE">
        <w:rPr>
          <w:rFonts w:ascii="Times New Roman" w:eastAsia="Times New Roman" w:hAnsi="Times New Roman" w:cs="Times New Roman"/>
          <w:color w:val="333333"/>
          <w:sz w:val="12"/>
          <w:szCs w:val="12"/>
          <w:lang w:eastAsia="zh-CN"/>
        </w:rPr>
        <w:t>actually</w:t>
      </w:r>
      <w:r w:rsidRPr="00344ECE">
        <w:rPr>
          <w:rFonts w:ascii="Times New Roman" w:eastAsia="Times New Roman" w:hAnsi="Times New Roman" w:cs="Times New Roman"/>
          <w:color w:val="333333"/>
          <w:sz w:val="12"/>
          <w:szCs w:val="12"/>
          <w:shd w:val="clear" w:color="auto" w:fill="FFFF00"/>
          <w:lang w:eastAsia="zh-CN"/>
        </w:rPr>
        <w:t xml:space="preserve"> </w:t>
      </w:r>
      <w:r w:rsidRPr="00344ECE">
        <w:rPr>
          <w:rFonts w:ascii="Times New Roman" w:eastAsia="Times New Roman" w:hAnsi="Times New Roman" w:cs="Times New Roman"/>
          <w:b/>
          <w:bCs/>
          <w:color w:val="333333"/>
          <w:u w:val="single"/>
          <w:shd w:val="clear" w:color="auto" w:fill="FFFF00"/>
          <w:lang w:eastAsia="zh-CN"/>
        </w:rPr>
        <w:t xml:space="preserve">private </w:t>
      </w:r>
      <w:r w:rsidRPr="00344ECE">
        <w:rPr>
          <w:rFonts w:ascii="Times New Roman" w:eastAsia="Times New Roman" w:hAnsi="Times New Roman" w:cs="Times New Roman"/>
          <w:b/>
          <w:bCs/>
          <w:color w:val="333333"/>
          <w:u w:val="single"/>
          <w:lang w:eastAsia="zh-CN"/>
        </w:rPr>
        <w:t>American</w:t>
      </w:r>
      <w:r w:rsidRPr="00344ECE">
        <w:rPr>
          <w:rFonts w:ascii="Times New Roman" w:eastAsia="Times New Roman" w:hAnsi="Times New Roman" w:cs="Times New Roman"/>
          <w:b/>
          <w:bCs/>
          <w:color w:val="333333"/>
          <w:u w:val="single"/>
          <w:shd w:val="clear" w:color="auto" w:fill="FFFF00"/>
          <w:lang w:eastAsia="zh-CN"/>
        </w:rPr>
        <w:t xml:space="preserve"> investment that is currently moving space exploration to “a pace unseen since the</w:t>
      </w:r>
      <w:r w:rsidRPr="00344ECE">
        <w:rPr>
          <w:rFonts w:ascii="Times New Roman" w:eastAsia="Times New Roman" w:hAnsi="Times New Roman" w:cs="Times New Roman"/>
          <w:b/>
          <w:bCs/>
          <w:color w:val="333333"/>
          <w:u w:val="single"/>
          <w:lang w:eastAsia="zh-CN"/>
        </w:rPr>
        <w:t xml:space="preserve"> 19</w:t>
      </w:r>
      <w:r w:rsidRPr="00344ECE">
        <w:rPr>
          <w:rFonts w:ascii="Times New Roman" w:eastAsia="Times New Roman" w:hAnsi="Times New Roman" w:cs="Times New Roman"/>
          <w:b/>
          <w:bCs/>
          <w:color w:val="333333"/>
          <w:u w:val="single"/>
          <w:shd w:val="clear" w:color="auto" w:fill="FFFF00"/>
          <w:lang w:eastAsia="zh-CN"/>
        </w:rPr>
        <w:t>60s.</w:t>
      </w:r>
      <w:r w:rsidRPr="00344ECE">
        <w:rPr>
          <w:rFonts w:ascii="Times New Roman" w:eastAsia="Times New Roman" w:hAnsi="Times New Roman" w:cs="Times New Roman"/>
          <w:b/>
          <w:bCs/>
          <w:color w:val="333333"/>
          <w:u w:val="single"/>
          <w:lang w:eastAsia="zh-CN"/>
        </w:rPr>
        <w:t>”</w:t>
      </w:r>
      <w:r w:rsidRPr="00344ECE">
        <w:rPr>
          <w:rFonts w:ascii="Times New Roman" w:eastAsia="Times New Roman" w:hAnsi="Times New Roman" w:cs="Times New Roman"/>
          <w:color w:val="333333"/>
          <w:sz w:val="12"/>
          <w:szCs w:val="12"/>
          <w:lang w:eastAsia="zh-CN"/>
        </w:rPr>
        <w:t xml:space="preserve"> According to </w:t>
      </w:r>
      <w:proofErr w:type="spellStart"/>
      <w:r w:rsidRPr="00344ECE">
        <w:rPr>
          <w:rFonts w:ascii="Times New Roman" w:eastAsia="Times New Roman" w:hAnsi="Times New Roman" w:cs="Times New Roman"/>
          <w:color w:val="333333"/>
          <w:sz w:val="12"/>
          <w:szCs w:val="12"/>
          <w:lang w:eastAsia="zh-CN"/>
        </w:rPr>
        <w:t>Simberg</w:t>
      </w:r>
      <w:proofErr w:type="spellEnd"/>
      <w:r w:rsidRPr="00344ECE">
        <w:rPr>
          <w:rFonts w:ascii="Times New Roman" w:eastAsia="Times New Roman" w:hAnsi="Times New Roman" w:cs="Times New Roman"/>
          <w:color w:val="333333"/>
          <w:sz w:val="12"/>
          <w:szCs w:val="12"/>
          <w:lang w:eastAsia="zh-CN"/>
        </w:rPr>
        <w:t xml:space="preserve">, due to this increase in private investment </w:t>
      </w:r>
      <w:r w:rsidRPr="00344ECE">
        <w:rPr>
          <w:rFonts w:ascii="Times New Roman" w:eastAsia="Times New Roman" w:hAnsi="Times New Roman" w:cs="Times New Roman"/>
          <w:b/>
          <w:bCs/>
          <w:color w:val="333333"/>
          <w:u w:val="single"/>
          <w:lang w:eastAsia="zh-CN"/>
        </w:rPr>
        <w:t xml:space="preserve">“We are now on the verge of getting affordable private access to orbit for large masses of payload and people.” </w:t>
      </w:r>
      <w:r w:rsidRPr="00344ECE">
        <w:rPr>
          <w:rFonts w:ascii="Times New Roman" w:eastAsia="Times New Roman" w:hAnsi="Times New Roman" w:cs="Times New Roman"/>
          <w:color w:val="333333"/>
          <w:sz w:val="12"/>
          <w:szCs w:val="12"/>
          <w:lang w:eastAsia="zh-CN"/>
        </w:rPr>
        <w:t>The impact of that type of affordable travel into space might sound sensational to some, but in reality</w:t>
      </w:r>
      <w:hyperlink r:id="rId7" w:history="1">
        <w:r w:rsidRPr="00344ECE">
          <w:rPr>
            <w:rFonts w:ascii="Times New Roman" w:eastAsia="Times New Roman" w:hAnsi="Times New Roman" w:cs="Times New Roman"/>
            <w:color w:val="333333"/>
            <w:sz w:val="12"/>
            <w:szCs w:val="12"/>
            <w:lang w:eastAsia="zh-CN"/>
          </w:rPr>
          <w:t xml:space="preserve"> the benefits</w:t>
        </w:r>
      </w:hyperlink>
      <w:r w:rsidRPr="00344ECE">
        <w:rPr>
          <w:rFonts w:ascii="Times New Roman" w:eastAsia="Times New Roman" w:hAnsi="Times New Roman" w:cs="Times New Roman"/>
          <w:color w:val="333333"/>
          <w:sz w:val="12"/>
          <w:szCs w:val="12"/>
          <w:lang w:eastAsia="zh-CN"/>
        </w:rPr>
        <w:t xml:space="preserve"> that space can offer are far greater than any benefit currently attributed to any major policy proposal being discussed at the national level. The sheer amount of</w:t>
      </w:r>
      <w:hyperlink r:id="rId8" w:history="1">
        <w:r w:rsidRPr="00344ECE">
          <w:rPr>
            <w:rFonts w:ascii="Times New Roman" w:eastAsia="Times New Roman" w:hAnsi="Times New Roman" w:cs="Times New Roman"/>
            <w:color w:val="333333"/>
            <w:sz w:val="12"/>
            <w:szCs w:val="12"/>
            <w:lang w:eastAsia="zh-CN"/>
          </w:rPr>
          <w:t xml:space="preserve"> resources available</w:t>
        </w:r>
      </w:hyperlink>
      <w:r w:rsidRPr="00344ECE">
        <w:rPr>
          <w:rFonts w:ascii="Times New Roman" w:eastAsia="Times New Roman" w:hAnsi="Times New Roman" w:cs="Times New Roman"/>
          <w:color w:val="333333"/>
          <w:sz w:val="12"/>
          <w:szCs w:val="12"/>
          <w:lang w:eastAsia="zh-CN"/>
        </w:rPr>
        <w:t xml:space="preserve"> within our</w:t>
      </w:r>
      <w:hyperlink r:id="rId9" w:history="1">
        <w:r w:rsidRPr="00344ECE">
          <w:rPr>
            <w:rFonts w:ascii="Times New Roman" w:eastAsia="Times New Roman" w:hAnsi="Times New Roman" w:cs="Times New Roman"/>
            <w:color w:val="333333"/>
            <w:sz w:val="12"/>
            <w:szCs w:val="12"/>
            <w:lang w:eastAsia="zh-CN"/>
          </w:rPr>
          <w:t xml:space="preserve"> current reach/capabilities</w:t>
        </w:r>
      </w:hyperlink>
      <w:r w:rsidRPr="00344ECE">
        <w:rPr>
          <w:rFonts w:ascii="Times New Roman" w:eastAsia="Times New Roman" w:hAnsi="Times New Roman" w:cs="Times New Roman"/>
          <w:color w:val="333333"/>
          <w:sz w:val="12"/>
          <w:szCs w:val="12"/>
          <w:lang w:eastAsia="zh-CN"/>
        </w:rPr>
        <w:t xml:space="preserve"> simply speaks for itself. However, although those new realities will, as </w:t>
      </w:r>
      <w:proofErr w:type="spellStart"/>
      <w:r w:rsidRPr="00344ECE">
        <w:rPr>
          <w:rFonts w:ascii="Times New Roman" w:eastAsia="Times New Roman" w:hAnsi="Times New Roman" w:cs="Times New Roman"/>
          <w:color w:val="333333"/>
          <w:sz w:val="12"/>
          <w:szCs w:val="12"/>
          <w:lang w:eastAsia="zh-CN"/>
        </w:rPr>
        <w:t>Simberg</w:t>
      </w:r>
      <w:proofErr w:type="spellEnd"/>
      <w:r w:rsidRPr="00344ECE">
        <w:rPr>
          <w:rFonts w:ascii="Times New Roman" w:eastAsia="Times New Roman" w:hAnsi="Times New Roman" w:cs="Times New Roman"/>
          <w:color w:val="333333"/>
          <w:sz w:val="12"/>
          <w:szCs w:val="12"/>
          <w:lang w:eastAsia="zh-CN"/>
        </w:rPr>
        <w:t xml:space="preserve"> says, “bring to the fore a lot of ideological issues that up to now </w:t>
      </w:r>
      <w:proofErr w:type="gramStart"/>
      <w:r w:rsidRPr="00344ECE">
        <w:rPr>
          <w:rFonts w:ascii="Times New Roman" w:eastAsia="Times New Roman" w:hAnsi="Times New Roman" w:cs="Times New Roman"/>
          <w:color w:val="333333"/>
          <w:sz w:val="12"/>
          <w:szCs w:val="12"/>
          <w:lang w:eastAsia="zh-CN"/>
        </w:rPr>
        <w:t>were</w:t>
      </w:r>
      <w:proofErr w:type="gramEnd"/>
      <w:r w:rsidRPr="00344ECE">
        <w:rPr>
          <w:rFonts w:ascii="Times New Roman" w:eastAsia="Times New Roman" w:hAnsi="Times New Roman" w:cs="Times New Roman"/>
          <w:color w:val="333333"/>
          <w:sz w:val="12"/>
          <w:szCs w:val="12"/>
          <w:lang w:eastAsia="zh-CN"/>
        </w:rPr>
        <w:t xml:space="preserve"> just theoretical,” I believe it will also eliminate many economic and legal distinctions we currently utilize today. For example,</w:t>
      </w:r>
      <w:r w:rsidRPr="00344ECE">
        <w:rPr>
          <w:rFonts w:ascii="Times New Roman" w:eastAsia="Times New Roman" w:hAnsi="Times New Roman" w:cs="Times New Roman"/>
          <w:b/>
          <w:bCs/>
          <w:color w:val="333333"/>
          <w:sz w:val="12"/>
          <w:szCs w:val="12"/>
          <w:u w:val="single"/>
          <w:lang w:eastAsia="zh-CN"/>
        </w:rPr>
        <w:t xml:space="preserve"> </w:t>
      </w:r>
      <w:r w:rsidRPr="00344ECE">
        <w:rPr>
          <w:rFonts w:ascii="Times New Roman" w:eastAsia="Times New Roman" w:hAnsi="Times New Roman" w:cs="Times New Roman"/>
          <w:b/>
          <w:bCs/>
          <w:color w:val="333333"/>
          <w:u w:val="single"/>
          <w:shd w:val="clear" w:color="auto" w:fill="FFFF00"/>
          <w:lang w:eastAsia="zh-CN"/>
        </w:rPr>
        <w:t>the sheer number of resources we can already obtain in space means</w:t>
      </w:r>
      <w:r w:rsidRPr="00344ECE">
        <w:rPr>
          <w:rFonts w:ascii="Times New Roman" w:eastAsia="Times New Roman" w:hAnsi="Times New Roman" w:cs="Times New Roman"/>
          <w:b/>
          <w:bCs/>
          <w:color w:val="333333"/>
          <w:u w:val="single"/>
          <w:lang w:eastAsia="zh-CN"/>
        </w:rPr>
        <w:t xml:space="preserve"> that in the rapidly near future, </w:t>
      </w:r>
      <w:r w:rsidRPr="00344ECE">
        <w:rPr>
          <w:rFonts w:ascii="Times New Roman" w:eastAsia="Times New Roman" w:hAnsi="Times New Roman" w:cs="Times New Roman"/>
          <w:b/>
          <w:bCs/>
          <w:color w:val="333333"/>
          <w:u w:val="single"/>
          <w:shd w:val="clear" w:color="auto" w:fill="FFFF00"/>
          <w:lang w:eastAsia="zh-CN"/>
        </w:rPr>
        <w:t>the distinction between a nonpublic good or a public good will be rendered meaningless.</w:t>
      </w:r>
      <w:r w:rsidRPr="00344ECE">
        <w:rPr>
          <w:rFonts w:ascii="Times New Roman" w:eastAsia="Times New Roman" w:hAnsi="Times New Roman" w:cs="Times New Roman"/>
          <w:color w:val="333333"/>
          <w:sz w:val="12"/>
          <w:szCs w:val="12"/>
          <w:lang w:eastAsia="zh-CN"/>
        </w:rPr>
        <w:t xml:space="preserve"> In other words</w:t>
      </w:r>
      <w:r w:rsidRPr="00344ECE">
        <w:rPr>
          <w:rFonts w:ascii="Times New Roman" w:eastAsia="Times New Roman" w:hAnsi="Times New Roman" w:cs="Times New Roman"/>
          <w:b/>
          <w:bCs/>
          <w:color w:val="333333"/>
          <w:sz w:val="12"/>
          <w:szCs w:val="12"/>
          <w:u w:val="single"/>
          <w:lang w:eastAsia="zh-CN"/>
        </w:rPr>
        <w:t>,</w:t>
      </w:r>
      <w:r w:rsidRPr="00344ECE">
        <w:rPr>
          <w:rFonts w:ascii="Times New Roman" w:eastAsia="Times New Roman" w:hAnsi="Times New Roman" w:cs="Times New Roman"/>
          <w:b/>
          <w:bCs/>
          <w:color w:val="333333"/>
          <w:u w:val="single"/>
          <w:lang w:eastAsia="zh-CN"/>
        </w:rPr>
        <w:t xml:space="preserve"> </w:t>
      </w:r>
      <w:r w:rsidRPr="00344ECE">
        <w:rPr>
          <w:rFonts w:ascii="Times New Roman" w:eastAsia="Times New Roman" w:hAnsi="Times New Roman" w:cs="Times New Roman"/>
          <w:b/>
          <w:bCs/>
          <w:color w:val="333333"/>
          <w:u w:val="single"/>
          <w:shd w:val="clear" w:color="auto" w:fill="FFFF00"/>
          <w:lang w:eastAsia="zh-CN"/>
        </w:rPr>
        <w:t xml:space="preserve">because the resources available within our solar system exist in such quantities, all goods will become </w:t>
      </w:r>
      <w:proofErr w:type="spellStart"/>
      <w:r w:rsidRPr="00344ECE">
        <w:rPr>
          <w:rFonts w:ascii="Times New Roman" w:eastAsia="Times New Roman" w:hAnsi="Times New Roman" w:cs="Times New Roman"/>
          <w:b/>
          <w:bCs/>
          <w:color w:val="333333"/>
          <w:u w:val="single"/>
          <w:shd w:val="clear" w:color="auto" w:fill="FFFF00"/>
          <w:lang w:eastAsia="zh-CN"/>
        </w:rPr>
        <w:t>nonrivalrous</w:t>
      </w:r>
      <w:proofErr w:type="spellEnd"/>
      <w:r w:rsidRPr="00344ECE">
        <w:rPr>
          <w:rFonts w:ascii="Times New Roman" w:eastAsia="Times New Roman" w:hAnsi="Times New Roman" w:cs="Times New Roman"/>
          <w:b/>
          <w:bCs/>
          <w:color w:val="333333"/>
          <w:u w:val="single"/>
          <w:shd w:val="clear" w:color="auto" w:fill="FFFF00"/>
          <w:lang w:eastAsia="zh-CN"/>
        </w:rPr>
        <w:t xml:space="preserve"> in their consumption</w:t>
      </w:r>
      <w:r w:rsidRPr="00344ECE">
        <w:rPr>
          <w:rFonts w:ascii="Times New Roman" w:eastAsia="Times New Roman" w:hAnsi="Times New Roman" w:cs="Times New Roman"/>
          <w:b/>
          <w:bCs/>
          <w:color w:val="333333"/>
          <w:u w:val="single"/>
          <w:lang w:eastAsia="zh-CN"/>
        </w:rPr>
        <w:t xml:space="preserve"> and </w:t>
      </w:r>
      <w:proofErr w:type="spellStart"/>
      <w:r w:rsidRPr="00344ECE">
        <w:rPr>
          <w:rFonts w:ascii="Times New Roman" w:eastAsia="Times New Roman" w:hAnsi="Times New Roman" w:cs="Times New Roman"/>
          <w:b/>
          <w:bCs/>
          <w:color w:val="333333"/>
          <w:u w:val="single"/>
          <w:lang w:eastAsia="zh-CN"/>
        </w:rPr>
        <w:t>nonexcludable</w:t>
      </w:r>
      <w:proofErr w:type="spellEnd"/>
      <w:r w:rsidRPr="00344ECE">
        <w:rPr>
          <w:rFonts w:ascii="Times New Roman" w:eastAsia="Times New Roman" w:hAnsi="Times New Roman" w:cs="Times New Roman"/>
          <w:b/>
          <w:bCs/>
          <w:color w:val="333333"/>
          <w:u w:val="single"/>
          <w:lang w:eastAsia="zh-CN"/>
        </w:rPr>
        <w:t xml:space="preserve"> in their distribution.</w:t>
      </w:r>
      <w:r w:rsidRPr="00344ECE">
        <w:rPr>
          <w:rFonts w:ascii="Times New Roman" w:eastAsia="Times New Roman" w:hAnsi="Times New Roman" w:cs="Times New Roman"/>
          <w:b/>
          <w:bCs/>
          <w:color w:val="333333"/>
          <w:u w:val="single"/>
          <w:shd w:val="clear" w:color="auto" w:fill="FFFF00"/>
          <w:lang w:eastAsia="zh-CN"/>
        </w:rPr>
        <w:t xml:space="preserve"> This would mean government engagement in the public provision of a nonpublic good,</w:t>
      </w:r>
      <w:r w:rsidRPr="00344ECE">
        <w:rPr>
          <w:rFonts w:ascii="Times New Roman" w:eastAsia="Times New Roman" w:hAnsi="Times New Roman" w:cs="Times New Roman"/>
          <w:color w:val="333333"/>
          <w:lang w:eastAsia="zh-CN"/>
        </w:rPr>
        <w:t xml:space="preserve"> </w:t>
      </w:r>
      <w:r w:rsidRPr="00344ECE">
        <w:rPr>
          <w:rFonts w:ascii="Times New Roman" w:eastAsia="Times New Roman" w:hAnsi="Times New Roman" w:cs="Times New Roman"/>
          <w:color w:val="333333"/>
          <w:sz w:val="12"/>
          <w:szCs w:val="12"/>
          <w:lang w:eastAsia="zh-CN"/>
        </w:rPr>
        <w:t>even at the trivial level, or</w:t>
      </w:r>
      <w:hyperlink r:id="rId10" w:history="1">
        <w:r w:rsidRPr="00344ECE">
          <w:rPr>
            <w:rFonts w:ascii="Times New Roman" w:eastAsia="Times New Roman" w:hAnsi="Times New Roman" w:cs="Times New Roman"/>
            <w:color w:val="333333"/>
            <w:sz w:val="12"/>
            <w:szCs w:val="12"/>
            <w:lang w:eastAsia="zh-CN"/>
          </w:rPr>
          <w:t xml:space="preserve"> what Kevin Williamson defines </w:t>
        </w:r>
        <w:r w:rsidRPr="00344ECE">
          <w:rPr>
            <w:rFonts w:ascii="Times New Roman" w:eastAsia="Times New Roman" w:hAnsi="Times New Roman" w:cs="Times New Roman"/>
            <w:color w:val="333333"/>
            <w:sz w:val="12"/>
            <w:szCs w:val="12"/>
            <w:lang w:eastAsia="zh-CN"/>
          </w:rPr>
          <w:lastRenderedPageBreak/>
          <w:t>as socialism</w:t>
        </w:r>
      </w:hyperlink>
      <w:r w:rsidRPr="00344ECE">
        <w:rPr>
          <w:rFonts w:ascii="Times New Roman" w:eastAsia="Times New Roman" w:hAnsi="Times New Roman" w:cs="Times New Roman"/>
          <w:color w:val="333333"/>
          <w:sz w:val="12"/>
          <w:szCs w:val="12"/>
          <w:lang w:eastAsia="zh-CN"/>
        </w:rPr>
        <w:t xml:space="preserve">, is rendered meaningless or impossible. In fact, </w:t>
      </w:r>
      <w:r w:rsidRPr="00344ECE">
        <w:rPr>
          <w:rFonts w:ascii="Times New Roman" w:eastAsia="Times New Roman" w:hAnsi="Times New Roman" w:cs="Times New Roman"/>
          <w:b/>
          <w:bCs/>
          <w:color w:val="333333"/>
          <w:u w:val="single"/>
          <w:shd w:val="clear" w:color="auto" w:fill="FFFF00"/>
          <w:lang w:eastAsia="zh-CN"/>
        </w:rPr>
        <w:t xml:space="preserve">in space, I fail to see how any government could even </w:t>
      </w:r>
      <w:r w:rsidRPr="00344ECE">
        <w:rPr>
          <w:rFonts w:ascii="Times New Roman" w:eastAsia="Times New Roman" w:hAnsi="Times New Roman" w:cs="Times New Roman"/>
          <w:b/>
          <w:bCs/>
          <w:i/>
          <w:iCs/>
          <w:color w:val="333333"/>
          <w:u w:val="single"/>
          <w:shd w:val="clear" w:color="auto" w:fill="FFFF00"/>
          <w:lang w:eastAsia="zh-CN"/>
        </w:rPr>
        <w:t xml:space="preserve">try </w:t>
      </w:r>
      <w:r w:rsidRPr="00344ECE">
        <w:rPr>
          <w:rFonts w:ascii="Times New Roman" w:eastAsia="Times New Roman" w:hAnsi="Times New Roman" w:cs="Times New Roman"/>
          <w:b/>
          <w:bCs/>
          <w:color w:val="333333"/>
          <w:u w:val="single"/>
          <w:shd w:val="clear" w:color="auto" w:fill="FFFF00"/>
          <w:lang w:eastAsia="zh-CN"/>
        </w:rPr>
        <w:t>to legally compel collectivism</w:t>
      </w:r>
      <w:r w:rsidRPr="00344ECE">
        <w:rPr>
          <w:rFonts w:ascii="Times New Roman" w:eastAsia="Times New Roman" w:hAnsi="Times New Roman" w:cs="Times New Roman"/>
          <w:color w:val="333333"/>
          <w:lang w:eastAsia="zh-CN"/>
        </w:rPr>
        <w:t xml:space="preserve"> </w:t>
      </w:r>
      <w:r w:rsidRPr="00344ECE">
        <w:rPr>
          <w:rFonts w:ascii="Times New Roman" w:eastAsia="Times New Roman" w:hAnsi="Times New Roman" w:cs="Times New Roman"/>
          <w:color w:val="333333"/>
          <w:sz w:val="12"/>
          <w:szCs w:val="12"/>
          <w:lang w:eastAsia="zh-CN"/>
        </w:rPr>
        <w:t xml:space="preserve">in the way </w:t>
      </w:r>
      <w:proofErr w:type="spellStart"/>
      <w:r w:rsidRPr="00344ECE">
        <w:rPr>
          <w:rFonts w:ascii="Times New Roman" w:eastAsia="Times New Roman" w:hAnsi="Times New Roman" w:cs="Times New Roman"/>
          <w:color w:val="333333"/>
          <w:sz w:val="12"/>
          <w:szCs w:val="12"/>
          <w:lang w:eastAsia="zh-CN"/>
        </w:rPr>
        <w:t>Simberg</w:t>
      </w:r>
      <w:proofErr w:type="spellEnd"/>
      <w:r w:rsidRPr="00344ECE">
        <w:rPr>
          <w:rFonts w:ascii="Times New Roman" w:eastAsia="Times New Roman" w:hAnsi="Times New Roman" w:cs="Times New Roman"/>
          <w:color w:val="333333"/>
          <w:sz w:val="12"/>
          <w:szCs w:val="12"/>
          <w:lang w:eastAsia="zh-CN"/>
        </w:rPr>
        <w:t xml:space="preserve"> fears. Similar to many economic distinctions, however, it appears that many laws, both the good and the bad, will also be rendered meaningless as soon as we begin to utilize the resources within our solar system. For example,</w:t>
      </w:r>
      <w:r w:rsidRPr="00344ECE">
        <w:rPr>
          <w:rFonts w:ascii="Times New Roman" w:eastAsia="Times New Roman" w:hAnsi="Times New Roman" w:cs="Times New Roman"/>
          <w:b/>
          <w:bCs/>
          <w:color w:val="333333"/>
          <w:u w:val="single"/>
          <w:lang w:eastAsia="zh-CN"/>
        </w:rPr>
        <w:t xml:space="preserve"> if every human being is given access to the resources that allows them to replicate anything anyone else has, or replace anything “taken” from them instantly, what would be the point of theft laws? </w:t>
      </w:r>
      <w:r w:rsidRPr="00344ECE">
        <w:rPr>
          <w:rFonts w:ascii="Times New Roman" w:eastAsia="Times New Roman" w:hAnsi="Times New Roman" w:cs="Times New Roman"/>
          <w:b/>
          <w:bCs/>
          <w:color w:val="333333"/>
          <w:u w:val="single"/>
          <w:shd w:val="clear" w:color="auto" w:fill="FFFF00"/>
          <w:lang w:eastAsia="zh-CN"/>
        </w:rPr>
        <w:t>If you had virtually infinite space in which you can build what we would now call luxurious livable quarters, all without exploiting human labor or fragile Earth ecosystems when you do it, what sense would most property, employment, or commercial law make?</w:t>
      </w:r>
      <w:r w:rsidRPr="00344ECE">
        <w:rPr>
          <w:rFonts w:ascii="Times New Roman" w:eastAsia="Times New Roman" w:hAnsi="Times New Roman" w:cs="Times New Roman"/>
          <w:b/>
          <w:bCs/>
          <w:color w:val="333333"/>
          <w:u w:val="single"/>
          <w:lang w:eastAsia="zh-CN"/>
        </w:rPr>
        <w:t xml:space="preserve"> </w:t>
      </w:r>
      <w:r w:rsidRPr="00344ECE">
        <w:rPr>
          <w:rFonts w:ascii="Times New Roman" w:eastAsia="Times New Roman" w:hAnsi="Times New Roman" w:cs="Times New Roman"/>
          <w:color w:val="333333"/>
          <w:sz w:val="12"/>
          <w:szCs w:val="12"/>
          <w:lang w:eastAsia="zh-CN"/>
        </w:rPr>
        <w:t>Again, this is not a pipe dream, no matter how much our population grows for the next several millennia, the amount of resources within our solar system can sustain such an existence for every human being. Rather than panicking about the future, we should try embracing it, or at least meaningfully preparing for it. Currently, the</w:t>
      </w:r>
      <w:hyperlink r:id="rId11" w:history="1">
        <w:r w:rsidRPr="00344ECE">
          <w:rPr>
            <w:rFonts w:ascii="Times New Roman" w:eastAsia="Times New Roman" w:hAnsi="Times New Roman" w:cs="Times New Roman"/>
            <w:color w:val="333333"/>
            <w:sz w:val="12"/>
            <w:szCs w:val="12"/>
            <w:lang w:eastAsia="zh-CN"/>
          </w:rPr>
          <w:t xml:space="preserve"> Outer Space Treaty</w:t>
        </w:r>
      </w:hyperlink>
      <w:r w:rsidRPr="00344ECE">
        <w:rPr>
          <w:rFonts w:ascii="Times New Roman" w:eastAsia="Times New Roman" w:hAnsi="Times New Roman" w:cs="Times New Roman"/>
          <w:color w:val="333333"/>
          <w:sz w:val="12"/>
          <w:szCs w:val="12"/>
          <w:lang w:eastAsia="zh-CN"/>
        </w:rPr>
        <w:t>, or as some call it</w:t>
      </w:r>
      <w:hyperlink r:id="rId12" w:history="1">
        <w:r w:rsidRPr="00344ECE">
          <w:rPr>
            <w:rFonts w:ascii="Times New Roman" w:eastAsia="Times New Roman" w:hAnsi="Times New Roman" w:cs="Times New Roman"/>
            <w:color w:val="333333"/>
            <w:sz w:val="12"/>
            <w:szCs w:val="12"/>
            <w:lang w:eastAsia="zh-CN"/>
          </w:rPr>
          <w:t xml:space="preserve"> “the Magna Carta of Space,”</w:t>
        </w:r>
      </w:hyperlink>
      <w:r w:rsidRPr="00344ECE">
        <w:rPr>
          <w:rFonts w:ascii="Times New Roman" w:eastAsia="Times New Roman" w:hAnsi="Times New Roman" w:cs="Times New Roman"/>
          <w:color w:val="333333"/>
          <w:sz w:val="12"/>
          <w:szCs w:val="12"/>
          <w:lang w:eastAsia="zh-CN"/>
        </w:rPr>
        <w:t xml:space="preserv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 flag or no flag. We Americans know this is how a Wild West starts, where most regulation becomes the impractical pipe dream. 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344ECE">
        <w:rPr>
          <w:rFonts w:ascii="Times New Roman" w:eastAsia="Times New Roman" w:hAnsi="Times New Roman" w:cs="Times New Roman"/>
          <w:b/>
          <w:bCs/>
          <w:color w:val="333333"/>
          <w:u w:val="single"/>
          <w:shd w:val="clear" w:color="auto" w:fill="FFFF00"/>
          <w:lang w:eastAsia="zh-CN"/>
        </w:rPr>
        <w:t>Only a libertarian-type system,</w:t>
      </w:r>
      <w:r w:rsidRPr="00344ECE">
        <w:rPr>
          <w:rFonts w:ascii="Times New Roman" w:eastAsia="Times New Roman" w:hAnsi="Times New Roman" w:cs="Times New Roman"/>
          <w:b/>
          <w:bCs/>
          <w:color w:val="333333"/>
          <w:u w:val="single"/>
          <w:lang w:eastAsia="zh-CN"/>
        </w:rPr>
        <w:t xml:space="preserve"> that guarantees basic individual rights to life, liberty, and the pursuit of happiness </w:t>
      </w:r>
      <w:r w:rsidRPr="00344ECE">
        <w:rPr>
          <w:rFonts w:ascii="Times New Roman" w:eastAsia="Times New Roman" w:hAnsi="Times New Roman" w:cs="Times New Roman"/>
          <w:b/>
          <w:bCs/>
          <w:color w:val="333333"/>
          <w:u w:val="single"/>
          <w:shd w:val="clear" w:color="auto" w:fill="FFFF00"/>
          <w:lang w:eastAsia="zh-CN"/>
        </w:rPr>
        <w:t xml:space="preserve">could be valued </w:t>
      </w:r>
      <w:r w:rsidRPr="00344ECE">
        <w:rPr>
          <w:rFonts w:ascii="Times New Roman" w:eastAsia="Times New Roman" w:hAnsi="Times New Roman" w:cs="Times New Roman"/>
          <w:color w:val="333333"/>
          <w:sz w:val="12"/>
          <w:szCs w:val="12"/>
          <w:lang w:eastAsia="zh-CN"/>
        </w:rPr>
        <w:t>and therefore human fidelity to a set of laws made possible, in such an existence.</w:t>
      </w:r>
    </w:p>
    <w:p w:rsidR="00344ECE" w:rsidRPr="00344ECE" w:rsidRDefault="00344ECE" w:rsidP="00344ECE">
      <w:pPr>
        <w:spacing w:before="240" w:after="240" w:line="240" w:lineRule="auto"/>
        <w:rPr>
          <w:rFonts w:ascii="Times New Roman" w:eastAsia="Times New Roman" w:hAnsi="Times New Roman" w:cs="Times New Roman"/>
          <w:sz w:val="24"/>
          <w:szCs w:val="24"/>
          <w:lang w:eastAsia="zh-CN"/>
        </w:rPr>
      </w:pPr>
      <w:r w:rsidRPr="00344ECE">
        <w:rPr>
          <w:rFonts w:ascii="Times New Roman" w:eastAsia="Times New Roman" w:hAnsi="Times New Roman" w:cs="Times New Roman"/>
          <w:b/>
          <w:bCs/>
          <w:color w:val="1A1A1A"/>
          <w:sz w:val="26"/>
          <w:szCs w:val="26"/>
          <w:lang w:eastAsia="zh-CN"/>
        </w:rPr>
        <w:t>This impacts back to my framework because private corporations are justified in appropriating space. </w:t>
      </w:r>
    </w:p>
    <w:p w:rsidR="00A95652" w:rsidRPr="00344ECE" w:rsidRDefault="00A95652" w:rsidP="00344ECE">
      <w:bookmarkStart w:id="0" w:name="_GoBack"/>
      <w:bookmarkEnd w:id="0"/>
    </w:p>
    <w:sectPr w:rsidR="00A95652" w:rsidRPr="00344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44EC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4ECE"/>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EA597-9309-47A2-A7EE-7EAA9449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44ECE"/>
    <w:rPr>
      <w:rFonts w:ascii="Calibri" w:hAnsi="Calibri"/>
    </w:rPr>
  </w:style>
  <w:style w:type="paragraph" w:styleId="Heading1">
    <w:name w:val="heading 1"/>
    <w:aliases w:val="Pocket"/>
    <w:basedOn w:val="Normal"/>
    <w:next w:val="Normal"/>
    <w:link w:val="Heading1Char"/>
    <w:qFormat/>
    <w:rsid w:val="00344E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4E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4E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44E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4E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ECE"/>
  </w:style>
  <w:style w:type="character" w:customStyle="1" w:styleId="Heading1Char">
    <w:name w:val="Heading 1 Char"/>
    <w:aliases w:val="Pocket Char"/>
    <w:basedOn w:val="DefaultParagraphFont"/>
    <w:link w:val="Heading1"/>
    <w:rsid w:val="00344E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4E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4EC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44ECE"/>
    <w:rPr>
      <w:rFonts w:ascii="Calibri" w:eastAsiaTheme="majorEastAsia" w:hAnsi="Calibri" w:cstheme="majorBidi"/>
      <w:b/>
      <w:iCs/>
      <w:sz w:val="26"/>
    </w:rPr>
  </w:style>
  <w:style w:type="character" w:styleId="Emphasis">
    <w:name w:val="Emphasis"/>
    <w:basedOn w:val="DefaultParagraphFont"/>
    <w:uiPriority w:val="7"/>
    <w:qFormat/>
    <w:rsid w:val="00344EC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44ECE"/>
    <w:rPr>
      <w:b/>
      <w:bCs/>
      <w:sz w:val="26"/>
      <w:u w:val="none"/>
    </w:rPr>
  </w:style>
  <w:style w:type="character" w:customStyle="1" w:styleId="StyleUnderline">
    <w:name w:val="Style Underline"/>
    <w:aliases w:val="Underline"/>
    <w:basedOn w:val="DefaultParagraphFont"/>
    <w:uiPriority w:val="6"/>
    <w:qFormat/>
    <w:rsid w:val="00344ECE"/>
    <w:rPr>
      <w:b w:val="0"/>
      <w:sz w:val="22"/>
      <w:u w:val="single"/>
    </w:rPr>
  </w:style>
  <w:style w:type="character" w:styleId="Hyperlink">
    <w:name w:val="Hyperlink"/>
    <w:basedOn w:val="DefaultParagraphFont"/>
    <w:uiPriority w:val="99"/>
    <w:semiHidden/>
    <w:unhideWhenUsed/>
    <w:rsid w:val="00344ECE"/>
    <w:rPr>
      <w:color w:val="auto"/>
      <w:u w:val="none"/>
    </w:rPr>
  </w:style>
  <w:style w:type="character" w:styleId="FollowedHyperlink">
    <w:name w:val="FollowedHyperlink"/>
    <w:basedOn w:val="DefaultParagraphFont"/>
    <w:uiPriority w:val="99"/>
    <w:semiHidden/>
    <w:unhideWhenUsed/>
    <w:rsid w:val="00344ECE"/>
    <w:rPr>
      <w:color w:val="auto"/>
      <w:u w:val="none"/>
    </w:rPr>
  </w:style>
  <w:style w:type="paragraph" w:styleId="NormalWeb">
    <w:name w:val="Normal (Web)"/>
    <w:basedOn w:val="Normal"/>
    <w:uiPriority w:val="99"/>
    <w:semiHidden/>
    <w:unhideWhenUsed/>
    <w:rsid w:val="00344ECE"/>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86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neos.jpl.nasa.gov/about/nea_resourc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bovethelaw.com/2019/10/automation-ubi-and-the-future-of-human-labor/" TargetMode="External"/><Relationship Id="rId12" Type="http://schemas.openxmlformats.org/officeDocument/2006/relationships/hyperlink" Target="https://www.washingtonpost.com/technology/2019/08/31/space-final-legal-fronti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acebook.com/watch/?v=840632333037679" TargetMode="External"/><Relationship Id="rId11" Type="http://schemas.openxmlformats.org/officeDocument/2006/relationships/hyperlink" Target="http://www.unoosa.org/oosa/en/ourwork/spacelaw/treaties/introouterspacetreaty.html" TargetMode="External"/><Relationship Id="rId5" Type="http://schemas.openxmlformats.org/officeDocument/2006/relationships/webSettings" Target="webSettings.xml"/><Relationship Id="rId10" Type="http://schemas.openxmlformats.org/officeDocument/2006/relationships/hyperlink" Target="https://www.nationalreview.com/2011/01/socialism-back-kevin-d-williamson/" TargetMode="External"/><Relationship Id="rId4" Type="http://schemas.openxmlformats.org/officeDocument/2006/relationships/settings" Target="settings.xml"/><Relationship Id="rId9" Type="http://schemas.openxmlformats.org/officeDocument/2006/relationships/hyperlink" Target="https://www.asteroidmission.or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31F24-2B1D-4B47-B9DB-45056715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2300</Words>
  <Characters>13113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2022-01-28T21:40:00Z</dcterms:created>
  <dcterms:modified xsi:type="dcterms:W3CDTF">2022-01-28T21:43:00Z</dcterms:modified>
</cp:coreProperties>
</file>