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9B6" w:rsidRPr="007449B6" w:rsidRDefault="007449B6" w:rsidP="007449B6">
      <w:pPr>
        <w:shd w:val="clear" w:color="auto" w:fill="FFFFFF"/>
        <w:spacing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4"/>
          <w:szCs w:val="24"/>
          <w:lang w:eastAsia="zh-CN"/>
        </w:rPr>
        <w:t xml:space="preserve">CP Text: the </w:t>
      </w:r>
      <w:proofErr w:type="spellStart"/>
      <w:r w:rsidRPr="007449B6">
        <w:rPr>
          <w:rFonts w:eastAsia="Times New Roman" w:cs="Calibri"/>
          <w:b/>
          <w:bCs/>
          <w:color w:val="000000"/>
          <w:sz w:val="24"/>
          <w:szCs w:val="24"/>
          <w:lang w:eastAsia="zh-CN"/>
        </w:rPr>
        <w:t>aff</w:t>
      </w:r>
      <w:proofErr w:type="spellEnd"/>
      <w:r w:rsidRPr="007449B6">
        <w:rPr>
          <w:rFonts w:eastAsia="Times New Roman" w:cs="Calibri"/>
          <w:b/>
          <w:bCs/>
          <w:color w:val="000000"/>
          <w:sz w:val="24"/>
          <w:szCs w:val="24"/>
          <w:lang w:eastAsia="zh-CN"/>
        </w:rPr>
        <w:t xml:space="preserve"> should enter into a prior binding and genuine consultation with Asians on whether we should do the </w:t>
      </w:r>
      <w:proofErr w:type="spellStart"/>
      <w:r w:rsidRPr="007449B6">
        <w:rPr>
          <w:rFonts w:eastAsia="Times New Roman" w:cs="Calibri"/>
          <w:b/>
          <w:bCs/>
          <w:color w:val="000000"/>
          <w:sz w:val="24"/>
          <w:szCs w:val="24"/>
          <w:lang w:eastAsia="zh-CN"/>
        </w:rPr>
        <w:t>aff</w:t>
      </w:r>
      <w:proofErr w:type="spellEnd"/>
      <w:r w:rsidRPr="007449B6">
        <w:rPr>
          <w:rFonts w:eastAsia="Times New Roman" w:cs="Calibri"/>
          <w:b/>
          <w:bCs/>
          <w:color w:val="000000"/>
          <w:sz w:val="24"/>
          <w:szCs w:val="24"/>
          <w:lang w:eastAsia="zh-CN"/>
        </w:rPr>
        <w:t>.</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4"/>
          <w:szCs w:val="24"/>
          <w:lang w:eastAsia="zh-CN"/>
        </w:rPr>
        <w:t>Historical analysis excludes the Asian identity from general union discussions, leaving us to fend for ourselves in societies that never cared about us anyways.</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b/>
          <w:bCs/>
          <w:color w:val="000000"/>
          <w:lang w:eastAsia="zh-CN"/>
        </w:rPr>
        <w:t>Kim [Asian]:</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lang w:eastAsia="zh-CN"/>
        </w:rPr>
        <w:t xml:space="preserve">Kim, Marlene. “Organizing Asian Americans into Labor Unions.” Trajectory_Ch11.Pdf, </w:t>
      </w:r>
      <w:hyperlink r:id="rId6" w:history="1">
        <w:r w:rsidRPr="007449B6">
          <w:rPr>
            <w:rFonts w:eastAsia="Times New Roman" w:cs="Calibri"/>
            <w:color w:val="1155CC"/>
            <w:u w:val="single"/>
            <w:lang w:eastAsia="zh-CN"/>
          </w:rPr>
          <w:t>http://www.aasc.ucla.edu/resources/policyreports/Trajectory_Civic_Political_Engagement/Trajectory_Ch11.pdf</w:t>
        </w:r>
      </w:hyperlink>
      <w:r w:rsidRPr="007449B6">
        <w:rPr>
          <w:rFonts w:eastAsia="Times New Roman" w:cs="Calibri"/>
          <w:color w:val="000000"/>
          <w:lang w:eastAsia="zh-CN"/>
        </w:rPr>
        <w:t>. Valley Mini</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b/>
          <w:bCs/>
          <w:color w:val="000000"/>
          <w:u w:val="single"/>
          <w:shd w:val="clear" w:color="auto" w:fill="00FF00"/>
          <w:lang w:eastAsia="zh-CN"/>
        </w:rPr>
        <w:t>Historically, Asians have faced</w:t>
      </w:r>
      <w:r w:rsidRPr="007449B6">
        <w:rPr>
          <w:rFonts w:eastAsia="Times New Roman" w:cs="Calibri"/>
          <w:color w:val="000000"/>
          <w:sz w:val="14"/>
          <w:szCs w:val="14"/>
          <w:lang w:eastAsia="zh-CN"/>
        </w:rPr>
        <w:t xml:space="preserve"> the same </w:t>
      </w:r>
      <w:r w:rsidRPr="007449B6">
        <w:rPr>
          <w:rFonts w:eastAsia="Times New Roman" w:cs="Calibri"/>
          <w:b/>
          <w:bCs/>
          <w:color w:val="000000"/>
          <w:u w:val="single"/>
          <w:shd w:val="clear" w:color="auto" w:fill="00FF00"/>
          <w:lang w:eastAsia="zh-CN"/>
        </w:rPr>
        <w:t xml:space="preserve">difficulty of a hostile political </w:t>
      </w:r>
      <w:r w:rsidRPr="007449B6">
        <w:rPr>
          <w:rFonts w:eastAsia="Times New Roman" w:cs="Calibri"/>
          <w:color w:val="000000"/>
          <w:sz w:val="14"/>
          <w:szCs w:val="14"/>
          <w:lang w:eastAsia="zh-CN"/>
        </w:rPr>
        <w:t xml:space="preserve">and legal </w:t>
      </w:r>
      <w:r w:rsidRPr="007449B6">
        <w:rPr>
          <w:rFonts w:eastAsia="Times New Roman" w:cs="Calibri"/>
          <w:b/>
          <w:bCs/>
          <w:color w:val="000000"/>
          <w:u w:val="single"/>
          <w:shd w:val="clear" w:color="auto" w:fill="00FF00"/>
          <w:lang w:eastAsia="zh-CN"/>
        </w:rPr>
        <w:t>climate impeding their efforts to improve</w:t>
      </w:r>
      <w:r w:rsidRPr="007449B6">
        <w:rPr>
          <w:rFonts w:eastAsia="Times New Roman" w:cs="Calibri"/>
          <w:color w:val="000000"/>
          <w:sz w:val="14"/>
          <w:szCs w:val="14"/>
          <w:lang w:eastAsia="zh-CN"/>
        </w:rPr>
        <w:t xml:space="preserve"> their wages and </w:t>
      </w:r>
      <w:r w:rsidRPr="007449B6">
        <w:rPr>
          <w:rFonts w:eastAsia="Times New Roman" w:cs="Calibri"/>
          <w:b/>
          <w:bCs/>
          <w:color w:val="000000"/>
          <w:u w:val="single"/>
          <w:shd w:val="clear" w:color="auto" w:fill="00FF00"/>
          <w:lang w:eastAsia="zh-CN"/>
        </w:rPr>
        <w:t>working conditions by organizing into unions.</w:t>
      </w:r>
      <w:r w:rsidRPr="007449B6">
        <w:rPr>
          <w:rFonts w:eastAsia="Times New Roman" w:cs="Calibri"/>
          <w:color w:val="000000"/>
          <w:sz w:val="14"/>
          <w:szCs w:val="14"/>
          <w:lang w:eastAsia="zh-CN"/>
        </w:rPr>
        <w:t xml:space="preserve"> The consequence is that, like those of white workers, the vast majority of their strikes failed during the late nineteenth and early twentieth centuries. </w:t>
      </w:r>
      <w:r w:rsidRPr="007449B6">
        <w:rPr>
          <w:rFonts w:eastAsia="Times New Roman" w:cs="Calibri"/>
          <w:b/>
          <w:bCs/>
          <w:color w:val="000000"/>
          <w:u w:val="single"/>
          <w:lang w:eastAsia="zh-CN"/>
        </w:rPr>
        <w:t>But Asians also faced the additional obstacle of racism. Like other racial minorities during the late nineteenth and early twentieth centuries, Asians were relegated to the jobs that no one else wanted</w:t>
      </w:r>
      <w:r w:rsidRPr="007449B6">
        <w:rPr>
          <w:rFonts w:eastAsia="Times New Roman" w:cs="Calibri"/>
          <w:color w:val="000000"/>
          <w:sz w:val="14"/>
          <w:szCs w:val="14"/>
          <w:lang w:eastAsia="zh-CN"/>
        </w:rPr>
        <w:t xml:space="preserve"> - those that were the lowest-paying and that had the worst working </w:t>
      </w:r>
      <w:proofErr w:type="spellStart"/>
      <w:r w:rsidRPr="007449B6">
        <w:rPr>
          <w:rFonts w:eastAsia="Times New Roman" w:cs="Calibri"/>
          <w:color w:val="000000"/>
          <w:sz w:val="14"/>
          <w:szCs w:val="14"/>
          <w:lang w:eastAsia="zh-CN"/>
        </w:rPr>
        <w:t>conditions.iv</w:t>
      </w:r>
      <w:proofErr w:type="spellEnd"/>
      <w:r w:rsidRPr="007449B6">
        <w:rPr>
          <w:rFonts w:eastAsia="Times New Roman" w:cs="Calibri"/>
          <w:color w:val="000000"/>
          <w:sz w:val="14"/>
          <w:szCs w:val="14"/>
          <w:lang w:eastAsia="zh-CN"/>
        </w:rPr>
        <w:t xml:space="preserve"> Moreover, throughout this history of trying to improve the lot of workers, organized labor largely neglected to organize Asian Americans and, at their worst, participated in excluding them from the more lucrative jobs. </w:t>
      </w:r>
      <w:r w:rsidRPr="007449B6">
        <w:rPr>
          <w:rFonts w:eastAsia="Times New Roman" w:cs="Calibri"/>
          <w:b/>
          <w:bCs/>
          <w:color w:val="000000"/>
          <w:u w:val="single"/>
          <w:shd w:val="clear" w:color="auto" w:fill="00FF00"/>
          <w:lang w:eastAsia="zh-CN"/>
        </w:rPr>
        <w:t>Shut out of labor unions and placed in the worst jobs</w:t>
      </w:r>
      <w:r w:rsidRPr="007449B6">
        <w:rPr>
          <w:rFonts w:eastAsia="Times New Roman" w:cs="Calibri"/>
          <w:color w:val="000000"/>
          <w:sz w:val="14"/>
          <w:szCs w:val="14"/>
          <w:lang w:eastAsia="zh-CN"/>
        </w:rPr>
        <w:t xml:space="preserve"> in the U.S</w:t>
      </w:r>
      <w:proofErr w:type="gramStart"/>
      <w:r w:rsidRPr="007449B6">
        <w:rPr>
          <w:rFonts w:eastAsia="Times New Roman" w:cs="Calibri"/>
          <w:color w:val="000000"/>
          <w:sz w:val="14"/>
          <w:szCs w:val="14"/>
          <w:lang w:eastAsia="zh-CN"/>
        </w:rPr>
        <w:t>.-</w:t>
      </w:r>
      <w:proofErr w:type="gramEnd"/>
      <w:r w:rsidRPr="007449B6">
        <w:rPr>
          <w:rFonts w:eastAsia="Times New Roman" w:cs="Calibri"/>
          <w:color w:val="000000"/>
          <w:sz w:val="14"/>
          <w:szCs w:val="14"/>
          <w:lang w:eastAsia="zh-CN"/>
        </w:rPr>
        <w:t xml:space="preserve"> in agriculture, building railroads, and working in mines - </w:t>
      </w:r>
      <w:r w:rsidRPr="007449B6">
        <w:rPr>
          <w:rFonts w:eastAsia="Times New Roman" w:cs="Calibri"/>
          <w:b/>
          <w:bCs/>
          <w:color w:val="000000"/>
          <w:u w:val="single"/>
          <w:lang w:eastAsia="zh-CN"/>
        </w:rPr>
        <w:t>Asians organized themselves into independent labor organizations</w:t>
      </w:r>
      <w:r w:rsidRPr="007449B6">
        <w:rPr>
          <w:rFonts w:eastAsia="Times New Roman" w:cs="Calibri"/>
          <w:color w:val="000000"/>
          <w:sz w:val="14"/>
          <w:szCs w:val="14"/>
          <w:lang w:eastAsia="zh-CN"/>
        </w:rPr>
        <w:t xml:space="preserve"> that existed outside of the mainstream labor movement. Though stereotyped as unlikely to join labor unions and take militant action, in fact, Asians participated in and led numerous strikes. </w:t>
      </w:r>
      <w:r w:rsidRPr="007449B6">
        <w:rPr>
          <w:rFonts w:eastAsia="Times New Roman" w:cs="Calibri"/>
          <w:b/>
          <w:bCs/>
          <w:color w:val="000000"/>
          <w:u w:val="single"/>
          <w:shd w:val="clear" w:color="auto" w:fill="00FF00"/>
          <w:lang w:eastAsia="zh-CN"/>
        </w:rPr>
        <w:t xml:space="preserve">The earliest strikes occurred while building </w:t>
      </w:r>
      <w:r w:rsidRPr="007449B6">
        <w:rPr>
          <w:rFonts w:eastAsia="Times New Roman" w:cs="Calibri"/>
          <w:b/>
          <w:bCs/>
          <w:color w:val="000000"/>
          <w:u w:val="single"/>
          <w:lang w:eastAsia="zh-CN"/>
        </w:rPr>
        <w:t xml:space="preserve">the transcontinental </w:t>
      </w:r>
      <w:r w:rsidRPr="007449B6">
        <w:rPr>
          <w:rFonts w:eastAsia="Times New Roman" w:cs="Calibri"/>
          <w:b/>
          <w:bCs/>
          <w:color w:val="000000"/>
          <w:u w:val="single"/>
          <w:shd w:val="clear" w:color="auto" w:fill="00FF00"/>
          <w:lang w:eastAsia="zh-CN"/>
        </w:rPr>
        <w:t xml:space="preserve">railroads </w:t>
      </w:r>
      <w:r w:rsidRPr="007449B6">
        <w:rPr>
          <w:rFonts w:eastAsia="Times New Roman" w:cs="Calibri"/>
          <w:b/>
          <w:bCs/>
          <w:color w:val="000000"/>
          <w:u w:val="single"/>
          <w:lang w:eastAsia="zh-CN"/>
        </w:rPr>
        <w:t xml:space="preserve">under dangerous and brutal conditions. In 1867, two </w:t>
      </w:r>
      <w:proofErr w:type="spellStart"/>
      <w:r w:rsidRPr="007449B6">
        <w:rPr>
          <w:rFonts w:eastAsia="Times New Roman" w:cs="Calibri"/>
          <w:b/>
          <w:bCs/>
          <w:color w:val="000000"/>
          <w:u w:val="single"/>
          <w:lang w:eastAsia="zh-CN"/>
        </w:rPr>
        <w:t>thousandv</w:t>
      </w:r>
      <w:proofErr w:type="spellEnd"/>
      <w:r w:rsidRPr="007449B6">
        <w:rPr>
          <w:rFonts w:eastAsia="Times New Roman" w:cs="Calibri"/>
          <w:b/>
          <w:bCs/>
          <w:color w:val="000000"/>
          <w:u w:val="single"/>
          <w:lang w:eastAsia="zh-CN"/>
        </w:rPr>
        <w:t xml:space="preserve"> Chinese railroad workers struck against the Central Pacific Railroad for higher wages, equal pay and hours (compared to white workers), an end to corporal punishment and for the ability to leave their jobs if they chose. </w:t>
      </w:r>
      <w:r w:rsidRPr="007449B6">
        <w:rPr>
          <w:rFonts w:eastAsia="Times New Roman" w:cs="Calibri"/>
          <w:b/>
          <w:bCs/>
          <w:color w:val="000000"/>
          <w:u w:val="single"/>
          <w:shd w:val="clear" w:color="auto" w:fill="00FF00"/>
          <w:lang w:eastAsia="zh-CN"/>
        </w:rPr>
        <w:t xml:space="preserve">Chinese workers also struck against the Houston </w:t>
      </w:r>
      <w:r w:rsidRPr="007449B6">
        <w:rPr>
          <w:rFonts w:eastAsia="Times New Roman" w:cs="Calibri"/>
          <w:b/>
          <w:bCs/>
          <w:color w:val="000000"/>
          <w:u w:val="single"/>
          <w:lang w:eastAsia="zh-CN"/>
        </w:rPr>
        <w:t>and Texas Central</w:t>
      </w:r>
      <w:r w:rsidRPr="007449B6">
        <w:rPr>
          <w:rFonts w:eastAsia="Times New Roman" w:cs="Calibri"/>
          <w:b/>
          <w:bCs/>
          <w:color w:val="000000"/>
          <w:u w:val="single"/>
          <w:shd w:val="clear" w:color="auto" w:fill="00FF00"/>
          <w:lang w:eastAsia="zh-CN"/>
        </w:rPr>
        <w:t xml:space="preserve"> Railroad in 1870 </w:t>
      </w:r>
      <w:r w:rsidRPr="007449B6">
        <w:rPr>
          <w:rFonts w:eastAsia="Times New Roman" w:cs="Calibri"/>
          <w:b/>
          <w:bCs/>
          <w:color w:val="000000"/>
          <w:u w:val="single"/>
          <w:lang w:eastAsia="zh-CN"/>
        </w:rPr>
        <w:t xml:space="preserve">over their wages and failure of the company to comply with their contract. </w:t>
      </w:r>
      <w:r w:rsidRPr="007449B6">
        <w:rPr>
          <w:rFonts w:eastAsia="Times New Roman" w:cs="Calibri"/>
          <w:b/>
          <w:bCs/>
          <w:color w:val="000000"/>
          <w:u w:val="single"/>
          <w:shd w:val="clear" w:color="auto" w:fill="00FF00"/>
          <w:lang w:eastAsia="zh-CN"/>
        </w:rPr>
        <w:t xml:space="preserve">The Chinese workers lost both of these strikes due to brutal labor tactics </w:t>
      </w:r>
      <w:r w:rsidRPr="007449B6">
        <w:rPr>
          <w:rFonts w:eastAsia="Times New Roman" w:cs="Calibri"/>
          <w:b/>
          <w:bCs/>
          <w:color w:val="000000"/>
          <w:u w:val="single"/>
          <w:lang w:eastAsia="zh-CN"/>
        </w:rPr>
        <w:t>by employers.</w:t>
      </w:r>
      <w:r w:rsidRPr="007449B6">
        <w:rPr>
          <w:rFonts w:eastAsia="Times New Roman" w:cs="Calibri"/>
          <w:color w:val="000000"/>
          <w:sz w:val="14"/>
          <w:szCs w:val="14"/>
          <w:lang w:eastAsia="zh-CN"/>
        </w:rPr>
        <w:t xml:space="preserve"> With low pay and oppressive working conditions, the agricultural sector experienced numerous organizing drives and strikes by Asian workers. In Hawaii, dissatisfaction over the exploitative conditions on the plantations, including segregated housing and jobs, low wages, and abusive overseers, led to many strikes. These included: 1,200 Japanese cane cutters and loaders in </w:t>
      </w:r>
      <w:proofErr w:type="spellStart"/>
      <w:r w:rsidRPr="007449B6">
        <w:rPr>
          <w:rFonts w:eastAsia="Times New Roman" w:cs="Calibri"/>
          <w:color w:val="000000"/>
          <w:sz w:val="14"/>
          <w:szCs w:val="14"/>
          <w:lang w:eastAsia="zh-CN"/>
        </w:rPr>
        <w:t>Wailua</w:t>
      </w:r>
      <w:proofErr w:type="spellEnd"/>
      <w:r w:rsidRPr="007449B6">
        <w:rPr>
          <w:rFonts w:eastAsia="Times New Roman" w:cs="Calibri"/>
          <w:color w:val="000000"/>
          <w:sz w:val="14"/>
          <w:szCs w:val="14"/>
          <w:lang w:eastAsia="zh-CN"/>
        </w:rPr>
        <w:t xml:space="preserve"> who struck in 1904 for higher wages; 7,000 Japanese workers who struck the major plantations in Oahu in 1909 for receiving lower wages than Portuguese and Puerto Rican workers; and 2,000 Filipino workers who struck in 1924 for higher pay, an eight-hour day, and better housing. Strikes by Japanese workers over abusive actions by overseers also occurred in Maui in 1904 and in Waipahu in 1906. Perhaps the most notable strike on the islands was the six-month strike in 1919 when Japanese and Filipino workers banded their separate labor organizations together into a combined multiethnic labor organization, the Hawaii Laborers' Association. The union's 8,000 Japanese, Filipino, Puerto Rican and Spanish workers demanded higher pay and an eight-hour day. Although this strike, like all the 248 Trajectory of Civic and Political Engagement others on the islands, was lost by the workers, it is notable for uniting workers of many diverse nationalities. Strikes in agriculture penetrated the mainland as well. As early as 1880, Chinese fruit pickers in Santa Clara, California, struck for higher wages (</w:t>
      </w:r>
      <w:proofErr w:type="spellStart"/>
      <w:r w:rsidRPr="007449B6">
        <w:rPr>
          <w:rFonts w:eastAsia="Times New Roman" w:cs="Calibri"/>
          <w:color w:val="000000"/>
          <w:sz w:val="14"/>
          <w:szCs w:val="14"/>
          <w:lang w:eastAsia="zh-CN"/>
        </w:rPr>
        <w:t>Takaki</w:t>
      </w:r>
      <w:proofErr w:type="spellEnd"/>
      <w:r w:rsidRPr="007449B6">
        <w:rPr>
          <w:rFonts w:eastAsia="Times New Roman" w:cs="Calibri"/>
          <w:color w:val="000000"/>
          <w:sz w:val="14"/>
          <w:szCs w:val="14"/>
          <w:lang w:eastAsia="zh-CN"/>
        </w:rPr>
        <w:t xml:space="preserve"> 1993). In 1903, Japanese and Mexican farm workers in Oxnard, California, joined together into the multiracial organization the Japanese-Mexican Labor Association, as 1,200 workers struck for higher wages. Like many strikes before the Wagner Act was passed in 1935, this strike was marred by violence. When strikers demonstrated in front of labor camps that housed strikebreakers, shots were fired, killing one Mexican worker and wounding two Japanese and two Mexican workers. Blame for the violence fell on the labor union, resulting in the jailing of the leaders of the </w:t>
      </w:r>
      <w:proofErr w:type="spellStart"/>
      <w:r w:rsidRPr="007449B6">
        <w:rPr>
          <w:rFonts w:eastAsia="Times New Roman" w:cs="Calibri"/>
          <w:color w:val="000000"/>
          <w:sz w:val="14"/>
          <w:szCs w:val="14"/>
          <w:lang w:eastAsia="zh-CN"/>
        </w:rPr>
        <w:t>JapaneseMexican</w:t>
      </w:r>
      <w:proofErr w:type="spellEnd"/>
      <w:r w:rsidRPr="007449B6">
        <w:rPr>
          <w:rFonts w:eastAsia="Times New Roman" w:cs="Calibri"/>
          <w:color w:val="000000"/>
          <w:sz w:val="14"/>
          <w:szCs w:val="14"/>
          <w:lang w:eastAsia="zh-CN"/>
        </w:rPr>
        <w:t xml:space="preserve"> Labor Association (Chan 1991). Violence was common during other strikes, as well. In 1933, 700 Filipino lettuce pickers struck in Salinas Valley, California. This union grew to 2,000 workers and joined the 1934 strike in Monterey with an AFL affiliate union, the Vegetable Packers Association. During this latter strike, labor leaders were arrested, two workers were shot, and the labor camp where hundreds of Filipino farm workers lived was burned to the ground (Chan 1991). Notably, strikes by Asian workers were not limited to white owners or employers. In 1875, Chinese garment workers struck a Chinese sweatshop owner in San Francisco for higher wages. In Hawaii, 300 plantation workers struck in 1891 to protest a Chinese labor contractor who allegedly cheated them (Chan 1991). Asian workers, in other words, are similar to other workers: they organize for the same reasons other workers organize- for higher wages, better working conditions, fairness, and respect. Despite their low pay, abusive working conditions, and demonstrated commitment to union organizing, </w:t>
      </w:r>
      <w:r w:rsidRPr="007449B6">
        <w:rPr>
          <w:rFonts w:eastAsia="Times New Roman" w:cs="Calibri"/>
          <w:b/>
          <w:bCs/>
          <w:color w:val="000000"/>
          <w:u w:val="single"/>
          <w:shd w:val="clear" w:color="auto" w:fill="00FF00"/>
          <w:lang w:eastAsia="zh-CN"/>
        </w:rPr>
        <w:t>Asian workers remained outside of organized labor</w:t>
      </w:r>
      <w:r w:rsidRPr="007449B6">
        <w:rPr>
          <w:rFonts w:eastAsia="Times New Roman" w:cs="Calibri"/>
          <w:b/>
          <w:bCs/>
          <w:color w:val="000000"/>
          <w:u w:val="single"/>
          <w:lang w:eastAsia="zh-CN"/>
        </w:rPr>
        <w:t>. In part, this was</w:t>
      </w:r>
      <w:r w:rsidRPr="007449B6">
        <w:rPr>
          <w:rFonts w:eastAsia="Times New Roman" w:cs="Calibri"/>
          <w:b/>
          <w:bCs/>
          <w:color w:val="000000"/>
          <w:u w:val="single"/>
          <w:shd w:val="clear" w:color="auto" w:fill="00FF00"/>
          <w:lang w:eastAsia="zh-CN"/>
        </w:rPr>
        <w:t xml:space="preserve"> because of the</w:t>
      </w:r>
      <w:r w:rsidRPr="007449B6">
        <w:rPr>
          <w:rFonts w:eastAsia="Times New Roman" w:cs="Calibri"/>
          <w:b/>
          <w:bCs/>
          <w:color w:val="000000"/>
          <w:u w:val="single"/>
          <w:lang w:eastAsia="zh-CN"/>
        </w:rPr>
        <w:t xml:space="preserve"> outright</w:t>
      </w:r>
      <w:r w:rsidRPr="007449B6">
        <w:rPr>
          <w:rFonts w:eastAsia="Times New Roman" w:cs="Calibri"/>
          <w:b/>
          <w:bCs/>
          <w:color w:val="000000"/>
          <w:u w:val="single"/>
          <w:shd w:val="clear" w:color="auto" w:fill="00FF00"/>
          <w:lang w:eastAsia="zh-CN"/>
        </w:rPr>
        <w:t xml:space="preserve"> refusal of organized labor to include Asian workers. </w:t>
      </w:r>
      <w:r w:rsidRPr="007449B6">
        <w:rPr>
          <w:rFonts w:eastAsia="Times New Roman" w:cs="Calibri"/>
          <w:color w:val="000000"/>
          <w:sz w:val="14"/>
          <w:szCs w:val="14"/>
          <w:lang w:eastAsia="zh-CN"/>
        </w:rPr>
        <w:t xml:space="preserve">When the Hawaii Laborers' Association applied for membership into the AFL in 1920, </w:t>
      </w:r>
      <w:proofErr w:type="spellStart"/>
      <w:r w:rsidRPr="007449B6">
        <w:rPr>
          <w:rFonts w:eastAsia="Times New Roman" w:cs="Calibri"/>
          <w:color w:val="000000"/>
          <w:sz w:val="14"/>
          <w:szCs w:val="14"/>
          <w:lang w:eastAsia="zh-CN"/>
        </w:rPr>
        <w:t>theAFLnever</w:t>
      </w:r>
      <w:proofErr w:type="spellEnd"/>
      <w:r w:rsidRPr="007449B6">
        <w:rPr>
          <w:rFonts w:eastAsia="Times New Roman" w:cs="Calibri"/>
          <w:color w:val="000000"/>
          <w:sz w:val="14"/>
          <w:szCs w:val="14"/>
          <w:lang w:eastAsia="zh-CN"/>
        </w:rPr>
        <w:t xml:space="preserve"> took up the matter (Chan 1991). When the Filipino lettuce pickers asked the AFL to form a union for them, the AFL refused, leaving the workers no choice but to form their own independent union (Chan 1991). During the 1903 strike by the </w:t>
      </w:r>
      <w:proofErr w:type="spellStart"/>
      <w:r w:rsidRPr="007449B6">
        <w:rPr>
          <w:rFonts w:eastAsia="Times New Roman" w:cs="Calibri"/>
          <w:color w:val="000000"/>
          <w:sz w:val="14"/>
          <w:szCs w:val="14"/>
          <w:lang w:eastAsia="zh-CN"/>
        </w:rPr>
        <w:t>JapaneseMexican</w:t>
      </w:r>
      <w:proofErr w:type="spellEnd"/>
      <w:r w:rsidRPr="007449B6">
        <w:rPr>
          <w:rFonts w:eastAsia="Times New Roman" w:cs="Calibri"/>
          <w:color w:val="000000"/>
          <w:sz w:val="14"/>
          <w:szCs w:val="14"/>
          <w:lang w:eastAsia="zh-CN"/>
        </w:rPr>
        <w:t xml:space="preserve"> Labor Association, the AFL mediated an agreement between workers and growers, after the murder and wounding of workers. But after the strike when the union applied for membership, the AFL stated that it would admit the union only if Chinese and Japanese workers were excluded from membership (it was willing to accept Mexican workers). The Mexican secretary of the union refused this condition and thus membership into the AFL, aptly stating: Our Japanese here were the first to recognize the importance of cooperating and uniting in demanding a fair wage scale ... We have fought and lived on very short rations with our Japanese brothers, and toiled with them in the fields ... We would be false to them and to ourselves and to the cause of unionism if we now accepted privileges for ourselves which are not accorded to them (Chan 1991, 87). </w:t>
      </w:r>
      <w:r w:rsidRPr="007449B6">
        <w:rPr>
          <w:rFonts w:eastAsia="Times New Roman" w:cs="Calibri"/>
          <w:b/>
          <w:bCs/>
          <w:color w:val="000000"/>
          <w:u w:val="single"/>
          <w:lang w:eastAsia="zh-CN"/>
        </w:rPr>
        <w:t>Unions also ventured</w:t>
      </w:r>
      <w:r w:rsidRPr="007449B6">
        <w:rPr>
          <w:rFonts w:eastAsia="Times New Roman" w:cs="Calibri"/>
          <w:color w:val="000000"/>
          <w:sz w:val="14"/>
          <w:szCs w:val="14"/>
          <w:lang w:eastAsia="zh-CN"/>
        </w:rPr>
        <w:t xml:space="preserve"> into the political realm </w:t>
      </w:r>
      <w:r w:rsidRPr="007449B6">
        <w:rPr>
          <w:rFonts w:eastAsia="Times New Roman" w:cs="Calibri"/>
          <w:b/>
          <w:bCs/>
          <w:color w:val="000000"/>
          <w:u w:val="single"/>
          <w:lang w:eastAsia="zh-CN"/>
        </w:rPr>
        <w:t xml:space="preserve">to broaden their exclusion of Asians. The Seaman's International Union, an AFL affiliate, pressured Congress to forbid foreign sailors from working on U.S. ships and asked immigration officials to arrest and deport Chinese sailors (Chan </w:t>
      </w:r>
      <w:proofErr w:type="gramStart"/>
      <w:r w:rsidRPr="007449B6">
        <w:rPr>
          <w:rFonts w:eastAsia="Times New Roman" w:cs="Calibri"/>
          <w:b/>
          <w:bCs/>
          <w:color w:val="000000"/>
          <w:u w:val="single"/>
          <w:lang w:eastAsia="zh-CN"/>
        </w:rPr>
        <w:t>1991 )</w:t>
      </w:r>
      <w:proofErr w:type="gramEnd"/>
      <w:r w:rsidRPr="007449B6">
        <w:rPr>
          <w:rFonts w:eastAsia="Times New Roman" w:cs="Calibri"/>
          <w:b/>
          <w:bCs/>
          <w:color w:val="000000"/>
          <w:u w:val="single"/>
          <w:lang w:eastAsia="zh-CN"/>
        </w:rPr>
        <w:t xml:space="preserve">. </w:t>
      </w:r>
      <w:r w:rsidRPr="007449B6">
        <w:rPr>
          <w:rFonts w:eastAsia="Times New Roman" w:cs="Calibri"/>
          <w:b/>
          <w:bCs/>
          <w:color w:val="000000"/>
          <w:u w:val="single"/>
          <w:shd w:val="clear" w:color="auto" w:fill="00FF00"/>
          <w:lang w:eastAsia="zh-CN"/>
        </w:rPr>
        <w:t>Even the inclusive Knights of Labor</w:t>
      </w:r>
      <w:r w:rsidRPr="007449B6">
        <w:rPr>
          <w:rFonts w:eastAsia="Times New Roman" w:cs="Calibri"/>
          <w:b/>
          <w:bCs/>
          <w:color w:val="000000"/>
          <w:u w:val="single"/>
          <w:lang w:eastAsia="zh-CN"/>
        </w:rPr>
        <w:t xml:space="preserve">, whose strategy was to organize every person in a community and included African </w:t>
      </w:r>
      <w:r w:rsidRPr="007449B6">
        <w:rPr>
          <w:rFonts w:eastAsia="Times New Roman" w:cs="Calibri"/>
          <w:b/>
          <w:bCs/>
          <w:color w:val="000000"/>
          <w:u w:val="single"/>
          <w:lang w:eastAsia="zh-CN"/>
        </w:rPr>
        <w:lastRenderedPageBreak/>
        <w:t xml:space="preserve">Americans, </w:t>
      </w:r>
      <w:r w:rsidRPr="007449B6">
        <w:rPr>
          <w:rFonts w:eastAsia="Times New Roman" w:cs="Calibri"/>
          <w:b/>
          <w:bCs/>
          <w:color w:val="000000"/>
          <w:u w:val="single"/>
          <w:shd w:val="clear" w:color="auto" w:fill="00FF00"/>
          <w:lang w:eastAsia="zh-CN"/>
        </w:rPr>
        <w:t>excluded Chinese workers</w:t>
      </w:r>
      <w:r w:rsidRPr="007449B6">
        <w:rPr>
          <w:rFonts w:eastAsia="Times New Roman" w:cs="Calibri"/>
          <w:b/>
          <w:bCs/>
          <w:color w:val="000000"/>
          <w:u w:val="single"/>
          <w:lang w:eastAsia="zh-CN"/>
        </w:rPr>
        <w:t xml:space="preserve"> (the Chinese were the only Asians on the U.S. mainland at that time) along with liquor store owners, professional gamblers, stockbrokers, lawyers, bankers, and other "economic parasites."</w:t>
      </w:r>
      <w:r w:rsidRPr="007449B6">
        <w:rPr>
          <w:rFonts w:eastAsia="Times New Roman" w:cs="Calibri"/>
          <w:color w:val="000000"/>
          <w:sz w:val="14"/>
          <w:szCs w:val="14"/>
          <w:lang w:eastAsia="zh-CN"/>
        </w:rPr>
        <w:t xml:space="preserve"> Moreover, the leadership of the Knights of Labor pushed for the Chinese Exclusion Act of 1882 and its extensions, excluding Chinese laborers from immigrating to the United States. After its passage, the union leadership tried to extend this law to exclude Japanese and Koreans as well, but this attempt failed. It was only in 1936 that the AFL accepted into its fold the Field Workers Union, a Mexican and Filipino union of farm workers (Chan 1991). Later, in 1940, the AFL admitted the Federated Agricultural Laborers Association, a Filipino union, after it successfully represented thousands of farm laborers in a series of strikes in central California (Chan 1991). By the 1960s, when Filipino and Mexican farm 250 Trajectory of Civic and Political Engagement worker organizations joined forces to form the United Farm Workers Union, the AFL admitted them as well.</w:t>
      </w:r>
    </w:p>
    <w:p w:rsidR="007449B6" w:rsidRPr="007449B6" w:rsidRDefault="007449B6" w:rsidP="007449B6">
      <w:pPr>
        <w:spacing w:after="240" w:line="240" w:lineRule="auto"/>
        <w:rPr>
          <w:rFonts w:ascii="Times New Roman" w:eastAsia="Times New Roman" w:hAnsi="Times New Roman" w:cs="Times New Roman"/>
          <w:sz w:val="24"/>
          <w:szCs w:val="24"/>
          <w:lang w:eastAsia="zh-CN"/>
        </w:rPr>
      </w:pPr>
    </w:p>
    <w:p w:rsidR="007449B6" w:rsidRPr="007449B6" w:rsidRDefault="007449B6" w:rsidP="007449B6">
      <w:pPr>
        <w:shd w:val="clear" w:color="auto" w:fill="FFFFFF"/>
        <w:spacing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4"/>
          <w:szCs w:val="24"/>
          <w:lang w:eastAsia="zh-CN"/>
        </w:rPr>
        <w:t>The 1AC lacks acknowledgement to the experiences of Asian. Centering the discussion is key to change. </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4"/>
          <w:szCs w:val="24"/>
          <w:lang w:eastAsia="zh-CN"/>
        </w:rPr>
        <w:t>Hwang 20 [Asian]:</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sz w:val="24"/>
          <w:szCs w:val="24"/>
          <w:lang w:eastAsia="zh-CN"/>
        </w:rPr>
        <w:t xml:space="preserve">Hwang, Aimee. “Breaking down Barriers: Legal and Political Advocacy for AAPI Communities.” Asian American Policy Review, 5 Oct. 2020, </w:t>
      </w:r>
      <w:hyperlink r:id="rId7" w:history="1">
        <w:r w:rsidRPr="007449B6">
          <w:rPr>
            <w:rFonts w:eastAsia="Times New Roman" w:cs="Calibri"/>
            <w:color w:val="1155CC"/>
            <w:sz w:val="24"/>
            <w:szCs w:val="24"/>
            <w:u w:val="single"/>
            <w:lang w:eastAsia="zh-CN"/>
          </w:rPr>
          <w:t>https://aapr.hkspublications.org/2020/10/04/breaking-down-barriers-legal-and-political-advocacy-for-aapi-communities/</w:t>
        </w:r>
      </w:hyperlink>
      <w:r w:rsidRPr="007449B6">
        <w:rPr>
          <w:rFonts w:eastAsia="Times New Roman" w:cs="Calibri"/>
          <w:color w:val="000000"/>
          <w:sz w:val="24"/>
          <w:szCs w:val="24"/>
          <w:lang w:eastAsia="zh-CN"/>
        </w:rPr>
        <w:t>. Valley Mini</w:t>
      </w:r>
    </w:p>
    <w:p w:rsidR="007449B6" w:rsidRPr="007449B6" w:rsidRDefault="007449B6" w:rsidP="007449B6">
      <w:pPr>
        <w:numPr>
          <w:ilvl w:val="0"/>
          <w:numId w:val="11"/>
        </w:numPr>
        <w:spacing w:after="0" w:line="240" w:lineRule="auto"/>
        <w:textAlignment w:val="baseline"/>
        <w:rPr>
          <w:rFonts w:eastAsia="Times New Roman" w:cs="Calibri"/>
          <w:color w:val="000000"/>
          <w:sz w:val="14"/>
          <w:szCs w:val="14"/>
          <w:lang w:eastAsia="zh-CN"/>
        </w:rPr>
      </w:pPr>
      <w:r w:rsidRPr="007449B6">
        <w:rPr>
          <w:rFonts w:eastAsia="Times New Roman" w:cs="Calibri"/>
          <w:color w:val="000000"/>
          <w:sz w:val="14"/>
          <w:szCs w:val="14"/>
          <w:lang w:eastAsia="zh-CN"/>
        </w:rPr>
        <w:t>John Yang is an experienced attorney with over two decades of policy, litigation, and corporate expertise and has been a leader in the Asian American and Pacific Islander and broader civic community. At Advancing Justice | AAJC, John leads the organization’s efforts to fight for civil rights and empower Asian Americans to create a more just America for all through public policy advocacy, education, and litigation. His extensive legal background enables Advancing Justice | AAJC to address systemic policies, programs, and legislative attempts to discriminate against and marginalize Asian Americans and Pacific Islanders (AAPI) and other minority communities. John graduated with honors from George Washington University Law School. Chambers USA recognized John as one of “America’s Leading Business Lawyers” and as a Washington, D.C. “Super Lawyer” by Law &amp; Politics. Aimee Hwang is the Co-Partnerships Director for the Asian American Policy Review. She is a first-year Master of Public Policy student at the Harvard Kennedy School of Government. She received her B.A. in Public Policy and a minor in Human Rights from the University of Chicago in 2019.</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sz w:val="16"/>
          <w:szCs w:val="16"/>
          <w:lang w:eastAsia="zh-CN"/>
        </w:rPr>
        <w:t xml:space="preserve">I’m proud of the fact that in some ways my own background is a microcosm of the complexity of the Asian American experience. AAPR: Can you briefly introduce yourself and your organization? YANG: My name is John Yang. I am the President and Executive Director of Asian Americans Advancing Justice | AAJC in Washington, DC. AAPR: What are the most pressing issues for the AAPI communities and other communities of color today that you see? YANG: Certainly over the past couple of years and looking into 2020, I would characterize the following issues as being my top priority: immigration, census, voting rights, and what I characterize as discrimination generally along with racial profiling. Some other issues that would be up there would be tech and telecoms equity and health equity. AAPR: AAJC is experiencing a resurgence in the telecommunications and technology area. What brought that about, and what is AAJC working on in that issue? YANG: It’s an interesting issue because that’s an issue where the first reaction that people have is why is a civil rights organization like AAJC involved in telecoms as it sounds like a much more technical issue. And the reason is simple. </w:t>
      </w:r>
      <w:r w:rsidRPr="007449B6">
        <w:rPr>
          <w:rFonts w:eastAsia="Times New Roman" w:cs="Calibri"/>
          <w:b/>
          <w:bCs/>
          <w:color w:val="000000"/>
          <w:sz w:val="24"/>
          <w:szCs w:val="24"/>
          <w:u w:val="single"/>
          <w:lang w:eastAsia="zh-CN"/>
        </w:rPr>
        <w:t xml:space="preserve">Just as housing, employment, and banking has a civil rights component, technology has a clear civil rights component. Especially now given that people find jobs, find houses, </w:t>
      </w:r>
      <w:proofErr w:type="gramStart"/>
      <w:r w:rsidRPr="007449B6">
        <w:rPr>
          <w:rFonts w:eastAsia="Times New Roman" w:cs="Calibri"/>
          <w:b/>
          <w:bCs/>
          <w:color w:val="000000"/>
          <w:sz w:val="24"/>
          <w:szCs w:val="24"/>
          <w:u w:val="single"/>
          <w:lang w:eastAsia="zh-CN"/>
        </w:rPr>
        <w:t>get</w:t>
      </w:r>
      <w:proofErr w:type="gramEnd"/>
      <w:r w:rsidRPr="007449B6">
        <w:rPr>
          <w:rFonts w:eastAsia="Times New Roman" w:cs="Calibri"/>
          <w:b/>
          <w:bCs/>
          <w:color w:val="000000"/>
          <w:sz w:val="24"/>
          <w:szCs w:val="24"/>
          <w:u w:val="single"/>
          <w:lang w:eastAsia="zh-CN"/>
        </w:rPr>
        <w:t xml:space="preserve"> lines of credit, get loans through technology and the internet. </w:t>
      </w:r>
      <w:r w:rsidRPr="007449B6">
        <w:rPr>
          <w:rFonts w:eastAsia="Times New Roman" w:cs="Calibri"/>
          <w:color w:val="000000"/>
          <w:sz w:val="16"/>
          <w:szCs w:val="16"/>
          <w:lang w:eastAsia="zh-CN"/>
        </w:rPr>
        <w:t xml:space="preserve">So, </w:t>
      </w:r>
      <w:r w:rsidRPr="007449B6">
        <w:rPr>
          <w:rFonts w:eastAsia="Times New Roman" w:cs="Calibri"/>
          <w:b/>
          <w:bCs/>
          <w:color w:val="000000"/>
          <w:sz w:val="24"/>
          <w:szCs w:val="24"/>
          <w:u w:val="single"/>
          <w:shd w:val="clear" w:color="auto" w:fill="00FF00"/>
          <w:lang w:eastAsia="zh-CN"/>
        </w:rPr>
        <w:t>making sure that Asian Americans are a part of</w:t>
      </w:r>
      <w:r w:rsidRPr="007449B6">
        <w:rPr>
          <w:rFonts w:eastAsia="Times New Roman" w:cs="Calibri"/>
          <w:color w:val="000000"/>
          <w:sz w:val="16"/>
          <w:szCs w:val="16"/>
          <w:lang w:eastAsia="zh-CN"/>
        </w:rPr>
        <w:t xml:space="preserve"> that conversation </w:t>
      </w:r>
      <w:r w:rsidRPr="007449B6">
        <w:rPr>
          <w:rFonts w:eastAsia="Times New Roman" w:cs="Calibri"/>
          <w:b/>
          <w:bCs/>
          <w:color w:val="000000"/>
          <w:sz w:val="24"/>
          <w:szCs w:val="24"/>
          <w:u w:val="single"/>
          <w:shd w:val="clear" w:color="auto" w:fill="00FF00"/>
          <w:lang w:eastAsia="zh-CN"/>
        </w:rPr>
        <w:t>and have equity in that</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roofErr w:type="gramStart"/>
      <w:r w:rsidRPr="007449B6">
        <w:rPr>
          <w:rFonts w:eastAsia="Times New Roman" w:cs="Calibri"/>
          <w:b/>
          <w:bCs/>
          <w:color w:val="000000"/>
          <w:sz w:val="24"/>
          <w:szCs w:val="24"/>
          <w:u w:val="single"/>
          <w:shd w:val="clear" w:color="auto" w:fill="00FF00"/>
          <w:lang w:eastAsia="zh-CN"/>
        </w:rPr>
        <w:t>space</w:t>
      </w:r>
      <w:proofErr w:type="gramEnd"/>
      <w:r w:rsidRPr="007449B6">
        <w:rPr>
          <w:rFonts w:eastAsia="Times New Roman" w:cs="Calibri"/>
          <w:b/>
          <w:bCs/>
          <w:color w:val="000000"/>
          <w:sz w:val="24"/>
          <w:szCs w:val="24"/>
          <w:u w:val="single"/>
          <w:shd w:val="clear" w:color="auto" w:fill="00FF00"/>
          <w:lang w:eastAsia="zh-CN"/>
        </w:rPr>
        <w:t xml:space="preserve"> is critical. Otherwise, we are getting left behind when it comes to these</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roofErr w:type="gramStart"/>
      <w:r w:rsidRPr="007449B6">
        <w:rPr>
          <w:rFonts w:eastAsia="Times New Roman" w:cs="Calibri"/>
          <w:b/>
          <w:bCs/>
          <w:color w:val="000000"/>
          <w:sz w:val="24"/>
          <w:szCs w:val="24"/>
          <w:u w:val="single"/>
          <w:shd w:val="clear" w:color="auto" w:fill="00FF00"/>
          <w:lang w:eastAsia="zh-CN"/>
        </w:rPr>
        <w:t>issues</w:t>
      </w:r>
      <w:proofErr w:type="gramEnd"/>
      <w:r w:rsidRPr="007449B6">
        <w:rPr>
          <w:rFonts w:eastAsia="Times New Roman" w:cs="Calibri"/>
          <w:b/>
          <w:bCs/>
          <w:color w:val="000000"/>
          <w:sz w:val="24"/>
          <w:szCs w:val="24"/>
          <w:u w:val="single"/>
          <w:shd w:val="clear" w:color="auto" w:fill="00FF00"/>
          <w:lang w:eastAsia="zh-CN"/>
        </w:rPr>
        <w:t>.</w:t>
      </w:r>
      <w:r w:rsidRPr="007449B6">
        <w:rPr>
          <w:rFonts w:eastAsia="Times New Roman" w:cs="Calibri"/>
          <w:color w:val="000000"/>
          <w:sz w:val="16"/>
          <w:szCs w:val="16"/>
          <w:shd w:val="clear" w:color="auto" w:fill="00FF00"/>
          <w:lang w:eastAsia="zh-CN"/>
        </w:rPr>
        <w:t xml:space="preserve"> </w:t>
      </w:r>
      <w:r w:rsidRPr="007449B6">
        <w:rPr>
          <w:rFonts w:eastAsia="Times New Roman" w:cs="Calibri"/>
          <w:color w:val="000000"/>
          <w:sz w:val="10"/>
          <w:szCs w:val="10"/>
          <w:lang w:eastAsia="zh-CN"/>
        </w:rPr>
        <w:t xml:space="preserve">In terms of what we at Advancing Justice | AAJC are doing in this space, it is really making sure that the Asian American perspective is represented, with respect to making sure that our community has access to that technology in an equitable manner. We are making sure that our community is being considered with respect to privacy, artificial intelligence algorithms, when it comes to how people see ads, how people see job ads, and to make sure that people understand that the Asian American community is a very diverse community. I think one of the very common misperceptions is that Asian Americans are already very technologically savvy and that we don’t have issues in this area. And although it is true that a segment of the Asian American community does have access to technology and that are </w:t>
      </w:r>
      <w:proofErr w:type="gramStart"/>
      <w:r w:rsidRPr="007449B6">
        <w:rPr>
          <w:rFonts w:eastAsia="Times New Roman" w:cs="Calibri"/>
          <w:color w:val="000000"/>
          <w:sz w:val="10"/>
          <w:szCs w:val="10"/>
          <w:lang w:eastAsia="zh-CN"/>
        </w:rPr>
        <w:t>the what</w:t>
      </w:r>
      <w:proofErr w:type="gramEnd"/>
      <w:r w:rsidRPr="007449B6">
        <w:rPr>
          <w:rFonts w:eastAsia="Times New Roman" w:cs="Calibri"/>
          <w:color w:val="000000"/>
          <w:sz w:val="10"/>
          <w:szCs w:val="10"/>
          <w:lang w:eastAsia="zh-CN"/>
        </w:rPr>
        <w:t xml:space="preserve"> we would call “early adopters” of new technology, there’s another huge segment of our population that is getting left behind. We want to make sure that we don’t fall into the “model minority stereotype,” which is a very rudimentary understanding of our community. I think that’s one of the things that certainly technology companies and policymakers are often surprised by is how complex our community actually is. Another aspect of this is oftentimes when we think of technology companies, it is true that there is a large number of Asian Americans working on the technical side of these companies and engineering side. But whether that translates to making sure that these products are appropriate, friendly, or usable for Asian Americans, there’s still definitely a lag there. That’s part of what we seek to address with respect to this particular program. AAPR: So, you mention how incredibly diverse the AAPI community is. How does AAJC reconcile with that? YANG: Part of it is just making sure that people have the data. That’s why census work is critical to us. That’s literally about making sure that our community gets counted and the complexities and nuances of our community gets counted. I always describe the Asian American community as like a barbell. On one end of the spectrum, you have a large number of community members that from a median income point of view and from an education point of view are doing quite well. But then you have another segment of our population, particularly the Southeast Asian community, from an education, poverty, and health care standpoint are lagging quite far behind. For us at Advancing Justice | AAJC, it’s really about making sure those stories get lifted up as well so that the narrative isn’t only about the successes of Asian Americans, which certainly we are proud of, but to elevate the needs that are out there that have yet to be addressed. AAPR: I know that AAJC often partners with other organizations that aren’t necessarily representing AAPIs specifically. How does AAJC balance supporting AAPI issues while also being a supportive ally for other people of color? YANG: Advancing Justice | AAJC lifts up and protects and advances the interests of those in our community generally that are vulnerable. There’s two aspects of that. One aspect, which we started talking a little bit about, is with respect to the Southeast Asian community, but then just more generally immigrant communities. Immigrant communities, regardless of wealth, are a vulnerable community because of language issues and because of unfamiliarity with our basic democracy. And so in those particular areas, oftentimes we align ourselves with Latino organizations because they share many of the same issues, concerns, and outlook that we do. It makes sense for us to work together to provide an even broader narrative with respect to what immigrant communities look like and what immigrant communities think, so a quite a bit of our work does include partners and allies that are not in the Asian American space. I think it’s also important to recognize that Asian Americans are probably about 6.5% of the American population, and it’s the fastest growing community in the United States. We’ve grown by 42% between the 2000 and 2010 Census, and certainly we’ve probably grown by a somewhat similar rate, but perhaps a little bit less, between 2010 and now. But because we are only 6.5%, it’s important to work with the Latino communities and the African American communities to make sure that all of us as communities of color and all of us as vulnerable communities are protected.</w:t>
      </w:r>
      <w:r w:rsidRPr="007449B6">
        <w:rPr>
          <w:rFonts w:eastAsia="Times New Roman" w:cs="Calibri"/>
          <w:color w:val="000000"/>
          <w:sz w:val="24"/>
          <w:szCs w:val="24"/>
          <w:lang w:eastAsia="zh-CN"/>
        </w:rPr>
        <w:t xml:space="preserve"> </w:t>
      </w:r>
      <w:r w:rsidRPr="007449B6">
        <w:rPr>
          <w:rFonts w:eastAsia="Times New Roman" w:cs="Calibri"/>
          <w:b/>
          <w:bCs/>
          <w:color w:val="000000"/>
          <w:sz w:val="24"/>
          <w:szCs w:val="24"/>
          <w:u w:val="single"/>
          <w:lang w:eastAsia="zh-CN"/>
        </w:rPr>
        <w:t>Certainly in this day and age, with the politics that we face, there are people who try to divide us and people that try to use Asian</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4"/>
          <w:szCs w:val="24"/>
          <w:u w:val="single"/>
          <w:lang w:eastAsia="zh-CN"/>
        </w:rPr>
        <w:t xml:space="preserve">Americans as a wedge and I think that’s the other aspect of why we are very intentional about working with partners that are outside of the Asian American space. </w:t>
      </w:r>
      <w:r w:rsidRPr="007449B6">
        <w:rPr>
          <w:rFonts w:eastAsia="Times New Roman" w:cs="Calibri"/>
          <w:color w:val="000000"/>
          <w:sz w:val="16"/>
          <w:szCs w:val="16"/>
          <w:lang w:eastAsia="zh-CN"/>
        </w:rPr>
        <w:t xml:space="preserve">AAPR: What kinds of </w:t>
      </w:r>
      <w:r w:rsidRPr="007449B6">
        <w:rPr>
          <w:rFonts w:eastAsia="Times New Roman" w:cs="Calibri"/>
          <w:color w:val="000000"/>
          <w:sz w:val="16"/>
          <w:szCs w:val="16"/>
          <w:lang w:eastAsia="zh-CN"/>
        </w:rPr>
        <w:lastRenderedPageBreak/>
        <w:t>barriers does AAJC experience in its work? YANG: From an issues standpoint,</w:t>
      </w:r>
      <w:r w:rsidRPr="007449B6">
        <w:rPr>
          <w:rFonts w:eastAsia="Times New Roman" w:cs="Calibri"/>
          <w:b/>
          <w:bCs/>
          <w:color w:val="000000"/>
          <w:sz w:val="24"/>
          <w:szCs w:val="24"/>
          <w:u w:val="single"/>
          <w:shd w:val="clear" w:color="auto" w:fill="00FF00"/>
          <w:lang w:eastAsia="zh-CN"/>
        </w:rPr>
        <w:t xml:space="preserve"> the most common barrier is</w:t>
      </w:r>
      <w:r w:rsidRPr="007449B6">
        <w:rPr>
          <w:rFonts w:eastAsia="Times New Roman" w:cs="Calibri"/>
          <w:color w:val="000000"/>
          <w:sz w:val="16"/>
          <w:szCs w:val="16"/>
          <w:lang w:eastAsia="zh-CN"/>
        </w:rPr>
        <w:t xml:space="preserve"> typically </w:t>
      </w:r>
      <w:r w:rsidRPr="007449B6">
        <w:rPr>
          <w:rFonts w:eastAsia="Times New Roman" w:cs="Calibri"/>
          <w:b/>
          <w:bCs/>
          <w:color w:val="000000"/>
          <w:sz w:val="24"/>
          <w:szCs w:val="24"/>
          <w:u w:val="single"/>
          <w:shd w:val="clear" w:color="auto" w:fill="00FF00"/>
          <w:lang w:eastAsia="zh-CN"/>
        </w:rPr>
        <w:t xml:space="preserve">ignorance of the Asian American community. </w:t>
      </w:r>
      <w:r w:rsidRPr="007449B6">
        <w:rPr>
          <w:rFonts w:eastAsia="Times New Roman" w:cs="Calibri"/>
          <w:color w:val="000000"/>
          <w:sz w:val="16"/>
          <w:szCs w:val="16"/>
          <w:lang w:eastAsia="zh-CN"/>
        </w:rPr>
        <w:t xml:space="preserve">It is always surprising to me the number of people that don’t know that approximately two million Asian Americans are undocumented in the United States and that when we talk about Dreamers, there are approximately 30,000 Dreamers that are Asian. Justifiably, understandably immigration is often seen through a Latino lens and I don’t take anything away from that because whether you talk about undocumented immigrants or </w:t>
      </w:r>
      <w:proofErr w:type="gramStart"/>
      <w:r w:rsidRPr="007449B6">
        <w:rPr>
          <w:rFonts w:eastAsia="Times New Roman" w:cs="Calibri"/>
          <w:color w:val="000000"/>
          <w:sz w:val="16"/>
          <w:szCs w:val="16"/>
          <w:lang w:eastAsia="zh-CN"/>
        </w:rPr>
        <w:t>Dreamers, that</w:t>
      </w:r>
      <w:proofErr w:type="gramEnd"/>
      <w:r w:rsidRPr="007449B6">
        <w:rPr>
          <w:rFonts w:eastAsia="Times New Roman" w:cs="Calibri"/>
          <w:color w:val="000000"/>
          <w:sz w:val="16"/>
          <w:szCs w:val="16"/>
          <w:lang w:eastAsia="zh-CN"/>
        </w:rPr>
        <w:t xml:space="preserve"> is the largest population. But at the same time, </w:t>
      </w:r>
      <w:r w:rsidRPr="007449B6">
        <w:rPr>
          <w:rFonts w:eastAsia="Times New Roman" w:cs="Calibri"/>
          <w:b/>
          <w:bCs/>
          <w:color w:val="000000"/>
          <w:sz w:val="24"/>
          <w:szCs w:val="24"/>
          <w:u w:val="single"/>
          <w:lang w:eastAsia="zh-CN"/>
        </w:rPr>
        <w:t xml:space="preserve">there is a robust community of Asians such that whenever you talk about immigration as an example, you should be talking about Asian issues as well. So the first barrier I would definitely say is ignorance, </w:t>
      </w:r>
      <w:r w:rsidRPr="007449B6">
        <w:rPr>
          <w:rFonts w:eastAsia="Times New Roman" w:cs="Calibri"/>
          <w:b/>
          <w:bCs/>
          <w:color w:val="000000"/>
          <w:sz w:val="24"/>
          <w:szCs w:val="24"/>
          <w:u w:val="single"/>
          <w:shd w:val="clear" w:color="auto" w:fill="00FF00"/>
          <w:lang w:eastAsia="zh-CN"/>
        </w:rPr>
        <w:t>the lack of understanding of Asian American communities [</w:t>
      </w:r>
      <w:proofErr w:type="spellStart"/>
      <w:r w:rsidRPr="007449B6">
        <w:rPr>
          <w:rFonts w:eastAsia="Times New Roman" w:cs="Calibri"/>
          <w:b/>
          <w:bCs/>
          <w:color w:val="000000"/>
          <w:sz w:val="24"/>
          <w:szCs w:val="24"/>
          <w:u w:val="single"/>
          <w:shd w:val="clear" w:color="auto" w:fill="00FF00"/>
          <w:lang w:eastAsia="zh-CN"/>
        </w:rPr>
        <w:t>eg</w:t>
      </w:r>
      <w:proofErr w:type="spellEnd"/>
      <w:r w:rsidRPr="007449B6">
        <w:rPr>
          <w:rFonts w:eastAsia="Times New Roman" w:cs="Calibri"/>
          <w:b/>
          <w:bCs/>
          <w:color w:val="000000"/>
          <w:sz w:val="24"/>
          <w:szCs w:val="24"/>
          <w:u w:val="single"/>
          <w:shd w:val="clear" w:color="auto" w:fill="00FF00"/>
          <w:lang w:eastAsia="zh-CN"/>
        </w:rPr>
        <w:t xml:space="preserve">]. </w:t>
      </w:r>
      <w:r w:rsidRPr="007449B6">
        <w:rPr>
          <w:rFonts w:eastAsia="Times New Roman" w:cs="Calibri"/>
          <w:color w:val="000000"/>
          <w:sz w:val="16"/>
          <w:szCs w:val="16"/>
          <w:lang w:eastAsia="zh-CN"/>
        </w:rPr>
        <w:t xml:space="preserve">Along those lines, certainly, would be the notion of the model minority stereotype. </w:t>
      </w:r>
      <w:r w:rsidRPr="007449B6">
        <w:rPr>
          <w:rFonts w:eastAsia="Times New Roman" w:cs="Calibri"/>
          <w:b/>
          <w:bCs/>
          <w:color w:val="000000"/>
          <w:sz w:val="24"/>
          <w:szCs w:val="24"/>
          <w:u w:val="single"/>
          <w:lang w:eastAsia="zh-CN"/>
        </w:rPr>
        <w:t>Oftentimes, especially right now with the Harvard case, when it comes to affirmative action there’s a very big misunderstanding about where Asian Americans stand. Yes, there is a local group of Asians that does not support affirmative action, but all the polling that has been done has said that that group is in the minority.</w:t>
      </w:r>
      <w:r w:rsidRPr="007449B6">
        <w:rPr>
          <w:rFonts w:eastAsia="Times New Roman" w:cs="Calibri"/>
          <w:color w:val="000000"/>
          <w:sz w:val="16"/>
          <w:szCs w:val="16"/>
          <w:lang w:eastAsia="zh-CN"/>
        </w:rPr>
        <w:t xml:space="preserve"> Rather, </w:t>
      </w:r>
      <w:r w:rsidRPr="007449B6">
        <w:rPr>
          <w:rFonts w:eastAsia="Times New Roman" w:cs="Calibri"/>
          <w:b/>
          <w:bCs/>
          <w:color w:val="000000"/>
          <w:sz w:val="24"/>
          <w:szCs w:val="24"/>
          <w:u w:val="single"/>
          <w:shd w:val="clear" w:color="auto" w:fill="00FF00"/>
          <w:lang w:eastAsia="zh-CN"/>
        </w:rPr>
        <w:t>Asian Americans support affirmative action, typically around a 65% rate</w:t>
      </w:r>
      <w:r w:rsidRPr="007449B6">
        <w:rPr>
          <w:rFonts w:eastAsia="Times New Roman" w:cs="Calibri"/>
          <w:color w:val="000000"/>
          <w:sz w:val="16"/>
          <w:szCs w:val="16"/>
          <w:lang w:eastAsia="zh-CN"/>
        </w:rPr>
        <w:t xml:space="preserve">. And that is surprising to people. </w:t>
      </w:r>
      <w:r w:rsidRPr="007449B6">
        <w:rPr>
          <w:rFonts w:eastAsia="Times New Roman" w:cs="Calibri"/>
          <w:b/>
          <w:bCs/>
          <w:color w:val="000000"/>
          <w:sz w:val="24"/>
          <w:szCs w:val="24"/>
          <w:u w:val="single"/>
          <w:shd w:val="clear" w:color="auto" w:fill="00FF00"/>
          <w:lang w:eastAsia="zh-CN"/>
        </w:rPr>
        <w:t xml:space="preserve">So, making sure that people understand where Asian Americans stand on </w:t>
      </w:r>
      <w:r w:rsidRPr="007449B6">
        <w:rPr>
          <w:rFonts w:eastAsia="Times New Roman" w:cs="Calibri"/>
          <w:color w:val="000000"/>
          <w:sz w:val="16"/>
          <w:szCs w:val="16"/>
          <w:lang w:eastAsia="zh-CN"/>
        </w:rPr>
        <w:t xml:space="preserve">certain types of </w:t>
      </w:r>
      <w:r w:rsidRPr="007449B6">
        <w:rPr>
          <w:rFonts w:eastAsia="Times New Roman" w:cs="Calibri"/>
          <w:b/>
          <w:bCs/>
          <w:color w:val="000000"/>
          <w:sz w:val="24"/>
          <w:szCs w:val="24"/>
          <w:u w:val="single"/>
          <w:shd w:val="clear" w:color="auto" w:fill="00FF00"/>
          <w:lang w:eastAsia="zh-CN"/>
        </w:rPr>
        <w:t xml:space="preserve">issues </w:t>
      </w:r>
      <w:r w:rsidRPr="007449B6">
        <w:rPr>
          <w:rFonts w:eastAsia="Times New Roman" w:cs="Calibri"/>
          <w:color w:val="000000"/>
          <w:sz w:val="16"/>
          <w:szCs w:val="16"/>
          <w:lang w:eastAsia="zh-CN"/>
        </w:rPr>
        <w:t xml:space="preserve">and the complexity of it in terms of barriers, that’s definitely </w:t>
      </w:r>
      <w:r w:rsidRPr="007449B6">
        <w:rPr>
          <w:rFonts w:eastAsia="Times New Roman" w:cs="Calibri"/>
          <w:b/>
          <w:bCs/>
          <w:color w:val="000000"/>
          <w:sz w:val="24"/>
          <w:szCs w:val="24"/>
          <w:u w:val="single"/>
          <w:shd w:val="clear" w:color="auto" w:fill="00FF00"/>
          <w:lang w:eastAsia="zh-CN"/>
        </w:rPr>
        <w:t>[is] a starting point</w:t>
      </w:r>
      <w:r w:rsidRPr="007449B6">
        <w:rPr>
          <w:rFonts w:eastAsia="Times New Roman" w:cs="Calibri"/>
          <w:color w:val="000000"/>
          <w:sz w:val="16"/>
          <w:szCs w:val="16"/>
          <w:lang w:eastAsia="zh-CN"/>
        </w:rPr>
        <w:t xml:space="preserve">. But what that also means is that in terms of resources that the Asian American community has is oftentimes an afterthought, whether that’s funding for many of our grassroots organizations, how policymakers think about laws that are being crafted, and which stories that are being told. Again, we’ve talked about stories around hate crimes. </w:t>
      </w:r>
      <w:r w:rsidRPr="007449B6">
        <w:rPr>
          <w:rFonts w:eastAsia="Times New Roman" w:cs="Calibri"/>
          <w:b/>
          <w:bCs/>
          <w:color w:val="000000"/>
          <w:sz w:val="24"/>
          <w:szCs w:val="24"/>
          <w:u w:val="single"/>
          <w:lang w:eastAsia="zh-CN"/>
        </w:rPr>
        <w:t>Rightfully, many of the stories revolve around African Americans and I do not take anything away from that. But the number of Asian Americans</w:t>
      </w:r>
      <w:r w:rsidRPr="007449B6">
        <w:rPr>
          <w:rFonts w:eastAsia="Times New Roman" w:cs="Calibri"/>
          <w:color w:val="000000"/>
          <w:sz w:val="16"/>
          <w:szCs w:val="16"/>
          <w:lang w:eastAsia="zh-CN"/>
        </w:rPr>
        <w:t>, particularly South Asian Americans and Muslim Americans</w:t>
      </w:r>
      <w:r w:rsidRPr="007449B6">
        <w:rPr>
          <w:rFonts w:eastAsia="Times New Roman" w:cs="Calibri"/>
          <w:b/>
          <w:bCs/>
          <w:color w:val="000000"/>
          <w:sz w:val="24"/>
          <w:szCs w:val="24"/>
          <w:u w:val="single"/>
          <w:lang w:eastAsia="zh-CN"/>
        </w:rPr>
        <w:t xml:space="preserve"> facing hate crimes and racial profiling is significant. And making sure that people see those stories as well that would be the other barrier that I see, making sure that Asian Americans are not rendered invisible. </w:t>
      </w:r>
      <w:r w:rsidRPr="007449B6">
        <w:rPr>
          <w:rFonts w:eastAsia="Times New Roman" w:cs="Calibri"/>
          <w:color w:val="000000"/>
          <w:sz w:val="16"/>
          <w:szCs w:val="16"/>
          <w:lang w:eastAsia="zh-CN"/>
        </w:rPr>
        <w:t xml:space="preserve">AAPR: How is AAJC working towards overcoming those barriers? YANG: Certainly a lot of our work I would put into a couple of different buckets. First, it’s defending the interests of Asian Americans whether through discussions and conversations with policymakers to enact policies that take into account the Asian American experience, whether it is through lawsuits that protect Asian Americans, or whether it is through community activism to show the Asian American experience. That </w:t>
      </w:r>
      <w:r w:rsidRPr="007449B6">
        <w:rPr>
          <w:rFonts w:eastAsia="Times New Roman" w:cs="Calibri"/>
          <w:color w:val="000000"/>
          <w:sz w:val="10"/>
          <w:szCs w:val="10"/>
          <w:lang w:eastAsia="zh-CN"/>
        </w:rPr>
        <w:t xml:space="preserve">would be one bucket. The second bucket would certainly just be lifting up Asian Americans more generally. That is through Census work, that is through data that we try to gather on our hate crimes </w:t>
      </w:r>
      <w:proofErr w:type="gramStart"/>
      <w:r w:rsidRPr="007449B6">
        <w:rPr>
          <w:rFonts w:eastAsia="Times New Roman" w:cs="Calibri"/>
          <w:color w:val="000000"/>
          <w:sz w:val="10"/>
          <w:szCs w:val="10"/>
          <w:lang w:eastAsia="zh-CN"/>
        </w:rPr>
        <w:t>database, that</w:t>
      </w:r>
      <w:proofErr w:type="gramEnd"/>
      <w:r w:rsidRPr="007449B6">
        <w:rPr>
          <w:rFonts w:eastAsia="Times New Roman" w:cs="Calibri"/>
          <w:color w:val="000000"/>
          <w:sz w:val="10"/>
          <w:szCs w:val="10"/>
          <w:lang w:eastAsia="zh-CN"/>
        </w:rPr>
        <w:t xml:space="preserve"> is through reports that we put out on immigration and how immigration policy affects Asian Americans. That information alone is helpful in making sure that the community at large, not just the Asian American community, but the overall community sees Asian Americans and Asian American issues. The last bucket is advancing the interests of Asian Americans. Again, that could take these different forms that we’ve talked about in terms of advocacy and community engagement, but it’s also about making the lives of Asian Americans better. Take voting rights as an example. We’re making sure that we have policies in place that address language barriers. After all, certainly someone is not less of a citizen because English is not their first language just as someone is not less of a citizen because they have a disability. So we are making sure that we have policies in place that allow our communities to overcome those barriers. Obviously, we try to engage with the media and we try to engage with corporations as well. We do make a deliberate effort to try to talk to as many people as we can to engage in that dialogue and through that we advance the interests that are important to our community. AAPR: How can policymakers, advocates, researchers, communities support the AAPI movement? YANG: If you are Asian American/Pacific Islander yourself, certainly it’s about getting engaged with your identity and informing yourself and then just trying to play a role, and it could be any number of roles. One of the things I always say is that that we need all types in this movement. Certainly, we need organizations like mine that are filing lawsuits, that are educating </w:t>
      </w:r>
      <w:proofErr w:type="gramStart"/>
      <w:r w:rsidRPr="007449B6">
        <w:rPr>
          <w:rFonts w:eastAsia="Times New Roman" w:cs="Calibri"/>
          <w:color w:val="000000"/>
          <w:sz w:val="10"/>
          <w:szCs w:val="10"/>
          <w:lang w:eastAsia="zh-CN"/>
        </w:rPr>
        <w:t>lawmakers, that</w:t>
      </w:r>
      <w:proofErr w:type="gramEnd"/>
      <w:r w:rsidRPr="007449B6">
        <w:rPr>
          <w:rFonts w:eastAsia="Times New Roman" w:cs="Calibri"/>
          <w:color w:val="000000"/>
          <w:sz w:val="10"/>
          <w:szCs w:val="10"/>
          <w:lang w:eastAsia="zh-CN"/>
        </w:rPr>
        <w:t xml:space="preserve"> are trying to draw attention to rallies and to issues affecting our community. But at the same time, we need more Asian Americans that are running for office so they are actually part of the hallways of power or Asian Americans who are staff members to members of Congress. But we also need more Asian Americans in the corporate world. I always tell people, especially students, that it’s ok to work for a corporation. I’m a lawyer by training – it’s ok to work at a law firm as long as you remember your roots. We need Asian American advocates in all of those professions. Asian Americans are still underrepresented in corporate America, and they are still underrepresented in terms of equity partners at law firms. And if you use those positions to make sure that issues affecting our communities get lifted up, don’t forget that you’re accomplishing something. Don’t think that anything is too small. There are so many different ways to help the community that you shouldn’t feel that you have to take one path or another. Rather, even if you are a programmer working for Microsoft or Facebook or Google, remember that when you’re programming, these algorithms you’re creating, how you’re creating them, how you’re using data will have an effect on the community and be sensitive to whether that data is flawed going in because it will have an effect on what people see coming at them with respect to advertisements, job listings, bank loans, or mortgages. I think there’s so many ways to help. And the other thing is that our community is still a very young community. Certainly, there are the Chinese Americans who came over to work on the Trans-Continental Railroad, there are Japanese American and Filipino Americans that also came over to work on farms from very early on. But it wasn’t really until the Immigration and Nationality Act of 1965 that you saw a large number of Asian Americans come to the United States and have a path to citizenship because prior to that there were racial quotas for each country. And so, in that sense, our community is just coming of age right now. The possibilities are limitless and in that I also think that our community should not think of themselves as having to fit into one box or another. AAPR: As part of the journal we try to get our edition into the hands of policymakers and </w:t>
      </w:r>
      <w:proofErr w:type="spellStart"/>
      <w:r w:rsidRPr="007449B6">
        <w:rPr>
          <w:rFonts w:eastAsia="Times New Roman" w:cs="Calibri"/>
          <w:color w:val="000000"/>
          <w:sz w:val="10"/>
          <w:szCs w:val="10"/>
          <w:lang w:eastAsia="zh-CN"/>
        </w:rPr>
        <w:t>Congresspeople</w:t>
      </w:r>
      <w:proofErr w:type="spellEnd"/>
      <w:r w:rsidRPr="007449B6">
        <w:rPr>
          <w:rFonts w:eastAsia="Times New Roman" w:cs="Calibri"/>
          <w:color w:val="000000"/>
          <w:sz w:val="10"/>
          <w:szCs w:val="10"/>
          <w:lang w:eastAsia="zh-CN"/>
        </w:rPr>
        <w:t xml:space="preserve"> if possible. What do you think they should be doing? YANG: Number one would be visibility</w:t>
      </w:r>
      <w:r w:rsidRPr="007449B6">
        <w:rPr>
          <w:rFonts w:eastAsia="Times New Roman" w:cs="Calibri"/>
          <w:color w:val="000000"/>
          <w:sz w:val="16"/>
          <w:szCs w:val="16"/>
          <w:lang w:eastAsia="zh-CN"/>
        </w:rPr>
        <w:t>.</w:t>
      </w:r>
      <w:r w:rsidRPr="007449B6">
        <w:rPr>
          <w:rFonts w:eastAsia="Times New Roman" w:cs="Calibri"/>
          <w:b/>
          <w:bCs/>
          <w:color w:val="000000"/>
          <w:sz w:val="24"/>
          <w:szCs w:val="24"/>
          <w:u w:val="single"/>
          <w:lang w:eastAsia="zh-CN"/>
        </w:rPr>
        <w:t xml:space="preserve"> For policymakers at a very base level, they should work to give voice or give visibility to the Asian American community. So often, I have seen polls that are conducted – it’s getting a little bit better now I suppose – but so often I have seen polls that are conducted on any number of topics, on commercial issues or political issues, that will then break it down into what do White Americans think? What do African Americans think? What do Latino Americans think? And then there’s an “Other.” Just simply acknowledging and giving statistics to the Asian American experience is critical as a starting point. </w:t>
      </w:r>
      <w:r w:rsidRPr="007449B6">
        <w:rPr>
          <w:rFonts w:eastAsia="Times New Roman" w:cs="Calibri"/>
          <w:color w:val="000000"/>
          <w:sz w:val="16"/>
          <w:szCs w:val="16"/>
          <w:lang w:eastAsia="zh-CN"/>
        </w:rPr>
        <w:t xml:space="preserve">Obviously for us, we would want to delve deeper into disaggregating the Asian American/Pacific Islander community into all of our different sub-parts. But having members of Congress giving voice to the Asian American experience is critical. In Congress, not only do they write laws, they actually produce a lot of studies. Through their budgeting process, they give grants or federal disbursements to different agencies that then produce data on the American experience. That </w:t>
      </w:r>
      <w:r w:rsidRPr="007449B6">
        <w:rPr>
          <w:rFonts w:eastAsia="Times New Roman" w:cs="Calibri"/>
          <w:b/>
          <w:bCs/>
          <w:color w:val="000000"/>
          <w:sz w:val="24"/>
          <w:szCs w:val="24"/>
          <w:u w:val="single"/>
          <w:lang w:eastAsia="zh-CN"/>
        </w:rPr>
        <w:t>data should include Asian Americans.</w:t>
      </w:r>
      <w:r w:rsidRPr="007449B6">
        <w:rPr>
          <w:rFonts w:eastAsia="Times New Roman" w:cs="Calibri"/>
          <w:color w:val="000000"/>
          <w:sz w:val="16"/>
          <w:szCs w:val="16"/>
          <w:lang w:eastAsia="zh-CN"/>
        </w:rPr>
        <w:t xml:space="preserve"> Number two would be </w:t>
      </w:r>
      <w:proofErr w:type="spellStart"/>
      <w:r w:rsidRPr="007449B6">
        <w:rPr>
          <w:rFonts w:eastAsia="Times New Roman" w:cs="Calibri"/>
          <w:b/>
          <w:bCs/>
          <w:color w:val="000000"/>
          <w:sz w:val="24"/>
          <w:szCs w:val="24"/>
          <w:u w:val="single"/>
          <w:shd w:val="clear" w:color="auto" w:fill="00FF00"/>
          <w:lang w:eastAsia="zh-CN"/>
        </w:rPr>
        <w:t>mak</w:t>
      </w:r>
      <w:proofErr w:type="spellEnd"/>
      <w:r w:rsidRPr="007449B6">
        <w:rPr>
          <w:rFonts w:eastAsia="Times New Roman" w:cs="Calibri"/>
          <w:b/>
          <w:bCs/>
          <w:color w:val="000000"/>
          <w:sz w:val="24"/>
          <w:szCs w:val="24"/>
          <w:u w:val="single"/>
          <w:shd w:val="clear" w:color="auto" w:fill="00FF00"/>
          <w:lang w:eastAsia="zh-CN"/>
        </w:rPr>
        <w:t>[e]</w:t>
      </w:r>
      <w:proofErr w:type="spellStart"/>
      <w:r w:rsidRPr="007449B6">
        <w:rPr>
          <w:rFonts w:eastAsia="Times New Roman" w:cs="Calibri"/>
          <w:color w:val="000000"/>
          <w:sz w:val="16"/>
          <w:szCs w:val="16"/>
          <w:lang w:eastAsia="zh-CN"/>
        </w:rPr>
        <w:t>ing</w:t>
      </w:r>
      <w:proofErr w:type="spellEnd"/>
      <w:r w:rsidRPr="007449B6">
        <w:rPr>
          <w:rFonts w:eastAsia="Times New Roman" w:cs="Calibri"/>
          <w:color w:val="000000"/>
          <w:sz w:val="16"/>
          <w:szCs w:val="16"/>
          <w:lang w:eastAsia="zh-CN"/>
        </w:rPr>
        <w:t xml:space="preserve"> </w:t>
      </w:r>
      <w:r w:rsidRPr="007449B6">
        <w:rPr>
          <w:rFonts w:eastAsia="Times New Roman" w:cs="Calibri"/>
          <w:b/>
          <w:bCs/>
          <w:color w:val="000000"/>
          <w:sz w:val="24"/>
          <w:szCs w:val="24"/>
          <w:u w:val="single"/>
          <w:shd w:val="clear" w:color="auto" w:fill="00FF00"/>
          <w:lang w:eastAsia="zh-CN"/>
        </w:rPr>
        <w:t xml:space="preserve">sure that Asian Americans are included at the table at all of these discussions. And not just as a token, but really so that our voice is heard. Then they must think about what </w:t>
      </w:r>
      <w:r w:rsidRPr="007449B6">
        <w:rPr>
          <w:rFonts w:eastAsia="Times New Roman" w:cs="Calibri"/>
          <w:color w:val="000000"/>
          <w:sz w:val="16"/>
          <w:szCs w:val="16"/>
          <w:lang w:eastAsia="zh-CN"/>
        </w:rPr>
        <w:t>piece of</w:t>
      </w:r>
      <w:r w:rsidRPr="007449B6">
        <w:rPr>
          <w:rFonts w:eastAsia="Times New Roman" w:cs="Calibri"/>
          <w:b/>
          <w:bCs/>
          <w:color w:val="000000"/>
          <w:sz w:val="24"/>
          <w:szCs w:val="24"/>
          <w:u w:val="single"/>
          <w:shd w:val="clear" w:color="auto" w:fill="00FF00"/>
          <w:lang w:eastAsia="zh-CN"/>
        </w:rPr>
        <w:t xml:space="preserve"> policy would </w:t>
      </w:r>
      <w:r w:rsidRPr="007449B6">
        <w:rPr>
          <w:rFonts w:eastAsia="Times New Roman" w:cs="Calibri"/>
          <w:color w:val="000000"/>
          <w:sz w:val="16"/>
          <w:szCs w:val="16"/>
          <w:lang w:eastAsia="zh-CN"/>
        </w:rPr>
        <w:t xml:space="preserve">really </w:t>
      </w:r>
      <w:r w:rsidRPr="007449B6">
        <w:rPr>
          <w:rFonts w:eastAsia="Times New Roman" w:cs="Calibri"/>
          <w:b/>
          <w:bCs/>
          <w:color w:val="000000"/>
          <w:sz w:val="24"/>
          <w:szCs w:val="24"/>
          <w:u w:val="single"/>
          <w:shd w:val="clear" w:color="auto" w:fill="00FF00"/>
          <w:lang w:eastAsia="zh-CN"/>
        </w:rPr>
        <w:t xml:space="preserve">have a[n] </w:t>
      </w:r>
      <w:r w:rsidRPr="007449B6">
        <w:rPr>
          <w:rFonts w:eastAsia="Times New Roman" w:cs="Calibri"/>
          <w:color w:val="000000"/>
          <w:sz w:val="16"/>
          <w:szCs w:val="16"/>
          <w:lang w:eastAsia="zh-CN"/>
        </w:rPr>
        <w:t xml:space="preserve">disproportionate </w:t>
      </w:r>
      <w:r w:rsidRPr="007449B6">
        <w:rPr>
          <w:rFonts w:eastAsia="Times New Roman" w:cs="Calibri"/>
          <w:b/>
          <w:bCs/>
          <w:color w:val="000000"/>
          <w:sz w:val="24"/>
          <w:szCs w:val="24"/>
          <w:u w:val="single"/>
          <w:shd w:val="clear" w:color="auto" w:fill="00FF00"/>
          <w:lang w:eastAsia="zh-CN"/>
        </w:rPr>
        <w:t>effect on Asian Americans.</w:t>
      </w:r>
      <w:r w:rsidRPr="007449B6">
        <w:rPr>
          <w:rFonts w:eastAsia="Times New Roman" w:cs="Calibri"/>
          <w:color w:val="000000"/>
          <w:sz w:val="16"/>
          <w:szCs w:val="16"/>
          <w:lang w:eastAsia="zh-CN"/>
        </w:rPr>
        <w:t xml:space="preserve"> I think those are just some of the things that legislators could do. Legislators and policymakers definitely can do a better job of helping us set that narrative because they have the power of the podium and they can use that </w:t>
      </w:r>
      <w:r w:rsidRPr="007449B6">
        <w:rPr>
          <w:rFonts w:eastAsia="Times New Roman" w:cs="Calibri"/>
          <w:color w:val="000000"/>
          <w:sz w:val="16"/>
          <w:szCs w:val="16"/>
          <w:lang w:eastAsia="zh-CN"/>
        </w:rPr>
        <w:lastRenderedPageBreak/>
        <w:t xml:space="preserve">podium to give voice to our communities and other vulnerable communities. That’s some of what we’re seeing right now in the immigration debate is there’s this anti-immigration rhetoric out there and part of this rhetoric is created by a false narrative of immigrants as a drain on society, immigrants as being criminals, immigrants taking resources that belong to other so-called more deserving Americans. But those are all false narratives. We don’t need to go into it here, but if you go into the studies behind it, studies show that crime rates among immigrants are lower than the native-born population. The economic contribution of immigrants is huge and really is helping to ensure that America is still growing. Having policymakers and opinion leaders make sure that they voice those opinions and push back against false narratives that seem to criminalize, marginalize, </w:t>
      </w:r>
      <w:proofErr w:type="gramStart"/>
      <w:r w:rsidRPr="007449B6">
        <w:rPr>
          <w:rFonts w:eastAsia="Times New Roman" w:cs="Calibri"/>
          <w:color w:val="000000"/>
          <w:sz w:val="16"/>
          <w:szCs w:val="16"/>
          <w:lang w:eastAsia="zh-CN"/>
        </w:rPr>
        <w:t>minimize</w:t>
      </w:r>
      <w:proofErr w:type="gramEnd"/>
      <w:r w:rsidRPr="007449B6">
        <w:rPr>
          <w:rFonts w:eastAsia="Times New Roman" w:cs="Calibri"/>
          <w:color w:val="000000"/>
          <w:sz w:val="16"/>
          <w:szCs w:val="16"/>
          <w:lang w:eastAsia="zh-CN"/>
        </w:rPr>
        <w:t xml:space="preserve"> immigrants and communities of color is so important. Because we are already fighting an uphill battle to get that need filled, the more people that already have the ability to shine light on these problems, it’s just critical. AAPR: How has your background and identity informed your own approach to your work and how you want to guide AAJC into the future? YANG: I’m proud of the fact that in some ways my own background is a microcosm of the complexity of the Asian American experience. I have been very privileged in that before this job, I had served as a political appointee during the Obama Administration. I was a partner at a very large law firm. So, I had the benefit of privileges being at those types of positions. And recognizing that I’m Chinese American, which brings with it a certain amount of privilege when compared to other Asian populations. At the same time, I was once an undocumented immigrant. For a period of about eight or nine years we were here without papers. And that experience and watching my parents navigate that experience and not having a path to citizenship myself, I think has given me a deep appreciation of what it means to protect this community, what it means to advance this community and all the things that we need to do. I think also having lived in China for six years as an adult, as a practicing lawyer, informs how our Asian American experience is even changing that with respect to newer immigrants who are coming to the United States. So, I feel very blessed and privileged to bring all these different experiences to bear in terms of </w:t>
      </w:r>
      <w:proofErr w:type="gramStart"/>
      <w:r w:rsidRPr="007449B6">
        <w:rPr>
          <w:rFonts w:eastAsia="Times New Roman" w:cs="Calibri"/>
          <w:color w:val="000000"/>
          <w:sz w:val="16"/>
          <w:szCs w:val="16"/>
          <w:lang w:eastAsia="zh-CN"/>
        </w:rPr>
        <w:t>our at</w:t>
      </w:r>
      <w:proofErr w:type="gramEnd"/>
      <w:r w:rsidRPr="007449B6">
        <w:rPr>
          <w:rFonts w:eastAsia="Times New Roman" w:cs="Calibri"/>
          <w:color w:val="000000"/>
          <w:sz w:val="16"/>
          <w:szCs w:val="16"/>
          <w:lang w:eastAsia="zh-CN"/>
        </w:rPr>
        <w:t xml:space="preserve"> work at Advancing Justice | AAJC and to be really thoughtful about what issues are important to the Asian American community and how to address them in a thoughtful way. Our organization prides ourselves on being constructive with everyone and trying to build bridges within the Asian American community, within communities of color, as well as communities that don’t even necessarily think the same way we do or hold the same beliefs. And keeping that in mind, especially as the world is continuing to become more polarized, especially as with social media it becomes easier to just go into your own bubble or your own silo. AAPR:  Moving forward, what do you see as AAJC’s role in the advocacy space? What are you targeting towards? What’s the goal in this next couple years? YANG: Some of it will depend on the 2020 election. Up and down, the ballot will inform what we need to do in the next couple of years. Right now, we’re just trying to defend Asian Americans and protect Asian Americans and the issues that we care about, whether they are immigration, voting, ensuring that we are fully counted in the Census, or protecting Asian Americans from racial profiling, especially as this trade war with China lingers on. Depending on the elections in 2020, we may be looking two years from now at trying to undo some of the damage that has been done with respect to the anti-immigrant rhetoric and this othering of these vulnerable communities. Certainly, we are trying to build a more inclusive society, as our mission statement says, “fair and equitable for all.” That’s obviously a long-term goal and that’s obviously a goal that will take a lot of work in getting towards. But that’s our goal. In some ways, my goal is to put myself out of a job. It would be wonderful to have a day and age where organizations like mine are not really necessary because Asian Americans are already fully and equitably included in all of society and talking about the Asian American experience is already fully integrated into any discussions that are happening whether they are about policies, storytelling, etc. But obviously we are not there, and it will take a long time to get there, but that’s the goal.</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sz w:val="24"/>
          <w:szCs w:val="24"/>
          <w:lang w:eastAsia="zh-CN"/>
        </w:rPr>
        <w:t xml:space="preserve">SOLVES THE AFF. FAILING TO ACCOUNT FOR ASIANS IGNORES OUR POSITION IN RELATION TO WORKER UNIONS AND STRIKES. OUR UNIONS ARE SILENCED WHEN CONVENIENT. Only thru the CP is the </w:t>
      </w:r>
      <w:proofErr w:type="spellStart"/>
      <w:r w:rsidRPr="007449B6">
        <w:rPr>
          <w:rFonts w:eastAsia="Times New Roman" w:cs="Calibri"/>
          <w:color w:val="000000"/>
          <w:sz w:val="24"/>
          <w:szCs w:val="24"/>
          <w:lang w:eastAsia="zh-CN"/>
        </w:rPr>
        <w:t>aff</w:t>
      </w:r>
      <w:proofErr w:type="spellEnd"/>
      <w:r w:rsidRPr="007449B6">
        <w:rPr>
          <w:rFonts w:eastAsia="Times New Roman" w:cs="Calibri"/>
          <w:color w:val="000000"/>
          <w:sz w:val="24"/>
          <w:szCs w:val="24"/>
          <w:lang w:eastAsia="zh-CN"/>
        </w:rPr>
        <w:t xml:space="preserve"> possible, otherwise the </w:t>
      </w:r>
      <w:proofErr w:type="spellStart"/>
      <w:r w:rsidRPr="007449B6">
        <w:rPr>
          <w:rFonts w:eastAsia="Times New Roman" w:cs="Calibri"/>
          <w:color w:val="000000"/>
          <w:sz w:val="24"/>
          <w:szCs w:val="24"/>
          <w:lang w:eastAsia="zh-CN"/>
        </w:rPr>
        <w:t>aff</w:t>
      </w:r>
      <w:proofErr w:type="spellEnd"/>
      <w:r w:rsidRPr="007449B6">
        <w:rPr>
          <w:rFonts w:eastAsia="Times New Roman" w:cs="Calibri"/>
          <w:color w:val="000000"/>
          <w:sz w:val="24"/>
          <w:szCs w:val="24"/>
          <w:lang w:eastAsia="zh-CN"/>
        </w:rPr>
        <w:t xml:space="preserve"> misses a link</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sz w:val="24"/>
          <w:szCs w:val="24"/>
          <w:lang w:eastAsia="zh-CN"/>
        </w:rPr>
        <w:t>Competes</w:t>
      </w:r>
    </w:p>
    <w:p w:rsidR="007449B6" w:rsidRPr="007449B6" w:rsidRDefault="007449B6" w:rsidP="007449B6">
      <w:pPr>
        <w:numPr>
          <w:ilvl w:val="0"/>
          <w:numId w:val="12"/>
        </w:numPr>
        <w:spacing w:after="0" w:line="240" w:lineRule="auto"/>
        <w:textAlignment w:val="baseline"/>
        <w:rPr>
          <w:rFonts w:eastAsia="Times New Roman" w:cs="Calibri"/>
          <w:color w:val="000000"/>
          <w:sz w:val="24"/>
          <w:szCs w:val="24"/>
          <w:lang w:eastAsia="zh-CN"/>
        </w:rPr>
      </w:pPr>
      <w:r w:rsidRPr="007449B6">
        <w:rPr>
          <w:rFonts w:eastAsia="Times New Roman" w:cs="Calibri"/>
          <w:color w:val="000000"/>
          <w:sz w:val="24"/>
          <w:szCs w:val="24"/>
          <w:lang w:eastAsia="zh-CN"/>
        </w:rPr>
        <w:t xml:space="preserve">Net benefits - only the </w:t>
      </w:r>
      <w:proofErr w:type="spellStart"/>
      <w:r w:rsidRPr="007449B6">
        <w:rPr>
          <w:rFonts w:eastAsia="Times New Roman" w:cs="Calibri"/>
          <w:color w:val="000000"/>
          <w:sz w:val="24"/>
          <w:szCs w:val="24"/>
          <w:lang w:eastAsia="zh-CN"/>
        </w:rPr>
        <w:t>neg</w:t>
      </w:r>
      <w:proofErr w:type="spellEnd"/>
      <w:r w:rsidRPr="007449B6">
        <w:rPr>
          <w:rFonts w:eastAsia="Times New Roman" w:cs="Calibri"/>
          <w:color w:val="000000"/>
          <w:sz w:val="24"/>
          <w:szCs w:val="24"/>
          <w:lang w:eastAsia="zh-CN"/>
        </w:rPr>
        <w:t xml:space="preserve"> absorbs impacts of consulting Asian, rather than assuming and speaking for them. Perms are a form of a) taking Asian ideas as one's own, which is a form of scholarship stealing, taking every last tool Asians have left to fight with, and b) being shifty when discussing with Asians, which isn’t genuine consultation</w:t>
      </w:r>
    </w:p>
    <w:p w:rsidR="007449B6" w:rsidRPr="007449B6" w:rsidRDefault="007449B6" w:rsidP="007449B6">
      <w:pPr>
        <w:numPr>
          <w:ilvl w:val="0"/>
          <w:numId w:val="12"/>
        </w:numPr>
        <w:spacing w:after="0" w:line="240" w:lineRule="auto"/>
        <w:textAlignment w:val="baseline"/>
        <w:rPr>
          <w:rFonts w:eastAsia="Times New Roman" w:cs="Calibri"/>
          <w:color w:val="000000"/>
          <w:sz w:val="24"/>
          <w:szCs w:val="24"/>
          <w:lang w:eastAsia="zh-CN"/>
        </w:rPr>
      </w:pPr>
      <w:r w:rsidRPr="007449B6">
        <w:rPr>
          <w:rFonts w:eastAsia="Times New Roman" w:cs="Calibri"/>
          <w:color w:val="000000"/>
          <w:sz w:val="24"/>
          <w:szCs w:val="24"/>
          <w:lang w:eastAsia="zh-CN"/>
        </w:rPr>
        <w:t>Mutually exclusive - you can’t not include Asians and include them in discussion at the same time.</w:t>
      </w:r>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ascii="Arial" w:eastAsia="Times New Roman" w:hAnsi="Arial" w:cs="Arial"/>
          <w:b/>
          <w:bCs/>
          <w:i/>
          <w:iCs/>
          <w:color w:val="000000"/>
          <w:sz w:val="24"/>
          <w:szCs w:val="24"/>
          <w:lang w:eastAsia="zh-CN"/>
        </w:rPr>
        <w:t>K</w:t>
      </w:r>
    </w:p>
    <w:p w:rsidR="007449B6" w:rsidRPr="007449B6" w:rsidRDefault="007449B6" w:rsidP="007449B6">
      <w:pPr>
        <w:spacing w:before="40"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8"/>
          <w:szCs w:val="28"/>
          <w:lang w:eastAsia="zh-CN"/>
        </w:rPr>
        <w:t>DISCUSSION AROUND UNIONS AND STRIKES ARE ANTI ASIAN</w:t>
      </w:r>
      <w:r w:rsidRPr="007449B6">
        <w:rPr>
          <w:rFonts w:eastAsia="Times New Roman" w:cs="Calibri"/>
          <w:b/>
          <w:bCs/>
          <w:color w:val="000000"/>
          <w:sz w:val="28"/>
          <w:szCs w:val="28"/>
          <w:lang w:eastAsia="zh-CN"/>
        </w:rPr>
        <w:br/>
        <w:t xml:space="preserve">Vote </w:t>
      </w:r>
      <w:proofErr w:type="spellStart"/>
      <w:r w:rsidRPr="007449B6">
        <w:rPr>
          <w:rFonts w:eastAsia="Times New Roman" w:cs="Calibri"/>
          <w:b/>
          <w:bCs/>
          <w:color w:val="000000"/>
          <w:sz w:val="28"/>
          <w:szCs w:val="28"/>
          <w:lang w:eastAsia="zh-CN"/>
        </w:rPr>
        <w:t>neg</w:t>
      </w:r>
      <w:proofErr w:type="spellEnd"/>
      <w:r w:rsidRPr="007449B6">
        <w:rPr>
          <w:rFonts w:eastAsia="Times New Roman" w:cs="Calibri"/>
          <w:b/>
          <w:bCs/>
          <w:color w:val="000000"/>
          <w:sz w:val="28"/>
          <w:szCs w:val="28"/>
          <w:lang w:eastAsia="zh-CN"/>
        </w:rPr>
        <w:t xml:space="preserve"> is I win the topic is anti-</w:t>
      </w:r>
      <w:proofErr w:type="spellStart"/>
      <w:r w:rsidRPr="007449B6">
        <w:rPr>
          <w:rFonts w:eastAsia="Times New Roman" w:cs="Calibri"/>
          <w:b/>
          <w:bCs/>
          <w:color w:val="000000"/>
          <w:sz w:val="28"/>
          <w:szCs w:val="28"/>
          <w:lang w:eastAsia="zh-CN"/>
        </w:rPr>
        <w:t>asian</w:t>
      </w:r>
      <w:proofErr w:type="spellEnd"/>
      <w:r w:rsidRPr="007449B6">
        <w:rPr>
          <w:rFonts w:eastAsia="Times New Roman" w:cs="Calibri"/>
          <w:b/>
          <w:bCs/>
          <w:color w:val="000000"/>
          <w:sz w:val="28"/>
          <w:szCs w:val="28"/>
          <w:lang w:eastAsia="zh-CN"/>
        </w:rPr>
        <w:t xml:space="preserve"> – a] you should reject discussions on the topic if its racist b] endorses valuable education on the way language discourse shapes the way we view the world.</w:t>
      </w:r>
    </w:p>
    <w:p w:rsidR="007449B6" w:rsidRPr="007449B6" w:rsidRDefault="007449B6" w:rsidP="007449B6">
      <w:pPr>
        <w:spacing w:before="40"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8"/>
          <w:szCs w:val="28"/>
          <w:lang w:eastAsia="zh-CN"/>
        </w:rPr>
        <w:t xml:space="preserve">1] Asian Exclusion was </w:t>
      </w:r>
      <w:r w:rsidRPr="007449B6">
        <w:rPr>
          <w:rFonts w:eastAsia="Times New Roman" w:cs="Calibri"/>
          <w:b/>
          <w:bCs/>
          <w:color w:val="000000"/>
          <w:sz w:val="28"/>
          <w:szCs w:val="28"/>
          <w:u w:val="single"/>
          <w:lang w:eastAsia="zh-CN"/>
        </w:rPr>
        <w:t>fundamental</w:t>
      </w:r>
      <w:r w:rsidRPr="007449B6">
        <w:rPr>
          <w:rFonts w:eastAsia="Times New Roman" w:cs="Calibri"/>
          <w:b/>
          <w:bCs/>
          <w:color w:val="000000"/>
          <w:sz w:val="28"/>
          <w:szCs w:val="28"/>
          <w:lang w:eastAsia="zh-CN"/>
        </w:rPr>
        <w:t xml:space="preserve"> to the US labor movement. </w:t>
      </w:r>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8"/>
          <w:szCs w:val="28"/>
          <w:lang w:eastAsia="zh-CN"/>
        </w:rPr>
        <w:lastRenderedPageBreak/>
        <w:t>Freeman 14</w:t>
      </w:r>
      <w:r w:rsidRPr="007449B6">
        <w:rPr>
          <w:rFonts w:eastAsia="Times New Roman" w:cs="Calibri"/>
          <w:color w:val="000000"/>
          <w:sz w:val="28"/>
          <w:szCs w:val="28"/>
          <w:lang w:eastAsia="zh-CN"/>
        </w:rPr>
        <w:t xml:space="preserve"> [Bradley M. Freeman, Doctor of </w:t>
      </w:r>
      <w:proofErr w:type="gramStart"/>
      <w:r w:rsidRPr="007449B6">
        <w:rPr>
          <w:rFonts w:eastAsia="Times New Roman" w:cs="Calibri"/>
          <w:color w:val="000000"/>
          <w:sz w:val="28"/>
          <w:szCs w:val="28"/>
          <w:lang w:eastAsia="zh-CN"/>
        </w:rPr>
        <w:t>Philosophy ,</w:t>
      </w:r>
      <w:proofErr w:type="gramEnd"/>
      <w:r w:rsidRPr="007449B6">
        <w:rPr>
          <w:rFonts w:eastAsia="Times New Roman" w:cs="Calibri"/>
          <w:color w:val="000000"/>
          <w:sz w:val="28"/>
          <w:szCs w:val="28"/>
          <w:lang w:eastAsia="zh-CN"/>
        </w:rPr>
        <w:t xml:space="preserve"> 2014, " Asian American Radical Literature: Marxism, Revolution, and the Politics of Form ," Ohio State University, </w:t>
      </w:r>
      <w:hyperlink r:id="rId8" w:history="1">
        <w:r w:rsidRPr="007449B6">
          <w:rPr>
            <w:rFonts w:eastAsia="Times New Roman" w:cs="Calibri"/>
            <w:color w:val="000000"/>
            <w:sz w:val="28"/>
            <w:szCs w:val="28"/>
            <w:lang w:eastAsia="zh-CN"/>
          </w:rPr>
          <w:t>https://etd.ohiolink.edu/apexprod/rws_etd/send_file/send?accession=osu1405525061&amp;disposition=inline</w:t>
        </w:r>
      </w:hyperlink>
      <w:r w:rsidRPr="007449B6">
        <w:rPr>
          <w:rFonts w:eastAsia="Times New Roman" w:cs="Calibri"/>
          <w:color w:val="000000"/>
          <w:sz w:val="28"/>
          <w:szCs w:val="28"/>
          <w:lang w:eastAsia="zh-CN"/>
        </w:rPr>
        <w:t xml:space="preserve"> [accessed: 10-24-21] Lydia </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r w:rsidRPr="007449B6">
        <w:rPr>
          <w:rFonts w:eastAsia="Times New Roman" w:cs="Calibri"/>
          <w:color w:val="000000"/>
          <w:sz w:val="16"/>
          <w:szCs w:val="16"/>
          <w:lang w:eastAsia="zh-CN"/>
        </w:rPr>
        <w:t xml:space="preserve">Unfortunately, London and Norris were not anomalies within the broader movements that brought together union organizers and left-leaning politicians. Drawing on the work of Alexander Saxton, Lye claims, </w:t>
      </w:r>
      <w:r w:rsidRPr="007449B6">
        <w:rPr>
          <w:rFonts w:eastAsia="Times New Roman" w:cs="Calibri"/>
          <w:color w:val="000000"/>
          <w:sz w:val="28"/>
          <w:szCs w:val="28"/>
          <w:u w:val="single"/>
          <w:lang w:eastAsia="zh-CN"/>
        </w:rPr>
        <w:t>“[</w:t>
      </w:r>
      <w:r w:rsidRPr="007449B6">
        <w:rPr>
          <w:rFonts w:eastAsia="Times New Roman" w:cs="Calibri"/>
          <w:color w:val="000000"/>
          <w:sz w:val="28"/>
          <w:szCs w:val="28"/>
          <w:u w:val="single"/>
          <w:shd w:val="clear" w:color="auto" w:fill="00FF00"/>
          <w:lang w:eastAsia="zh-CN"/>
        </w:rPr>
        <w:t>A]n Asian exclusion movement arose alongside the</w:t>
      </w:r>
      <w:r w:rsidRPr="007449B6">
        <w:rPr>
          <w:rFonts w:eastAsia="Times New Roman" w:cs="Calibri"/>
          <w:color w:val="000000"/>
          <w:sz w:val="28"/>
          <w:szCs w:val="28"/>
          <w:u w:val="single"/>
          <w:lang w:eastAsia="zh-CN"/>
        </w:rPr>
        <w:t xml:space="preserve"> U.S. </w:t>
      </w:r>
      <w:r w:rsidRPr="007449B6">
        <w:rPr>
          <w:rFonts w:eastAsia="Times New Roman" w:cs="Calibri"/>
          <w:color w:val="000000"/>
          <w:sz w:val="28"/>
          <w:szCs w:val="28"/>
          <w:u w:val="single"/>
          <w:shd w:val="clear" w:color="auto" w:fill="00FF00"/>
          <w:lang w:eastAsia="zh-CN"/>
        </w:rPr>
        <w:t>labor movement and was</w:t>
      </w:r>
      <w:r w:rsidRPr="007449B6">
        <w:rPr>
          <w:rFonts w:eastAsia="Times New Roman" w:cs="Calibri"/>
          <w:color w:val="000000"/>
          <w:sz w:val="28"/>
          <w:szCs w:val="28"/>
          <w:u w:val="single"/>
          <w:lang w:eastAsia="zh-CN"/>
        </w:rPr>
        <w:t xml:space="preserve"> very likely </w:t>
      </w:r>
      <w:r w:rsidRPr="007449B6">
        <w:rPr>
          <w:rFonts w:eastAsia="Times New Roman" w:cs="Calibri"/>
          <w:color w:val="000000"/>
          <w:sz w:val="28"/>
          <w:szCs w:val="28"/>
          <w:u w:val="single"/>
          <w:shd w:val="clear" w:color="auto" w:fill="00FF00"/>
          <w:lang w:eastAsia="zh-CN"/>
        </w:rPr>
        <w:t>foundational to it</w:t>
      </w:r>
      <w:r w:rsidRPr="007449B6">
        <w:rPr>
          <w:rFonts w:eastAsia="Times New Roman" w:cs="Calibri"/>
          <w:color w:val="000000"/>
          <w:sz w:val="16"/>
          <w:szCs w:val="16"/>
          <w:lang w:eastAsia="zh-CN"/>
        </w:rPr>
        <w:t xml:space="preserve">” (19). Initially, </w:t>
      </w:r>
      <w:r w:rsidRPr="007449B6">
        <w:rPr>
          <w:rFonts w:eastAsia="Times New Roman" w:cs="Calibri"/>
          <w:color w:val="000000"/>
          <w:sz w:val="28"/>
          <w:szCs w:val="28"/>
          <w:u w:val="single"/>
          <w:lang w:eastAsia="zh-CN"/>
        </w:rPr>
        <w:t xml:space="preserve">major </w:t>
      </w:r>
      <w:r w:rsidRPr="007449B6">
        <w:rPr>
          <w:rFonts w:eastAsia="Times New Roman" w:cs="Calibri"/>
          <w:color w:val="000000"/>
          <w:sz w:val="28"/>
          <w:szCs w:val="28"/>
          <w:u w:val="single"/>
          <w:shd w:val="clear" w:color="auto" w:fill="00FF00"/>
          <w:lang w:eastAsia="zh-CN"/>
        </w:rPr>
        <w:t>union organizations included</w:t>
      </w:r>
      <w:r w:rsidRPr="007449B6">
        <w:rPr>
          <w:rFonts w:eastAsia="Times New Roman" w:cs="Calibri"/>
          <w:color w:val="000000"/>
          <w:sz w:val="28"/>
          <w:szCs w:val="28"/>
          <w:u w:val="single"/>
          <w:lang w:eastAsia="zh-CN"/>
        </w:rPr>
        <w:t xml:space="preserve"> Asian </w:t>
      </w:r>
      <w:r w:rsidRPr="007449B6">
        <w:rPr>
          <w:rFonts w:eastAsia="Times New Roman" w:cs="Calibri"/>
          <w:color w:val="000000"/>
          <w:sz w:val="28"/>
          <w:szCs w:val="28"/>
          <w:u w:val="single"/>
          <w:shd w:val="clear" w:color="auto" w:fill="00FF00"/>
          <w:lang w:eastAsia="zh-CN"/>
        </w:rPr>
        <w:t>exclusion as standard policy.</w:t>
      </w:r>
      <w:r w:rsidRPr="007449B6">
        <w:rPr>
          <w:rFonts w:eastAsia="Times New Roman" w:cs="Calibri"/>
          <w:color w:val="000000"/>
          <w:sz w:val="28"/>
          <w:szCs w:val="28"/>
          <w:u w:val="single"/>
          <w:lang w:eastAsia="zh-CN"/>
        </w:rPr>
        <w:t xml:space="preserve"> In an effort to create cultural capital that would counter their own exploitation and marginalization, </w:t>
      </w:r>
      <w:r w:rsidRPr="007449B6">
        <w:rPr>
          <w:rFonts w:eastAsia="Times New Roman" w:cs="Calibri"/>
          <w:color w:val="000000"/>
          <w:sz w:val="28"/>
          <w:szCs w:val="28"/>
          <w:u w:val="single"/>
          <w:shd w:val="clear" w:color="auto" w:fill="00FF00"/>
          <w:lang w:eastAsia="zh-CN"/>
        </w:rPr>
        <w:t>the white working class galvanized</w:t>
      </w:r>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around</w:t>
      </w:r>
      <w:r w:rsidRPr="007449B6">
        <w:rPr>
          <w:rFonts w:eastAsia="Times New Roman" w:cs="Calibri"/>
          <w:color w:val="000000"/>
          <w:sz w:val="28"/>
          <w:szCs w:val="28"/>
          <w:u w:val="single"/>
          <w:lang w:eastAsia="zh-CN"/>
        </w:rPr>
        <w:t xml:space="preserve"> these </w:t>
      </w:r>
      <w:r w:rsidRPr="007449B6">
        <w:rPr>
          <w:rFonts w:eastAsia="Times New Roman" w:cs="Calibri"/>
          <w:color w:val="000000"/>
          <w:sz w:val="28"/>
          <w:szCs w:val="28"/>
          <w:u w:val="single"/>
          <w:shd w:val="clear" w:color="auto" w:fill="00FF00"/>
          <w:lang w:eastAsia="zh-CN"/>
        </w:rPr>
        <w:t>racist strategies</w:t>
      </w:r>
      <w:r w:rsidRPr="007449B6">
        <w:rPr>
          <w:rFonts w:eastAsia="Times New Roman" w:cs="Calibri"/>
          <w:color w:val="000000"/>
          <w:sz w:val="28"/>
          <w:szCs w:val="28"/>
          <w:u w:val="single"/>
          <w:lang w:eastAsia="zh-CN"/>
        </w:rPr>
        <w:t>.</w:t>
      </w:r>
      <w:r w:rsidRPr="007449B6">
        <w:rPr>
          <w:rFonts w:eastAsia="Times New Roman" w:cs="Calibri"/>
          <w:color w:val="000000"/>
          <w:sz w:val="16"/>
          <w:szCs w:val="16"/>
          <w:lang w:eastAsia="zh-CN"/>
        </w:rPr>
        <w:t xml:space="preserve"> Lye continues, “</w:t>
      </w:r>
      <w:r w:rsidRPr="007449B6">
        <w:rPr>
          <w:rFonts w:eastAsia="Times New Roman" w:cs="Calibri"/>
          <w:color w:val="000000"/>
          <w:sz w:val="28"/>
          <w:szCs w:val="28"/>
          <w:u w:val="single"/>
          <w:lang w:eastAsia="zh-CN"/>
        </w:rPr>
        <w:t xml:space="preserve">The </w:t>
      </w:r>
      <w:r w:rsidRPr="007449B6">
        <w:rPr>
          <w:rFonts w:eastAsia="Times New Roman" w:cs="Calibri"/>
          <w:color w:val="000000"/>
          <w:sz w:val="28"/>
          <w:szCs w:val="28"/>
          <w:u w:val="single"/>
          <w:shd w:val="clear" w:color="auto" w:fill="00FF00"/>
          <w:lang w:eastAsia="zh-CN"/>
        </w:rPr>
        <w:t>Asian exclusion</w:t>
      </w:r>
      <w:r w:rsidRPr="007449B6">
        <w:rPr>
          <w:rFonts w:eastAsia="Times New Roman" w:cs="Calibri"/>
          <w:color w:val="000000"/>
          <w:sz w:val="28"/>
          <w:szCs w:val="28"/>
          <w:u w:val="single"/>
          <w:lang w:eastAsia="zh-CN"/>
        </w:rPr>
        <w:t xml:space="preserve"> question </w:t>
      </w:r>
      <w:r w:rsidRPr="007449B6">
        <w:rPr>
          <w:rFonts w:eastAsia="Times New Roman" w:cs="Calibri"/>
          <w:color w:val="000000"/>
          <w:sz w:val="28"/>
          <w:szCs w:val="28"/>
          <w:u w:val="single"/>
          <w:shd w:val="clear" w:color="auto" w:fill="00FF00"/>
          <w:lang w:eastAsia="zh-CN"/>
        </w:rPr>
        <w:t>magnifies the</w:t>
      </w:r>
      <w:r w:rsidRPr="007449B6">
        <w:rPr>
          <w:rFonts w:eastAsia="Times New Roman" w:cs="Calibri"/>
          <w:color w:val="000000"/>
          <w:sz w:val="28"/>
          <w:szCs w:val="28"/>
          <w:u w:val="single"/>
          <w:lang w:eastAsia="zh-CN"/>
        </w:rPr>
        <w:t xml:space="preserve"> centrality of </w:t>
      </w:r>
      <w:r w:rsidRPr="007449B6">
        <w:rPr>
          <w:rFonts w:eastAsia="Times New Roman" w:cs="Calibri"/>
          <w:color w:val="000000"/>
          <w:sz w:val="28"/>
          <w:szCs w:val="28"/>
          <w:u w:val="single"/>
          <w:shd w:val="clear" w:color="auto" w:fill="00FF00"/>
          <w:lang w:eastAsia="zh-CN"/>
        </w:rPr>
        <w:t>nationalist rhetoric</w:t>
      </w:r>
      <w:r w:rsidRPr="007449B6">
        <w:rPr>
          <w:rFonts w:eastAsia="Times New Roman" w:cs="Calibri"/>
          <w:color w:val="000000"/>
          <w:sz w:val="28"/>
          <w:szCs w:val="28"/>
          <w:u w:val="single"/>
          <w:lang w:eastAsia="zh-CN"/>
        </w:rPr>
        <w:t xml:space="preserve"> to a strategy of legitimation which sought </w:t>
      </w:r>
      <w:r w:rsidRPr="007449B6">
        <w:rPr>
          <w:rFonts w:eastAsia="Times New Roman" w:cs="Calibri"/>
          <w:color w:val="000000"/>
          <w:sz w:val="28"/>
          <w:szCs w:val="28"/>
          <w:u w:val="single"/>
          <w:shd w:val="clear" w:color="auto" w:fill="00FF00"/>
          <w:lang w:eastAsia="zh-CN"/>
        </w:rPr>
        <w:t>to make ‘unionism’ synonymous with ‘Americanism’</w:t>
      </w:r>
      <w:r w:rsidRPr="007449B6">
        <w:rPr>
          <w:rFonts w:eastAsia="Times New Roman" w:cs="Calibri"/>
          <w:color w:val="000000"/>
          <w:sz w:val="16"/>
          <w:szCs w:val="16"/>
          <w:lang w:eastAsia="zh-CN"/>
        </w:rPr>
        <w:t xml:space="preserve">” (19). </w:t>
      </w:r>
      <w:r w:rsidRPr="007449B6">
        <w:rPr>
          <w:rFonts w:eastAsia="Times New Roman" w:cs="Calibri"/>
          <w:color w:val="000000"/>
          <w:sz w:val="28"/>
          <w:szCs w:val="28"/>
          <w:u w:val="single"/>
          <w:lang w:eastAsia="zh-CN"/>
        </w:rPr>
        <w:t>Similarly</w:t>
      </w:r>
      <w:r w:rsidRPr="007449B6">
        <w:rPr>
          <w:rFonts w:eastAsia="Times New Roman" w:cs="Calibri"/>
          <w:color w:val="000000"/>
          <w:sz w:val="16"/>
          <w:szCs w:val="16"/>
          <w:lang w:eastAsia="zh-CN"/>
        </w:rPr>
        <w:t xml:space="preserve">, Robert G. Lee writes, </w:t>
      </w:r>
      <w:r w:rsidRPr="007449B6">
        <w:rPr>
          <w:rFonts w:eastAsia="Times New Roman" w:cs="Calibri"/>
          <w:color w:val="000000"/>
          <w:sz w:val="28"/>
          <w:szCs w:val="28"/>
          <w:u w:val="single"/>
          <w:lang w:eastAsia="zh-CN"/>
        </w:rPr>
        <w:t>“Irish immigrants who were in the process of consolidating their own claim to Americanness and a white racial identity led the popular anti-Chinese movement”</w:t>
      </w:r>
      <w:r w:rsidRPr="007449B6">
        <w:rPr>
          <w:rFonts w:eastAsia="Times New Roman" w:cs="Calibri"/>
          <w:color w:val="000000"/>
          <w:sz w:val="16"/>
          <w:szCs w:val="16"/>
          <w:lang w:eastAsia="zh-CN"/>
        </w:rPr>
        <w:t xml:space="preserve"> (9). Ultimately, this rhetoric worked to embed unions and labor organizing within a broader narrative of American nativism. This rhetoric also undercut many efforts to organize pan-ethnic coalitions. </w:t>
      </w:r>
      <w:r w:rsidRPr="007449B6">
        <w:rPr>
          <w:rFonts w:eastAsia="Times New Roman" w:cs="Calibri"/>
          <w:color w:val="000000"/>
          <w:sz w:val="28"/>
          <w:szCs w:val="28"/>
          <w:u w:val="single"/>
          <w:lang w:eastAsia="zh-CN"/>
        </w:rPr>
        <w:t xml:space="preserve">Redirecting critiques of class inequality away from white capitalists, then, </w:t>
      </w:r>
      <w:r w:rsidRPr="007449B6">
        <w:rPr>
          <w:rFonts w:eastAsia="Times New Roman" w:cs="Calibri"/>
          <w:color w:val="000000"/>
          <w:sz w:val="28"/>
          <w:szCs w:val="28"/>
          <w:u w:val="single"/>
          <w:shd w:val="clear" w:color="auto" w:fill="00FF00"/>
          <w:lang w:eastAsia="zh-CN"/>
        </w:rPr>
        <w:t>anti-Asian anxiety</w:t>
      </w:r>
      <w:r w:rsidRPr="007449B6">
        <w:rPr>
          <w:rFonts w:eastAsia="Times New Roman" w:cs="Calibri"/>
          <w:color w:val="000000"/>
          <w:sz w:val="28"/>
          <w:szCs w:val="28"/>
          <w:u w:val="single"/>
          <w:lang w:eastAsia="zh-CN"/>
        </w:rPr>
        <w:t xml:space="preserve"> only </w:t>
      </w:r>
      <w:r w:rsidRPr="007449B6">
        <w:rPr>
          <w:rFonts w:eastAsia="Times New Roman" w:cs="Calibri"/>
          <w:color w:val="000000"/>
          <w:sz w:val="28"/>
          <w:szCs w:val="28"/>
          <w:u w:val="single"/>
          <w:shd w:val="clear" w:color="auto" w:fill="00FF00"/>
          <w:lang w:eastAsia="zh-CN"/>
        </w:rPr>
        <w:t>fractured the working-class community</w:t>
      </w:r>
      <w:r w:rsidRPr="007449B6">
        <w:rPr>
          <w:rFonts w:eastAsia="Times New Roman" w:cs="Calibri"/>
          <w:color w:val="000000"/>
          <w:sz w:val="28"/>
          <w:szCs w:val="28"/>
          <w:u w:val="single"/>
          <w:lang w:eastAsia="zh-CN"/>
        </w:rPr>
        <w:t xml:space="preserve"> and undermined many attempts at cross-racial solidarity.</w:t>
      </w:r>
      <w:r w:rsidRPr="007449B6">
        <w:rPr>
          <w:rFonts w:eastAsia="Times New Roman" w:cs="Calibri"/>
          <w:color w:val="000000"/>
          <w:sz w:val="16"/>
          <w:szCs w:val="16"/>
          <w:lang w:eastAsia="zh-CN"/>
        </w:rPr>
        <w:t xml:space="preserve"> While Lye’s work reveals an Anglo American literary tradition thoroughly entrenched in racism and anti-Asian anxiety, this project shows the way in which Asian American writers began to enact and envision pan-ethnic solidarity despite these nativist tensions. </w:t>
      </w:r>
      <w:proofErr w:type="spellStart"/>
      <w:r w:rsidRPr="007449B6">
        <w:rPr>
          <w:rFonts w:eastAsia="Times New Roman" w:cs="Calibri"/>
          <w:color w:val="000000"/>
          <w:sz w:val="16"/>
          <w:szCs w:val="16"/>
          <w:lang w:eastAsia="zh-CN"/>
        </w:rPr>
        <w:t>Tsiang</w:t>
      </w:r>
      <w:proofErr w:type="spellEnd"/>
      <w:r w:rsidRPr="007449B6">
        <w:rPr>
          <w:rFonts w:eastAsia="Times New Roman" w:cs="Calibri"/>
          <w:color w:val="000000"/>
          <w:sz w:val="16"/>
          <w:szCs w:val="16"/>
          <w:lang w:eastAsia="zh-CN"/>
        </w:rPr>
        <w:t xml:space="preserve">, for instance, brings together racialized and immigrant workers in the strikes that punctuate each of his novels and reveals racialization to be part and parcel of their exploitation. Murayama, too, critiques ethnic divisions among the working class in Hawai‘i by evincing the way in which Filipino and Japanese laborers only perpetuate their own exploitation when they “scab” against one another. Deeply critical of </w:t>
      </w:r>
      <w:r w:rsidRPr="007449B6">
        <w:rPr>
          <w:rFonts w:eastAsia="Times New Roman" w:cs="Calibri"/>
          <w:color w:val="000000"/>
          <w:sz w:val="28"/>
          <w:szCs w:val="28"/>
          <w:u w:val="single"/>
          <w:lang w:eastAsia="zh-CN"/>
        </w:rPr>
        <w:t xml:space="preserve">the racist, exclusionist sentiments of this white working class, the Asian American writers in question refuse to fall back on </w:t>
      </w:r>
      <w:proofErr w:type="spellStart"/>
      <w:r w:rsidRPr="007449B6">
        <w:rPr>
          <w:rFonts w:eastAsia="Times New Roman" w:cs="Calibri"/>
          <w:color w:val="000000"/>
          <w:sz w:val="28"/>
          <w:szCs w:val="28"/>
          <w:u w:val="single"/>
          <w:lang w:eastAsia="zh-CN"/>
        </w:rPr>
        <w:t>exceptionalist</w:t>
      </w:r>
      <w:proofErr w:type="spellEnd"/>
      <w:r w:rsidRPr="007449B6">
        <w:rPr>
          <w:rFonts w:eastAsia="Times New Roman" w:cs="Calibri"/>
          <w:color w:val="000000"/>
          <w:sz w:val="28"/>
          <w:szCs w:val="28"/>
          <w:u w:val="single"/>
          <w:lang w:eastAsia="zh-CN"/>
        </w:rPr>
        <w:t xml:space="preserve"> narratives. In this regard, these writers differ from many of their Anglo American counterparts</w:t>
      </w:r>
      <w:r w:rsidRPr="007449B6">
        <w:rPr>
          <w:rFonts w:eastAsia="Times New Roman" w:cs="Calibri"/>
          <w:color w:val="000000"/>
          <w:sz w:val="16"/>
          <w:szCs w:val="16"/>
          <w:lang w:eastAsia="zh-CN"/>
        </w:rPr>
        <w:t xml:space="preserve">. Rather than tie monopoly capitalism to Asia, they reveal the ways in which race, gender, and class suture American empire and oppress Asian immigrants especially. In </w:t>
      </w:r>
      <w:proofErr w:type="spellStart"/>
      <w:r w:rsidRPr="007449B6">
        <w:rPr>
          <w:rFonts w:eastAsia="Times New Roman" w:cs="Calibri"/>
          <w:color w:val="000000"/>
          <w:sz w:val="16"/>
          <w:szCs w:val="16"/>
          <w:lang w:eastAsia="zh-CN"/>
        </w:rPr>
        <w:t>Bulosan’s</w:t>
      </w:r>
      <w:proofErr w:type="spellEnd"/>
      <w:r w:rsidRPr="007449B6">
        <w:rPr>
          <w:rFonts w:eastAsia="Times New Roman" w:cs="Calibri"/>
          <w:color w:val="000000"/>
          <w:sz w:val="16"/>
          <w:szCs w:val="16"/>
          <w:lang w:eastAsia="zh-CN"/>
        </w:rPr>
        <w:t xml:space="preserve"> America Is in the Heart and Murayama’s All I Asking for Is My Body, these writers foreground the deleterious effects of American empire on </w:t>
      </w:r>
      <w:proofErr w:type="spellStart"/>
      <w:r w:rsidRPr="007449B6">
        <w:rPr>
          <w:rFonts w:eastAsia="Times New Roman" w:cs="Calibri"/>
          <w:color w:val="000000"/>
          <w:sz w:val="16"/>
          <w:szCs w:val="16"/>
          <w:lang w:eastAsia="zh-CN"/>
        </w:rPr>
        <w:t>Allos’s</w:t>
      </w:r>
      <w:proofErr w:type="spellEnd"/>
      <w:r w:rsidRPr="007449B6">
        <w:rPr>
          <w:rFonts w:eastAsia="Times New Roman" w:cs="Calibri"/>
          <w:color w:val="000000"/>
          <w:sz w:val="16"/>
          <w:szCs w:val="16"/>
          <w:lang w:eastAsia="zh-CN"/>
        </w:rPr>
        <w:t xml:space="preserve"> childhood in the Philippines and Kiyo’s adolescence on the Hawaiian sugar plantations. </w:t>
      </w:r>
      <w:proofErr w:type="spellStart"/>
      <w:r w:rsidRPr="007449B6">
        <w:rPr>
          <w:rFonts w:eastAsia="Times New Roman" w:cs="Calibri"/>
          <w:color w:val="000000"/>
          <w:sz w:val="16"/>
          <w:szCs w:val="16"/>
          <w:lang w:eastAsia="zh-CN"/>
        </w:rPr>
        <w:t>Allos’s</w:t>
      </w:r>
      <w:proofErr w:type="spellEnd"/>
      <w:r w:rsidRPr="007449B6">
        <w:rPr>
          <w:rFonts w:eastAsia="Times New Roman" w:cs="Calibri"/>
          <w:color w:val="000000"/>
          <w:sz w:val="16"/>
          <w:szCs w:val="16"/>
          <w:lang w:eastAsia="zh-CN"/>
        </w:rPr>
        <w:t xml:space="preserve"> family struggles to “get by” in the rural countryside because of absentee landlords, and Kiyo goes to work on the plantation at a young age because of the family’s overwhelming debt to the plantation. During the Depression, then, </w:t>
      </w:r>
      <w:r w:rsidRPr="007449B6">
        <w:rPr>
          <w:rFonts w:eastAsia="Times New Roman" w:cs="Calibri"/>
          <w:color w:val="000000"/>
          <w:sz w:val="28"/>
          <w:szCs w:val="28"/>
          <w:u w:val="single"/>
          <w:lang w:eastAsia="zh-CN"/>
        </w:rPr>
        <w:t xml:space="preserve">this Marxist lens became integral to Asian American literature precisely because these authors foreground the way in which </w:t>
      </w:r>
      <w:r w:rsidRPr="007449B6">
        <w:rPr>
          <w:rFonts w:eastAsia="Times New Roman" w:cs="Calibri"/>
          <w:color w:val="000000"/>
          <w:sz w:val="28"/>
          <w:szCs w:val="28"/>
          <w:u w:val="single"/>
          <w:shd w:val="clear" w:color="auto" w:fill="00FF00"/>
          <w:lang w:eastAsia="zh-CN"/>
        </w:rPr>
        <w:t>the exploits of American capital</w:t>
      </w:r>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depend on racialized and gendered labor</w:t>
      </w:r>
      <w:r w:rsidRPr="007449B6">
        <w:rPr>
          <w:rFonts w:eastAsia="Times New Roman" w:cs="Calibri"/>
          <w:color w:val="000000"/>
          <w:sz w:val="28"/>
          <w:szCs w:val="28"/>
          <w:u w:val="single"/>
          <w:lang w:eastAsia="zh-CN"/>
        </w:rPr>
        <w:t>. The Depression was especially brutal for immigrant workers who were targeted by the American government and a white working class desperate for cultural capital.</w:t>
      </w:r>
      <w:r w:rsidRPr="007449B6">
        <w:rPr>
          <w:rFonts w:eastAsia="Times New Roman" w:cs="Calibri"/>
          <w:color w:val="000000"/>
          <w:sz w:val="16"/>
          <w:szCs w:val="16"/>
          <w:lang w:eastAsia="zh-CN"/>
        </w:rPr>
        <w:t> </w:t>
      </w:r>
    </w:p>
    <w:p w:rsidR="007449B6" w:rsidRPr="007449B6" w:rsidRDefault="007449B6" w:rsidP="007449B6">
      <w:pPr>
        <w:spacing w:after="240" w:line="240" w:lineRule="auto"/>
        <w:rPr>
          <w:rFonts w:ascii="Times New Roman" w:eastAsia="Times New Roman" w:hAnsi="Times New Roman" w:cs="Times New Roman"/>
          <w:sz w:val="24"/>
          <w:szCs w:val="24"/>
          <w:lang w:eastAsia="zh-CN"/>
        </w:rPr>
      </w:pPr>
    </w:p>
    <w:p w:rsidR="007449B6" w:rsidRPr="007449B6" w:rsidRDefault="007449B6" w:rsidP="007449B6">
      <w:pPr>
        <w:spacing w:before="40"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8"/>
          <w:szCs w:val="28"/>
          <w:lang w:eastAsia="zh-CN"/>
        </w:rPr>
        <w:t>2] Chinese Restaurant Strikes prove</w:t>
      </w:r>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8"/>
          <w:szCs w:val="28"/>
          <w:lang w:eastAsia="zh-CN"/>
        </w:rPr>
        <w:lastRenderedPageBreak/>
        <w:t>Chow 17</w:t>
      </w:r>
      <w:r w:rsidRPr="007449B6">
        <w:rPr>
          <w:rFonts w:eastAsia="Times New Roman" w:cs="Calibri"/>
          <w:color w:val="000000"/>
          <w:sz w:val="28"/>
          <w:szCs w:val="28"/>
          <w:lang w:eastAsia="zh-CN"/>
        </w:rPr>
        <w:t xml:space="preserve"> [Kat Chow, 6-16-2017, "How The White Establishment Waged A 'War' On Chinese Restaurants In The U.S</w:t>
      </w:r>
      <w:proofErr w:type="gramStart"/>
      <w:r w:rsidRPr="007449B6">
        <w:rPr>
          <w:rFonts w:eastAsia="Times New Roman" w:cs="Calibri"/>
          <w:color w:val="000000"/>
          <w:sz w:val="28"/>
          <w:szCs w:val="28"/>
          <w:lang w:eastAsia="zh-CN"/>
        </w:rPr>
        <w:t>. ,</w:t>
      </w:r>
      <w:proofErr w:type="gramEnd"/>
      <w:r w:rsidRPr="007449B6">
        <w:rPr>
          <w:rFonts w:eastAsia="Times New Roman" w:cs="Calibri"/>
          <w:color w:val="000000"/>
          <w:sz w:val="28"/>
          <w:szCs w:val="28"/>
          <w:lang w:eastAsia="zh-CN"/>
        </w:rPr>
        <w:t xml:space="preserve">" NPR.org, </w:t>
      </w:r>
      <w:hyperlink r:id="rId9" w:history="1">
        <w:r w:rsidRPr="007449B6">
          <w:rPr>
            <w:rFonts w:eastAsia="Times New Roman" w:cs="Calibri"/>
            <w:color w:val="000000"/>
            <w:sz w:val="28"/>
            <w:szCs w:val="28"/>
            <w:lang w:eastAsia="zh-CN"/>
          </w:rPr>
          <w:t>https://www.npr.org/sections/codeswitch/2017/06/16/532697303/how-american-unions-tried-to-wage-a-war-against-chinese-restaurants-in-the-u-s</w:t>
        </w:r>
      </w:hyperlink>
      <w:r w:rsidRPr="007449B6">
        <w:rPr>
          <w:rFonts w:eastAsia="Times New Roman" w:cs="Calibri"/>
          <w:color w:val="000000"/>
          <w:sz w:val="28"/>
          <w:szCs w:val="28"/>
          <w:lang w:eastAsia="zh-CN"/>
        </w:rPr>
        <w:t xml:space="preserve"> [accessed 10-24-21] </w:t>
      </w:r>
      <w:proofErr w:type="spellStart"/>
      <w:r w:rsidRPr="007449B6">
        <w:rPr>
          <w:rFonts w:eastAsia="Times New Roman" w:cs="Calibri"/>
          <w:color w:val="000000"/>
          <w:sz w:val="28"/>
          <w:szCs w:val="28"/>
          <w:lang w:eastAsia="zh-CN"/>
        </w:rPr>
        <w:t>lydia</w:t>
      </w:r>
      <w:proofErr w:type="spellEnd"/>
    </w:p>
    <w:p w:rsidR="007449B6" w:rsidRPr="007449B6" w:rsidRDefault="007449B6" w:rsidP="007449B6">
      <w:pPr>
        <w:shd w:val="clear" w:color="auto" w:fill="FFFFFF"/>
        <w:spacing w:after="0" w:line="240" w:lineRule="auto"/>
        <w:rPr>
          <w:rFonts w:ascii="Times New Roman" w:eastAsia="Times New Roman" w:hAnsi="Times New Roman" w:cs="Times New Roman"/>
          <w:sz w:val="24"/>
          <w:szCs w:val="24"/>
          <w:lang w:eastAsia="zh-CN"/>
        </w:rPr>
      </w:pPr>
      <w:r w:rsidRPr="007449B6">
        <w:rPr>
          <w:rFonts w:eastAsia="Times New Roman" w:cs="Calibri"/>
          <w:color w:val="333333"/>
          <w:sz w:val="16"/>
          <w:szCs w:val="16"/>
          <w:lang w:eastAsia="zh-CN"/>
        </w:rPr>
        <w:t>In most American cities these days, it seems like there's a Chinese restaurant on every other street corner. But in the late 1800s, that ubiquity was exactly what certain white establishment figures feared,</w:t>
      </w:r>
      <w:r w:rsidRPr="007449B6">
        <w:rPr>
          <w:rFonts w:eastAsia="Times New Roman" w:cs="Calibri"/>
          <w:b/>
          <w:bCs/>
          <w:color w:val="333333"/>
          <w:sz w:val="16"/>
          <w:szCs w:val="16"/>
          <w:lang w:eastAsia="zh-CN"/>
        </w:rPr>
        <w:t xml:space="preserve"> </w:t>
      </w:r>
      <w:r w:rsidRPr="007449B6">
        <w:rPr>
          <w:rFonts w:eastAsia="Times New Roman" w:cs="Calibri"/>
          <w:color w:val="333333"/>
          <w:sz w:val="16"/>
          <w:szCs w:val="16"/>
          <w:lang w:eastAsia="zh-CN"/>
        </w:rPr>
        <w:t xml:space="preserve">according to a </w:t>
      </w:r>
      <w:hyperlink r:id="rId10" w:history="1">
        <w:r w:rsidRPr="007449B6">
          <w:rPr>
            <w:rFonts w:ascii="Times New Roman" w:eastAsia="Times New Roman" w:hAnsi="Times New Roman" w:cs="Times New Roman"/>
            <w:color w:val="5076B8"/>
            <w:sz w:val="16"/>
            <w:szCs w:val="16"/>
            <w:lang w:eastAsia="zh-CN"/>
          </w:rPr>
          <w:t>new study</w:t>
        </w:r>
      </w:hyperlink>
      <w:r w:rsidRPr="007449B6">
        <w:rPr>
          <w:rFonts w:eastAsia="Times New Roman" w:cs="Calibri"/>
          <w:color w:val="333333"/>
          <w:sz w:val="16"/>
          <w:szCs w:val="16"/>
          <w:lang w:eastAsia="zh-CN"/>
        </w:rPr>
        <w:t xml:space="preserve"> co-written by Gabriel "Jack" Chin, a law professor at the University of California, Davis. Chin examined how </w:t>
      </w:r>
      <w:r w:rsidRPr="007449B6">
        <w:rPr>
          <w:rFonts w:eastAsia="Times New Roman" w:cs="Calibri"/>
          <w:color w:val="000000"/>
          <w:sz w:val="28"/>
          <w:szCs w:val="28"/>
          <w:u w:val="single"/>
          <w:shd w:val="clear" w:color="auto" w:fill="00FF00"/>
          <w:lang w:eastAsia="zh-CN"/>
        </w:rPr>
        <w:t>white union workers</w:t>
      </w:r>
      <w:r w:rsidRPr="007449B6">
        <w:rPr>
          <w:rFonts w:eastAsia="Times New Roman" w:cs="Calibri"/>
          <w:color w:val="000000"/>
          <w:sz w:val="28"/>
          <w:szCs w:val="28"/>
          <w:u w:val="single"/>
          <w:lang w:eastAsia="zh-CN"/>
        </w:rPr>
        <w:t xml:space="preserve"> and lawmakers </w:t>
      </w:r>
      <w:r w:rsidRPr="007449B6">
        <w:rPr>
          <w:rFonts w:eastAsia="Times New Roman" w:cs="Calibri"/>
          <w:color w:val="000000"/>
          <w:sz w:val="28"/>
          <w:szCs w:val="28"/>
          <w:u w:val="single"/>
          <w:shd w:val="clear" w:color="auto" w:fill="00FF00"/>
          <w:lang w:eastAsia="zh-CN"/>
        </w:rPr>
        <w:t>waged a nationwide "war</w:t>
      </w:r>
      <w:r w:rsidRPr="007449B6">
        <w:rPr>
          <w:rFonts w:eastAsia="Times New Roman" w:cs="Calibri"/>
          <w:color w:val="000000"/>
          <w:sz w:val="28"/>
          <w:szCs w:val="28"/>
          <w:u w:val="single"/>
          <w:lang w:eastAsia="zh-CN"/>
        </w:rPr>
        <w:t>" on Chinese restaurants in America from 1890 to 1920</w:t>
      </w:r>
      <w:r w:rsidRPr="007449B6">
        <w:rPr>
          <w:rFonts w:eastAsia="Times New Roman" w:cs="Calibri"/>
          <w:color w:val="333333"/>
          <w:sz w:val="16"/>
          <w:szCs w:val="16"/>
          <w:lang w:eastAsia="zh-CN"/>
        </w:rPr>
        <w:t xml:space="preserve">. </w:t>
      </w:r>
      <w:r w:rsidRPr="007449B6">
        <w:rPr>
          <w:rFonts w:eastAsia="Times New Roman" w:cs="Calibri"/>
          <w:color w:val="000000"/>
          <w:sz w:val="28"/>
          <w:szCs w:val="28"/>
          <w:u w:val="single"/>
          <w:lang w:eastAsia="zh-CN"/>
        </w:rPr>
        <w:t>"</w:t>
      </w:r>
      <w:r w:rsidRPr="007449B6">
        <w:rPr>
          <w:rFonts w:eastAsia="Times New Roman" w:cs="Calibri"/>
          <w:color w:val="000000"/>
          <w:sz w:val="28"/>
          <w:szCs w:val="28"/>
          <w:u w:val="single"/>
          <w:shd w:val="clear" w:color="auto" w:fill="00FF00"/>
          <w:lang w:eastAsia="zh-CN"/>
        </w:rPr>
        <w:t>It shows this tradition</w:t>
      </w:r>
      <w:r w:rsidRPr="007449B6">
        <w:rPr>
          <w:rFonts w:eastAsia="Times New Roman" w:cs="Calibri"/>
          <w:color w:val="000000"/>
          <w:sz w:val="28"/>
          <w:szCs w:val="28"/>
          <w:u w:val="single"/>
          <w:lang w:eastAsia="zh-CN"/>
        </w:rPr>
        <w:t xml:space="preserve"> of an expectation on the part of some </w:t>
      </w:r>
      <w:r w:rsidRPr="007449B6">
        <w:rPr>
          <w:rFonts w:eastAsia="Times New Roman" w:cs="Calibri"/>
          <w:color w:val="000000"/>
          <w:sz w:val="28"/>
          <w:szCs w:val="28"/>
          <w:u w:val="single"/>
          <w:shd w:val="clear" w:color="auto" w:fill="00FF00"/>
          <w:lang w:eastAsia="zh-CN"/>
        </w:rPr>
        <w:t>white Americans that public policy should be organized for the benefit of their employment</w:t>
      </w:r>
      <w:r w:rsidRPr="007449B6">
        <w:rPr>
          <w:rFonts w:eastAsia="Times New Roman" w:cs="Calibri"/>
          <w:color w:val="000000"/>
          <w:sz w:val="28"/>
          <w:szCs w:val="28"/>
          <w:u w:val="single"/>
          <w:lang w:eastAsia="zh-CN"/>
        </w:rPr>
        <w:t>,"</w:t>
      </w:r>
      <w:r w:rsidRPr="007449B6">
        <w:rPr>
          <w:rFonts w:eastAsia="Times New Roman" w:cs="Calibri"/>
          <w:color w:val="333333"/>
          <w:sz w:val="16"/>
          <w:szCs w:val="16"/>
          <w:lang w:eastAsia="zh-CN"/>
        </w:rPr>
        <w:t xml:space="preserve"> says Chin, who adds that he sees parallels with anti-immigrant policies being put forth today. In 1882, Congress passed the </w:t>
      </w:r>
      <w:hyperlink r:id="rId11" w:history="1">
        <w:r w:rsidRPr="007449B6">
          <w:rPr>
            <w:rFonts w:ascii="Times New Roman" w:eastAsia="Times New Roman" w:hAnsi="Times New Roman" w:cs="Times New Roman"/>
            <w:color w:val="5076B8"/>
            <w:sz w:val="16"/>
            <w:szCs w:val="16"/>
            <w:lang w:eastAsia="zh-CN"/>
          </w:rPr>
          <w:t>Chinese Exclusion Act</w:t>
        </w:r>
      </w:hyperlink>
      <w:r w:rsidRPr="007449B6">
        <w:rPr>
          <w:rFonts w:eastAsia="Times New Roman" w:cs="Calibri"/>
          <w:color w:val="333333"/>
          <w:sz w:val="16"/>
          <w:szCs w:val="16"/>
          <w:lang w:eastAsia="zh-CN"/>
        </w:rPr>
        <w:t xml:space="preserve">, which barred Chinese immigrants from entering the U.S. for decades. Some </w:t>
      </w:r>
      <w:r w:rsidRPr="007449B6">
        <w:rPr>
          <w:rFonts w:eastAsia="Times New Roman" w:cs="Calibri"/>
          <w:color w:val="000000"/>
          <w:sz w:val="28"/>
          <w:szCs w:val="28"/>
          <w:u w:val="single"/>
          <w:shd w:val="clear" w:color="auto" w:fill="00FF00"/>
          <w:lang w:eastAsia="zh-CN"/>
        </w:rPr>
        <w:t>white Americans worried that Chinese laborers would steal their jobs</w:t>
      </w:r>
      <w:r w:rsidRPr="007449B6">
        <w:rPr>
          <w:rFonts w:eastAsia="Times New Roman" w:cs="Calibri"/>
          <w:color w:val="000000"/>
          <w:sz w:val="28"/>
          <w:szCs w:val="28"/>
          <w:u w:val="single"/>
          <w:lang w:eastAsia="zh-CN"/>
        </w:rPr>
        <w:t xml:space="preserve"> and hijack their opportunity.</w:t>
      </w:r>
      <w:r w:rsidRPr="007449B6">
        <w:rPr>
          <w:rFonts w:eastAsia="Times New Roman" w:cs="Calibri"/>
          <w:color w:val="333333"/>
          <w:sz w:val="16"/>
          <w:szCs w:val="16"/>
          <w:lang w:eastAsia="zh-CN"/>
        </w:rPr>
        <w:t xml:space="preserve"> And </w:t>
      </w:r>
      <w:r w:rsidRPr="007449B6">
        <w:rPr>
          <w:rFonts w:eastAsia="Times New Roman" w:cs="Calibri"/>
          <w:color w:val="000000"/>
          <w:sz w:val="28"/>
          <w:szCs w:val="28"/>
          <w:u w:val="single"/>
          <w:shd w:val="clear" w:color="auto" w:fill="00FF00"/>
          <w:lang w:eastAsia="zh-CN"/>
        </w:rPr>
        <w:t>this xenophobic fear carried over</w:t>
      </w:r>
      <w:r w:rsidRPr="007449B6">
        <w:rPr>
          <w:rFonts w:eastAsia="Times New Roman" w:cs="Calibri"/>
          <w:color w:val="000000"/>
          <w:sz w:val="28"/>
          <w:szCs w:val="28"/>
          <w:u w:val="single"/>
          <w:lang w:eastAsia="zh-CN"/>
        </w:rPr>
        <w:t xml:space="preserve"> to the restaurant industry</w:t>
      </w:r>
      <w:r w:rsidRPr="007449B6">
        <w:rPr>
          <w:rFonts w:eastAsia="Times New Roman" w:cs="Calibri"/>
          <w:color w:val="333333"/>
          <w:sz w:val="16"/>
          <w:szCs w:val="16"/>
          <w:lang w:eastAsia="zh-CN"/>
        </w:rPr>
        <w:t xml:space="preserve">. Chinese restaurants — known by some at the time as "chop </w:t>
      </w:r>
      <w:proofErr w:type="spellStart"/>
      <w:r w:rsidRPr="007449B6">
        <w:rPr>
          <w:rFonts w:eastAsia="Times New Roman" w:cs="Calibri"/>
          <w:color w:val="333333"/>
          <w:sz w:val="16"/>
          <w:szCs w:val="16"/>
          <w:lang w:eastAsia="zh-CN"/>
        </w:rPr>
        <w:t>suey</w:t>
      </w:r>
      <w:proofErr w:type="spellEnd"/>
      <w:r w:rsidRPr="007449B6">
        <w:rPr>
          <w:rFonts w:eastAsia="Times New Roman" w:cs="Calibri"/>
          <w:color w:val="333333"/>
          <w:sz w:val="16"/>
          <w:szCs w:val="16"/>
          <w:lang w:eastAsia="zh-CN"/>
        </w:rPr>
        <w:t xml:space="preserve"> houses" — were understood to be a good value, offering inexpensive meals in an exotic setting. "The economic menace [of Chinese restaurants] was twofold," says Chin. "First, if Chinese people had the opportunity to earn a living, then they might stay. And their communities would continue to exist, and the Chinese presence, which many objected to, would continue." The second thing, says Chin, is that "if Chinese restaurants made Chinese food available at a relatively low price and then American restaurants wouldn't be able to compete, either the wage scales for American restaurants would have to go down or they would close." And then, there was the pervasive idea that Chinese men were lecherous threats to white women. Chinese restaurants were considered "dens of vice," Chin says, where white women were at risk of moral corruption by way of sex, opium and alcohol. I talked with Chin about his research and how </w:t>
      </w:r>
      <w:r w:rsidRPr="007449B6">
        <w:rPr>
          <w:rFonts w:eastAsia="Times New Roman" w:cs="Calibri"/>
          <w:color w:val="000000"/>
          <w:sz w:val="28"/>
          <w:szCs w:val="28"/>
          <w:u w:val="single"/>
          <w:lang w:eastAsia="zh-CN"/>
        </w:rPr>
        <w:t>anti-immigrant sentiment can manifest itself in even the most "creative" of methods</w:t>
      </w:r>
      <w:r w:rsidRPr="007449B6">
        <w:rPr>
          <w:rFonts w:eastAsia="Times New Roman" w:cs="Calibri"/>
          <w:color w:val="333333"/>
          <w:sz w:val="16"/>
          <w:szCs w:val="16"/>
          <w:lang w:eastAsia="zh-CN"/>
        </w:rPr>
        <w:t xml:space="preserve">. He told me about six different ways that Chinese restaurants were targeted: </w:t>
      </w:r>
      <w:r w:rsidRPr="007449B6">
        <w:rPr>
          <w:rFonts w:eastAsia="Times New Roman" w:cs="Calibri"/>
          <w:b/>
          <w:bCs/>
          <w:color w:val="333333"/>
          <w:sz w:val="16"/>
          <w:szCs w:val="16"/>
          <w:lang w:eastAsia="zh-CN"/>
        </w:rPr>
        <w:t>1. Race riots</w:t>
      </w:r>
      <w:r w:rsidRPr="007449B6">
        <w:rPr>
          <w:rFonts w:eastAsia="Times New Roman" w:cs="Calibri"/>
          <w:color w:val="333333"/>
          <w:sz w:val="16"/>
          <w:szCs w:val="16"/>
          <w:lang w:eastAsia="zh-CN"/>
        </w:rPr>
        <w:t xml:space="preserve"> </w:t>
      </w:r>
      <w:proofErr w:type="gramStart"/>
      <w:r w:rsidRPr="007449B6">
        <w:rPr>
          <w:rFonts w:eastAsia="Times New Roman" w:cs="Calibri"/>
          <w:color w:val="333333"/>
          <w:sz w:val="16"/>
          <w:szCs w:val="16"/>
          <w:lang w:eastAsia="zh-CN"/>
        </w:rPr>
        <w:t>There</w:t>
      </w:r>
      <w:proofErr w:type="gramEnd"/>
      <w:r w:rsidRPr="007449B6">
        <w:rPr>
          <w:rFonts w:eastAsia="Times New Roman" w:cs="Calibri"/>
          <w:color w:val="333333"/>
          <w:sz w:val="16"/>
          <w:szCs w:val="16"/>
          <w:lang w:eastAsia="zh-CN"/>
        </w:rPr>
        <w:t xml:space="preserve"> were Chinese communities expelled from Western and Mountain States through race riots, Chin says, where Chinese restaurateurs or miners were beaten or quite literally burned from their homes. </w:t>
      </w:r>
      <w:r w:rsidRPr="007449B6">
        <w:rPr>
          <w:rFonts w:eastAsia="Times New Roman" w:cs="Calibri"/>
          <w:b/>
          <w:bCs/>
          <w:color w:val="333333"/>
          <w:sz w:val="16"/>
          <w:szCs w:val="16"/>
          <w:lang w:eastAsia="zh-CN"/>
        </w:rPr>
        <w:t>2. Boycotts</w:t>
      </w:r>
      <w:r w:rsidRPr="007449B6">
        <w:rPr>
          <w:rFonts w:eastAsia="Times New Roman" w:cs="Calibri"/>
          <w:color w:val="333333"/>
          <w:sz w:val="16"/>
          <w:szCs w:val="16"/>
          <w:lang w:eastAsia="zh-CN"/>
        </w:rPr>
        <w:t xml:space="preserve"> </w:t>
      </w:r>
      <w:r w:rsidRPr="007449B6">
        <w:rPr>
          <w:rFonts w:eastAsia="Times New Roman" w:cs="Calibri"/>
          <w:color w:val="000000"/>
          <w:sz w:val="28"/>
          <w:szCs w:val="28"/>
          <w:u w:val="single"/>
          <w:shd w:val="clear" w:color="auto" w:fill="00FF00"/>
          <w:lang w:eastAsia="zh-CN"/>
        </w:rPr>
        <w:t>Unions</w:t>
      </w:r>
      <w:r w:rsidRPr="007449B6">
        <w:rPr>
          <w:rFonts w:eastAsia="Times New Roman" w:cs="Calibri"/>
          <w:color w:val="000000"/>
          <w:sz w:val="28"/>
          <w:szCs w:val="28"/>
          <w:u w:val="single"/>
          <w:lang w:eastAsia="zh-CN"/>
        </w:rPr>
        <w:t xml:space="preserve"> representing cooks, waiters and bartenders organized largely unsuccessful </w:t>
      </w:r>
      <w:r w:rsidRPr="007449B6">
        <w:rPr>
          <w:rFonts w:eastAsia="Times New Roman" w:cs="Calibri"/>
          <w:color w:val="000000"/>
          <w:sz w:val="28"/>
          <w:szCs w:val="28"/>
          <w:u w:val="single"/>
          <w:shd w:val="clear" w:color="auto" w:fill="00FF00"/>
          <w:lang w:eastAsia="zh-CN"/>
        </w:rPr>
        <w:t>boycott</w:t>
      </w:r>
      <w:r w:rsidRPr="007449B6">
        <w:rPr>
          <w:rFonts w:eastAsia="Times New Roman" w:cs="Calibri"/>
          <w:color w:val="000000"/>
          <w:sz w:val="28"/>
          <w:szCs w:val="28"/>
          <w:u w:val="single"/>
          <w:lang w:eastAsia="zh-CN"/>
        </w:rPr>
        <w:t xml:space="preserve">s </w:t>
      </w:r>
      <w:r w:rsidRPr="007449B6">
        <w:rPr>
          <w:rFonts w:eastAsia="Times New Roman" w:cs="Calibri"/>
          <w:color w:val="000000"/>
          <w:sz w:val="28"/>
          <w:szCs w:val="28"/>
          <w:u w:val="single"/>
          <w:shd w:val="clear" w:color="auto" w:fill="00FF00"/>
          <w:lang w:eastAsia="zh-CN"/>
        </w:rPr>
        <w:t xml:space="preserve">against Chinese restaurants </w:t>
      </w:r>
      <w:r w:rsidRPr="007449B6">
        <w:rPr>
          <w:rFonts w:eastAsia="Times New Roman" w:cs="Calibri"/>
          <w:color w:val="000000"/>
          <w:sz w:val="28"/>
          <w:szCs w:val="28"/>
          <w:u w:val="single"/>
          <w:lang w:eastAsia="zh-CN"/>
        </w:rPr>
        <w:t>in many places, including Massachusetts, Arizona, California, Montana, Minnesota and Ohio</w:t>
      </w:r>
      <w:r w:rsidRPr="007449B6">
        <w:rPr>
          <w:rFonts w:eastAsia="Times New Roman" w:cs="Calibri"/>
          <w:color w:val="333333"/>
          <w:sz w:val="16"/>
          <w:szCs w:val="16"/>
          <w:lang w:eastAsia="zh-CN"/>
        </w:rPr>
        <w:t xml:space="preserve">. The unions imposed fines on union members who ate at Chinese restaurants, Chin says, but couldn't keep their members from eating there: "Individual members of the public had incentives to cheat because the food was understood to be a good value at the time." And, Chin points out, for the </w:t>
      </w:r>
      <w:r w:rsidRPr="007449B6">
        <w:rPr>
          <w:rFonts w:eastAsia="Times New Roman" w:cs="Calibri"/>
          <w:color w:val="000000"/>
          <w:sz w:val="28"/>
          <w:szCs w:val="28"/>
          <w:u w:val="single"/>
          <w:lang w:eastAsia="zh-CN"/>
        </w:rPr>
        <w:t xml:space="preserve">most part, these </w:t>
      </w:r>
      <w:r w:rsidRPr="007449B6">
        <w:rPr>
          <w:rFonts w:eastAsia="Times New Roman" w:cs="Calibri"/>
          <w:color w:val="000000"/>
          <w:sz w:val="28"/>
          <w:szCs w:val="28"/>
          <w:u w:val="single"/>
          <w:shd w:val="clear" w:color="auto" w:fill="00FF00"/>
          <w:lang w:eastAsia="zh-CN"/>
        </w:rPr>
        <w:t>unions weren't trying to enlist Chinese restaurant workers to join their ranks. Instead, they were vying for Chinese employees to be replaced by white workers</w:t>
      </w:r>
      <w:r w:rsidRPr="007449B6">
        <w:rPr>
          <w:rFonts w:eastAsia="Times New Roman" w:cs="Calibri"/>
          <w:color w:val="333333"/>
          <w:sz w:val="16"/>
          <w:szCs w:val="16"/>
          <w:lang w:eastAsia="zh-CN"/>
        </w:rPr>
        <w:t xml:space="preserve">. </w:t>
      </w:r>
      <w:r w:rsidRPr="007449B6">
        <w:rPr>
          <w:rFonts w:eastAsia="Times New Roman" w:cs="Calibri"/>
          <w:b/>
          <w:bCs/>
          <w:color w:val="333333"/>
          <w:sz w:val="16"/>
          <w:szCs w:val="16"/>
          <w:lang w:eastAsia="zh-CN"/>
        </w:rPr>
        <w:t>3. A peculiar law</w:t>
      </w:r>
      <w:r w:rsidRPr="007449B6">
        <w:rPr>
          <w:rFonts w:eastAsia="Times New Roman" w:cs="Calibri"/>
          <w:color w:val="333333"/>
          <w:sz w:val="16"/>
          <w:szCs w:val="16"/>
          <w:lang w:eastAsia="zh-CN"/>
        </w:rPr>
        <w:t xml:space="preserve"> </w:t>
      </w:r>
      <w:proofErr w:type="gramStart"/>
      <w:r w:rsidRPr="007449B6">
        <w:rPr>
          <w:rFonts w:eastAsia="Times New Roman" w:cs="Calibri"/>
          <w:color w:val="333333"/>
          <w:sz w:val="16"/>
          <w:szCs w:val="16"/>
          <w:lang w:eastAsia="zh-CN"/>
        </w:rPr>
        <w:t>When</w:t>
      </w:r>
      <w:proofErr w:type="gramEnd"/>
      <w:r w:rsidRPr="007449B6">
        <w:rPr>
          <w:rFonts w:eastAsia="Times New Roman" w:cs="Calibri"/>
          <w:color w:val="333333"/>
          <w:sz w:val="16"/>
          <w:szCs w:val="16"/>
          <w:lang w:eastAsia="zh-CN"/>
        </w:rPr>
        <w:t xml:space="preserve"> boycotts were largely unsuccessful, </w:t>
      </w:r>
      <w:r w:rsidRPr="007449B6">
        <w:rPr>
          <w:rFonts w:eastAsia="Times New Roman" w:cs="Calibri"/>
          <w:color w:val="000000"/>
          <w:sz w:val="28"/>
          <w:szCs w:val="28"/>
          <w:u w:val="single"/>
          <w:lang w:eastAsia="zh-CN"/>
        </w:rPr>
        <w:t>the unions turned to the legal system</w:t>
      </w:r>
      <w:r w:rsidRPr="007449B6">
        <w:rPr>
          <w:rFonts w:eastAsia="Times New Roman" w:cs="Calibri"/>
          <w:color w:val="333333"/>
          <w:sz w:val="16"/>
          <w:szCs w:val="16"/>
          <w:lang w:eastAsia="zh-CN"/>
        </w:rPr>
        <w:t xml:space="preserve">. At the American Federation of Labor's 1913 convention, </w:t>
      </w:r>
      <w:r w:rsidRPr="007449B6">
        <w:rPr>
          <w:rFonts w:eastAsia="Times New Roman" w:cs="Calibri"/>
          <w:color w:val="000000"/>
          <w:sz w:val="28"/>
          <w:szCs w:val="28"/>
          <w:u w:val="single"/>
          <w:lang w:eastAsia="zh-CN"/>
        </w:rPr>
        <w:t>organizers proposed that all states should pass laws that barred white women from working or patronizing Chinese or Japanese restaurants for both moral and economic reasons</w:t>
      </w:r>
      <w:r w:rsidRPr="007449B6">
        <w:rPr>
          <w:rFonts w:eastAsia="Times New Roman" w:cs="Calibri"/>
          <w:color w:val="333333"/>
          <w:sz w:val="16"/>
          <w:szCs w:val="16"/>
          <w:lang w:eastAsia="zh-CN"/>
        </w:rPr>
        <w:t xml:space="preserve">, Chin says. (A similar law had been enacted in Saskatchewan, Canada, and upheld by Canada's Supreme Court.) States including Montana, Pennsylvania, Massachusetts, Washington and Oregon saw versions of the bill, which were ultimately unsuccessful. In Massachusetts, for example, the state Supreme Judicial Court struck down the law on the grounds that it was discriminatory. </w:t>
      </w:r>
      <w:r w:rsidRPr="007449B6">
        <w:rPr>
          <w:rFonts w:eastAsia="Times New Roman" w:cs="Calibri"/>
          <w:b/>
          <w:bCs/>
          <w:color w:val="333333"/>
          <w:sz w:val="16"/>
          <w:szCs w:val="16"/>
          <w:lang w:eastAsia="zh-CN"/>
        </w:rPr>
        <w:t>4. Government agencies and licenses</w:t>
      </w:r>
      <w:r w:rsidRPr="007449B6">
        <w:rPr>
          <w:rFonts w:eastAsia="Times New Roman" w:cs="Calibri"/>
          <w:color w:val="333333"/>
          <w:sz w:val="16"/>
          <w:szCs w:val="16"/>
          <w:lang w:eastAsia="zh-CN"/>
        </w:rPr>
        <w:t xml:space="preserve"> Chin points to old newspaper reports that show that government agencies refused to issue business or restaurant licenses to Chinese restaurateurs, citing various reasons: Some officials claimed they had already issued enough licenses. Others said they would not issue licenses to people who were not citizens. And since Chinese people couldn't naturalize, this targeted them. </w:t>
      </w:r>
      <w:r w:rsidRPr="007449B6">
        <w:rPr>
          <w:rFonts w:eastAsia="Times New Roman" w:cs="Calibri"/>
          <w:b/>
          <w:bCs/>
          <w:color w:val="333333"/>
          <w:sz w:val="16"/>
          <w:szCs w:val="16"/>
          <w:lang w:eastAsia="zh-CN"/>
        </w:rPr>
        <w:t>5. Policing</w:t>
      </w:r>
      <w:r w:rsidRPr="007449B6">
        <w:rPr>
          <w:rFonts w:eastAsia="Times New Roman" w:cs="Calibri"/>
          <w:color w:val="333333"/>
          <w:sz w:val="16"/>
          <w:szCs w:val="16"/>
          <w:lang w:eastAsia="zh-CN"/>
        </w:rPr>
        <w:t xml:space="preserve"> </w:t>
      </w:r>
      <w:proofErr w:type="gramStart"/>
      <w:r w:rsidRPr="007449B6">
        <w:rPr>
          <w:rFonts w:eastAsia="Times New Roman" w:cs="Calibri"/>
          <w:color w:val="333333"/>
          <w:sz w:val="16"/>
          <w:szCs w:val="16"/>
          <w:lang w:eastAsia="zh-CN"/>
        </w:rPr>
        <w:t>While</w:t>
      </w:r>
      <w:proofErr w:type="gramEnd"/>
      <w:r w:rsidRPr="007449B6">
        <w:rPr>
          <w:rFonts w:eastAsia="Times New Roman" w:cs="Calibri"/>
          <w:color w:val="333333"/>
          <w:sz w:val="16"/>
          <w:szCs w:val="16"/>
          <w:lang w:eastAsia="zh-CN"/>
        </w:rPr>
        <w:t xml:space="preserve"> the proposed white women's labor law was never officially enacted, some police officers began patrolling the restaurants of their own volition, Chin says. "We see newspaper reports," he explains, "where the police in the first decades of the 20th century believed they had the authority, and exercised it, simply to issue orders in the public interest." For example, he adds, "when there were concerns about white women patronizing Chinese restaurants and when the police thought this was prejudicial to the safety of white women, they would simply order white women out." In 1909, the murder of a </w:t>
      </w:r>
      <w:hyperlink r:id="rId12" w:history="1">
        <w:r w:rsidRPr="007449B6">
          <w:rPr>
            <w:rFonts w:ascii="Times New Roman" w:eastAsia="Times New Roman" w:hAnsi="Times New Roman" w:cs="Times New Roman"/>
            <w:color w:val="5076B8"/>
            <w:sz w:val="16"/>
            <w:szCs w:val="16"/>
            <w:lang w:eastAsia="zh-CN"/>
          </w:rPr>
          <w:t>prominent white union leader's daughter by a Chinese restaurant worker</w:t>
        </w:r>
      </w:hyperlink>
      <w:r w:rsidRPr="007449B6">
        <w:rPr>
          <w:rFonts w:eastAsia="Times New Roman" w:cs="Calibri"/>
          <w:color w:val="333333"/>
          <w:sz w:val="16"/>
          <w:szCs w:val="16"/>
          <w:lang w:eastAsia="zh-CN"/>
        </w:rPr>
        <w:t xml:space="preserve"> inflamed tensions. In June of that </w:t>
      </w:r>
      <w:r w:rsidRPr="007449B6">
        <w:rPr>
          <w:rFonts w:eastAsia="Times New Roman" w:cs="Calibri"/>
          <w:color w:val="333333"/>
          <w:sz w:val="16"/>
          <w:szCs w:val="16"/>
          <w:lang w:eastAsia="zh-CN"/>
        </w:rPr>
        <w:lastRenderedPageBreak/>
        <w:t xml:space="preserve">year, Leon Ling reportedly strangled Elsie Sigel in a jealous rage and stuffed her body into a trunk in his bedroom. Sigel had met Ling when she worked in Manhattan's Chinatown as a missionary, and her death and the subsequent manhunt for her killer sparked a wave of racial profiling across the country. Newspapers hyped the story, with headlines like "Was Strangled </w:t>
      </w:r>
      <w:proofErr w:type="gramStart"/>
      <w:r w:rsidRPr="007449B6">
        <w:rPr>
          <w:rFonts w:eastAsia="Times New Roman" w:cs="Calibri"/>
          <w:color w:val="333333"/>
          <w:sz w:val="16"/>
          <w:szCs w:val="16"/>
          <w:lang w:eastAsia="zh-CN"/>
        </w:rPr>
        <w:t>By</w:t>
      </w:r>
      <w:proofErr w:type="gramEnd"/>
      <w:r w:rsidRPr="007449B6">
        <w:rPr>
          <w:rFonts w:eastAsia="Times New Roman" w:cs="Calibri"/>
          <w:color w:val="333333"/>
          <w:sz w:val="16"/>
          <w:szCs w:val="16"/>
          <w:lang w:eastAsia="zh-CN"/>
        </w:rPr>
        <w:t xml:space="preserve"> Her Chinese Lover: Granddaughter of General Sigel Slain in the Slums of New York." The case seemed to justify the fears that union workers had of all the misfortunes that would spring from Chinese restaurants. "To be a Chinaman these days," one Connecticut newspaper wrote, "is to be at least a suspect in the murder of Elsie Sigel."</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before="40"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8"/>
          <w:szCs w:val="28"/>
          <w:lang w:eastAsia="zh-CN"/>
        </w:rPr>
        <w:t>Asian Americans subject formation is never complete – there is an ontological gap between the real and symbolic which is characterized by incomplete assimilation. Asian bodies are not our own but rather tools of society.</w:t>
      </w:r>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eastAsia="Times New Roman" w:cs="Calibri"/>
          <w:b/>
          <w:bCs/>
          <w:color w:val="000000"/>
          <w:sz w:val="28"/>
          <w:szCs w:val="28"/>
          <w:lang w:eastAsia="zh-CN"/>
        </w:rPr>
        <w:t xml:space="preserve">Kim 1 [Asian] </w:t>
      </w:r>
      <w:r w:rsidRPr="007449B6">
        <w:rPr>
          <w:rFonts w:eastAsia="Times New Roman" w:cs="Calibri"/>
          <w:color w:val="000000"/>
          <w:sz w:val="28"/>
          <w:szCs w:val="28"/>
          <w:lang w:eastAsia="zh-CN"/>
        </w:rPr>
        <w:t>(Chang-</w:t>
      </w:r>
      <w:proofErr w:type="spellStart"/>
      <w:r w:rsidRPr="007449B6">
        <w:rPr>
          <w:rFonts w:eastAsia="Times New Roman" w:cs="Calibri"/>
          <w:color w:val="000000"/>
          <w:sz w:val="28"/>
          <w:szCs w:val="28"/>
          <w:lang w:eastAsia="zh-CN"/>
        </w:rPr>
        <w:t>Hee</w:t>
      </w:r>
      <w:proofErr w:type="spellEnd"/>
      <w:r w:rsidRPr="007449B6">
        <w:rPr>
          <w:rFonts w:eastAsia="Times New Roman" w:cs="Calibri"/>
          <w:color w:val="000000"/>
          <w:sz w:val="28"/>
          <w:szCs w:val="28"/>
          <w:lang w:eastAsia="zh-CN"/>
        </w:rPr>
        <w:t xml:space="preserve"> Kim, The Fantasy of Asian America: Identity, Ideology, and Desire) 2009 </w:t>
      </w:r>
      <w:proofErr w:type="spellStart"/>
      <w:r w:rsidRPr="007449B6">
        <w:rPr>
          <w:rFonts w:eastAsia="Times New Roman" w:cs="Calibri"/>
          <w:color w:val="000000"/>
          <w:sz w:val="28"/>
          <w:szCs w:val="28"/>
          <w:lang w:eastAsia="zh-CN"/>
        </w:rPr>
        <w:t>klmd</w:t>
      </w:r>
      <w:proofErr w:type="spellEnd"/>
      <w:r w:rsidRPr="007449B6">
        <w:rPr>
          <w:rFonts w:eastAsia="Times New Roman" w:cs="Calibri"/>
          <w:color w:val="000000"/>
          <w:sz w:val="28"/>
          <w:szCs w:val="28"/>
          <w:lang w:eastAsia="zh-CN"/>
        </w:rPr>
        <w:t xml:space="preserve"> recut/tagged </w:t>
      </w:r>
      <w:proofErr w:type="spellStart"/>
      <w:proofErr w:type="gramStart"/>
      <w:r w:rsidRPr="007449B6">
        <w:rPr>
          <w:rFonts w:eastAsia="Times New Roman" w:cs="Calibri"/>
          <w:color w:val="000000"/>
          <w:sz w:val="28"/>
          <w:szCs w:val="28"/>
          <w:lang w:eastAsia="zh-CN"/>
        </w:rPr>
        <w:t>Nato</w:t>
      </w:r>
      <w:proofErr w:type="spellEnd"/>
      <w:proofErr w:type="gramEnd"/>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eastAsia="Times New Roman" w:cs="Calibri"/>
          <w:color w:val="000000"/>
          <w:sz w:val="16"/>
          <w:szCs w:val="16"/>
          <w:lang w:eastAsia="zh-CN"/>
        </w:rPr>
        <w:t xml:space="preserve">Fantasy of </w:t>
      </w:r>
      <w:r w:rsidRPr="007449B6">
        <w:rPr>
          <w:rFonts w:eastAsia="Times New Roman" w:cs="Calibri"/>
          <w:color w:val="000000"/>
          <w:sz w:val="28"/>
          <w:szCs w:val="28"/>
          <w:u w:val="single"/>
          <w:lang w:eastAsia="zh-CN"/>
        </w:rPr>
        <w:t>Asian American Identity The question of how Asian Americans are perceived as ‘permanent aliens’ in the U.S. is a common topic in Asian American studies</w:t>
      </w:r>
      <w:r w:rsidRPr="007449B6">
        <w:rPr>
          <w:rFonts w:eastAsia="Times New Roman" w:cs="Calibri"/>
          <w:color w:val="000000"/>
          <w:sz w:val="16"/>
          <w:szCs w:val="16"/>
          <w:lang w:eastAsia="zh-CN"/>
        </w:rPr>
        <w:t>. Frank H. Wu states that “</w:t>
      </w:r>
      <w:r w:rsidRPr="007449B6">
        <w:rPr>
          <w:rFonts w:eastAsia="Times New Roman" w:cs="Calibri"/>
          <w:color w:val="000000"/>
          <w:sz w:val="28"/>
          <w:szCs w:val="28"/>
          <w:u w:val="single"/>
          <w:shd w:val="clear" w:color="auto" w:fill="00FF00"/>
          <w:lang w:eastAsia="zh-CN"/>
        </w:rPr>
        <w:t>where are you from</w:t>
      </w:r>
      <w:r w:rsidRPr="007449B6">
        <w:rPr>
          <w:rFonts w:eastAsia="Times New Roman" w:cs="Calibri"/>
          <w:color w:val="000000"/>
          <w:sz w:val="28"/>
          <w:szCs w:val="28"/>
          <w:u w:val="single"/>
          <w:lang w:eastAsia="zh-CN"/>
        </w:rPr>
        <w:t xml:space="preserve">” is a question anyone with an </w:t>
      </w:r>
      <w:r w:rsidRPr="007449B6">
        <w:rPr>
          <w:rFonts w:eastAsia="Times New Roman" w:cs="Calibri"/>
          <w:color w:val="000000"/>
          <w:sz w:val="28"/>
          <w:szCs w:val="28"/>
          <w:u w:val="single"/>
          <w:shd w:val="clear" w:color="auto" w:fill="00FF00"/>
          <w:lang w:eastAsia="zh-CN"/>
        </w:rPr>
        <w:t>Asian</w:t>
      </w:r>
      <w:r w:rsidRPr="007449B6">
        <w:rPr>
          <w:rFonts w:eastAsia="Times New Roman" w:cs="Calibri"/>
          <w:color w:val="000000"/>
          <w:sz w:val="28"/>
          <w:szCs w:val="28"/>
          <w:u w:val="single"/>
          <w:lang w:eastAsia="zh-CN"/>
        </w:rPr>
        <w:t xml:space="preserve"> face is </w:t>
      </w:r>
      <w:r w:rsidRPr="007449B6">
        <w:rPr>
          <w:rFonts w:eastAsia="Times New Roman" w:cs="Calibri"/>
          <w:color w:val="000000"/>
          <w:sz w:val="28"/>
          <w:szCs w:val="28"/>
          <w:u w:val="single"/>
          <w:shd w:val="clear" w:color="auto" w:fill="00FF00"/>
          <w:lang w:eastAsia="zh-CN"/>
        </w:rPr>
        <w:t>continuously asked</w:t>
      </w:r>
      <w:r w:rsidRPr="007449B6">
        <w:rPr>
          <w:rFonts w:eastAsia="Times New Roman" w:cs="Calibri"/>
          <w:color w:val="000000"/>
          <w:sz w:val="28"/>
          <w:szCs w:val="28"/>
          <w:u w:val="single"/>
          <w:lang w:eastAsia="zh-CN"/>
        </w:rPr>
        <w:t xml:space="preserve"> in the U.S. In his essay “</w:t>
      </w:r>
      <w:r w:rsidRPr="007449B6">
        <w:rPr>
          <w:rFonts w:eastAsia="Times New Roman" w:cs="Calibri"/>
          <w:color w:val="000000"/>
          <w:sz w:val="28"/>
          <w:szCs w:val="28"/>
          <w:u w:val="single"/>
          <w:shd w:val="clear" w:color="auto" w:fill="00FF00"/>
          <w:lang w:eastAsia="zh-CN"/>
        </w:rPr>
        <w:t>Where Are You Really From</w:t>
      </w:r>
      <w:r w:rsidRPr="007449B6">
        <w:rPr>
          <w:rFonts w:eastAsia="Times New Roman" w:cs="Calibri"/>
          <w:color w:val="000000"/>
          <w:sz w:val="28"/>
          <w:szCs w:val="28"/>
          <w:u w:val="single"/>
          <w:lang w:eastAsia="zh-CN"/>
        </w:rPr>
        <w:t xml:space="preserve">,” he mentions that </w:t>
      </w:r>
      <w:r w:rsidRPr="007449B6">
        <w:rPr>
          <w:rFonts w:eastAsia="Times New Roman" w:cs="Calibri"/>
          <w:color w:val="000000"/>
          <w:sz w:val="28"/>
          <w:szCs w:val="28"/>
          <w:u w:val="single"/>
          <w:shd w:val="clear" w:color="auto" w:fill="00FF00"/>
          <w:lang w:eastAsia="zh-CN"/>
        </w:rPr>
        <w:t>Asian Americans’</w:t>
      </w:r>
      <w:r w:rsidRPr="007449B6">
        <w:rPr>
          <w:rFonts w:eastAsia="Times New Roman" w:cs="Calibri"/>
          <w:color w:val="000000"/>
          <w:sz w:val="28"/>
          <w:szCs w:val="28"/>
          <w:u w:val="single"/>
          <w:lang w:eastAsia="zh-CN"/>
        </w:rPr>
        <w:t xml:space="preserve"> being mistaken for a foreigner has become their routine experience to the extent that they </w:t>
      </w:r>
      <w:r w:rsidRPr="007449B6">
        <w:rPr>
          <w:rFonts w:eastAsia="Times New Roman" w:cs="Calibri"/>
          <w:color w:val="000000"/>
          <w:sz w:val="28"/>
          <w:szCs w:val="28"/>
          <w:u w:val="single"/>
          <w:shd w:val="clear" w:color="auto" w:fill="00FF00"/>
          <w:lang w:eastAsia="zh-CN"/>
        </w:rPr>
        <w:t>cannot be a real American</w:t>
      </w:r>
      <w:r w:rsidRPr="007449B6">
        <w:rPr>
          <w:rFonts w:eastAsia="Times New Roman" w:cs="Calibri"/>
          <w:color w:val="000000"/>
          <w:sz w:val="16"/>
          <w:szCs w:val="16"/>
          <w:lang w:eastAsia="zh-CN"/>
        </w:rPr>
        <w:t xml:space="preserve">. </w:t>
      </w:r>
      <w:r w:rsidRPr="007449B6">
        <w:rPr>
          <w:rFonts w:eastAsia="Times New Roman" w:cs="Calibri"/>
          <w:color w:val="000000"/>
          <w:sz w:val="28"/>
          <w:szCs w:val="28"/>
          <w:u w:val="single"/>
          <w:lang w:eastAsia="zh-CN"/>
        </w:rPr>
        <w:t>In everyday life in the United States,</w:t>
      </w:r>
      <w:r w:rsidRPr="007449B6">
        <w:rPr>
          <w:rFonts w:eastAsia="Times New Roman" w:cs="Calibri"/>
          <w:color w:val="000000"/>
          <w:sz w:val="16"/>
          <w:szCs w:val="16"/>
          <w:lang w:eastAsia="zh-CN"/>
        </w:rPr>
        <w:t xml:space="preserve"> such awkward situations happen casually and regularly, and </w:t>
      </w:r>
      <w:r w:rsidRPr="007449B6">
        <w:rPr>
          <w:rFonts w:eastAsia="Times New Roman" w:cs="Calibri"/>
          <w:color w:val="000000"/>
          <w:sz w:val="28"/>
          <w:szCs w:val="28"/>
          <w:u w:val="single"/>
          <w:lang w:eastAsia="zh-CN"/>
        </w:rPr>
        <w:t xml:space="preserve">affect Asians and Asian Americans deeply, </w:t>
      </w:r>
      <w:r w:rsidRPr="007449B6">
        <w:rPr>
          <w:rFonts w:eastAsia="Times New Roman" w:cs="Calibri"/>
          <w:b/>
          <w:bCs/>
          <w:color w:val="000000"/>
          <w:sz w:val="28"/>
          <w:szCs w:val="28"/>
          <w:u w:val="single"/>
          <w:shd w:val="clear" w:color="auto" w:fill="00FF00"/>
          <w:lang w:eastAsia="zh-CN"/>
        </w:rPr>
        <w:t>placing</w:t>
      </w:r>
      <w:r w:rsidRPr="007449B6">
        <w:rPr>
          <w:rFonts w:eastAsia="Times New Roman" w:cs="Calibri"/>
          <w:b/>
          <w:bCs/>
          <w:color w:val="000000"/>
          <w:sz w:val="28"/>
          <w:szCs w:val="28"/>
          <w:u w:val="single"/>
          <w:lang w:eastAsia="zh-CN"/>
        </w:rPr>
        <w:t xml:space="preserve"> them in </w:t>
      </w:r>
      <w:r w:rsidRPr="007449B6">
        <w:rPr>
          <w:rFonts w:eastAsia="Times New Roman" w:cs="Calibri"/>
          <w:b/>
          <w:bCs/>
          <w:color w:val="000000"/>
          <w:sz w:val="28"/>
          <w:szCs w:val="28"/>
          <w:u w:val="single"/>
          <w:shd w:val="clear" w:color="auto" w:fill="00FF00"/>
          <w:lang w:eastAsia="zh-CN"/>
        </w:rPr>
        <w:t>the status of</w:t>
      </w:r>
      <w:r w:rsidRPr="007449B6">
        <w:rPr>
          <w:rFonts w:eastAsia="Times New Roman" w:cs="Calibri"/>
          <w:b/>
          <w:bCs/>
          <w:color w:val="000000"/>
          <w:sz w:val="28"/>
          <w:szCs w:val="28"/>
          <w:u w:val="single"/>
          <w:lang w:eastAsia="zh-CN"/>
        </w:rPr>
        <w:t xml:space="preserve"> permanent, yet </w:t>
      </w:r>
      <w:r w:rsidRPr="007449B6">
        <w:rPr>
          <w:rFonts w:eastAsia="Times New Roman" w:cs="Calibri"/>
          <w:b/>
          <w:bCs/>
          <w:color w:val="000000"/>
          <w:sz w:val="28"/>
          <w:szCs w:val="28"/>
          <w:u w:val="single"/>
          <w:shd w:val="clear" w:color="auto" w:fill="00FF00"/>
          <w:lang w:eastAsia="zh-CN"/>
        </w:rPr>
        <w:t>never complete assimilation</w:t>
      </w:r>
      <w:r w:rsidRPr="007449B6">
        <w:rPr>
          <w:rFonts w:eastAsia="Times New Roman" w:cs="Calibri"/>
          <w:color w:val="000000"/>
          <w:sz w:val="16"/>
          <w:szCs w:val="16"/>
          <w:lang w:eastAsia="zh-CN"/>
        </w:rPr>
        <w:t xml:space="preserve">. Due to the popular circulation of knowledge informed by </w:t>
      </w:r>
      <w:r w:rsidRPr="007449B6">
        <w:rPr>
          <w:rFonts w:eastAsia="Times New Roman" w:cs="Calibri"/>
          <w:color w:val="000000"/>
          <w:sz w:val="28"/>
          <w:szCs w:val="28"/>
          <w:u w:val="single"/>
          <w:lang w:eastAsia="zh-CN"/>
        </w:rPr>
        <w:t xml:space="preserve">postcolonial studies in academia, the misrecognition of the </w:t>
      </w:r>
      <w:proofErr w:type="gramStart"/>
      <w:r w:rsidRPr="007449B6">
        <w:rPr>
          <w:rFonts w:eastAsia="Times New Roman" w:cs="Calibri"/>
          <w:color w:val="000000"/>
          <w:sz w:val="28"/>
          <w:szCs w:val="28"/>
          <w:u w:val="single"/>
          <w:lang w:eastAsia="zh-CN"/>
        </w:rPr>
        <w:t>Other</w:t>
      </w:r>
      <w:proofErr w:type="gramEnd"/>
      <w:r w:rsidRPr="007449B6">
        <w:rPr>
          <w:rFonts w:eastAsia="Times New Roman" w:cs="Calibri"/>
          <w:color w:val="000000"/>
          <w:sz w:val="28"/>
          <w:szCs w:val="28"/>
          <w:u w:val="single"/>
          <w:lang w:eastAsia="zh-CN"/>
        </w:rPr>
        <w:t xml:space="preserve"> has become a constant point of reference to support oppositional positions of “</w:t>
      </w:r>
      <w:proofErr w:type="spellStart"/>
      <w:r w:rsidRPr="007449B6">
        <w:rPr>
          <w:rFonts w:eastAsia="Times New Roman" w:cs="Calibri"/>
          <w:color w:val="000000"/>
          <w:sz w:val="28"/>
          <w:szCs w:val="28"/>
          <w:u w:val="single"/>
          <w:lang w:eastAsia="zh-CN"/>
        </w:rPr>
        <w:t>minoritized</w:t>
      </w:r>
      <w:proofErr w:type="spellEnd"/>
      <w:r w:rsidRPr="007449B6">
        <w:rPr>
          <w:rFonts w:eastAsia="Times New Roman" w:cs="Calibri"/>
          <w:color w:val="000000"/>
          <w:sz w:val="28"/>
          <w:szCs w:val="28"/>
          <w:u w:val="single"/>
          <w:lang w:eastAsia="zh-CN"/>
        </w:rPr>
        <w:t xml:space="preserve">” in opposition to so-called epistemic violence9; </w:t>
      </w:r>
      <w:r w:rsidRPr="007449B6">
        <w:rPr>
          <w:rFonts w:eastAsia="Times New Roman" w:cs="Calibri"/>
          <w:color w:val="000000"/>
          <w:sz w:val="28"/>
          <w:szCs w:val="28"/>
          <w:u w:val="single"/>
          <w:shd w:val="clear" w:color="auto" w:fill="00FF00"/>
          <w:lang w:eastAsia="zh-CN"/>
        </w:rPr>
        <w:t>our identities are constituted</w:t>
      </w:r>
      <w:r w:rsidRPr="007449B6">
        <w:rPr>
          <w:rFonts w:eastAsia="Times New Roman" w:cs="Calibri"/>
          <w:color w:val="000000"/>
          <w:sz w:val="28"/>
          <w:szCs w:val="28"/>
          <w:u w:val="single"/>
          <w:lang w:eastAsia="zh-CN"/>
        </w:rPr>
        <w:t xml:space="preserve">, exchanged, and recognized </w:t>
      </w:r>
      <w:r w:rsidRPr="007449B6">
        <w:rPr>
          <w:rFonts w:eastAsia="Times New Roman" w:cs="Calibri"/>
          <w:color w:val="000000"/>
          <w:sz w:val="28"/>
          <w:szCs w:val="28"/>
          <w:u w:val="single"/>
          <w:shd w:val="clear" w:color="auto" w:fill="00FF00"/>
          <w:lang w:eastAsia="zh-CN"/>
        </w:rPr>
        <w:t>by the</w:t>
      </w:r>
      <w:r w:rsidRPr="007449B6">
        <w:rPr>
          <w:rFonts w:eastAsia="Times New Roman" w:cs="Calibri"/>
          <w:color w:val="000000"/>
          <w:sz w:val="28"/>
          <w:szCs w:val="28"/>
          <w:u w:val="single"/>
          <w:lang w:eastAsia="zh-CN"/>
        </w:rPr>
        <w:t xml:space="preserve"> hegemonic social </w:t>
      </w:r>
      <w:r w:rsidRPr="007449B6">
        <w:rPr>
          <w:rFonts w:eastAsia="Times New Roman" w:cs="Calibri"/>
          <w:color w:val="000000"/>
          <w:sz w:val="28"/>
          <w:szCs w:val="28"/>
          <w:u w:val="single"/>
          <w:shd w:val="clear" w:color="auto" w:fill="00FF00"/>
          <w:lang w:eastAsia="zh-CN"/>
        </w:rPr>
        <w:t>order justifying</w:t>
      </w:r>
      <w:r w:rsidRPr="007449B6">
        <w:rPr>
          <w:rFonts w:eastAsia="Times New Roman" w:cs="Calibri"/>
          <w:color w:val="000000"/>
          <w:sz w:val="28"/>
          <w:szCs w:val="28"/>
          <w:u w:val="single"/>
          <w:lang w:eastAsia="zh-CN"/>
        </w:rPr>
        <w:t xml:space="preserve"> the legitimacy of </w:t>
      </w:r>
      <w:r w:rsidRPr="007449B6">
        <w:rPr>
          <w:rFonts w:eastAsia="Times New Roman" w:cs="Calibri"/>
          <w:color w:val="000000"/>
          <w:sz w:val="28"/>
          <w:szCs w:val="28"/>
          <w:u w:val="single"/>
          <w:shd w:val="clear" w:color="auto" w:fill="00FF00"/>
          <w:lang w:eastAsia="zh-CN"/>
        </w:rPr>
        <w:t>existing</w:t>
      </w:r>
      <w:r w:rsidRPr="007449B6">
        <w:rPr>
          <w:rFonts w:eastAsia="Times New Roman" w:cs="Calibri"/>
          <w:color w:val="000000"/>
          <w:sz w:val="28"/>
          <w:szCs w:val="28"/>
          <w:u w:val="single"/>
          <w:lang w:eastAsia="zh-CN"/>
        </w:rPr>
        <w:t xml:space="preserve"> arbitrary social </w:t>
      </w:r>
      <w:r w:rsidRPr="007449B6">
        <w:rPr>
          <w:rFonts w:eastAsia="Times New Roman" w:cs="Calibri"/>
          <w:color w:val="000000"/>
          <w:sz w:val="28"/>
          <w:szCs w:val="28"/>
          <w:u w:val="single"/>
          <w:shd w:val="clear" w:color="auto" w:fill="00FF00"/>
          <w:lang w:eastAsia="zh-CN"/>
        </w:rPr>
        <w:t>structures.</w:t>
      </w:r>
      <w:r w:rsidRPr="007449B6">
        <w:rPr>
          <w:rFonts w:eastAsia="Times New Roman" w:cs="Calibri"/>
          <w:color w:val="000000"/>
          <w:sz w:val="28"/>
          <w:szCs w:val="28"/>
          <w:u w:val="single"/>
          <w:lang w:eastAsia="zh-CN"/>
        </w:rPr>
        <w:t xml:space="preserve"> Given how the cognitive knowledge of ‘who we are’ is predetermined, we are subject to the pre-existing system</w:t>
      </w:r>
      <w:r w:rsidRPr="007449B6">
        <w:rPr>
          <w:rFonts w:eastAsia="Times New Roman" w:cs="Calibri"/>
          <w:color w:val="000000"/>
          <w:sz w:val="16"/>
          <w:szCs w:val="16"/>
          <w:lang w:eastAsia="zh-CN"/>
        </w:rPr>
        <w:t xml:space="preserve"> 8 Who Killed Vincent Chin? </w:t>
      </w:r>
      <w:proofErr w:type="gramStart"/>
      <w:r w:rsidRPr="007449B6">
        <w:rPr>
          <w:rFonts w:eastAsia="Times New Roman" w:cs="Calibri"/>
          <w:color w:val="000000"/>
          <w:sz w:val="16"/>
          <w:szCs w:val="16"/>
          <w:lang w:eastAsia="zh-CN"/>
        </w:rPr>
        <w:t>is</w:t>
      </w:r>
      <w:proofErr w:type="gramEnd"/>
      <w:r w:rsidRPr="007449B6">
        <w:rPr>
          <w:rFonts w:eastAsia="Times New Roman" w:cs="Calibri"/>
          <w:color w:val="000000"/>
          <w:sz w:val="16"/>
          <w:szCs w:val="16"/>
          <w:lang w:eastAsia="zh-CN"/>
        </w:rPr>
        <w:t xml:space="preserve"> a 1987 documentary film directed by Christine Choy and produced by Renee Tajima-Pena about the death of Vincent Chin. It was nominated for an Academy Award for Best Documentary Feature. 9 </w:t>
      </w:r>
      <w:proofErr w:type="spellStart"/>
      <w:r w:rsidRPr="007449B6">
        <w:rPr>
          <w:rFonts w:eastAsia="Times New Roman" w:cs="Calibri"/>
          <w:color w:val="000000"/>
          <w:sz w:val="16"/>
          <w:szCs w:val="16"/>
          <w:lang w:eastAsia="zh-CN"/>
        </w:rPr>
        <w:t>Gayatri</w:t>
      </w:r>
      <w:proofErr w:type="spellEnd"/>
      <w:r w:rsidRPr="007449B6">
        <w:rPr>
          <w:rFonts w:eastAsia="Times New Roman" w:cs="Calibri"/>
          <w:color w:val="000000"/>
          <w:sz w:val="16"/>
          <w:szCs w:val="16"/>
          <w:lang w:eastAsia="zh-CN"/>
        </w:rPr>
        <w:t xml:space="preserve"> C. </w:t>
      </w:r>
      <w:proofErr w:type="spellStart"/>
      <w:r w:rsidRPr="007449B6">
        <w:rPr>
          <w:rFonts w:eastAsia="Times New Roman" w:cs="Calibri"/>
          <w:color w:val="000000"/>
          <w:sz w:val="28"/>
          <w:szCs w:val="28"/>
          <w:u w:val="single"/>
          <w:lang w:eastAsia="zh-CN"/>
        </w:rPr>
        <w:t>Spivak</w:t>
      </w:r>
      <w:proofErr w:type="spellEnd"/>
      <w:r w:rsidRPr="007449B6">
        <w:rPr>
          <w:rFonts w:eastAsia="Times New Roman" w:cs="Calibri"/>
          <w:color w:val="000000"/>
          <w:sz w:val="28"/>
          <w:szCs w:val="28"/>
          <w:u w:val="single"/>
          <w:lang w:eastAsia="zh-CN"/>
        </w:rPr>
        <w:t xml:space="preserve"> theorizes the notion of “epistemic violence” in her renowned article “Can the Subaltern Speak?” 31 of signs that creates a kind of epistemological gap between our knowledge of ourselves and how we are referred to. The </w:t>
      </w:r>
      <w:r w:rsidRPr="007449B6">
        <w:rPr>
          <w:rFonts w:eastAsia="Times New Roman" w:cs="Calibri"/>
          <w:color w:val="000000"/>
          <w:sz w:val="28"/>
          <w:szCs w:val="28"/>
          <w:u w:val="single"/>
          <w:shd w:val="clear" w:color="auto" w:fill="00FF00"/>
          <w:lang w:eastAsia="zh-CN"/>
        </w:rPr>
        <w:t>recognition of</w:t>
      </w:r>
      <w:r w:rsidRPr="007449B6">
        <w:rPr>
          <w:rFonts w:eastAsia="Times New Roman" w:cs="Calibri"/>
          <w:color w:val="000000"/>
          <w:sz w:val="28"/>
          <w:szCs w:val="28"/>
          <w:u w:val="single"/>
          <w:lang w:eastAsia="zh-CN"/>
        </w:rPr>
        <w:t xml:space="preserve"> ones’ </w:t>
      </w:r>
      <w:r w:rsidRPr="007449B6">
        <w:rPr>
          <w:rFonts w:eastAsia="Times New Roman" w:cs="Calibri"/>
          <w:color w:val="000000"/>
          <w:sz w:val="28"/>
          <w:szCs w:val="28"/>
          <w:u w:val="single"/>
          <w:shd w:val="clear" w:color="auto" w:fill="00FF00"/>
          <w:lang w:eastAsia="zh-CN"/>
        </w:rPr>
        <w:t>identity</w:t>
      </w:r>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as Asian</w:t>
      </w:r>
      <w:r w:rsidRPr="007449B6">
        <w:rPr>
          <w:rFonts w:eastAsia="Times New Roman" w:cs="Calibri"/>
          <w:color w:val="000000"/>
          <w:sz w:val="28"/>
          <w:szCs w:val="28"/>
          <w:u w:val="single"/>
          <w:lang w:eastAsia="zh-CN"/>
        </w:rPr>
        <w:t xml:space="preserve">, for instance, </w:t>
      </w:r>
      <w:r w:rsidRPr="007449B6">
        <w:rPr>
          <w:rFonts w:eastAsia="Times New Roman" w:cs="Calibri"/>
          <w:color w:val="000000"/>
          <w:sz w:val="28"/>
          <w:szCs w:val="28"/>
          <w:u w:val="single"/>
          <w:shd w:val="clear" w:color="auto" w:fill="00FF00"/>
          <w:lang w:eastAsia="zh-CN"/>
        </w:rPr>
        <w:t>takes place when</w:t>
      </w:r>
      <w:r w:rsidRPr="007449B6">
        <w:rPr>
          <w:rFonts w:eastAsia="Times New Roman" w:cs="Calibri"/>
          <w:color w:val="000000"/>
          <w:sz w:val="28"/>
          <w:szCs w:val="28"/>
          <w:u w:val="single"/>
          <w:lang w:eastAsia="zh-CN"/>
        </w:rPr>
        <w:t xml:space="preserve"> the </w:t>
      </w:r>
      <w:r w:rsidRPr="007449B6">
        <w:rPr>
          <w:rFonts w:eastAsia="Times New Roman" w:cs="Calibri"/>
          <w:color w:val="000000"/>
          <w:sz w:val="28"/>
          <w:szCs w:val="28"/>
          <w:u w:val="single"/>
          <w:shd w:val="clear" w:color="auto" w:fill="00FF00"/>
          <w:lang w:eastAsia="zh-CN"/>
        </w:rPr>
        <w:t>public</w:t>
      </w:r>
      <w:r w:rsidRPr="007449B6">
        <w:rPr>
          <w:rFonts w:eastAsia="Times New Roman" w:cs="Calibri"/>
          <w:color w:val="000000"/>
          <w:sz w:val="28"/>
          <w:szCs w:val="28"/>
          <w:u w:val="single"/>
          <w:lang w:eastAsia="zh-CN"/>
        </w:rPr>
        <w:t xml:space="preserve"> eye </w:t>
      </w:r>
      <w:r w:rsidRPr="007449B6">
        <w:rPr>
          <w:rFonts w:eastAsia="Times New Roman" w:cs="Calibri"/>
          <w:color w:val="000000"/>
          <w:sz w:val="28"/>
          <w:szCs w:val="28"/>
          <w:u w:val="single"/>
          <w:shd w:val="clear" w:color="auto" w:fill="00FF00"/>
          <w:lang w:eastAsia="zh-CN"/>
        </w:rPr>
        <w:t>sees something in them that does not</w:t>
      </w:r>
      <w:r w:rsidRPr="007449B6">
        <w:rPr>
          <w:rFonts w:eastAsia="Times New Roman" w:cs="Calibri"/>
          <w:color w:val="000000"/>
          <w:sz w:val="28"/>
          <w:szCs w:val="28"/>
          <w:u w:val="single"/>
          <w:lang w:eastAsia="zh-CN"/>
        </w:rPr>
        <w:t xml:space="preserve"> fully </w:t>
      </w:r>
      <w:r w:rsidRPr="007449B6">
        <w:rPr>
          <w:rFonts w:eastAsia="Times New Roman" w:cs="Calibri"/>
          <w:color w:val="000000"/>
          <w:sz w:val="28"/>
          <w:szCs w:val="28"/>
          <w:u w:val="single"/>
          <w:shd w:val="clear" w:color="auto" w:fill="00FF00"/>
          <w:lang w:eastAsia="zh-CN"/>
        </w:rPr>
        <w:t>belong to them</w:t>
      </w:r>
      <w:r w:rsidRPr="007449B6">
        <w:rPr>
          <w:rFonts w:eastAsia="Times New Roman" w:cs="Calibri"/>
          <w:color w:val="000000"/>
          <w:sz w:val="28"/>
          <w:szCs w:val="28"/>
          <w:u w:val="single"/>
          <w:lang w:eastAsia="zh-CN"/>
        </w:rPr>
        <w:t xml:space="preserve">. It ascribes to their being a kind of fantasy that makes them “typical” Asians in terms of racial identification. Parts of their </w:t>
      </w:r>
      <w:r w:rsidRPr="007449B6">
        <w:rPr>
          <w:rFonts w:eastAsia="Times New Roman" w:cs="Calibri"/>
          <w:color w:val="000000"/>
          <w:sz w:val="28"/>
          <w:szCs w:val="28"/>
          <w:u w:val="single"/>
          <w:shd w:val="clear" w:color="auto" w:fill="00FF00"/>
          <w:lang w:eastAsia="zh-CN"/>
        </w:rPr>
        <w:t>bodily appearances</w:t>
      </w:r>
      <w:r w:rsidRPr="007449B6">
        <w:rPr>
          <w:rFonts w:eastAsia="Times New Roman" w:cs="Calibri"/>
          <w:color w:val="000000"/>
          <w:sz w:val="28"/>
          <w:szCs w:val="28"/>
          <w:u w:val="single"/>
          <w:lang w:eastAsia="zh-CN"/>
        </w:rPr>
        <w:t xml:space="preserve"> become </w:t>
      </w:r>
      <w:r w:rsidRPr="007449B6">
        <w:rPr>
          <w:rFonts w:eastAsia="Times New Roman" w:cs="Calibri"/>
          <w:color w:val="000000"/>
          <w:sz w:val="28"/>
          <w:szCs w:val="28"/>
          <w:u w:val="single"/>
          <w:shd w:val="clear" w:color="auto" w:fill="00FF00"/>
          <w:lang w:eastAsia="zh-CN"/>
        </w:rPr>
        <w:t>determin</w:t>
      </w:r>
      <w:r w:rsidRPr="007449B6">
        <w:rPr>
          <w:rFonts w:eastAsia="Times New Roman" w:cs="Calibri"/>
          <w:color w:val="000000"/>
          <w:sz w:val="28"/>
          <w:szCs w:val="28"/>
          <w:u w:val="single"/>
          <w:lang w:eastAsia="zh-CN"/>
        </w:rPr>
        <w:t xml:space="preserve">ants of their </w:t>
      </w:r>
      <w:r w:rsidRPr="007449B6">
        <w:rPr>
          <w:rFonts w:eastAsia="Times New Roman" w:cs="Calibri"/>
          <w:color w:val="000000"/>
          <w:sz w:val="28"/>
          <w:szCs w:val="28"/>
          <w:u w:val="single"/>
          <w:shd w:val="clear" w:color="auto" w:fill="00FF00"/>
          <w:lang w:eastAsia="zh-CN"/>
        </w:rPr>
        <w:t>racial identity</w:t>
      </w:r>
      <w:r w:rsidRPr="007449B6">
        <w:rPr>
          <w:rFonts w:eastAsia="Times New Roman" w:cs="Calibri"/>
          <w:color w:val="000000"/>
          <w:sz w:val="28"/>
          <w:szCs w:val="28"/>
          <w:u w:val="single"/>
          <w:lang w:eastAsia="zh-CN"/>
        </w:rPr>
        <w:t>, functioning as an abstract</w:t>
      </w:r>
      <w:r w:rsidRPr="007449B6">
        <w:rPr>
          <w:rFonts w:eastAsia="Times New Roman" w:cs="Calibri"/>
          <w:color w:val="000000"/>
          <w:sz w:val="16"/>
          <w:szCs w:val="16"/>
          <w:lang w:eastAsia="zh-CN"/>
        </w:rPr>
        <w:t xml:space="preserve"> </w:t>
      </w:r>
      <w:r w:rsidRPr="007449B6">
        <w:rPr>
          <w:rFonts w:eastAsia="Times New Roman" w:cs="Calibri"/>
          <w:color w:val="000000"/>
          <w:sz w:val="28"/>
          <w:szCs w:val="28"/>
          <w:u w:val="single"/>
          <w:lang w:eastAsia="zh-CN"/>
        </w:rPr>
        <w:t xml:space="preserve">sign </w:t>
      </w:r>
      <w:r w:rsidRPr="007449B6">
        <w:rPr>
          <w:rFonts w:eastAsia="Times New Roman" w:cs="Calibri"/>
          <w:color w:val="000000"/>
          <w:sz w:val="28"/>
          <w:szCs w:val="28"/>
          <w:u w:val="single"/>
          <w:shd w:val="clear" w:color="auto" w:fill="00FF00"/>
          <w:lang w:eastAsia="zh-CN"/>
        </w:rPr>
        <w:t>that automatically refers to</w:t>
      </w:r>
      <w:r w:rsidRPr="007449B6">
        <w:rPr>
          <w:rFonts w:eastAsia="Times New Roman" w:cs="Calibri"/>
          <w:color w:val="000000"/>
          <w:sz w:val="28"/>
          <w:szCs w:val="28"/>
          <w:u w:val="single"/>
          <w:lang w:eastAsia="zh-CN"/>
        </w:rPr>
        <w:t xml:space="preserve"> some </w:t>
      </w:r>
      <w:r w:rsidRPr="007449B6">
        <w:rPr>
          <w:rFonts w:eastAsia="Times New Roman" w:cs="Calibri"/>
          <w:color w:val="000000"/>
          <w:sz w:val="28"/>
          <w:szCs w:val="28"/>
          <w:u w:val="single"/>
          <w:shd w:val="clear" w:color="auto" w:fill="00FF00"/>
          <w:lang w:eastAsia="zh-CN"/>
        </w:rPr>
        <w:t>concept of “Asian,” and their ontological being</w:t>
      </w:r>
      <w:r w:rsidRPr="007449B6">
        <w:rPr>
          <w:rFonts w:eastAsia="Times New Roman" w:cs="Calibri"/>
          <w:color w:val="000000"/>
          <w:sz w:val="28"/>
          <w:szCs w:val="28"/>
          <w:u w:val="single"/>
          <w:lang w:eastAsia="zh-CN"/>
        </w:rPr>
        <w:t xml:space="preserve"> has its meaning only in relation to the conceptualized. Their subjectivity thus </w:t>
      </w:r>
      <w:r w:rsidRPr="007449B6">
        <w:rPr>
          <w:rFonts w:eastAsia="Times New Roman" w:cs="Calibri"/>
          <w:color w:val="000000"/>
          <w:sz w:val="28"/>
          <w:szCs w:val="28"/>
          <w:u w:val="single"/>
          <w:shd w:val="clear" w:color="auto" w:fill="00FF00"/>
          <w:lang w:eastAsia="zh-CN"/>
        </w:rPr>
        <w:t>becomes regulated by</w:t>
      </w:r>
      <w:r w:rsidRPr="007449B6">
        <w:rPr>
          <w:rFonts w:eastAsia="Times New Roman" w:cs="Calibri"/>
          <w:color w:val="000000"/>
          <w:sz w:val="28"/>
          <w:szCs w:val="28"/>
          <w:u w:val="single"/>
          <w:lang w:eastAsia="zh-CN"/>
        </w:rPr>
        <w:t xml:space="preserve">, and subject to, </w:t>
      </w:r>
      <w:r w:rsidRPr="007449B6">
        <w:rPr>
          <w:rFonts w:eastAsia="Times New Roman" w:cs="Calibri"/>
          <w:color w:val="000000"/>
          <w:sz w:val="28"/>
          <w:szCs w:val="28"/>
          <w:u w:val="single"/>
          <w:shd w:val="clear" w:color="auto" w:fill="00FF00"/>
          <w:lang w:eastAsia="zh-CN"/>
        </w:rPr>
        <w:t>the</w:t>
      </w:r>
      <w:r w:rsidRPr="007449B6">
        <w:rPr>
          <w:rFonts w:eastAsia="Times New Roman" w:cs="Calibri"/>
          <w:color w:val="000000"/>
          <w:sz w:val="28"/>
          <w:szCs w:val="28"/>
          <w:u w:val="single"/>
          <w:lang w:eastAsia="zh-CN"/>
        </w:rPr>
        <w:t xml:space="preserve"> </w:t>
      </w:r>
      <w:proofErr w:type="spellStart"/>
      <w:r w:rsidRPr="007449B6">
        <w:rPr>
          <w:rFonts w:eastAsia="Times New Roman" w:cs="Calibri"/>
          <w:color w:val="000000"/>
          <w:sz w:val="28"/>
          <w:szCs w:val="28"/>
          <w:u w:val="single"/>
          <w:lang w:eastAsia="zh-CN"/>
        </w:rPr>
        <w:t>pre established</w:t>
      </w:r>
      <w:proofErr w:type="spellEnd"/>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system</w:t>
      </w:r>
      <w:r w:rsidRPr="007449B6">
        <w:rPr>
          <w:rFonts w:eastAsia="Times New Roman" w:cs="Calibri"/>
          <w:color w:val="000000"/>
          <w:sz w:val="28"/>
          <w:szCs w:val="28"/>
          <w:u w:val="single"/>
          <w:lang w:eastAsia="zh-CN"/>
        </w:rPr>
        <w:t xml:space="preserve"> of racial identification insofar as it certifies “who they are.”</w:t>
      </w:r>
      <w:r w:rsidRPr="007449B6">
        <w:rPr>
          <w:rFonts w:eastAsia="Times New Roman" w:cs="Calibri"/>
          <w:color w:val="000000"/>
          <w:sz w:val="16"/>
          <w:szCs w:val="16"/>
          <w:lang w:eastAsia="zh-CN"/>
        </w:rPr>
        <w:t xml:space="preserve"> It refers to the way in which any Asian American happens to be recognized as Charlie Chan. </w:t>
      </w:r>
      <w:r w:rsidRPr="007449B6">
        <w:rPr>
          <w:rFonts w:eastAsia="Times New Roman" w:cs="Calibri"/>
          <w:color w:val="000000"/>
          <w:sz w:val="28"/>
          <w:szCs w:val="28"/>
          <w:u w:val="single"/>
          <w:lang w:eastAsia="zh-CN"/>
        </w:rPr>
        <w:t>“Who they are,”</w:t>
      </w:r>
      <w:r w:rsidRPr="007449B6">
        <w:rPr>
          <w:rFonts w:eastAsia="Times New Roman" w:cs="Calibri"/>
          <w:color w:val="000000"/>
          <w:sz w:val="16"/>
          <w:szCs w:val="16"/>
          <w:lang w:eastAsia="zh-CN"/>
        </w:rPr>
        <w:t xml:space="preserve"> in this sense, </w:t>
      </w:r>
      <w:r w:rsidRPr="007449B6">
        <w:rPr>
          <w:rFonts w:eastAsia="Times New Roman" w:cs="Calibri"/>
          <w:color w:val="000000"/>
          <w:sz w:val="28"/>
          <w:szCs w:val="28"/>
          <w:u w:val="single"/>
          <w:lang w:eastAsia="zh-CN"/>
        </w:rPr>
        <w:t>indicates,</w:t>
      </w:r>
      <w:r w:rsidRPr="007449B6">
        <w:rPr>
          <w:rFonts w:eastAsia="Times New Roman" w:cs="Calibri"/>
          <w:color w:val="000000"/>
          <w:sz w:val="16"/>
          <w:szCs w:val="16"/>
          <w:lang w:eastAsia="zh-CN"/>
        </w:rPr>
        <w:t xml:space="preserve"> as Louis Althusser might put it, </w:t>
      </w:r>
      <w:r w:rsidRPr="007449B6">
        <w:rPr>
          <w:rFonts w:eastAsia="Times New Roman" w:cs="Calibri"/>
          <w:color w:val="000000"/>
          <w:sz w:val="28"/>
          <w:szCs w:val="28"/>
          <w:u w:val="single"/>
          <w:lang w:eastAsia="zh-CN"/>
        </w:rPr>
        <w:t xml:space="preserve">an ideological subject </w:t>
      </w:r>
      <w:r w:rsidRPr="007449B6">
        <w:rPr>
          <w:rFonts w:eastAsia="Times New Roman" w:cs="Calibri"/>
          <w:color w:val="000000"/>
          <w:sz w:val="28"/>
          <w:szCs w:val="28"/>
          <w:u w:val="single"/>
          <w:lang w:eastAsia="zh-CN"/>
        </w:rPr>
        <w:lastRenderedPageBreak/>
        <w:t>that the contingent and arbitrary rule of social agreements, however biased, constitutes</w:t>
      </w:r>
      <w:r w:rsidRPr="007449B6">
        <w:rPr>
          <w:rFonts w:eastAsia="Times New Roman" w:cs="Calibri"/>
          <w:color w:val="000000"/>
          <w:sz w:val="16"/>
          <w:szCs w:val="16"/>
          <w:lang w:eastAsia="zh-CN"/>
        </w:rPr>
        <w:t xml:space="preserve">. It is no wonder that Michael Omi and Howard </w:t>
      </w:r>
      <w:proofErr w:type="spellStart"/>
      <w:r w:rsidRPr="007449B6">
        <w:rPr>
          <w:rFonts w:eastAsia="Times New Roman" w:cs="Calibri"/>
          <w:color w:val="000000"/>
          <w:sz w:val="16"/>
          <w:szCs w:val="16"/>
          <w:lang w:eastAsia="zh-CN"/>
        </w:rPr>
        <w:t>Winant</w:t>
      </w:r>
      <w:proofErr w:type="spellEnd"/>
      <w:r w:rsidRPr="007449B6">
        <w:rPr>
          <w:rFonts w:eastAsia="Times New Roman" w:cs="Calibri"/>
          <w:color w:val="000000"/>
          <w:sz w:val="16"/>
          <w:szCs w:val="16"/>
          <w:lang w:eastAsia="zh-CN"/>
        </w:rPr>
        <w:t xml:space="preserve"> define racial formation as a “sociohistorical process by which racial categories are created, inhabited, transformed, and destroyed” (RFUS 55). It is interesting to see the way in which </w:t>
      </w:r>
      <w:r w:rsidRPr="007449B6">
        <w:rPr>
          <w:rFonts w:eastAsia="Times New Roman" w:cs="Calibri"/>
          <w:color w:val="000000"/>
          <w:sz w:val="28"/>
          <w:szCs w:val="28"/>
          <w:u w:val="single"/>
          <w:lang w:eastAsia="zh-CN"/>
        </w:rPr>
        <w:t>particular parts of “what they are made of”—hair color, the shape of eyes, facial features—become the universal referent of “who they are.”</w:t>
      </w:r>
      <w:r w:rsidRPr="007449B6">
        <w:rPr>
          <w:rFonts w:eastAsia="Times New Roman" w:cs="Calibri"/>
          <w:color w:val="000000"/>
          <w:sz w:val="16"/>
          <w:szCs w:val="16"/>
          <w:lang w:eastAsia="zh-CN"/>
        </w:rPr>
        <w:t xml:space="preserve"> They not only </w:t>
      </w:r>
      <w:r w:rsidRPr="007449B6">
        <w:rPr>
          <w:rFonts w:eastAsia="Times New Roman" w:cs="Calibri"/>
          <w:color w:val="000000"/>
          <w:sz w:val="28"/>
          <w:szCs w:val="28"/>
          <w:u w:val="single"/>
          <w:lang w:eastAsia="zh-CN"/>
        </w:rPr>
        <w:t>represent but also substitute for the imagined totality of their ontological being</w:t>
      </w:r>
      <w:r w:rsidRPr="007449B6">
        <w:rPr>
          <w:rFonts w:eastAsia="Times New Roman" w:cs="Calibri"/>
          <w:color w:val="000000"/>
          <w:sz w:val="16"/>
          <w:szCs w:val="16"/>
          <w:lang w:eastAsia="zh-CN"/>
        </w:rPr>
        <w:t xml:space="preserve">. In other words, </w:t>
      </w:r>
      <w:r w:rsidRPr="007449B6">
        <w:rPr>
          <w:rFonts w:eastAsia="Times New Roman" w:cs="Calibri"/>
          <w:color w:val="000000"/>
          <w:sz w:val="28"/>
          <w:szCs w:val="28"/>
          <w:u w:val="single"/>
          <w:lang w:eastAsia="zh-CN"/>
        </w:rPr>
        <w:t xml:space="preserve">their </w:t>
      </w:r>
      <w:proofErr w:type="spellStart"/>
      <w:r w:rsidRPr="007449B6">
        <w:rPr>
          <w:rFonts w:eastAsia="Times New Roman" w:cs="Calibri"/>
          <w:color w:val="000000"/>
          <w:sz w:val="28"/>
          <w:szCs w:val="28"/>
          <w:u w:val="single"/>
          <w:lang w:eastAsia="zh-CN"/>
        </w:rPr>
        <w:t>identitarian</w:t>
      </w:r>
      <w:proofErr w:type="spellEnd"/>
      <w:r w:rsidRPr="007449B6">
        <w:rPr>
          <w:rFonts w:eastAsia="Times New Roman" w:cs="Calibri"/>
          <w:color w:val="000000"/>
          <w:sz w:val="28"/>
          <w:szCs w:val="28"/>
          <w:u w:val="single"/>
          <w:lang w:eastAsia="zh-CN"/>
        </w:rPr>
        <w:t xml:space="preserve"> self has its ontological meaning reduced to the conceptual formality of what it means to be Asian American. The process of racial identification</w:t>
      </w:r>
      <w:r w:rsidRPr="007449B6">
        <w:rPr>
          <w:rFonts w:eastAsia="Times New Roman" w:cs="Calibri"/>
          <w:color w:val="000000"/>
          <w:sz w:val="16"/>
          <w:szCs w:val="16"/>
          <w:lang w:eastAsia="zh-CN"/>
        </w:rPr>
        <w:t xml:space="preserve">, as a result, </w:t>
      </w:r>
      <w:r w:rsidRPr="007449B6">
        <w:rPr>
          <w:rFonts w:eastAsia="Times New Roman" w:cs="Calibri"/>
          <w:color w:val="000000"/>
          <w:sz w:val="28"/>
          <w:szCs w:val="28"/>
          <w:u w:val="single"/>
          <w:lang w:eastAsia="zh-CN"/>
        </w:rPr>
        <w:t>occurs beyond their control and will in figuring out their self-identity.</w:t>
      </w:r>
      <w:r w:rsidRPr="007449B6">
        <w:rPr>
          <w:rFonts w:eastAsia="Times New Roman" w:cs="Calibri"/>
          <w:color w:val="000000"/>
          <w:sz w:val="16"/>
          <w:szCs w:val="16"/>
          <w:lang w:eastAsia="zh-CN"/>
        </w:rPr>
        <w:t xml:space="preserve"> It keeps escaping </w:t>
      </w:r>
      <w:r w:rsidRPr="007449B6">
        <w:rPr>
          <w:rFonts w:eastAsia="Times New Roman" w:cs="Calibri"/>
          <w:color w:val="000000"/>
          <w:sz w:val="28"/>
          <w:szCs w:val="28"/>
          <w:u w:val="single"/>
          <w:lang w:eastAsia="zh-CN"/>
        </w:rPr>
        <w:t>and defying their basic desire to</w:t>
      </w:r>
      <w:r w:rsidRPr="007449B6">
        <w:rPr>
          <w:rFonts w:eastAsia="Times New Roman" w:cs="Calibri"/>
          <w:color w:val="000000"/>
          <w:sz w:val="16"/>
          <w:szCs w:val="16"/>
          <w:lang w:eastAsia="zh-CN"/>
        </w:rPr>
        <w:t xml:space="preserve"> 32 </w:t>
      </w:r>
      <w:r w:rsidRPr="007449B6">
        <w:rPr>
          <w:rFonts w:eastAsia="Times New Roman" w:cs="Calibri"/>
          <w:color w:val="000000"/>
          <w:sz w:val="28"/>
          <w:szCs w:val="28"/>
          <w:u w:val="single"/>
          <w:lang w:eastAsia="zh-CN"/>
        </w:rPr>
        <w:t>differentiate their individual self from that of others. Essential to an understanding of how racial identification takes place is obviously such an uncontrollability of representations</w:t>
      </w:r>
      <w:r w:rsidRPr="007449B6">
        <w:rPr>
          <w:rFonts w:eastAsia="Times New Roman" w:cs="Calibri"/>
          <w:color w:val="000000"/>
          <w:sz w:val="16"/>
          <w:szCs w:val="16"/>
          <w:lang w:eastAsia="zh-CN"/>
        </w:rPr>
        <w:t xml:space="preserve">. </w:t>
      </w:r>
      <w:r w:rsidRPr="007449B6">
        <w:rPr>
          <w:rFonts w:eastAsia="Times New Roman" w:cs="Calibri"/>
          <w:color w:val="000000"/>
          <w:sz w:val="28"/>
          <w:szCs w:val="28"/>
          <w:u w:val="single"/>
          <w:lang w:eastAsia="zh-CN"/>
        </w:rPr>
        <w:t>Asian American identity exists as an abstract sign that makes sense in the context of the conceptual Asian like Charlie Chan—for example, the imagined as well as hegemonic system of Asian stereotypes.</w:t>
      </w:r>
      <w:r w:rsidRPr="007449B6">
        <w:rPr>
          <w:rFonts w:eastAsia="Times New Roman" w:cs="Calibri"/>
          <w:color w:val="000000"/>
          <w:sz w:val="16"/>
          <w:szCs w:val="16"/>
          <w:lang w:eastAsia="zh-CN"/>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7449B6">
        <w:rPr>
          <w:rFonts w:eastAsia="Times New Roman" w:cs="Calibri"/>
          <w:b/>
          <w:bCs/>
          <w:color w:val="000000"/>
          <w:sz w:val="28"/>
          <w:szCs w:val="28"/>
          <w:u w:val="single"/>
          <w:lang w:eastAsia="zh-CN"/>
        </w:rPr>
        <w:t>the hegemonic authority of public gaze defines “who they are” as typical of Asian Americans.</w:t>
      </w:r>
      <w:r w:rsidRPr="007449B6">
        <w:rPr>
          <w:rFonts w:eastAsia="Times New Roman" w:cs="Calibri"/>
          <w:color w:val="000000"/>
          <w:sz w:val="28"/>
          <w:szCs w:val="28"/>
          <w:u w:val="single"/>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7449B6">
        <w:rPr>
          <w:rFonts w:eastAsia="Times New Roman" w:cs="Calibri"/>
          <w:color w:val="000000"/>
          <w:sz w:val="16"/>
          <w:szCs w:val="16"/>
          <w:lang w:eastAsia="zh-CN"/>
        </w:rPr>
        <w:t xml:space="preserve">. Nonetheless, </w:t>
      </w:r>
      <w:r w:rsidRPr="007449B6">
        <w:rPr>
          <w:rFonts w:eastAsia="Times New Roman" w:cs="Calibri"/>
          <w:color w:val="000000"/>
          <w:sz w:val="28"/>
          <w:szCs w:val="28"/>
          <w:u w:val="single"/>
          <w:shd w:val="clear" w:color="auto" w:fill="00FF00"/>
          <w:lang w:eastAsia="zh-CN"/>
        </w:rPr>
        <w:t>Asian</w:t>
      </w:r>
      <w:r w:rsidRPr="007449B6">
        <w:rPr>
          <w:rFonts w:eastAsia="Times New Roman" w:cs="Calibri"/>
          <w:color w:val="000000"/>
          <w:sz w:val="28"/>
          <w:szCs w:val="28"/>
          <w:u w:val="single"/>
          <w:lang w:eastAsia="zh-CN"/>
        </w:rPr>
        <w:t xml:space="preserve"> Americans’ </w:t>
      </w:r>
      <w:r w:rsidRPr="007449B6">
        <w:rPr>
          <w:rFonts w:eastAsia="Times New Roman" w:cs="Calibri"/>
          <w:color w:val="000000"/>
          <w:sz w:val="28"/>
          <w:szCs w:val="28"/>
          <w:u w:val="single"/>
          <w:shd w:val="clear" w:color="auto" w:fill="00FF00"/>
          <w:lang w:eastAsia="zh-CN"/>
        </w:rPr>
        <w:t>bodies</w:t>
      </w:r>
      <w:r w:rsidRPr="007449B6">
        <w:rPr>
          <w:rFonts w:eastAsia="Times New Roman" w:cs="Calibri"/>
          <w:color w:val="000000"/>
          <w:sz w:val="28"/>
          <w:szCs w:val="28"/>
          <w:u w:val="single"/>
          <w:lang w:eastAsia="zh-CN"/>
        </w:rPr>
        <w:t xml:space="preserve"> superfluously </w:t>
      </w:r>
      <w:r w:rsidRPr="007449B6">
        <w:rPr>
          <w:rFonts w:eastAsia="Times New Roman" w:cs="Calibri"/>
          <w:color w:val="000000"/>
          <w:sz w:val="28"/>
          <w:szCs w:val="28"/>
          <w:u w:val="single"/>
          <w:shd w:val="clear" w:color="auto" w:fill="00FF00"/>
          <w:lang w:eastAsia="zh-CN"/>
        </w:rPr>
        <w:t>signify</w:t>
      </w:r>
      <w:r w:rsidRPr="007449B6">
        <w:rPr>
          <w:rFonts w:eastAsia="Times New Roman" w:cs="Calibri"/>
          <w:color w:val="000000"/>
          <w:sz w:val="28"/>
          <w:szCs w:val="28"/>
          <w:u w:val="single"/>
          <w:lang w:eastAsia="zh-CN"/>
        </w:rPr>
        <w:t xml:space="preserve"> something excessive, </w:t>
      </w:r>
      <w:r w:rsidRPr="007449B6">
        <w:rPr>
          <w:rFonts w:eastAsia="Times New Roman" w:cs="Calibri"/>
          <w:color w:val="000000"/>
          <w:sz w:val="28"/>
          <w:szCs w:val="28"/>
          <w:u w:val="single"/>
          <w:shd w:val="clear" w:color="auto" w:fill="00FF00"/>
          <w:lang w:eastAsia="zh-CN"/>
        </w:rPr>
        <w:t>more than “who they are,”</w:t>
      </w:r>
      <w:r w:rsidRPr="007449B6">
        <w:rPr>
          <w:rFonts w:eastAsia="Times New Roman" w:cs="Calibri"/>
          <w:color w:val="000000"/>
          <w:sz w:val="28"/>
          <w:szCs w:val="28"/>
          <w:u w:val="single"/>
          <w:lang w:eastAsia="zh-CN"/>
        </w:rPr>
        <w:t xml:space="preserve"> an elusive meaning that is not always clear and definable vis-à-vis their racial identity.</w:t>
      </w:r>
      <w:r w:rsidRPr="007449B6">
        <w:rPr>
          <w:rFonts w:eastAsia="Times New Roman" w:cs="Calibri"/>
          <w:color w:val="000000"/>
          <w:sz w:val="16"/>
          <w:szCs w:val="16"/>
          <w:lang w:eastAsia="zh-CN"/>
        </w:rPr>
        <w:t xml:space="preserve"> </w:t>
      </w:r>
      <w:r w:rsidRPr="007449B6">
        <w:rPr>
          <w:rFonts w:eastAsia="Times New Roman" w:cs="Calibri"/>
          <w:color w:val="000000"/>
          <w:sz w:val="28"/>
          <w:szCs w:val="28"/>
          <w:u w:val="single"/>
          <w:lang w:eastAsia="zh-CN"/>
        </w:rPr>
        <w:t xml:space="preserve">The discrepancy between </w:t>
      </w:r>
      <w:r w:rsidRPr="007449B6">
        <w:rPr>
          <w:rFonts w:eastAsia="Times New Roman" w:cs="Calibri"/>
          <w:color w:val="000000"/>
          <w:sz w:val="28"/>
          <w:szCs w:val="28"/>
          <w:u w:val="single"/>
          <w:shd w:val="clear" w:color="auto" w:fill="00FF00"/>
          <w:lang w:eastAsia="zh-CN"/>
        </w:rPr>
        <w:t>the</w:t>
      </w:r>
      <w:r w:rsidRPr="007449B6">
        <w:rPr>
          <w:rFonts w:eastAsia="Times New Roman" w:cs="Calibri"/>
          <w:color w:val="000000"/>
          <w:sz w:val="28"/>
          <w:szCs w:val="28"/>
          <w:u w:val="single"/>
          <w:lang w:eastAsia="zh-CN"/>
        </w:rPr>
        <w:t xml:space="preserve"> formalistic meaning of Asian American </w:t>
      </w:r>
      <w:r w:rsidRPr="007449B6">
        <w:rPr>
          <w:rFonts w:eastAsia="Times New Roman" w:cs="Calibri"/>
          <w:color w:val="000000"/>
          <w:sz w:val="28"/>
          <w:szCs w:val="28"/>
          <w:u w:val="single"/>
          <w:shd w:val="clear" w:color="auto" w:fill="00FF00"/>
          <w:lang w:eastAsia="zh-CN"/>
        </w:rPr>
        <w:t>identity</w:t>
      </w:r>
      <w:r w:rsidRPr="007449B6">
        <w:rPr>
          <w:rFonts w:eastAsia="Times New Roman" w:cs="Calibri"/>
          <w:color w:val="000000"/>
          <w:sz w:val="28"/>
          <w:szCs w:val="28"/>
          <w:u w:val="single"/>
          <w:lang w:eastAsia="zh-CN"/>
        </w:rPr>
        <w:t xml:space="preserve"> and the self-reflective or self-referential meaning of their subjective self </w:t>
      </w:r>
      <w:r w:rsidRPr="007449B6">
        <w:rPr>
          <w:rFonts w:eastAsia="Times New Roman" w:cs="Calibri"/>
          <w:color w:val="000000"/>
          <w:sz w:val="28"/>
          <w:szCs w:val="28"/>
          <w:u w:val="single"/>
          <w:shd w:val="clear" w:color="auto" w:fill="00FF00"/>
          <w:lang w:eastAsia="zh-CN"/>
        </w:rPr>
        <w:t xml:space="preserve">consists in </w:t>
      </w:r>
      <w:r w:rsidRPr="007449B6">
        <w:rPr>
          <w:rFonts w:eastAsia="Times New Roman" w:cs="Calibri"/>
          <w:color w:val="000000"/>
          <w:sz w:val="28"/>
          <w:szCs w:val="28"/>
          <w:u w:val="single"/>
          <w:lang w:eastAsia="zh-CN"/>
        </w:rPr>
        <w:t xml:space="preserve">an indefinable dimension, or </w:t>
      </w:r>
      <w:r w:rsidRPr="007449B6">
        <w:rPr>
          <w:rFonts w:eastAsia="Times New Roman" w:cs="Calibri"/>
          <w:color w:val="000000"/>
          <w:sz w:val="28"/>
          <w:szCs w:val="28"/>
          <w:u w:val="single"/>
          <w:shd w:val="clear" w:color="auto" w:fill="00FF00"/>
          <w:lang w:eastAsia="zh-CN"/>
        </w:rPr>
        <w:t>an ontological gap,</w:t>
      </w:r>
      <w:r w:rsidRPr="007449B6">
        <w:rPr>
          <w:rFonts w:eastAsia="Times New Roman" w:cs="Calibri"/>
          <w:color w:val="000000"/>
          <w:sz w:val="28"/>
          <w:szCs w:val="28"/>
          <w:u w:val="single"/>
          <w:lang w:eastAsia="zh-CN"/>
        </w:rPr>
        <w:t xml:space="preserve"> within the identity</w:t>
      </w:r>
      <w:r w:rsidRPr="007449B6">
        <w:rPr>
          <w:rFonts w:eastAsia="Times New Roman" w:cs="Calibri"/>
          <w:color w:val="000000"/>
          <w:sz w:val="16"/>
          <w:szCs w:val="16"/>
          <w:lang w:eastAsia="zh-CN"/>
        </w:rPr>
        <w:t xml:space="preserve">. Metaphorically, it works as Charlie Chan’s apparitional power encompassing Asian Americans’ distinctive individualities within themselves. </w:t>
      </w:r>
      <w:r w:rsidRPr="007449B6">
        <w:rPr>
          <w:rFonts w:eastAsia="Times New Roman" w:cs="Calibri"/>
          <w:color w:val="000000"/>
          <w:sz w:val="28"/>
          <w:szCs w:val="28"/>
          <w:u w:val="single"/>
          <w:lang w:eastAsia="zh-CN"/>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7449B6">
        <w:rPr>
          <w:rFonts w:eastAsia="Times New Roman" w:cs="Calibri"/>
          <w:color w:val="000000"/>
          <w:sz w:val="16"/>
          <w:szCs w:val="16"/>
          <w:lang w:eastAsia="zh-CN"/>
        </w:rPr>
        <w:t xml:space="preserve">. Constituted as a cognitive system of knowledge that falls within the realm of common sense, </w:t>
      </w:r>
      <w:r w:rsidRPr="007449B6">
        <w:rPr>
          <w:rFonts w:eastAsia="Times New Roman" w:cs="Calibri"/>
          <w:color w:val="000000"/>
          <w:sz w:val="28"/>
          <w:szCs w:val="28"/>
          <w:u w:val="single"/>
          <w:shd w:val="clear" w:color="auto" w:fill="00FF00"/>
          <w:lang w:eastAsia="zh-CN"/>
        </w:rPr>
        <w:t>stereotype</w:t>
      </w:r>
      <w:r w:rsidRPr="007449B6">
        <w:rPr>
          <w:rFonts w:eastAsia="Times New Roman" w:cs="Calibri"/>
          <w:color w:val="000000"/>
          <w:sz w:val="28"/>
          <w:szCs w:val="28"/>
          <w:u w:val="single"/>
          <w:lang w:eastAsia="zh-CN"/>
        </w:rPr>
        <w:t xml:space="preserve"> rather </w:t>
      </w:r>
      <w:r w:rsidRPr="007449B6">
        <w:rPr>
          <w:rFonts w:eastAsia="Times New Roman" w:cs="Calibri"/>
          <w:color w:val="000000"/>
          <w:sz w:val="28"/>
          <w:szCs w:val="28"/>
          <w:u w:val="single"/>
          <w:shd w:val="clear" w:color="auto" w:fill="00FF00"/>
          <w:lang w:eastAsia="zh-CN"/>
        </w:rPr>
        <w:t>turns Asian Americans into</w:t>
      </w:r>
      <w:r w:rsidRPr="007449B6">
        <w:rPr>
          <w:rFonts w:eastAsia="Times New Roman" w:cs="Calibri"/>
          <w:color w:val="000000"/>
          <w:sz w:val="28"/>
          <w:szCs w:val="28"/>
          <w:u w:val="single"/>
          <w:lang w:eastAsia="zh-CN"/>
        </w:rPr>
        <w:t xml:space="preserve"> an appendix to the symbolic apparition or uncanny double that reifies their identity in the typical formality of “Asian”—that is, racial fantasy. Asian Americans become a </w:t>
      </w:r>
      <w:r w:rsidRPr="007449B6">
        <w:rPr>
          <w:rFonts w:eastAsia="Times New Roman" w:cs="Calibri"/>
          <w:color w:val="000000"/>
          <w:sz w:val="28"/>
          <w:szCs w:val="28"/>
          <w:u w:val="single"/>
          <w:shd w:val="clear" w:color="auto" w:fill="00FF00"/>
          <w:lang w:eastAsia="zh-CN"/>
        </w:rPr>
        <w:t>puppet-like agent</w:t>
      </w:r>
      <w:r w:rsidRPr="007449B6">
        <w:rPr>
          <w:rFonts w:eastAsia="Times New Roman" w:cs="Calibri"/>
          <w:color w:val="000000"/>
          <w:sz w:val="28"/>
          <w:szCs w:val="28"/>
          <w:u w:val="single"/>
          <w:lang w:eastAsia="zh-CN"/>
        </w:rPr>
        <w:t xml:space="preserve"> of Charlie Chan’s apparitional power evoking something in themselves more than themselves, which is projected upon their identity. It creates a division within the system of “commonsensical” </w:t>
      </w:r>
      <w:r w:rsidRPr="007449B6">
        <w:rPr>
          <w:rFonts w:eastAsia="Times New Roman" w:cs="Calibri"/>
          <w:color w:val="000000"/>
          <w:sz w:val="28"/>
          <w:szCs w:val="28"/>
          <w:u w:val="single"/>
          <w:lang w:eastAsia="zh-CN"/>
        </w:rPr>
        <w:lastRenderedPageBreak/>
        <w:t>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w:t>
      </w:r>
      <w:r w:rsidRPr="007449B6">
        <w:rPr>
          <w:rFonts w:eastAsia="Times New Roman" w:cs="Calibri"/>
          <w:color w:val="000000"/>
          <w:sz w:val="16"/>
          <w:szCs w:val="16"/>
          <w:lang w:eastAsia="zh-CN"/>
        </w:rPr>
        <w:t xml:space="preserve">” Simply put, </w:t>
      </w:r>
      <w:r w:rsidRPr="007449B6">
        <w:rPr>
          <w:rFonts w:eastAsia="Times New Roman" w:cs="Calibri"/>
          <w:color w:val="000000"/>
          <w:sz w:val="28"/>
          <w:szCs w:val="28"/>
          <w:u w:val="single"/>
          <w:lang w:eastAsia="zh-CN"/>
        </w:rPr>
        <w:t xml:space="preserve">the former is the real of them whose subjectivity remains neither fully symbolized nor properly </w:t>
      </w:r>
      <w:proofErr w:type="spellStart"/>
      <w:r w:rsidRPr="007449B6">
        <w:rPr>
          <w:rFonts w:eastAsia="Times New Roman" w:cs="Calibri"/>
          <w:color w:val="000000"/>
          <w:sz w:val="28"/>
          <w:szCs w:val="28"/>
          <w:u w:val="single"/>
          <w:lang w:eastAsia="zh-CN"/>
        </w:rPr>
        <w:t>interpellated</w:t>
      </w:r>
      <w:proofErr w:type="spellEnd"/>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an unfathomable dimension of Asian American identity</w:t>
      </w:r>
      <w:r w:rsidRPr="007449B6">
        <w:rPr>
          <w:rFonts w:eastAsia="Times New Roman" w:cs="Calibri"/>
          <w:color w:val="000000"/>
          <w:sz w:val="28"/>
          <w:szCs w:val="28"/>
          <w:u w:val="single"/>
          <w:lang w:eastAsia="zh-CN"/>
        </w:rPr>
        <w:t xml:space="preserve"> that </w:t>
      </w:r>
      <w:r w:rsidRPr="007449B6">
        <w:rPr>
          <w:rFonts w:eastAsia="Times New Roman" w:cs="Calibri"/>
          <w:color w:val="000000"/>
          <w:sz w:val="28"/>
          <w:szCs w:val="28"/>
          <w:u w:val="single"/>
          <w:shd w:val="clear" w:color="auto" w:fill="00FF00"/>
          <w:lang w:eastAsia="zh-CN"/>
        </w:rPr>
        <w:t>resists</w:t>
      </w:r>
      <w:r w:rsidRPr="007449B6">
        <w:rPr>
          <w:rFonts w:eastAsia="Times New Roman" w:cs="Calibri"/>
          <w:color w:val="000000"/>
          <w:sz w:val="28"/>
          <w:szCs w:val="28"/>
          <w:u w:val="single"/>
          <w:lang w:eastAsia="zh-CN"/>
        </w:rPr>
        <w:t xml:space="preserve"> their </w:t>
      </w:r>
      <w:r w:rsidRPr="007449B6">
        <w:rPr>
          <w:rFonts w:eastAsia="Times New Roman" w:cs="Calibri"/>
          <w:color w:val="000000"/>
          <w:sz w:val="28"/>
          <w:szCs w:val="28"/>
          <w:u w:val="single"/>
          <w:shd w:val="clear" w:color="auto" w:fill="00FF00"/>
          <w:lang w:eastAsia="zh-CN"/>
        </w:rPr>
        <w:t>being</w:t>
      </w:r>
      <w:r w:rsidRPr="007449B6">
        <w:rPr>
          <w:rFonts w:eastAsia="Times New Roman" w:cs="Calibri"/>
          <w:color w:val="000000"/>
          <w:sz w:val="28"/>
          <w:szCs w:val="28"/>
          <w:u w:val="single"/>
          <w:lang w:eastAsia="zh-CN"/>
        </w:rPr>
        <w:t xml:space="preserve"> completely </w:t>
      </w:r>
      <w:r w:rsidRPr="007449B6">
        <w:rPr>
          <w:rFonts w:eastAsia="Times New Roman" w:cs="Calibri"/>
          <w:color w:val="000000"/>
          <w:sz w:val="28"/>
          <w:szCs w:val="28"/>
          <w:u w:val="single"/>
          <w:shd w:val="clear" w:color="auto" w:fill="00FF00"/>
          <w:lang w:eastAsia="zh-CN"/>
        </w:rPr>
        <w:t>identified</w:t>
      </w:r>
      <w:r w:rsidRPr="007449B6">
        <w:rPr>
          <w:rFonts w:eastAsia="Times New Roman" w:cs="Calibri"/>
          <w:color w:val="000000"/>
          <w:sz w:val="28"/>
          <w:szCs w:val="28"/>
          <w:u w:val="single"/>
          <w:lang w:eastAsia="zh-CN"/>
        </w:rPr>
        <w:t xml:space="preserve"> as a typical Asian as a whole. On the contrary, the latter refers to the symbolic figure of the Asian American that the public eye recognizes as one of Charlie Chan Asians. Although </w:t>
      </w:r>
      <w:r w:rsidRPr="007449B6">
        <w:rPr>
          <w:rFonts w:eastAsia="Times New Roman" w:cs="Calibri"/>
          <w:color w:val="000000"/>
          <w:sz w:val="28"/>
          <w:szCs w:val="28"/>
          <w:u w:val="single"/>
          <w:shd w:val="clear" w:color="auto" w:fill="00FF00"/>
          <w:lang w:eastAsia="zh-CN"/>
        </w:rPr>
        <w:t xml:space="preserve">it is our fate to be social subjects </w:t>
      </w:r>
      <w:r w:rsidRPr="007449B6">
        <w:rPr>
          <w:rFonts w:eastAsia="Times New Roman" w:cs="Calibri"/>
          <w:color w:val="000000"/>
          <w:sz w:val="28"/>
          <w:szCs w:val="28"/>
          <w:u w:val="single"/>
          <w:lang w:eastAsia="zh-CN"/>
        </w:rPr>
        <w:t xml:space="preserve">dictated by the representational system that constitutes our </w:t>
      </w:r>
      <w:proofErr w:type="spellStart"/>
      <w:r w:rsidRPr="007449B6">
        <w:rPr>
          <w:rFonts w:eastAsia="Times New Roman" w:cs="Calibri"/>
          <w:color w:val="000000"/>
          <w:sz w:val="28"/>
          <w:szCs w:val="28"/>
          <w:u w:val="single"/>
          <w:lang w:eastAsia="zh-CN"/>
        </w:rPr>
        <w:t>identitarian</w:t>
      </w:r>
      <w:proofErr w:type="spellEnd"/>
      <w:r w:rsidRPr="007449B6">
        <w:rPr>
          <w:rFonts w:eastAsia="Times New Roman" w:cs="Calibri"/>
          <w:color w:val="000000"/>
          <w:sz w:val="28"/>
          <w:szCs w:val="28"/>
          <w:u w:val="single"/>
          <w:lang w:eastAsia="zh-CN"/>
        </w:rPr>
        <w:t xml:space="preserve"> position, </w:t>
      </w:r>
      <w:r w:rsidRPr="007449B6">
        <w:rPr>
          <w:rFonts w:eastAsia="Times New Roman" w:cs="Calibri"/>
          <w:b/>
          <w:bCs/>
          <w:color w:val="000000"/>
          <w:sz w:val="28"/>
          <w:szCs w:val="28"/>
          <w:u w:val="single"/>
          <w:shd w:val="clear" w:color="auto" w:fill="00FF00"/>
          <w:lang w:eastAsia="zh-CN"/>
        </w:rPr>
        <w:t>the gap</w:t>
      </w:r>
      <w:r w:rsidRPr="007449B6">
        <w:rPr>
          <w:rFonts w:eastAsia="Times New Roman" w:cs="Calibri"/>
          <w:b/>
          <w:bCs/>
          <w:color w:val="000000"/>
          <w:sz w:val="28"/>
          <w:szCs w:val="28"/>
          <w:u w:val="single"/>
          <w:lang w:eastAsia="zh-CN"/>
        </w:rPr>
        <w:t xml:space="preserve"> of the subject between real and symbolic </w:t>
      </w:r>
      <w:r w:rsidRPr="007449B6">
        <w:rPr>
          <w:rFonts w:eastAsia="Times New Roman" w:cs="Calibri"/>
          <w:b/>
          <w:bCs/>
          <w:color w:val="000000"/>
          <w:sz w:val="28"/>
          <w:szCs w:val="28"/>
          <w:u w:val="single"/>
          <w:shd w:val="clear" w:color="auto" w:fill="00FF00"/>
          <w:lang w:eastAsia="zh-CN"/>
        </w:rPr>
        <w:t>never comes to a closure</w:t>
      </w:r>
      <w:r w:rsidRPr="007449B6">
        <w:rPr>
          <w:rFonts w:eastAsia="Times New Roman" w:cs="Calibri"/>
          <w:color w:val="000000"/>
          <w:sz w:val="28"/>
          <w:szCs w:val="28"/>
          <w:u w:val="single"/>
          <w:lang w:eastAsia="zh-CN"/>
        </w:rPr>
        <w:t xml:space="preserve">. The </w:t>
      </w:r>
      <w:proofErr w:type="spellStart"/>
      <w:r w:rsidRPr="007449B6">
        <w:rPr>
          <w:rFonts w:eastAsia="Times New Roman" w:cs="Calibri"/>
          <w:color w:val="000000"/>
          <w:sz w:val="28"/>
          <w:szCs w:val="28"/>
          <w:u w:val="single"/>
          <w:lang w:eastAsia="zh-CN"/>
        </w:rPr>
        <w:t>identitarian</w:t>
      </w:r>
      <w:proofErr w:type="spellEnd"/>
      <w:r w:rsidRPr="007449B6">
        <w:rPr>
          <w:rFonts w:eastAsia="Times New Roman" w:cs="Calibri"/>
          <w:color w:val="000000"/>
          <w:sz w:val="28"/>
          <w:szCs w:val="28"/>
          <w:u w:val="single"/>
          <w:lang w:eastAsia="zh-CN"/>
        </w:rPr>
        <w:t xml:space="preserve"> system of representation can maintain itself through social agreements for the communication between self and other</w:t>
      </w:r>
      <w:r w:rsidRPr="007449B6">
        <w:rPr>
          <w:rFonts w:eastAsia="Times New Roman" w:cs="Calibri"/>
          <w:color w:val="000000"/>
          <w:sz w:val="16"/>
          <w:szCs w:val="16"/>
          <w:lang w:eastAsia="zh-CN"/>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7449B6">
        <w:rPr>
          <w:rFonts w:eastAsia="Times New Roman" w:cs="Calibri"/>
          <w:color w:val="000000"/>
          <w:sz w:val="16"/>
          <w:szCs w:val="16"/>
          <w:lang w:eastAsia="zh-CN"/>
        </w:rPr>
        <w:t>known</w:t>
      </w:r>
      <w:proofErr w:type="spellEnd"/>
      <w:r w:rsidRPr="007449B6">
        <w:rPr>
          <w:rFonts w:eastAsia="Times New Roman" w:cs="Calibri"/>
          <w:color w:val="000000"/>
          <w:sz w:val="16"/>
          <w:szCs w:val="16"/>
          <w:lang w:eastAsia="zh-CN"/>
        </w:rPr>
        <w:t xml:space="preserve"> and</w:t>
      </w:r>
      <w:r w:rsidRPr="007449B6">
        <w:rPr>
          <w:rFonts w:eastAsia="Times New Roman" w:cs="Calibri"/>
          <w:color w:val="000000"/>
          <w:sz w:val="12"/>
          <w:szCs w:val="12"/>
          <w:lang w:eastAsia="zh-CN"/>
        </w:rPr>
        <w:t xml:space="preserve">, simultaneously, that which alienates our will from ourselves in both the aesthetic and political spheres” (21). </w:t>
      </w:r>
      <w:r w:rsidRPr="007449B6">
        <w:rPr>
          <w:rFonts w:eastAsia="Times New Roman" w:cs="Calibri"/>
          <w:color w:val="000000"/>
          <w:sz w:val="12"/>
          <w:szCs w:val="12"/>
          <w:u w:val="single"/>
          <w:lang w:eastAsia="zh-CN"/>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7449B6" w:rsidRPr="007449B6" w:rsidRDefault="007449B6" w:rsidP="007449B6">
      <w:pPr>
        <w:spacing w:after="240" w:line="240" w:lineRule="auto"/>
        <w:rPr>
          <w:rFonts w:ascii="Times New Roman" w:eastAsia="Times New Roman" w:hAnsi="Times New Roman" w:cs="Times New Roman"/>
          <w:sz w:val="24"/>
          <w:szCs w:val="24"/>
          <w:lang w:eastAsia="zh-CN"/>
        </w:rPr>
      </w:pPr>
    </w:p>
    <w:p w:rsidR="007449B6" w:rsidRPr="007449B6" w:rsidRDefault="007449B6" w:rsidP="007449B6">
      <w:pPr>
        <w:spacing w:before="40" w:after="0" w:line="240" w:lineRule="auto"/>
        <w:outlineLvl w:val="3"/>
        <w:rPr>
          <w:rFonts w:ascii="Times New Roman" w:eastAsia="Times New Roman" w:hAnsi="Times New Roman" w:cs="Times New Roman"/>
          <w:b/>
          <w:bCs/>
          <w:sz w:val="24"/>
          <w:szCs w:val="24"/>
          <w:lang w:eastAsia="zh-CN"/>
        </w:rPr>
      </w:pPr>
      <w:r w:rsidRPr="007449B6">
        <w:rPr>
          <w:rFonts w:eastAsia="Times New Roman" w:cs="Calibri"/>
          <w:b/>
          <w:bCs/>
          <w:color w:val="000000"/>
          <w:sz w:val="28"/>
          <w:szCs w:val="28"/>
          <w:lang w:eastAsia="zh-CN"/>
        </w:rPr>
        <w:t xml:space="preserve">Debate is a communicative activity which forces coercive </w:t>
      </w:r>
      <w:proofErr w:type="spellStart"/>
      <w:r w:rsidRPr="007449B6">
        <w:rPr>
          <w:rFonts w:eastAsia="Times New Roman" w:cs="Calibri"/>
          <w:b/>
          <w:bCs/>
          <w:color w:val="000000"/>
          <w:sz w:val="28"/>
          <w:szCs w:val="28"/>
          <w:lang w:eastAsia="zh-CN"/>
        </w:rPr>
        <w:t>mimetism</w:t>
      </w:r>
      <w:proofErr w:type="spellEnd"/>
      <w:r w:rsidRPr="007449B6">
        <w:rPr>
          <w:rFonts w:eastAsia="Times New Roman" w:cs="Calibri"/>
          <w:b/>
          <w:bCs/>
          <w:color w:val="000000"/>
          <w:sz w:val="28"/>
          <w:szCs w:val="28"/>
          <w:lang w:eastAsia="zh-CN"/>
        </w:rPr>
        <w:t xml:space="preserve"> which </w:t>
      </w:r>
      <w:proofErr w:type="gramStart"/>
      <w:r w:rsidRPr="007449B6">
        <w:rPr>
          <w:rFonts w:eastAsia="Times New Roman" w:cs="Calibri"/>
          <w:b/>
          <w:bCs/>
          <w:color w:val="000000"/>
          <w:sz w:val="28"/>
          <w:szCs w:val="28"/>
          <w:lang w:eastAsia="zh-CN"/>
        </w:rPr>
        <w:t>gauges</w:t>
      </w:r>
      <w:proofErr w:type="gramEnd"/>
      <w:r w:rsidRPr="007449B6">
        <w:rPr>
          <w:rFonts w:eastAsia="Times New Roman" w:cs="Calibri"/>
          <w:b/>
          <w:bCs/>
          <w:color w:val="000000"/>
          <w:sz w:val="28"/>
          <w:szCs w:val="28"/>
          <w:lang w:eastAsia="zh-CN"/>
        </w:rPr>
        <w:t xml:space="preserve"> successful assimilation that excludes Asian bodies. Language marks impossible social compliance for the Asian and separates them from the rest of the students.</w:t>
      </w:r>
    </w:p>
    <w:p w:rsidR="007449B6" w:rsidRPr="007449B6" w:rsidRDefault="007449B6" w:rsidP="007449B6">
      <w:pPr>
        <w:spacing w:line="240" w:lineRule="auto"/>
        <w:rPr>
          <w:rFonts w:ascii="Times New Roman" w:eastAsia="Times New Roman" w:hAnsi="Times New Roman" w:cs="Times New Roman"/>
          <w:sz w:val="24"/>
          <w:szCs w:val="24"/>
          <w:lang w:eastAsia="zh-CN"/>
        </w:rPr>
      </w:pPr>
      <w:proofErr w:type="spellStart"/>
      <w:r w:rsidRPr="007449B6">
        <w:rPr>
          <w:rFonts w:eastAsia="Times New Roman" w:cs="Calibri"/>
          <w:b/>
          <w:bCs/>
          <w:color w:val="000000"/>
          <w:sz w:val="28"/>
          <w:szCs w:val="28"/>
          <w:lang w:eastAsia="zh-CN"/>
        </w:rPr>
        <w:t>Eng</w:t>
      </w:r>
      <w:proofErr w:type="spellEnd"/>
      <w:r w:rsidRPr="007449B6">
        <w:rPr>
          <w:rFonts w:eastAsia="Times New Roman" w:cs="Calibri"/>
          <w:b/>
          <w:bCs/>
          <w:color w:val="000000"/>
          <w:sz w:val="28"/>
          <w:szCs w:val="28"/>
          <w:lang w:eastAsia="zh-CN"/>
        </w:rPr>
        <w:t xml:space="preserve"> &amp; Han 2 [Asian]</w:t>
      </w:r>
      <w:r w:rsidRPr="007449B6">
        <w:rPr>
          <w:rFonts w:eastAsia="Times New Roman" w:cs="Calibri"/>
          <w:color w:val="000000"/>
          <w:sz w:val="28"/>
          <w:szCs w:val="28"/>
          <w:lang w:eastAsia="zh-CN"/>
        </w:rPr>
        <w:t>,</w:t>
      </w:r>
      <w:r w:rsidRPr="007449B6">
        <w:rPr>
          <w:rFonts w:eastAsia="Times New Roman" w:cs="Calibri"/>
          <w:color w:val="000000"/>
          <w:sz w:val="16"/>
          <w:szCs w:val="16"/>
          <w:lang w:eastAsia="zh-CN"/>
        </w:rPr>
        <w:t xml:space="preserve"> DAVID L. ENG &amp; SHINHEE HAN</w:t>
      </w:r>
      <w:r w:rsidRPr="007449B6">
        <w:rPr>
          <w:rFonts w:eastAsia="Times New Roman" w:cs="Calibri"/>
          <w:color w:val="000000"/>
          <w:sz w:val="16"/>
          <w:szCs w:val="16"/>
          <w:u w:val="single"/>
          <w:lang w:eastAsia="zh-CN"/>
        </w:rPr>
        <w:t xml:space="preserve"> </w:t>
      </w:r>
      <w:r w:rsidRPr="007449B6">
        <w:rPr>
          <w:rFonts w:eastAsia="Times New Roman" w:cs="Calibri"/>
          <w:color w:val="000000"/>
          <w:sz w:val="16"/>
          <w:szCs w:val="16"/>
          <w:lang w:eastAsia="zh-CN"/>
        </w:rPr>
        <w:t xml:space="preserve">[David L. </w:t>
      </w:r>
      <w:proofErr w:type="spellStart"/>
      <w:r w:rsidRPr="007449B6">
        <w:rPr>
          <w:rFonts w:eastAsia="Times New Roman" w:cs="Calibri"/>
          <w:color w:val="000000"/>
          <w:sz w:val="16"/>
          <w:szCs w:val="16"/>
          <w:lang w:eastAsia="zh-CN"/>
        </w:rPr>
        <w:t>Eng</w:t>
      </w:r>
      <w:proofErr w:type="spellEnd"/>
      <w:r w:rsidRPr="007449B6">
        <w:rPr>
          <w:rFonts w:eastAsia="Times New Roman" w:cs="Calibri"/>
          <w:color w:val="000000"/>
          <w:sz w:val="16"/>
          <w:szCs w:val="16"/>
          <w:lang w:eastAsia="zh-CN"/>
        </w:rPr>
        <w:t xml:space="preserve"> is Richard L. Fisher Professor of English as well as Graduate Chair of the English Department at </w:t>
      </w:r>
      <w:proofErr w:type="spellStart"/>
      <w:r w:rsidRPr="007449B6">
        <w:rPr>
          <w:rFonts w:eastAsia="Times New Roman" w:cs="Calibri"/>
          <w:color w:val="000000"/>
          <w:sz w:val="16"/>
          <w:szCs w:val="16"/>
          <w:lang w:eastAsia="zh-CN"/>
        </w:rPr>
        <w:t>UPenn</w:t>
      </w:r>
      <w:proofErr w:type="spellEnd"/>
      <w:r w:rsidRPr="007449B6">
        <w:rPr>
          <w:rFonts w:eastAsia="Times New Roman" w:cs="Calibri"/>
          <w:color w:val="000000"/>
          <w:sz w:val="16"/>
          <w:szCs w:val="16"/>
          <w:lang w:eastAsia="zh-CN"/>
        </w:rPr>
        <w:t xml:space="preserve">. He is also Professor in the Program in Asian American Studies, the Program in Comparative Literature &amp; Literary Theory, and the Program in Gender, Sexuality &amp; Women's Studies. At Penn, </w:t>
      </w:r>
      <w:proofErr w:type="spellStart"/>
      <w:r w:rsidRPr="007449B6">
        <w:rPr>
          <w:rFonts w:eastAsia="Times New Roman" w:cs="Calibri"/>
          <w:color w:val="000000"/>
          <w:sz w:val="16"/>
          <w:szCs w:val="16"/>
          <w:lang w:eastAsia="zh-CN"/>
        </w:rPr>
        <w:t>Eng</w:t>
      </w:r>
      <w:proofErr w:type="spellEnd"/>
      <w:r w:rsidRPr="007449B6">
        <w:rPr>
          <w:rFonts w:eastAsia="Times New Roman" w:cs="Calibri"/>
          <w:color w:val="000000"/>
          <w:sz w:val="16"/>
          <w:szCs w:val="16"/>
          <w:lang w:eastAsia="zh-CN"/>
        </w:rPr>
        <w:t xml:space="preserve"> is a founding </w:t>
      </w:r>
      <w:proofErr w:type="spellStart"/>
      <w:r w:rsidRPr="007449B6">
        <w:rPr>
          <w:rFonts w:eastAsia="Times New Roman" w:cs="Calibri"/>
          <w:color w:val="000000"/>
          <w:sz w:val="16"/>
          <w:szCs w:val="16"/>
          <w:lang w:eastAsia="zh-CN"/>
        </w:rPr>
        <w:t>convenor</w:t>
      </w:r>
      <w:proofErr w:type="spellEnd"/>
      <w:r w:rsidRPr="007449B6">
        <w:rPr>
          <w:rFonts w:eastAsia="Times New Roman" w:cs="Calibri"/>
          <w:color w:val="000000"/>
          <w:sz w:val="16"/>
          <w:szCs w:val="16"/>
          <w:lang w:eastAsia="zh-CN"/>
        </w:rPr>
        <w:t xml:space="preserve"> of the Faculty Working Group on Race and Empire Studies as well as a member of the Executive Board of Gender, Sexuality &amp; Women's Studies and the Alice Paul Center.  </w:t>
      </w:r>
      <w:proofErr w:type="spellStart"/>
      <w:r w:rsidRPr="007449B6">
        <w:rPr>
          <w:rFonts w:eastAsia="Times New Roman" w:cs="Calibri"/>
          <w:color w:val="000000"/>
          <w:sz w:val="16"/>
          <w:szCs w:val="16"/>
          <w:lang w:eastAsia="zh-CN"/>
        </w:rPr>
        <w:t>Shinhee</w:t>
      </w:r>
      <w:proofErr w:type="spellEnd"/>
      <w:r w:rsidRPr="007449B6">
        <w:rPr>
          <w:rFonts w:eastAsia="Times New Roman" w:cs="Calibri"/>
          <w:color w:val="000000"/>
          <w:sz w:val="16"/>
          <w:szCs w:val="16"/>
          <w:lang w:eastAsia="zh-CN"/>
        </w:rPr>
        <w:t xml:space="preserve"> Han, Ph.D. is </w:t>
      </w:r>
      <w:proofErr w:type="gramStart"/>
      <w:r w:rsidRPr="007449B6">
        <w:rPr>
          <w:rFonts w:eastAsia="Times New Roman" w:cs="Calibri"/>
          <w:color w:val="000000"/>
          <w:sz w:val="16"/>
          <w:szCs w:val="16"/>
          <w:lang w:eastAsia="zh-CN"/>
        </w:rPr>
        <w:t>aa</w:t>
      </w:r>
      <w:proofErr w:type="gramEnd"/>
      <w:r w:rsidRPr="007449B6">
        <w:rPr>
          <w:rFonts w:eastAsia="Times New Roman" w:cs="Calibri"/>
          <w:color w:val="000000"/>
          <w:sz w:val="16"/>
          <w:szCs w:val="16"/>
          <w:lang w:eastAsia="zh-CN"/>
        </w:rPr>
        <w:t xml:space="preserve"> senior psychotherapist at the </w:t>
      </w:r>
      <w:proofErr w:type="spellStart"/>
      <w:r w:rsidRPr="007449B6">
        <w:rPr>
          <w:rFonts w:eastAsia="Times New Roman" w:cs="Calibri"/>
          <w:color w:val="000000"/>
          <w:sz w:val="16"/>
          <w:szCs w:val="16"/>
          <w:lang w:eastAsia="zh-CN"/>
        </w:rPr>
        <w:t>Newschool</w:t>
      </w:r>
      <w:proofErr w:type="spellEnd"/>
      <w:r w:rsidRPr="007449B6">
        <w:rPr>
          <w:rFonts w:eastAsia="Times New Roman" w:cs="Calibri"/>
          <w:color w:val="000000"/>
          <w:sz w:val="16"/>
          <w:szCs w:val="16"/>
          <w:lang w:eastAsia="zh-CN"/>
        </w:rPr>
        <w:t xml:space="preserve"> University's counseling service.  Her clinical specializations include Asian and Asian American mental health, transnational adoptees, </w:t>
      </w:r>
      <w:proofErr w:type="gramStart"/>
      <w:r w:rsidRPr="007449B6">
        <w:rPr>
          <w:rFonts w:eastAsia="Times New Roman" w:cs="Calibri"/>
          <w:color w:val="000000"/>
          <w:sz w:val="16"/>
          <w:szCs w:val="16"/>
          <w:lang w:eastAsia="zh-CN"/>
        </w:rPr>
        <w:t>LGBT</w:t>
      </w:r>
      <w:proofErr w:type="gramEnd"/>
      <w:r w:rsidRPr="007449B6">
        <w:rPr>
          <w:rFonts w:eastAsia="Times New Roman" w:cs="Calibri"/>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7449B6">
        <w:rPr>
          <w:rFonts w:eastAsia="Times New Roman" w:cs="Calibri"/>
          <w:color w:val="000000"/>
          <w:sz w:val="16"/>
          <w:szCs w:val="16"/>
          <w:lang w:eastAsia="zh-CN"/>
        </w:rPr>
        <w:t>ghs</w:t>
      </w:r>
      <w:proofErr w:type="spellEnd"/>
      <w:r w:rsidRPr="007449B6">
        <w:rPr>
          <w:rFonts w:eastAsia="Times New Roman" w:cs="Calibri"/>
          <w:color w:val="000000"/>
          <w:sz w:val="16"/>
          <w:szCs w:val="16"/>
          <w:lang w:eastAsia="zh-CN"/>
        </w:rPr>
        <w:t xml:space="preserve">//BZ Recut/Tagged </w:t>
      </w:r>
      <w:proofErr w:type="spellStart"/>
      <w:r w:rsidRPr="007449B6">
        <w:rPr>
          <w:rFonts w:eastAsia="Times New Roman" w:cs="Calibri"/>
          <w:color w:val="000000"/>
          <w:sz w:val="16"/>
          <w:szCs w:val="16"/>
          <w:lang w:eastAsia="zh-CN"/>
        </w:rPr>
        <w:t>Nato</w:t>
      </w:r>
      <w:proofErr w:type="spellEnd"/>
    </w:p>
    <w:p w:rsidR="007449B6" w:rsidRPr="007449B6" w:rsidRDefault="007449B6" w:rsidP="007449B6">
      <w:pPr>
        <w:spacing w:line="240" w:lineRule="auto"/>
        <w:rPr>
          <w:rFonts w:ascii="Times New Roman" w:eastAsia="Times New Roman" w:hAnsi="Times New Roman" w:cs="Times New Roman"/>
          <w:sz w:val="24"/>
          <w:szCs w:val="24"/>
          <w:lang w:eastAsia="zh-CN"/>
        </w:rPr>
      </w:pPr>
      <w:r w:rsidRPr="007449B6">
        <w:rPr>
          <w:rFonts w:eastAsia="Times New Roman" w:cs="Calibri"/>
          <w:color w:val="000000"/>
          <w:sz w:val="16"/>
          <w:szCs w:val="16"/>
          <w:lang w:eastAsia="zh-CN"/>
        </w:rPr>
        <w:t xml:space="preserve">﻿MIMICRY; OR, THE MELANCHOLIC MACHINE </w:t>
      </w:r>
      <w:proofErr w:type="gramStart"/>
      <w:r w:rsidRPr="007449B6">
        <w:rPr>
          <w:rFonts w:eastAsia="Times New Roman" w:cs="Calibri"/>
          <w:b/>
          <w:bCs/>
          <w:color w:val="000000"/>
          <w:sz w:val="28"/>
          <w:szCs w:val="28"/>
          <w:u w:val="single"/>
          <w:lang w:eastAsia="zh-CN"/>
        </w:rPr>
        <w:t>Racial</w:t>
      </w:r>
      <w:proofErr w:type="gramEnd"/>
      <w:r w:rsidRPr="007449B6">
        <w:rPr>
          <w:rFonts w:eastAsia="Times New Roman" w:cs="Calibri"/>
          <w:b/>
          <w:bCs/>
          <w:color w:val="000000"/>
          <w:sz w:val="28"/>
          <w:szCs w:val="28"/>
          <w:u w:val="single"/>
          <w:lang w:eastAsia="zh-CN"/>
        </w:rPr>
        <w:t xml:space="preserve"> melancholia as psychic splitting and national dis-ease opens on the interconnected terrains of mimicry, ambivalence, and the stereotype</w:t>
      </w:r>
      <w:r w:rsidRPr="007449B6">
        <w:rPr>
          <w:rFonts w:eastAsia="Times New Roman" w:cs="Calibri"/>
          <w:color w:val="000000"/>
          <w:sz w:val="16"/>
          <w:szCs w:val="16"/>
          <w:lang w:eastAsia="zh-CN"/>
        </w:rPr>
        <w:t xml:space="preserve">. In his seminal essay “Of Mimicry and Man: The Ambivalence of Colonial Discourse,” </w:t>
      </w:r>
      <w:proofErr w:type="spellStart"/>
      <w:r w:rsidRPr="007449B6">
        <w:rPr>
          <w:rFonts w:eastAsia="Times New Roman" w:cs="Calibri"/>
          <w:color w:val="000000"/>
          <w:sz w:val="16"/>
          <w:szCs w:val="16"/>
          <w:lang w:eastAsia="zh-CN"/>
        </w:rPr>
        <w:t>Homi</w:t>
      </w:r>
      <w:proofErr w:type="spellEnd"/>
      <w:r w:rsidRPr="007449B6">
        <w:rPr>
          <w:rFonts w:eastAsia="Times New Roman" w:cs="Calibri"/>
          <w:color w:val="000000"/>
          <w:sz w:val="16"/>
          <w:szCs w:val="16"/>
          <w:lang w:eastAsia="zh-CN"/>
        </w:rPr>
        <w:t xml:space="preserve"> </w:t>
      </w:r>
      <w:proofErr w:type="spellStart"/>
      <w:r w:rsidRPr="007449B6">
        <w:rPr>
          <w:rFonts w:eastAsia="Times New Roman" w:cs="Calibri"/>
          <w:color w:val="000000"/>
          <w:sz w:val="16"/>
          <w:szCs w:val="16"/>
          <w:lang w:eastAsia="zh-CN"/>
        </w:rPr>
        <w:t>Bhabha</w:t>
      </w:r>
      <w:proofErr w:type="spellEnd"/>
      <w:r w:rsidRPr="007449B6">
        <w:rPr>
          <w:rFonts w:eastAsia="Times New Roman" w:cs="Calibri"/>
          <w:color w:val="000000"/>
          <w:sz w:val="16"/>
          <w:szCs w:val="16"/>
          <w:lang w:eastAsia="zh-CN"/>
        </w:rPr>
        <w:t xml:space="preserve"> describes the ways in which a </w:t>
      </w:r>
      <w:r w:rsidRPr="007449B6">
        <w:rPr>
          <w:rFonts w:eastAsia="Times New Roman" w:cs="Calibri"/>
          <w:color w:val="000000"/>
          <w:sz w:val="28"/>
          <w:szCs w:val="28"/>
          <w:u w:val="single"/>
          <w:shd w:val="clear" w:color="auto" w:fill="00FF00"/>
          <w:lang w:eastAsia="zh-CN"/>
        </w:rPr>
        <w:t xml:space="preserve">colonial regime compels the colonized subject to mimic </w:t>
      </w:r>
      <w:r w:rsidRPr="007449B6">
        <w:rPr>
          <w:rFonts w:eastAsia="Times New Roman" w:cs="Calibri"/>
          <w:color w:val="000000"/>
          <w:sz w:val="28"/>
          <w:szCs w:val="28"/>
          <w:u w:val="single"/>
          <w:lang w:eastAsia="zh-CN"/>
        </w:rPr>
        <w:t xml:space="preserve">Western ideals of </w:t>
      </w:r>
      <w:r w:rsidRPr="007449B6">
        <w:rPr>
          <w:rFonts w:eastAsia="Times New Roman" w:cs="Calibri"/>
          <w:color w:val="000000"/>
          <w:sz w:val="28"/>
          <w:szCs w:val="28"/>
          <w:u w:val="single"/>
          <w:shd w:val="clear" w:color="auto" w:fill="00FF00"/>
          <w:lang w:eastAsia="zh-CN"/>
        </w:rPr>
        <w:t>whiteness.</w:t>
      </w:r>
      <w:r w:rsidRPr="007449B6">
        <w:rPr>
          <w:rFonts w:eastAsia="Times New Roman" w:cs="Calibri"/>
          <w:color w:val="000000"/>
          <w:sz w:val="28"/>
          <w:szCs w:val="28"/>
          <w:u w:val="single"/>
          <w:lang w:eastAsia="zh-CN"/>
        </w:rPr>
        <w:t xml:space="preserve"> </w:t>
      </w:r>
      <w:r w:rsidRPr="007449B6">
        <w:rPr>
          <w:rFonts w:eastAsia="Times New Roman" w:cs="Calibri"/>
          <w:color w:val="000000"/>
          <w:sz w:val="16"/>
          <w:szCs w:val="16"/>
          <w:lang w:eastAsia="zh-CN"/>
        </w:rPr>
        <w:t xml:space="preserve">At the same time, this mimicry is also condemned to failure. </w:t>
      </w:r>
      <w:proofErr w:type="spellStart"/>
      <w:r w:rsidRPr="007449B6">
        <w:rPr>
          <w:rFonts w:eastAsia="Times New Roman" w:cs="Calibri"/>
          <w:color w:val="000000"/>
          <w:sz w:val="16"/>
          <w:szCs w:val="16"/>
          <w:lang w:eastAsia="zh-CN"/>
        </w:rPr>
        <w:t>Bhabha</w:t>
      </w:r>
      <w:proofErr w:type="spellEnd"/>
      <w:r w:rsidRPr="007449B6">
        <w:rPr>
          <w:rFonts w:eastAsia="Times New Roman" w:cs="Calibri"/>
          <w:color w:val="000000"/>
          <w:sz w:val="16"/>
          <w:szCs w:val="16"/>
          <w:lang w:eastAsia="zh-CN"/>
        </w:rPr>
        <w:t xml:space="preserve"> writes, “</w:t>
      </w:r>
      <w:r w:rsidRPr="007449B6">
        <w:rPr>
          <w:rFonts w:eastAsia="Times New Roman" w:cs="Calibri"/>
          <w:color w:val="000000"/>
          <w:sz w:val="28"/>
          <w:szCs w:val="28"/>
          <w:u w:val="single"/>
          <w:shd w:val="clear" w:color="auto" w:fill="00FF00"/>
          <w:lang w:eastAsia="zh-CN"/>
        </w:rPr>
        <w:t xml:space="preserve">Colonial mimicry </w:t>
      </w:r>
      <w:r w:rsidRPr="007449B6">
        <w:rPr>
          <w:rFonts w:eastAsia="Times New Roman" w:cs="Calibri"/>
          <w:color w:val="000000"/>
          <w:sz w:val="28"/>
          <w:szCs w:val="28"/>
          <w:u w:val="single"/>
          <w:lang w:eastAsia="zh-CN"/>
        </w:rPr>
        <w:t xml:space="preserve">is </w:t>
      </w:r>
      <w:r w:rsidRPr="007449B6">
        <w:rPr>
          <w:rFonts w:eastAsia="Times New Roman" w:cs="Calibri"/>
          <w:color w:val="000000"/>
          <w:sz w:val="28"/>
          <w:szCs w:val="28"/>
          <w:u w:val="single"/>
          <w:shd w:val="clear" w:color="auto" w:fill="00FF00"/>
          <w:lang w:eastAsia="zh-CN"/>
        </w:rPr>
        <w:t xml:space="preserve">the desire for a reformed, </w:t>
      </w:r>
      <w:r w:rsidRPr="007449B6">
        <w:rPr>
          <w:rFonts w:eastAsia="Times New Roman" w:cs="Calibri"/>
          <w:color w:val="000000"/>
          <w:sz w:val="28"/>
          <w:szCs w:val="28"/>
          <w:u w:val="single"/>
          <w:lang w:eastAsia="zh-CN"/>
        </w:rPr>
        <w:t xml:space="preserve">recognizable </w:t>
      </w:r>
      <w:proofErr w:type="gramStart"/>
      <w:r w:rsidRPr="007449B6">
        <w:rPr>
          <w:rFonts w:eastAsia="Times New Roman" w:cs="Calibri"/>
          <w:color w:val="000000"/>
          <w:sz w:val="28"/>
          <w:szCs w:val="28"/>
          <w:u w:val="single"/>
          <w:shd w:val="clear" w:color="auto" w:fill="00FF00"/>
          <w:lang w:eastAsia="zh-CN"/>
        </w:rPr>
        <w:t>Other</w:t>
      </w:r>
      <w:proofErr w:type="gramEnd"/>
      <w:r w:rsidRPr="007449B6">
        <w:rPr>
          <w:rFonts w:eastAsia="Times New Roman" w:cs="Calibri"/>
          <w:color w:val="000000"/>
          <w:sz w:val="28"/>
          <w:szCs w:val="28"/>
          <w:u w:val="single"/>
          <w:lang w:eastAsia="zh-CN"/>
        </w:rPr>
        <w:t>, as a subject of a difference that is almost the same, but not quite</w:t>
      </w:r>
      <w:r w:rsidRPr="007449B6">
        <w:rPr>
          <w:rFonts w:eastAsia="Times New Roman" w:cs="Calibri"/>
          <w:color w:val="000000"/>
          <w:sz w:val="16"/>
          <w:szCs w:val="16"/>
          <w:lang w:eastAsia="zh-CN"/>
        </w:rPr>
        <w:t xml:space="preserve">. Which is to say, that the discourse of mimicry is constructed around an ambivalence; in </w:t>
      </w:r>
      <w:r w:rsidRPr="007449B6">
        <w:rPr>
          <w:rFonts w:eastAsia="Times New Roman" w:cs="Calibri"/>
          <w:color w:val="000000"/>
          <w:sz w:val="16"/>
          <w:szCs w:val="16"/>
          <w:lang w:eastAsia="zh-CN"/>
        </w:rPr>
        <w:lastRenderedPageBreak/>
        <w:t xml:space="preserve">order to be effective, </w:t>
      </w:r>
      <w:r w:rsidRPr="007449B6">
        <w:rPr>
          <w:rFonts w:eastAsia="Times New Roman" w:cs="Calibri"/>
          <w:b/>
          <w:bCs/>
          <w:color w:val="000000"/>
          <w:sz w:val="28"/>
          <w:szCs w:val="28"/>
          <w:u w:val="single"/>
          <w:lang w:eastAsia="zh-CN"/>
        </w:rPr>
        <w:t xml:space="preserve">mimicry </w:t>
      </w:r>
      <w:r w:rsidRPr="007449B6">
        <w:rPr>
          <w:rFonts w:eastAsia="Times New Roman" w:cs="Calibri"/>
          <w:b/>
          <w:bCs/>
          <w:color w:val="000000"/>
          <w:sz w:val="28"/>
          <w:szCs w:val="28"/>
          <w:u w:val="single"/>
          <w:shd w:val="clear" w:color="auto" w:fill="00FF00"/>
          <w:lang w:eastAsia="zh-CN"/>
        </w:rPr>
        <w:t>must continually reproduce its slippage,</w:t>
      </w:r>
      <w:r w:rsidRPr="007449B6">
        <w:rPr>
          <w:rFonts w:eastAsia="Times New Roman" w:cs="Calibri"/>
          <w:b/>
          <w:bCs/>
          <w:color w:val="000000"/>
          <w:sz w:val="28"/>
          <w:szCs w:val="28"/>
          <w:u w:val="single"/>
          <w:lang w:eastAsia="zh-CN"/>
        </w:rPr>
        <w:t xml:space="preserve"> its excess, </w:t>
      </w:r>
      <w:r w:rsidRPr="007449B6">
        <w:rPr>
          <w:rFonts w:eastAsia="Times New Roman" w:cs="Calibri"/>
          <w:b/>
          <w:bCs/>
          <w:color w:val="000000"/>
          <w:sz w:val="28"/>
          <w:szCs w:val="28"/>
          <w:u w:val="single"/>
          <w:shd w:val="clear" w:color="auto" w:fill="00FF00"/>
          <w:lang w:eastAsia="zh-CN"/>
        </w:rPr>
        <w:t>its difference.… Almost the same but not white</w:t>
      </w:r>
      <w:r w:rsidRPr="007449B6">
        <w:rPr>
          <w:rFonts w:eastAsia="Times New Roman" w:cs="Calibri"/>
          <w:color w:val="000000"/>
          <w:sz w:val="16"/>
          <w:szCs w:val="16"/>
          <w:lang w:eastAsia="zh-CN"/>
        </w:rPr>
        <w:t xml:space="preserve">.”28 </w:t>
      </w:r>
      <w:proofErr w:type="spellStart"/>
      <w:r w:rsidRPr="007449B6">
        <w:rPr>
          <w:rFonts w:eastAsia="Times New Roman" w:cs="Calibri"/>
          <w:color w:val="000000"/>
          <w:sz w:val="28"/>
          <w:szCs w:val="28"/>
          <w:u w:val="single"/>
          <w:lang w:eastAsia="zh-CN"/>
        </w:rPr>
        <w:t>Bhabha</w:t>
      </w:r>
      <w:proofErr w:type="spellEnd"/>
      <w:r w:rsidRPr="007449B6">
        <w:rPr>
          <w:rFonts w:eastAsia="Times New Roman" w:cs="Calibri"/>
          <w:color w:val="000000"/>
          <w:sz w:val="28"/>
          <w:szCs w:val="28"/>
          <w:u w:val="single"/>
          <w:lang w:eastAsia="zh-CN"/>
        </w:rPr>
        <w:t xml:space="preserve"> locates and labels the social imperative to assimilate as the colonial structure of mimicry.</w:t>
      </w:r>
      <w:r w:rsidRPr="007449B6">
        <w:rPr>
          <w:rFonts w:eastAsia="Times New Roman" w:cs="Calibri"/>
          <w:color w:val="000000"/>
          <w:sz w:val="16"/>
          <w:szCs w:val="16"/>
          <w:lang w:eastAsia="zh-CN"/>
        </w:rPr>
        <w:t xml:space="preserve"> He highlights not only the social performance but also its inevitable, built-in failure. </w:t>
      </w:r>
      <w:r w:rsidRPr="007449B6">
        <w:rPr>
          <w:rFonts w:eastAsia="Times New Roman" w:cs="Calibri"/>
          <w:b/>
          <w:bCs/>
          <w:color w:val="000000"/>
          <w:sz w:val="28"/>
          <w:szCs w:val="28"/>
          <w:u w:val="single"/>
          <w:lang w:eastAsia="zh-CN"/>
        </w:rPr>
        <w:t xml:space="preserve">This doubling of difference that is almost the same but not quite, almost the same but not white, results in ambivalence, which comes to define the failure of mimicry. </w:t>
      </w:r>
      <w:r w:rsidRPr="007449B6">
        <w:rPr>
          <w:rFonts w:eastAsia="Times New Roman" w:cs="Calibri"/>
          <w:color w:val="000000"/>
          <w:sz w:val="16"/>
          <w:szCs w:val="16"/>
          <w:lang w:eastAsia="zh-CN"/>
        </w:rPr>
        <w:t xml:space="preserve">Here we elaborate on </w:t>
      </w:r>
      <w:proofErr w:type="spellStart"/>
      <w:r w:rsidRPr="007449B6">
        <w:rPr>
          <w:rFonts w:eastAsia="Times New Roman" w:cs="Calibri"/>
          <w:color w:val="000000"/>
          <w:sz w:val="16"/>
          <w:szCs w:val="16"/>
          <w:lang w:eastAsia="zh-CN"/>
        </w:rPr>
        <w:t>Bhabha’s</w:t>
      </w:r>
      <w:proofErr w:type="spellEnd"/>
      <w:r w:rsidRPr="007449B6">
        <w:rPr>
          <w:rFonts w:eastAsia="Times New Roman" w:cs="Calibri"/>
          <w:color w:val="000000"/>
          <w:sz w:val="16"/>
          <w:szCs w:val="16"/>
          <w:lang w:eastAsia="zh-CN"/>
        </w:rPr>
        <w:t xml:space="preserve"> observations of mimicry with </w:t>
      </w:r>
      <w:r w:rsidRPr="007449B6">
        <w:rPr>
          <w:rFonts w:eastAsia="Times New Roman" w:cs="Calibri"/>
          <w:color w:val="000000"/>
          <w:sz w:val="12"/>
          <w:szCs w:val="12"/>
          <w:lang w:eastAsia="zh-CN"/>
        </w:rPr>
        <w:t xml:space="preserve">its </w:t>
      </w:r>
      <w:proofErr w:type="spellStart"/>
      <w:r w:rsidRPr="007449B6">
        <w:rPr>
          <w:rFonts w:eastAsia="Times New Roman" w:cs="Calibri"/>
          <w:color w:val="000000"/>
          <w:sz w:val="12"/>
          <w:szCs w:val="12"/>
          <w:lang w:eastAsia="zh-CN"/>
        </w:rPr>
        <w:t>intrasubjective</w:t>
      </w:r>
      <w:proofErr w:type="spellEnd"/>
      <w:r w:rsidRPr="007449B6">
        <w:rPr>
          <w:rFonts w:eastAsia="Times New Roman" w:cs="Calibri"/>
          <w:color w:val="000000"/>
          <w:sz w:val="12"/>
          <w:szCs w:val="12"/>
          <w:lang w:eastAsia="zh-CN"/>
        </w:rPr>
        <w:t xml:space="preserve"> internalization into the psychic domain through the logic of racial melancholia. It is important to remember that, as with </w:t>
      </w:r>
      <w:proofErr w:type="spellStart"/>
      <w:r w:rsidRPr="007449B6">
        <w:rPr>
          <w:rFonts w:eastAsia="Times New Roman" w:cs="Calibri"/>
          <w:color w:val="000000"/>
          <w:sz w:val="12"/>
          <w:szCs w:val="12"/>
          <w:lang w:eastAsia="zh-CN"/>
        </w:rPr>
        <w:t>Bhabha’s</w:t>
      </w:r>
      <w:proofErr w:type="spellEnd"/>
      <w:r w:rsidRPr="007449B6">
        <w:rPr>
          <w:rFonts w:eastAsia="Times New Roman" w:cs="Calibri"/>
          <w:color w:val="000000"/>
          <w:sz w:val="12"/>
          <w:szCs w:val="12"/>
          <w:lang w:eastAsia="zh-CN"/>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7449B6">
        <w:rPr>
          <w:rFonts w:eastAsia="Times New Roman" w:cs="Calibri"/>
          <w:color w:val="000000"/>
          <w:sz w:val="8"/>
          <w:szCs w:val="8"/>
          <w:lang w:eastAsia="zh-CN"/>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7449B6">
        <w:rPr>
          <w:rFonts w:eastAsia="Times New Roman" w:cs="Calibri"/>
          <w:color w:val="000000"/>
          <w:sz w:val="8"/>
          <w:szCs w:val="8"/>
          <w:u w:val="single"/>
          <w:lang w:eastAsia="zh-CN"/>
        </w:rPr>
        <w:t xml:space="preserve">The ambivalence that comes to define Freud’s concept of melancholia is one that finds its origins and routes in social history—in colonial and racial structures impelling performative displays of mimicry and man. </w:t>
      </w:r>
      <w:r w:rsidRPr="007449B6">
        <w:rPr>
          <w:rFonts w:eastAsia="Times New Roman" w:cs="Calibri"/>
          <w:color w:val="000000"/>
          <w:sz w:val="8"/>
          <w:szCs w:val="8"/>
          <w:lang w:eastAsia="zh-CN"/>
        </w:rPr>
        <w:t xml:space="preserve">It is crucial to extend </w:t>
      </w:r>
      <w:proofErr w:type="spellStart"/>
      <w:r w:rsidRPr="007449B6">
        <w:rPr>
          <w:rFonts w:eastAsia="Times New Roman" w:cs="Calibri"/>
          <w:color w:val="000000"/>
          <w:sz w:val="8"/>
          <w:szCs w:val="8"/>
          <w:lang w:eastAsia="zh-CN"/>
        </w:rPr>
        <w:t>Bhabha’s</w:t>
      </w:r>
      <w:proofErr w:type="spellEnd"/>
      <w:r w:rsidRPr="007449B6">
        <w:rPr>
          <w:rFonts w:eastAsia="Times New Roman" w:cs="Calibri"/>
          <w:color w:val="000000"/>
          <w:sz w:val="8"/>
          <w:szCs w:val="8"/>
          <w:lang w:eastAsia="zh-CN"/>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7449B6">
        <w:rPr>
          <w:rFonts w:eastAsia="Times New Roman" w:cs="Calibri"/>
          <w:color w:val="000000"/>
          <w:sz w:val="8"/>
          <w:szCs w:val="8"/>
          <w:lang w:eastAsia="zh-CN"/>
        </w:rPr>
        <w:t>Bhabha</w:t>
      </w:r>
      <w:proofErr w:type="spellEnd"/>
      <w:r w:rsidRPr="007449B6">
        <w:rPr>
          <w:rFonts w:eastAsia="Times New Roman" w:cs="Calibri"/>
          <w:color w:val="000000"/>
          <w:sz w:val="8"/>
          <w:szCs w:val="8"/>
          <w:lang w:eastAsia="zh-CN"/>
        </w:rPr>
        <w:t xml:space="preserve"> aligns ambivalence and splitting with the stereotype, suggesting that the performance of mimicry and the phenomenon of the stereotype be considered together. </w:t>
      </w:r>
      <w:r w:rsidRPr="007449B6">
        <w:rPr>
          <w:rFonts w:eastAsia="Times New Roman" w:cs="Calibri"/>
          <w:color w:val="000000"/>
          <w:sz w:val="8"/>
          <w:szCs w:val="8"/>
          <w:u w:val="single"/>
          <w:lang w:eastAsia="zh-CN"/>
        </w:rPr>
        <w:t xml:space="preserve">The stereotype, </w:t>
      </w:r>
      <w:proofErr w:type="spellStart"/>
      <w:r w:rsidRPr="007449B6">
        <w:rPr>
          <w:rFonts w:eastAsia="Times New Roman" w:cs="Calibri"/>
          <w:color w:val="000000"/>
          <w:sz w:val="8"/>
          <w:szCs w:val="8"/>
          <w:u w:val="single"/>
          <w:lang w:eastAsia="zh-CN"/>
        </w:rPr>
        <w:t>Bhabha</w:t>
      </w:r>
      <w:proofErr w:type="spellEnd"/>
      <w:r w:rsidRPr="007449B6">
        <w:rPr>
          <w:rFonts w:eastAsia="Times New Roman" w:cs="Calibri"/>
          <w:color w:val="000000"/>
          <w:sz w:val="8"/>
          <w:szCs w:val="8"/>
          <w:u w:val="single"/>
          <w:lang w:eastAsia="zh-CN"/>
        </w:rPr>
        <w:t xml:space="preserve"> writes, “</w:t>
      </w:r>
      <w:proofErr w:type="gramStart"/>
      <w:r w:rsidRPr="007449B6">
        <w:rPr>
          <w:rFonts w:eastAsia="Times New Roman" w:cs="Calibri"/>
          <w:color w:val="000000"/>
          <w:sz w:val="8"/>
          <w:szCs w:val="8"/>
          <w:u w:val="single"/>
          <w:lang w:eastAsia="zh-CN"/>
        </w:rPr>
        <w:t>is</w:t>
      </w:r>
      <w:proofErr w:type="gramEnd"/>
      <w:r w:rsidRPr="007449B6">
        <w:rPr>
          <w:rFonts w:eastAsia="Times New Roman" w:cs="Calibri"/>
          <w:color w:val="000000"/>
          <w:sz w:val="8"/>
          <w:szCs w:val="8"/>
          <w:u w:val="single"/>
          <w:lang w:eastAsia="zh-CN"/>
        </w:rPr>
        <w:t xml:space="preserve"> a form of knowledge and identification that vacillates between what is always ‘in place,’ already known, and something that must be anxiously repeated … for it is the force of ambivalence that gives the colonial stereotype its currency.”</w:t>
      </w:r>
      <w:r w:rsidRPr="007449B6">
        <w:rPr>
          <w:rFonts w:eastAsia="Times New Roman" w:cs="Calibri"/>
          <w:color w:val="000000"/>
          <w:sz w:val="8"/>
          <w:szCs w:val="8"/>
          <w:lang w:eastAsia="zh-CN"/>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7449B6">
        <w:rPr>
          <w:rFonts w:eastAsia="Times New Roman" w:cs="Calibri"/>
          <w:b/>
          <w:bCs/>
          <w:color w:val="000000"/>
          <w:sz w:val="8"/>
          <w:szCs w:val="8"/>
          <w:u w:val="single"/>
          <w:lang w:eastAsia="zh-CN"/>
        </w:rPr>
        <w:t>Asian Americans are forced to mimic the model minority stereotype in order to be recognized by mainstream society—in order to be, in order to be seen at all</w:t>
      </w:r>
      <w:r w:rsidRPr="007449B6">
        <w:rPr>
          <w:rFonts w:eastAsia="Times New Roman" w:cs="Calibri"/>
          <w:color w:val="000000"/>
          <w:sz w:val="8"/>
          <w:szCs w:val="8"/>
          <w:lang w:eastAsia="zh-CN"/>
        </w:rPr>
        <w:t xml:space="preserve">. </w:t>
      </w:r>
      <w:r w:rsidRPr="007449B6">
        <w:rPr>
          <w:rFonts w:eastAsia="Times New Roman" w:cs="Calibri"/>
          <w:color w:val="000000"/>
          <w:sz w:val="8"/>
          <w:szCs w:val="8"/>
          <w:u w:val="single"/>
          <w:lang w:eastAsia="zh-CN"/>
        </w:rPr>
        <w:t>However, to the extent that this mimicry of the model minority stereotype functions only to estrange Asian Americans from mainstream norms and ideals (as well as from their own histories), mimicry can operate only as a melancholic process</w:t>
      </w:r>
      <w:r w:rsidRPr="007449B6">
        <w:rPr>
          <w:rFonts w:eastAsia="Times New Roman" w:cs="Calibri"/>
          <w:b/>
          <w:bCs/>
          <w:color w:val="000000"/>
          <w:sz w:val="8"/>
          <w:szCs w:val="8"/>
          <w:u w:val="single"/>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7449B6">
        <w:rPr>
          <w:rFonts w:eastAsia="Times New Roman" w:cs="Calibri"/>
          <w:color w:val="000000"/>
          <w:sz w:val="8"/>
          <w:szCs w:val="8"/>
          <w:lang w:eastAsia="zh-CN"/>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7449B6">
        <w:rPr>
          <w:rFonts w:eastAsia="Times New Roman" w:cs="Calibri"/>
          <w:color w:val="000000"/>
          <w:sz w:val="8"/>
          <w:szCs w:val="8"/>
          <w:u w:val="single"/>
          <w:lang w:eastAsia="zh-CN"/>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7449B6">
        <w:rPr>
          <w:rFonts w:eastAsia="Times New Roman" w:cs="Calibri"/>
          <w:color w:val="000000"/>
          <w:sz w:val="8"/>
          <w:szCs w:val="8"/>
          <w:lang w:eastAsia="zh-CN"/>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7449B6">
        <w:rPr>
          <w:rFonts w:eastAsia="Times New Roman" w:cs="Calibri"/>
          <w:color w:val="000000"/>
          <w:sz w:val="8"/>
          <w:szCs w:val="8"/>
          <w:lang w:eastAsia="zh-CN"/>
        </w:rPr>
        <w:t>safe”professional</w:t>
      </w:r>
      <w:proofErr w:type="spellEnd"/>
      <w:r w:rsidRPr="007449B6">
        <w:rPr>
          <w:rFonts w:eastAsia="Times New Roman" w:cs="Calibri"/>
          <w:color w:val="000000"/>
          <w:sz w:val="8"/>
          <w:szCs w:val="8"/>
          <w:lang w:eastAsia="zh-CN"/>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7449B6">
        <w:rPr>
          <w:rFonts w:eastAsia="Times New Roman" w:cs="Calibri"/>
          <w:color w:val="000000"/>
          <w:sz w:val="8"/>
          <w:szCs w:val="8"/>
          <w:lang w:eastAsia="zh-CN"/>
        </w:rPr>
        <w:t>boat”or</w:t>
      </w:r>
      <w:proofErr w:type="spellEnd"/>
      <w:r w:rsidRPr="007449B6">
        <w:rPr>
          <w:rFonts w:eastAsia="Times New Roman" w:cs="Calibri"/>
          <w:color w:val="000000"/>
          <w:sz w:val="8"/>
          <w:szCs w:val="8"/>
          <w:lang w:eastAsia="zh-CN"/>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7449B6">
        <w:rPr>
          <w:rFonts w:eastAsia="Times New Roman" w:cs="Calibri"/>
          <w:color w:val="000000"/>
          <w:sz w:val="8"/>
          <w:szCs w:val="8"/>
          <w:lang w:eastAsia="zh-CN"/>
        </w:rPr>
        <w:t>Lacan’s</w:t>
      </w:r>
      <w:proofErr w:type="spellEnd"/>
      <w:r w:rsidRPr="007449B6">
        <w:rPr>
          <w:rFonts w:eastAsia="Times New Roman" w:cs="Calibri"/>
          <w:color w:val="000000"/>
          <w:sz w:val="8"/>
          <w:szCs w:val="8"/>
          <w:lang w:eastAsia="zh-CN"/>
        </w:rPr>
        <w:t xml:space="preserve"> idea of the subject as a desiring subject, Antonio </w:t>
      </w:r>
      <w:proofErr w:type="spellStart"/>
      <w:r w:rsidRPr="007449B6">
        <w:rPr>
          <w:rFonts w:eastAsia="Times New Roman" w:cs="Calibri"/>
          <w:color w:val="000000"/>
          <w:sz w:val="8"/>
          <w:szCs w:val="8"/>
          <w:lang w:eastAsia="zh-CN"/>
        </w:rPr>
        <w:t>Viego</w:t>
      </w:r>
      <w:proofErr w:type="spellEnd"/>
      <w:r w:rsidRPr="007449B6">
        <w:rPr>
          <w:rFonts w:eastAsia="Times New Roman" w:cs="Calibri"/>
          <w:color w:val="000000"/>
          <w:sz w:val="8"/>
          <w:szCs w:val="8"/>
          <w:lang w:eastAsia="zh-CN"/>
        </w:rPr>
        <w:t xml:space="preserve"> has described a similar prioritizing of needs over desires in the context of Latino immigration. He describes this process as the psychic production of a “dead </w:t>
      </w:r>
      <w:proofErr w:type="spellStart"/>
      <w:r w:rsidRPr="007449B6">
        <w:rPr>
          <w:rFonts w:eastAsia="Times New Roman" w:cs="Calibri"/>
          <w:color w:val="000000"/>
          <w:sz w:val="8"/>
          <w:szCs w:val="8"/>
          <w:lang w:eastAsia="zh-CN"/>
        </w:rPr>
        <w:t>subject,”the</w:t>
      </w:r>
      <w:proofErr w:type="spellEnd"/>
      <w:r w:rsidRPr="007449B6">
        <w:rPr>
          <w:rFonts w:eastAsia="Times New Roman" w:cs="Calibri"/>
          <w:color w:val="000000"/>
          <w:sz w:val="8"/>
          <w:szCs w:val="8"/>
          <w:lang w:eastAsia="zh-CN"/>
        </w:rPr>
        <w:t xml:space="preserve"> creation of a subject dead to his or her desires.32 Insofar as both social and parental pressures emphasize needs over desires— necessity over extravagance in Sau-ling W </w:t>
      </w:r>
      <w:proofErr w:type="spellStart"/>
      <w:r w:rsidRPr="007449B6">
        <w:rPr>
          <w:rFonts w:eastAsia="Times New Roman" w:cs="Calibri"/>
          <w:color w:val="000000"/>
          <w:sz w:val="8"/>
          <w:szCs w:val="8"/>
          <w:lang w:eastAsia="zh-CN"/>
        </w:rPr>
        <w:t>ong’s</w:t>
      </w:r>
      <w:proofErr w:type="spellEnd"/>
      <w:r w:rsidRPr="007449B6">
        <w:rPr>
          <w:rFonts w:eastAsia="Times New Roman" w:cs="Calibri"/>
          <w:color w:val="000000"/>
          <w:sz w:val="8"/>
          <w:szCs w:val="8"/>
          <w:lang w:eastAsia="zh-CN"/>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7449B6">
        <w:rPr>
          <w:rFonts w:eastAsia="Times New Roman" w:cs="Calibri"/>
          <w:color w:val="000000"/>
          <w:sz w:val="8"/>
          <w:szCs w:val="8"/>
          <w:lang w:eastAsia="zh-CN"/>
        </w:rPr>
        <w:t>Bhabha’s</w:t>
      </w:r>
      <w:proofErr w:type="spellEnd"/>
      <w:r w:rsidRPr="007449B6">
        <w:rPr>
          <w:rFonts w:eastAsia="Times New Roman" w:cs="Calibri"/>
          <w:color w:val="000000"/>
          <w:sz w:val="8"/>
          <w:szCs w:val="8"/>
          <w:lang w:eastAsia="zh-CN"/>
        </w:rPr>
        <w:t xml:space="preserve"> concept of mimicry as nearly successful imitation. This not quite successful performance attempts to cover over that gap—the failure of well</w:t>
      </w:r>
      <w:r w:rsidRPr="007449B6">
        <w:rPr>
          <w:rFonts w:eastAsia="Times New Roman" w:cs="Calibri"/>
          <w:color w:val="000000"/>
          <w:sz w:val="8"/>
          <w:szCs w:val="8"/>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7449B6">
        <w:rPr>
          <w:rFonts w:eastAsia="Times New Roman" w:cs="Calibri"/>
          <w:color w:val="000000"/>
          <w:sz w:val="8"/>
          <w:szCs w:val="8"/>
          <w:lang w:eastAsia="zh-CN"/>
        </w:rPr>
        <w:t>positive”representation</w:t>
      </w:r>
      <w:proofErr w:type="spellEnd"/>
      <w:r w:rsidRPr="007449B6">
        <w:rPr>
          <w:rFonts w:eastAsia="Times New Roman" w:cs="Calibri"/>
          <w:color w:val="000000"/>
          <w:sz w:val="8"/>
          <w:szCs w:val="8"/>
          <w:lang w:eastAsia="zh-CN"/>
        </w:rPr>
        <w:t xml:space="preserve">— a model of social achievement and exceptionalism. In this regard, not only mainstream society but also Asian Americans themselves become attached to, and divided by, its seemingly admirable qualities without </w:t>
      </w:r>
      <w:proofErr w:type="spellStart"/>
      <w:r w:rsidRPr="007449B6">
        <w:rPr>
          <w:rFonts w:eastAsia="Times New Roman" w:cs="Calibri"/>
          <w:color w:val="000000"/>
          <w:sz w:val="8"/>
          <w:szCs w:val="8"/>
          <w:lang w:eastAsia="zh-CN"/>
        </w:rPr>
        <w:t>sufficiendy</w:t>
      </w:r>
      <w:proofErr w:type="spellEnd"/>
      <w:r w:rsidRPr="007449B6">
        <w:rPr>
          <w:rFonts w:eastAsia="Times New Roman" w:cs="Calibri"/>
          <w:color w:val="000000"/>
          <w:sz w:val="8"/>
          <w:szCs w:val="8"/>
          <w:lang w:eastAsia="zh-CN"/>
        </w:rPr>
        <w:t xml:space="preserve"> recognizing its liabilities—what the political theorist Wendy Brown describes as a “wounded attachment.”34 According to </w:t>
      </w:r>
      <w:proofErr w:type="spellStart"/>
      <w:r w:rsidRPr="007449B6">
        <w:rPr>
          <w:rFonts w:eastAsia="Times New Roman" w:cs="Calibri"/>
          <w:color w:val="000000"/>
          <w:sz w:val="8"/>
          <w:szCs w:val="8"/>
          <w:lang w:eastAsia="zh-CN"/>
        </w:rPr>
        <w:t>Bhabha</w:t>
      </w:r>
      <w:proofErr w:type="spellEnd"/>
      <w:r w:rsidRPr="007449B6">
        <w:rPr>
          <w:rFonts w:eastAsia="Times New Roman" w:cs="Calibri"/>
          <w:color w:val="000000"/>
          <w:sz w:val="8"/>
          <w:szCs w:val="8"/>
          <w:lang w:eastAsia="zh-CN"/>
        </w:rPr>
        <w:t xml:space="preserve">, in its </w:t>
      </w:r>
      <w:proofErr w:type="spellStart"/>
      <w:r w:rsidRPr="007449B6">
        <w:rPr>
          <w:rFonts w:eastAsia="Times New Roman" w:cs="Calibri"/>
          <w:color w:val="000000"/>
          <w:sz w:val="8"/>
          <w:szCs w:val="8"/>
          <w:lang w:eastAsia="zh-CN"/>
        </w:rPr>
        <w:t>doubleness</w:t>
      </w:r>
      <w:proofErr w:type="spellEnd"/>
      <w:r w:rsidRPr="007449B6">
        <w:rPr>
          <w:rFonts w:eastAsia="Times New Roman" w:cs="Calibri"/>
          <w:color w:val="000000"/>
          <w:sz w:val="8"/>
          <w:szCs w:val="8"/>
          <w:lang w:eastAsia="zh-CN"/>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7449B6">
        <w:rPr>
          <w:rFonts w:eastAsia="Times New Roman" w:cs="Calibri"/>
          <w:color w:val="000000"/>
          <w:sz w:val="8"/>
          <w:szCs w:val="8"/>
          <w:lang w:eastAsia="zh-CN"/>
        </w:rPr>
        <w:t>Palace.”Eventually</w:t>
      </w:r>
      <w:proofErr w:type="spellEnd"/>
      <w:r w:rsidRPr="007449B6">
        <w:rPr>
          <w:rFonts w:eastAsia="Times New Roman" w:cs="Calibri"/>
          <w:color w:val="000000"/>
          <w:sz w:val="8"/>
          <w:szCs w:val="8"/>
          <w:lang w:eastAsia="zh-CN"/>
        </w:rPr>
        <w:t>, the franchise fails, and the first “</w:t>
      </w:r>
      <w:proofErr w:type="spellStart"/>
      <w:r w:rsidRPr="007449B6">
        <w:rPr>
          <w:rFonts w:eastAsia="Times New Roman" w:cs="Calibri"/>
          <w:color w:val="000000"/>
          <w:sz w:val="8"/>
          <w:szCs w:val="8"/>
          <w:lang w:eastAsia="zh-CN"/>
        </w:rPr>
        <w:t>a”falls</w:t>
      </w:r>
      <w:proofErr w:type="spellEnd"/>
      <w:r w:rsidRPr="007449B6">
        <w:rPr>
          <w:rFonts w:eastAsia="Times New Roman" w:cs="Calibri"/>
          <w:color w:val="000000"/>
          <w:sz w:val="8"/>
          <w:szCs w:val="8"/>
          <w:lang w:eastAsia="zh-CN"/>
        </w:rPr>
        <w:t xml:space="preserve"> off the “Chicken </w:t>
      </w:r>
      <w:proofErr w:type="spellStart"/>
      <w:r w:rsidRPr="007449B6">
        <w:rPr>
          <w:rFonts w:eastAsia="Times New Roman" w:cs="Calibri"/>
          <w:color w:val="000000"/>
          <w:sz w:val="8"/>
          <w:szCs w:val="8"/>
          <w:lang w:eastAsia="zh-CN"/>
        </w:rPr>
        <w:t>Palace”sign</w:t>
      </w:r>
      <w:proofErr w:type="spellEnd"/>
      <w:r w:rsidRPr="007449B6">
        <w:rPr>
          <w:rFonts w:eastAsia="Times New Roman" w:cs="Calibri"/>
          <w:color w:val="000000"/>
          <w:sz w:val="8"/>
          <w:szCs w:val="8"/>
          <w:lang w:eastAsia="zh-CN"/>
        </w:rPr>
        <w:t xml:space="preserve"> which becomes “Chicken </w:t>
      </w:r>
      <w:proofErr w:type="spellStart"/>
      <w:r w:rsidRPr="007449B6">
        <w:rPr>
          <w:rFonts w:eastAsia="Times New Roman" w:cs="Calibri"/>
          <w:color w:val="000000"/>
          <w:sz w:val="8"/>
          <w:szCs w:val="8"/>
          <w:lang w:eastAsia="zh-CN"/>
        </w:rPr>
        <w:t>P_lace.”This</w:t>
      </w:r>
      <w:proofErr w:type="spellEnd"/>
      <w:r w:rsidRPr="007449B6">
        <w:rPr>
          <w:rFonts w:eastAsia="Times New Roman" w:cs="Calibri"/>
          <w:color w:val="000000"/>
          <w:sz w:val="8"/>
          <w:szCs w:val="8"/>
          <w:lang w:eastAsia="zh-CN"/>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7449B6">
        <w:rPr>
          <w:rFonts w:eastAsia="Times New Roman" w:cs="Calibri"/>
          <w:color w:val="000000"/>
          <w:sz w:val="8"/>
          <w:szCs w:val="8"/>
          <w:lang w:eastAsia="zh-CN"/>
        </w:rPr>
        <w:t>intrasubjective</w:t>
      </w:r>
      <w:proofErr w:type="spellEnd"/>
      <w:r w:rsidRPr="007449B6">
        <w:rPr>
          <w:rFonts w:eastAsia="Times New Roman" w:cs="Calibri"/>
          <w:color w:val="000000"/>
          <w:sz w:val="8"/>
          <w:szCs w:val="8"/>
          <w:lang w:eastAsia="zh-CN"/>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7449B6">
        <w:rPr>
          <w:rFonts w:eastAsia="Times New Roman" w:cs="Calibri"/>
          <w:color w:val="000000"/>
          <w:sz w:val="8"/>
          <w:szCs w:val="8"/>
          <w:lang w:eastAsia="zh-CN"/>
        </w:rPr>
        <w:t>depathologize</w:t>
      </w:r>
      <w:proofErr w:type="spellEnd"/>
      <w:r w:rsidRPr="007449B6">
        <w:rPr>
          <w:rFonts w:eastAsia="Times New Roman" w:cs="Calibri"/>
          <w:color w:val="000000"/>
          <w:sz w:val="8"/>
          <w:szCs w:val="8"/>
          <w:lang w:eastAsia="zh-CN"/>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7449B6">
        <w:rPr>
          <w:rFonts w:eastAsia="Times New Roman" w:cs="Calibri"/>
          <w:color w:val="000000"/>
          <w:sz w:val="8"/>
          <w:szCs w:val="8"/>
          <w:lang w:eastAsia="zh-CN"/>
        </w:rPr>
        <w:t>us</w:t>
      </w:r>
      <w:proofErr w:type="gramEnd"/>
      <w:r w:rsidRPr="007449B6">
        <w:rPr>
          <w:rFonts w:eastAsia="Times New Roman" w:cs="Calibri"/>
          <w:color w:val="000000"/>
          <w:sz w:val="8"/>
          <w:szCs w:val="8"/>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7449B6">
        <w:rPr>
          <w:rFonts w:eastAsia="Times New Roman" w:cs="Calibri"/>
          <w:color w:val="000000"/>
          <w:sz w:val="8"/>
          <w:szCs w:val="8"/>
          <w:lang w:eastAsia="zh-CN"/>
        </w:rPr>
        <w:t>school.”When</w:t>
      </w:r>
      <w:proofErr w:type="spellEnd"/>
      <w:r w:rsidRPr="007449B6">
        <w:rPr>
          <w:rFonts w:eastAsia="Times New Roman" w:cs="Calibri"/>
          <w:color w:val="000000"/>
          <w:sz w:val="8"/>
          <w:szCs w:val="8"/>
          <w:lang w:eastAsia="zh-CN"/>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7449B6">
        <w:rPr>
          <w:rFonts w:eastAsia="Times New Roman" w:cs="Calibri"/>
          <w:color w:val="000000"/>
          <w:sz w:val="8"/>
          <w:szCs w:val="8"/>
          <w:lang w:eastAsia="zh-CN"/>
        </w:rPr>
        <w:t>parents’failure</w:t>
      </w:r>
      <w:proofErr w:type="spellEnd"/>
      <w:r w:rsidRPr="007449B6">
        <w:rPr>
          <w:rFonts w:eastAsia="Times New Roman" w:cs="Calibri"/>
          <w:color w:val="000000"/>
          <w:sz w:val="8"/>
          <w:szCs w:val="8"/>
          <w:lang w:eastAsia="zh-CN"/>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7449B6">
        <w:rPr>
          <w:rFonts w:eastAsia="Times New Roman" w:cs="Calibri"/>
          <w:color w:val="000000"/>
          <w:sz w:val="8"/>
          <w:szCs w:val="8"/>
          <w:lang w:eastAsia="zh-CN"/>
        </w:rPr>
        <w:t>Here</w:t>
      </w:r>
      <w:proofErr w:type="gramEnd"/>
      <w:r w:rsidRPr="007449B6">
        <w:rPr>
          <w:rFonts w:eastAsia="Times New Roman" w:cs="Calibri"/>
          <w:color w:val="000000"/>
          <w:sz w:val="8"/>
          <w:szCs w:val="8"/>
          <w:lang w:eastAsia="zh-CN"/>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7449B6">
        <w:rPr>
          <w:rFonts w:eastAsia="Times New Roman" w:cs="Calibri"/>
          <w:color w:val="000000"/>
          <w:sz w:val="8"/>
          <w:szCs w:val="8"/>
          <w:lang w:eastAsia="zh-CN"/>
        </w:rPr>
        <w:t>Tajiri’s</w:t>
      </w:r>
      <w:proofErr w:type="spellEnd"/>
      <w:r w:rsidRPr="007449B6">
        <w:rPr>
          <w:rFonts w:eastAsia="Times New Roman" w:cs="Calibri"/>
          <w:color w:val="000000"/>
          <w:sz w:val="8"/>
          <w:szCs w:val="8"/>
          <w:lang w:eastAsia="zh-CN"/>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7449B6">
        <w:rPr>
          <w:rFonts w:eastAsia="Times New Roman" w:cs="Calibri"/>
          <w:color w:val="000000"/>
          <w:sz w:val="8"/>
          <w:szCs w:val="8"/>
          <w:lang w:eastAsia="zh-CN"/>
        </w:rPr>
        <w:t>Tajiri’s</w:t>
      </w:r>
      <w:proofErr w:type="spellEnd"/>
      <w:r w:rsidRPr="007449B6">
        <w:rPr>
          <w:rFonts w:eastAsia="Times New Roman" w:cs="Calibri"/>
          <w:color w:val="000000"/>
          <w:sz w:val="8"/>
          <w:szCs w:val="8"/>
          <w:lang w:eastAsia="zh-CN"/>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7449B6">
        <w:rPr>
          <w:rFonts w:eastAsia="Times New Roman" w:cs="Calibri"/>
          <w:color w:val="000000"/>
          <w:sz w:val="8"/>
          <w:szCs w:val="8"/>
          <w:lang w:eastAsia="zh-CN"/>
        </w:rPr>
        <w:t>”(</w:t>
      </w:r>
      <w:proofErr w:type="gramEnd"/>
      <w:r w:rsidRPr="007449B6">
        <w:rPr>
          <w:rFonts w:eastAsia="Times New Roman" w:cs="Calibri"/>
          <w:color w:val="000000"/>
          <w:sz w:val="8"/>
          <w:szCs w:val="8"/>
          <w:lang w:eastAsia="zh-CN"/>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7449B6">
        <w:rPr>
          <w:rFonts w:eastAsia="Times New Roman" w:cs="Calibri"/>
          <w:color w:val="000000"/>
          <w:sz w:val="8"/>
          <w:szCs w:val="8"/>
          <w:lang w:eastAsia="zh-CN"/>
        </w:rPr>
        <w:t>intergenerationally</w:t>
      </w:r>
      <w:proofErr w:type="spellEnd"/>
      <w:r w:rsidRPr="007449B6">
        <w:rPr>
          <w:rFonts w:eastAsia="Times New Roman" w:cs="Calibri"/>
          <w:color w:val="000000"/>
          <w:sz w:val="8"/>
          <w:szCs w:val="8"/>
          <w:lang w:eastAsia="zh-CN"/>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7449B6">
        <w:rPr>
          <w:rFonts w:eastAsia="Times New Roman" w:cs="Calibri"/>
          <w:color w:val="000000"/>
          <w:sz w:val="8"/>
          <w:szCs w:val="8"/>
          <w:lang w:eastAsia="zh-CN"/>
        </w:rPr>
        <w:t>intrasubjective</w:t>
      </w:r>
      <w:proofErr w:type="spellEnd"/>
      <w:r w:rsidRPr="007449B6">
        <w:rPr>
          <w:rFonts w:eastAsia="Times New Roman" w:cs="Calibri"/>
          <w:color w:val="000000"/>
          <w:sz w:val="8"/>
          <w:szCs w:val="8"/>
          <w:lang w:eastAsia="zh-CN"/>
        </w:rPr>
        <w:t xml:space="preserve"> psychic condition, </w:t>
      </w:r>
      <w:proofErr w:type="spellStart"/>
      <w:r w:rsidRPr="007449B6">
        <w:rPr>
          <w:rFonts w:eastAsia="Times New Roman" w:cs="Calibri"/>
          <w:color w:val="000000"/>
          <w:sz w:val="8"/>
          <w:szCs w:val="8"/>
          <w:lang w:eastAsia="zh-CN"/>
        </w:rPr>
        <w:t>Tajiri’s</w:t>
      </w:r>
      <w:proofErr w:type="spellEnd"/>
      <w:r w:rsidRPr="007449B6">
        <w:rPr>
          <w:rFonts w:eastAsia="Times New Roman" w:cs="Calibri"/>
          <w:color w:val="000000"/>
          <w:sz w:val="8"/>
          <w:szCs w:val="8"/>
          <w:lang w:eastAsia="zh-CN"/>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7449B6">
        <w:rPr>
          <w:rFonts w:eastAsia="Times New Roman" w:cs="Calibri"/>
          <w:color w:val="000000"/>
          <w:sz w:val="8"/>
          <w:szCs w:val="8"/>
          <w:lang w:eastAsia="zh-CN"/>
        </w:rPr>
        <w:t>daughters’bodies</w:t>
      </w:r>
      <w:proofErr w:type="spellEnd"/>
      <w:r w:rsidRPr="007449B6">
        <w:rPr>
          <w:rFonts w:eastAsia="Times New Roman" w:cs="Calibri"/>
          <w:color w:val="000000"/>
          <w:sz w:val="8"/>
          <w:szCs w:val="8"/>
          <w:lang w:eastAsia="zh-CN"/>
        </w:rPr>
        <w:t xml:space="preserve"> and voices become substitutes for those of the mothers— not just the </w:t>
      </w:r>
      <w:proofErr w:type="spellStart"/>
      <w:r w:rsidRPr="007449B6">
        <w:rPr>
          <w:rFonts w:eastAsia="Times New Roman" w:cs="Calibri"/>
          <w:color w:val="000000"/>
          <w:sz w:val="8"/>
          <w:szCs w:val="8"/>
          <w:lang w:eastAsia="zh-CN"/>
        </w:rPr>
        <w:t>mothers’bodies</w:t>
      </w:r>
      <w:proofErr w:type="spellEnd"/>
      <w:r w:rsidRPr="007449B6">
        <w:rPr>
          <w:rFonts w:eastAsia="Times New Roman" w:cs="Calibri"/>
          <w:color w:val="000000"/>
          <w:sz w:val="8"/>
          <w:szCs w:val="8"/>
          <w:lang w:eastAsia="zh-CN"/>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7449B6">
        <w:rPr>
          <w:rFonts w:eastAsia="Times New Roman" w:cs="Calibri"/>
          <w:color w:val="000000"/>
          <w:sz w:val="8"/>
          <w:szCs w:val="8"/>
          <w:lang w:eastAsia="zh-CN"/>
        </w:rPr>
        <w:t>mothers’losses</w:t>
      </w:r>
      <w:proofErr w:type="spellEnd"/>
      <w:r w:rsidRPr="007449B6">
        <w:rPr>
          <w:rFonts w:eastAsia="Times New Roman" w:cs="Calibri"/>
          <w:color w:val="000000"/>
          <w:sz w:val="8"/>
          <w:szCs w:val="8"/>
          <w:lang w:eastAsia="zh-CN"/>
        </w:rPr>
        <w:t xml:space="preserve">. The </w:t>
      </w:r>
      <w:proofErr w:type="spellStart"/>
      <w:r w:rsidRPr="007449B6">
        <w:rPr>
          <w:rFonts w:eastAsia="Times New Roman" w:cs="Calibri"/>
          <w:color w:val="000000"/>
          <w:sz w:val="8"/>
          <w:szCs w:val="8"/>
          <w:lang w:eastAsia="zh-CN"/>
        </w:rPr>
        <w:t>mothers’voices</w:t>
      </w:r>
      <w:proofErr w:type="spellEnd"/>
      <w:r w:rsidRPr="007449B6">
        <w:rPr>
          <w:rFonts w:eastAsia="Times New Roman" w:cs="Calibri"/>
          <w:color w:val="000000"/>
          <w:sz w:val="8"/>
          <w:szCs w:val="8"/>
          <w:lang w:eastAsia="zh-CN"/>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7449B6">
        <w:rPr>
          <w:rFonts w:eastAsia="Times New Roman" w:cs="Calibri"/>
          <w:color w:val="000000"/>
          <w:sz w:val="8"/>
          <w:szCs w:val="8"/>
          <w:lang w:eastAsia="zh-CN"/>
        </w:rPr>
        <w:t>)plaint</w:t>
      </w:r>
      <w:proofErr w:type="gramEnd"/>
      <w:r w:rsidRPr="007449B6">
        <w:rPr>
          <w:rFonts w:eastAsia="Times New Roman" w:cs="Calibri"/>
          <w:color w:val="000000"/>
          <w:sz w:val="8"/>
          <w:szCs w:val="8"/>
          <w:lang w:eastAsia="zh-CN"/>
        </w:rPr>
        <w:t xml:space="preserve">? In the Psychic Life of Power, Judith Butler writes, “The melancholic would have </w:t>
      </w:r>
      <w:proofErr w:type="spellStart"/>
      <w:r w:rsidRPr="007449B6">
        <w:rPr>
          <w:rFonts w:eastAsia="Times New Roman" w:cs="Calibri"/>
          <w:color w:val="000000"/>
          <w:sz w:val="8"/>
          <w:szCs w:val="8"/>
          <w:lang w:eastAsia="zh-CN"/>
        </w:rPr>
        <w:t>saidsomething</w:t>
      </w:r>
      <w:proofErr w:type="spellEnd"/>
      <w:r w:rsidRPr="007449B6">
        <w:rPr>
          <w:rFonts w:eastAsia="Times New Roman" w:cs="Calibri"/>
          <w:color w:val="000000"/>
          <w:sz w:val="8"/>
          <w:szCs w:val="8"/>
          <w:lang w:eastAsia="zh-CN"/>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7449B6">
        <w:rPr>
          <w:rFonts w:eastAsia="Times New Roman" w:cs="Calibri"/>
          <w:color w:val="000000"/>
          <w:sz w:val="8"/>
          <w:szCs w:val="8"/>
          <w:lang w:eastAsia="zh-CN"/>
        </w:rPr>
        <w:t>pathologized</w:t>
      </w:r>
      <w:proofErr w:type="spellEnd"/>
      <w:r w:rsidRPr="007449B6">
        <w:rPr>
          <w:rFonts w:eastAsia="Times New Roman" w:cs="Calibri"/>
          <w:color w:val="000000"/>
          <w:sz w:val="8"/>
          <w:szCs w:val="8"/>
          <w:lang w:eastAsia="zh-CN"/>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7449B6">
        <w:rPr>
          <w:rFonts w:eastAsia="Times New Roman" w:cs="Calibri"/>
          <w:color w:val="000000"/>
          <w:sz w:val="8"/>
          <w:szCs w:val="8"/>
          <w:lang w:eastAsia="zh-CN"/>
        </w:rPr>
        <w:t>Tajiri’s</w:t>
      </w:r>
      <w:proofErr w:type="spellEnd"/>
      <w:r w:rsidRPr="007449B6">
        <w:rPr>
          <w:rFonts w:eastAsia="Times New Roman" w:cs="Calibri"/>
          <w:color w:val="000000"/>
          <w:sz w:val="8"/>
          <w:szCs w:val="8"/>
          <w:lang w:eastAsia="zh-CN"/>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7449B6">
        <w:rPr>
          <w:rFonts w:eastAsia="Times New Roman" w:cs="Calibri"/>
          <w:color w:val="000000"/>
          <w:sz w:val="8"/>
          <w:szCs w:val="8"/>
          <w:lang w:eastAsia="zh-CN"/>
        </w:rPr>
        <w:t>essentializes</w:t>
      </w:r>
      <w:proofErr w:type="spellEnd"/>
      <w:r w:rsidRPr="007449B6">
        <w:rPr>
          <w:rFonts w:eastAsia="Times New Roman" w:cs="Calibri"/>
          <w:color w:val="000000"/>
          <w:sz w:val="8"/>
          <w:szCs w:val="8"/>
          <w:lang w:eastAsia="zh-CN"/>
        </w:rPr>
        <w:t xml:space="preserve"> Asian American culture, obscuring the particularities and </w:t>
      </w:r>
      <w:proofErr w:type="spellStart"/>
      <w:r w:rsidRPr="007449B6">
        <w:rPr>
          <w:rFonts w:eastAsia="Times New Roman" w:cs="Calibri"/>
          <w:color w:val="000000"/>
          <w:sz w:val="8"/>
          <w:szCs w:val="8"/>
          <w:lang w:eastAsia="zh-CN"/>
        </w:rPr>
        <w:t>incommensurabilities</w:t>
      </w:r>
      <w:proofErr w:type="spellEnd"/>
      <w:r w:rsidRPr="007449B6">
        <w:rPr>
          <w:rFonts w:eastAsia="Times New Roman" w:cs="Calibri"/>
          <w:color w:val="000000"/>
          <w:sz w:val="8"/>
          <w:szCs w:val="8"/>
          <w:lang w:eastAsia="zh-CN"/>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7449B6">
        <w:rPr>
          <w:rFonts w:eastAsia="Times New Roman" w:cs="Calibri"/>
          <w:color w:val="000000"/>
          <w:sz w:val="28"/>
          <w:szCs w:val="28"/>
          <w:u w:val="single"/>
          <w:lang w:eastAsia="zh-CN"/>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7449B6">
        <w:rPr>
          <w:rFonts w:eastAsia="Times New Roman" w:cs="Calibri"/>
          <w:color w:val="000000"/>
          <w:sz w:val="28"/>
          <w:szCs w:val="28"/>
          <w:u w:val="single"/>
          <w:shd w:val="clear" w:color="auto" w:fill="00FF00"/>
          <w:lang w:eastAsia="zh-CN"/>
        </w:rPr>
        <w:t>Nelson</w:t>
      </w:r>
      <w:r w:rsidRPr="007449B6">
        <w:rPr>
          <w:rFonts w:eastAsia="Times New Roman" w:cs="Calibri"/>
          <w:color w:val="000000"/>
          <w:sz w:val="28"/>
          <w:szCs w:val="28"/>
          <w:u w:val="single"/>
          <w:lang w:eastAsia="zh-CN"/>
        </w:rPr>
        <w:t xml:space="preserve"> recounts a story that took place later in grade school. During a reading lesson, he </w:t>
      </w:r>
      <w:r w:rsidRPr="007449B6">
        <w:rPr>
          <w:rFonts w:eastAsia="Times New Roman" w:cs="Calibri"/>
          <w:color w:val="000000"/>
          <w:sz w:val="28"/>
          <w:szCs w:val="28"/>
          <w:u w:val="single"/>
          <w:shd w:val="clear" w:color="auto" w:fill="00FF00"/>
          <w:lang w:eastAsia="zh-CN"/>
        </w:rPr>
        <w:t>mispronounced “crooked” as “</w:t>
      </w:r>
      <w:proofErr w:type="spellStart"/>
      <w:r w:rsidRPr="007449B6">
        <w:rPr>
          <w:rFonts w:eastAsia="Times New Roman" w:cs="Calibri"/>
          <w:color w:val="000000"/>
          <w:sz w:val="28"/>
          <w:szCs w:val="28"/>
          <w:u w:val="single"/>
          <w:shd w:val="clear" w:color="auto" w:fill="00FF00"/>
          <w:lang w:eastAsia="zh-CN"/>
        </w:rPr>
        <w:t>crookd</w:t>
      </w:r>
      <w:proofErr w:type="spellEnd"/>
      <w:proofErr w:type="gramStart"/>
      <w:r w:rsidRPr="007449B6">
        <w:rPr>
          <w:rFonts w:eastAsia="Times New Roman" w:cs="Calibri"/>
          <w:color w:val="000000"/>
          <w:sz w:val="28"/>
          <w:szCs w:val="28"/>
          <w:u w:val="single"/>
          <w:lang w:eastAsia="zh-CN"/>
        </w:rPr>
        <w:t>”(</w:t>
      </w:r>
      <w:proofErr w:type="gramEnd"/>
      <w:r w:rsidRPr="007449B6">
        <w:rPr>
          <w:rFonts w:eastAsia="Times New Roman" w:cs="Calibri"/>
          <w:color w:val="000000"/>
          <w:sz w:val="28"/>
          <w:szCs w:val="28"/>
          <w:u w:val="single"/>
          <w:lang w:eastAsia="zh-CN"/>
        </w:rPr>
        <w:t xml:space="preserve">one syllable). </w:t>
      </w:r>
      <w:r w:rsidRPr="007449B6">
        <w:rPr>
          <w:rFonts w:eastAsia="Times New Roman" w:cs="Calibri"/>
          <w:color w:val="000000"/>
          <w:sz w:val="28"/>
          <w:szCs w:val="28"/>
          <w:u w:val="single"/>
          <w:shd w:val="clear" w:color="auto" w:fill="00FF00"/>
          <w:lang w:eastAsia="zh-CN"/>
        </w:rPr>
        <w:t xml:space="preserve">His teacher shamed him publicly for his failed </w:t>
      </w:r>
      <w:r w:rsidRPr="007449B6">
        <w:rPr>
          <w:rFonts w:eastAsia="Times New Roman" w:cs="Calibri"/>
          <w:color w:val="000000"/>
          <w:sz w:val="28"/>
          <w:szCs w:val="28"/>
          <w:u w:val="single"/>
          <w:lang w:eastAsia="zh-CN"/>
        </w:rPr>
        <w:t xml:space="preserve">speech act—his failed act of </w:t>
      </w:r>
      <w:r w:rsidRPr="007449B6">
        <w:rPr>
          <w:rFonts w:eastAsia="Times New Roman" w:cs="Calibri"/>
          <w:color w:val="000000"/>
          <w:sz w:val="28"/>
          <w:szCs w:val="28"/>
          <w:u w:val="single"/>
          <w:shd w:val="clear" w:color="auto" w:fill="00FF00"/>
          <w:lang w:eastAsia="zh-CN"/>
        </w:rPr>
        <w:t>mimicry</w:t>
      </w:r>
      <w:r w:rsidRPr="007449B6">
        <w:rPr>
          <w:rFonts w:eastAsia="Times New Roman" w:cs="Calibri"/>
          <w:color w:val="000000"/>
          <w:sz w:val="28"/>
          <w:szCs w:val="28"/>
          <w:u w:val="single"/>
          <w:lang w:eastAsia="zh-CN"/>
        </w:rPr>
        <w:t xml:space="preserve"> —and demanded to </w:t>
      </w:r>
      <w:r w:rsidRPr="007449B6">
        <w:rPr>
          <w:rFonts w:eastAsia="Times New Roman" w:cs="Calibri"/>
          <w:color w:val="000000"/>
          <w:sz w:val="28"/>
          <w:szCs w:val="28"/>
          <w:u w:val="single"/>
          <w:lang w:eastAsia="zh-CN"/>
        </w:rPr>
        <w:lastRenderedPageBreak/>
        <w:t xml:space="preserve">know where he learned to mispronounce such a simple word. </w:t>
      </w:r>
      <w:r w:rsidRPr="007449B6">
        <w:rPr>
          <w:rFonts w:eastAsia="Times New Roman" w:cs="Calibri"/>
          <w:color w:val="000000"/>
          <w:sz w:val="16"/>
          <w:szCs w:val="16"/>
          <w:lang w:eastAsia="zh-CN"/>
        </w:rPr>
        <w:t xml:space="preserve">Nelson reluctantly replied that he learned this pronunciation from his mother. </w:t>
      </w:r>
      <w:r w:rsidRPr="007449B6">
        <w:rPr>
          <w:rFonts w:eastAsia="Times New Roman" w:cs="Calibri"/>
          <w:color w:val="000000"/>
          <w:sz w:val="28"/>
          <w:szCs w:val="28"/>
          <w:u w:val="single"/>
          <w:lang w:eastAsia="zh-CN"/>
        </w:rPr>
        <w:t>Nelson remembers, in particular, feelings of social embarrassment and shame from the ridicule of his teacher and classmates.</w:t>
      </w:r>
      <w:r w:rsidRPr="007449B6">
        <w:rPr>
          <w:rFonts w:eastAsia="Times New Roman" w:cs="Calibri"/>
          <w:color w:val="000000"/>
          <w:sz w:val="16"/>
          <w:szCs w:val="16"/>
          <w:lang w:eastAsia="zh-CN"/>
        </w:rPr>
        <w:t xml:space="preserve"> </w:t>
      </w:r>
      <w:r w:rsidRPr="007449B6">
        <w:rPr>
          <w:rFonts w:eastAsia="Times New Roman" w:cs="Calibri"/>
          <w:color w:val="000000"/>
          <w:sz w:val="28"/>
          <w:szCs w:val="28"/>
          <w:u w:val="single"/>
          <w:lang w:eastAsia="zh-CN"/>
        </w:rPr>
        <w:t>What we learn about Nelson’s case history is that, although his original connection to the primary object (the mother) was through the Japanese language, this connection was interrupted by a foreign property, English.</w:t>
      </w:r>
      <w:r w:rsidRPr="007449B6">
        <w:rPr>
          <w:rFonts w:eastAsia="Times New Roman" w:cs="Calibri"/>
          <w:color w:val="000000"/>
          <w:sz w:val="16"/>
          <w:szCs w:val="16"/>
          <w:lang w:eastAsia="zh-CN"/>
        </w:rPr>
        <w:t xml:space="preserve"> The mother’s poor mimicry of English severed and revised the earliest mother-child attachment, one brokered in Japanese. As such, Nelson could no longer mirror himself from his mother, in Japanese or in English. </w:t>
      </w:r>
      <w:r w:rsidRPr="007449B6">
        <w:rPr>
          <w:rFonts w:eastAsia="Times New Roman" w:cs="Calibri"/>
          <w:color w:val="000000"/>
          <w:sz w:val="28"/>
          <w:szCs w:val="28"/>
          <w:u w:val="single"/>
          <w:lang w:eastAsia="zh-CN"/>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7449B6">
        <w:rPr>
          <w:rFonts w:eastAsia="Times New Roman" w:cs="Calibri"/>
          <w:color w:val="000000"/>
          <w:sz w:val="16"/>
          <w:szCs w:val="16"/>
          <w:lang w:eastAsia="zh-CN"/>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7449B6">
        <w:rPr>
          <w:rFonts w:eastAsia="Times New Roman" w:cs="Calibri"/>
          <w:color w:val="000000"/>
          <w:sz w:val="16"/>
          <w:szCs w:val="16"/>
          <w:lang w:eastAsia="zh-CN"/>
        </w:rPr>
        <w:t>Japaneseness</w:t>
      </w:r>
      <w:proofErr w:type="spellEnd"/>
      <w:r w:rsidRPr="007449B6">
        <w:rPr>
          <w:rFonts w:eastAsia="Times New Roman" w:cs="Calibri"/>
          <w:color w:val="000000"/>
          <w:sz w:val="16"/>
          <w:szCs w:val="16"/>
          <w:lang w:eastAsia="zh-CN"/>
        </w:rPr>
        <w:t xml:space="preserve">. Nelson’s situation reveals how on two fronts ideals of whiteness and ideals of </w:t>
      </w:r>
      <w:proofErr w:type="spellStart"/>
      <w:r w:rsidRPr="007449B6">
        <w:rPr>
          <w:rFonts w:eastAsia="Times New Roman" w:cs="Calibri"/>
          <w:color w:val="000000"/>
          <w:sz w:val="16"/>
          <w:szCs w:val="16"/>
          <w:lang w:eastAsia="zh-CN"/>
        </w:rPr>
        <w:t>Japaneseness</w:t>
      </w:r>
      <w:proofErr w:type="spellEnd"/>
      <w:r w:rsidRPr="007449B6">
        <w:rPr>
          <w:rFonts w:eastAsia="Times New Roman" w:cs="Calibri"/>
          <w:color w:val="000000"/>
          <w:sz w:val="16"/>
          <w:szCs w:val="16"/>
          <w:lang w:eastAsia="zh-CN"/>
        </w:rPr>
        <w:t xml:space="preserve"> are lost and unresolved. </w:t>
      </w:r>
      <w:r w:rsidRPr="007449B6">
        <w:rPr>
          <w:rFonts w:eastAsia="Times New Roman" w:cs="Calibri"/>
          <w:color w:val="000000"/>
          <w:sz w:val="28"/>
          <w:szCs w:val="28"/>
          <w:u w:val="single"/>
          <w:lang w:eastAsia="zh-CN"/>
        </w:rPr>
        <w:t xml:space="preserve">Here </w:t>
      </w:r>
      <w:r w:rsidRPr="007449B6">
        <w:rPr>
          <w:rFonts w:eastAsia="Times New Roman" w:cs="Calibri"/>
          <w:color w:val="000000"/>
          <w:sz w:val="28"/>
          <w:szCs w:val="28"/>
          <w:u w:val="single"/>
          <w:shd w:val="clear" w:color="auto" w:fill="00FF00"/>
          <w:lang w:eastAsia="zh-CN"/>
        </w:rPr>
        <w:t>the problem of accent marks</w:t>
      </w:r>
      <w:r w:rsidRPr="007449B6">
        <w:rPr>
          <w:rFonts w:eastAsia="Times New Roman" w:cs="Calibri"/>
          <w:color w:val="000000"/>
          <w:sz w:val="28"/>
          <w:szCs w:val="28"/>
          <w:u w:val="single"/>
          <w:lang w:eastAsia="zh-CN"/>
        </w:rPr>
        <w:t xml:space="preserve"> an </w:t>
      </w:r>
      <w:r w:rsidRPr="007449B6">
        <w:rPr>
          <w:rFonts w:eastAsia="Times New Roman" w:cs="Calibri"/>
          <w:color w:val="000000"/>
          <w:sz w:val="28"/>
          <w:szCs w:val="28"/>
          <w:u w:val="single"/>
          <w:shd w:val="clear" w:color="auto" w:fill="00FF00"/>
          <w:lang w:eastAsia="zh-CN"/>
        </w:rPr>
        <w:t>impossible social compliance</w:t>
      </w:r>
      <w:r w:rsidRPr="007449B6">
        <w:rPr>
          <w:rFonts w:eastAsia="Times New Roman" w:cs="Calibri"/>
          <w:color w:val="000000"/>
          <w:sz w:val="28"/>
          <w:szCs w:val="28"/>
          <w:u w:val="single"/>
          <w:lang w:eastAsia="zh-CN"/>
        </w:rPr>
        <w:t xml:space="preserve">. In both instances, </w:t>
      </w:r>
      <w:r w:rsidRPr="007449B6">
        <w:rPr>
          <w:rFonts w:eastAsia="Times New Roman" w:cs="Calibri"/>
          <w:color w:val="000000"/>
          <w:sz w:val="28"/>
          <w:szCs w:val="28"/>
          <w:u w:val="single"/>
          <w:shd w:val="clear" w:color="auto" w:fill="00FF00"/>
          <w:lang w:eastAsia="zh-CN"/>
        </w:rPr>
        <w:t>language is the privileged vehicle</w:t>
      </w:r>
      <w:r w:rsidRPr="007449B6">
        <w:rPr>
          <w:rFonts w:eastAsia="Times New Roman" w:cs="Calibri"/>
          <w:color w:val="000000"/>
          <w:sz w:val="28"/>
          <w:szCs w:val="28"/>
          <w:u w:val="single"/>
          <w:lang w:eastAsia="zh-CN"/>
        </w:rPr>
        <w:t xml:space="preserve">— the privileged property— </w:t>
      </w:r>
      <w:r w:rsidRPr="007449B6">
        <w:rPr>
          <w:rFonts w:eastAsia="Times New Roman" w:cs="Calibri"/>
          <w:color w:val="000000"/>
          <w:sz w:val="28"/>
          <w:szCs w:val="28"/>
          <w:u w:val="single"/>
          <w:shd w:val="clear" w:color="auto" w:fill="00FF00"/>
          <w:lang w:eastAsia="zh-CN"/>
        </w:rPr>
        <w:t>by which standards of successful assimilation</w:t>
      </w:r>
      <w:r w:rsidRPr="007449B6">
        <w:rPr>
          <w:rFonts w:eastAsia="Times New Roman" w:cs="Calibri"/>
          <w:color w:val="000000"/>
          <w:sz w:val="28"/>
          <w:szCs w:val="28"/>
          <w:u w:val="single"/>
          <w:lang w:eastAsia="zh-CN"/>
        </w:rPr>
        <w:t xml:space="preserve"> and failed integration </w:t>
      </w:r>
      <w:r w:rsidRPr="007449B6">
        <w:rPr>
          <w:rFonts w:eastAsia="Times New Roman" w:cs="Calibri"/>
          <w:color w:val="000000"/>
          <w:sz w:val="28"/>
          <w:szCs w:val="28"/>
          <w:u w:val="single"/>
          <w:shd w:val="clear" w:color="auto" w:fill="00FF00"/>
          <w:lang w:eastAsia="zh-CN"/>
        </w:rPr>
        <w:t>are measured</w:t>
      </w:r>
      <w:r w:rsidRPr="007449B6">
        <w:rPr>
          <w:rFonts w:eastAsia="Times New Roman" w:cs="Calibri"/>
          <w:color w:val="000000"/>
          <w:sz w:val="28"/>
          <w:szCs w:val="28"/>
          <w:u w:val="single"/>
          <w:lang w:eastAsia="zh-CN"/>
        </w:rPr>
        <w:t>.</w:t>
      </w:r>
      <w:r w:rsidRPr="007449B6">
        <w:rPr>
          <w:rFonts w:eastAsia="Times New Roman" w:cs="Calibri"/>
          <w:color w:val="000000"/>
          <w:sz w:val="16"/>
          <w:szCs w:val="16"/>
          <w:lang w:eastAsia="zh-CN"/>
        </w:rPr>
        <w:t xml:space="preserve"> In this sense, </w:t>
      </w:r>
      <w:r w:rsidRPr="007449B6">
        <w:rPr>
          <w:rFonts w:eastAsia="Times New Roman" w:cs="Calibri"/>
          <w:b/>
          <w:bCs/>
          <w:color w:val="000000"/>
          <w:sz w:val="28"/>
          <w:szCs w:val="28"/>
          <w:u w:val="single"/>
          <w:shd w:val="clear" w:color="auto" w:fill="00FF00"/>
          <w:lang w:eastAsia="zh-CN"/>
        </w:rPr>
        <w:t>language</w:t>
      </w:r>
      <w:r w:rsidRPr="007449B6">
        <w:rPr>
          <w:rFonts w:eastAsia="Times New Roman" w:cs="Calibri"/>
          <w:b/>
          <w:bCs/>
          <w:color w:val="000000"/>
          <w:sz w:val="28"/>
          <w:szCs w:val="28"/>
          <w:u w:val="single"/>
          <w:lang w:eastAsia="zh-CN"/>
        </w:rPr>
        <w:t xml:space="preserve"> itself might be thought of as </w:t>
      </w:r>
      <w:r w:rsidRPr="007449B6">
        <w:rPr>
          <w:rFonts w:eastAsia="Times New Roman" w:cs="Calibri"/>
          <w:b/>
          <w:bCs/>
          <w:color w:val="000000"/>
          <w:sz w:val="28"/>
          <w:szCs w:val="28"/>
          <w:u w:val="single"/>
          <w:shd w:val="clear" w:color="auto" w:fill="00FF00"/>
          <w:lang w:eastAsia="zh-CN"/>
        </w:rPr>
        <w:t>a</w:t>
      </w:r>
      <w:r w:rsidRPr="007449B6">
        <w:rPr>
          <w:rFonts w:eastAsia="Times New Roman" w:cs="Calibri"/>
          <w:b/>
          <w:bCs/>
          <w:color w:val="000000"/>
          <w:sz w:val="28"/>
          <w:szCs w:val="28"/>
          <w:u w:val="single"/>
          <w:lang w:eastAsia="zh-CN"/>
        </w:rPr>
        <w:t xml:space="preserve"> kind of </w:t>
      </w:r>
      <w:r w:rsidRPr="007449B6">
        <w:rPr>
          <w:rFonts w:eastAsia="Times New Roman" w:cs="Calibri"/>
          <w:b/>
          <w:bCs/>
          <w:color w:val="000000"/>
          <w:sz w:val="28"/>
          <w:szCs w:val="28"/>
          <w:u w:val="single"/>
          <w:shd w:val="clear" w:color="auto" w:fill="00FF00"/>
          <w:lang w:eastAsia="zh-CN"/>
        </w:rPr>
        <w:t>property right</w:t>
      </w:r>
      <w:r w:rsidRPr="007449B6">
        <w:rPr>
          <w:rFonts w:eastAsia="Times New Roman" w:cs="Calibri"/>
          <w:b/>
          <w:bCs/>
          <w:color w:val="000000"/>
          <w:sz w:val="28"/>
          <w:szCs w:val="28"/>
          <w:u w:val="single"/>
          <w:lang w:eastAsia="zh-CN"/>
        </w:rPr>
        <w:t xml:space="preserve"> and stereotype, </w:t>
      </w:r>
      <w:r w:rsidRPr="007449B6">
        <w:rPr>
          <w:rFonts w:eastAsia="Times New Roman" w:cs="Calibri"/>
          <w:b/>
          <w:bCs/>
          <w:color w:val="000000"/>
          <w:sz w:val="28"/>
          <w:szCs w:val="28"/>
          <w:u w:val="single"/>
          <w:shd w:val="clear" w:color="auto" w:fill="00FF00"/>
          <w:lang w:eastAsia="zh-CN"/>
        </w:rPr>
        <w:t>demanding a flawless mimicry</w:t>
      </w:r>
      <w:r w:rsidRPr="007449B6">
        <w:rPr>
          <w:rFonts w:eastAsia="Times New Roman" w:cs="Calibri"/>
          <w:b/>
          <w:bCs/>
          <w:color w:val="000000"/>
          <w:sz w:val="28"/>
          <w:szCs w:val="28"/>
          <w:u w:val="single"/>
          <w:lang w:eastAsia="zh-CN"/>
        </w:rPr>
        <w:t xml:space="preserve"> on the part of the young Nelson, whose failed performance leads him to shame and self-abasement at a crucial moment of social and psychic development. </w:t>
      </w:r>
      <w:r w:rsidRPr="007449B6">
        <w:rPr>
          <w:rFonts w:eastAsia="Times New Roman" w:cs="Calibri"/>
          <w:color w:val="000000"/>
          <w:sz w:val="16"/>
          <w:szCs w:val="16"/>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7449B6">
        <w:rPr>
          <w:rFonts w:eastAsia="Times New Roman" w:cs="Calibri"/>
          <w:b/>
          <w:bCs/>
          <w:color w:val="000000"/>
          <w:sz w:val="28"/>
          <w:szCs w:val="28"/>
          <w:u w:val="single"/>
          <w:lang w:eastAsia="zh-CN"/>
        </w:rPr>
        <w:t xml:space="preserve">We need to emphasize that </w:t>
      </w:r>
      <w:r w:rsidRPr="007449B6">
        <w:rPr>
          <w:rFonts w:eastAsia="Times New Roman" w:cs="Calibri"/>
          <w:b/>
          <w:bCs/>
          <w:color w:val="000000"/>
          <w:sz w:val="28"/>
          <w:szCs w:val="28"/>
          <w:u w:val="single"/>
          <w:shd w:val="clear" w:color="auto" w:fill="00FF00"/>
          <w:lang w:eastAsia="zh-CN"/>
        </w:rPr>
        <w:t>the shaming ritual</w:t>
      </w:r>
      <w:r w:rsidRPr="007449B6">
        <w:rPr>
          <w:rFonts w:eastAsia="Times New Roman" w:cs="Calibri"/>
          <w:b/>
          <w:bCs/>
          <w:color w:val="000000"/>
          <w:sz w:val="28"/>
          <w:szCs w:val="28"/>
          <w:u w:val="single"/>
          <w:lang w:eastAsia="zh-CN"/>
        </w:rPr>
        <w:t xml:space="preserve"> to which the grade-school teacher subjected Nelson—one </w:t>
      </w:r>
      <w:r w:rsidRPr="007449B6">
        <w:rPr>
          <w:rFonts w:eastAsia="Times New Roman" w:cs="Calibri"/>
          <w:b/>
          <w:bCs/>
          <w:color w:val="000000"/>
          <w:sz w:val="28"/>
          <w:szCs w:val="28"/>
          <w:u w:val="single"/>
          <w:shd w:val="clear" w:color="auto" w:fill="00FF00"/>
          <w:lang w:eastAsia="zh-CN"/>
        </w:rPr>
        <w:t xml:space="preserve">all too common in the </w:t>
      </w:r>
      <w:r w:rsidRPr="007449B6">
        <w:rPr>
          <w:rFonts w:eastAsia="Times New Roman" w:cs="Calibri"/>
          <w:b/>
          <w:bCs/>
          <w:color w:val="000000"/>
          <w:sz w:val="28"/>
          <w:szCs w:val="28"/>
          <w:u w:val="single"/>
          <w:lang w:eastAsia="zh-CN"/>
        </w:rPr>
        <w:t>Darwinian space of the</w:t>
      </w:r>
      <w:r w:rsidRPr="007449B6">
        <w:rPr>
          <w:rFonts w:eastAsia="Times New Roman" w:cs="Calibri"/>
          <w:b/>
          <w:bCs/>
          <w:color w:val="000000"/>
          <w:sz w:val="28"/>
          <w:szCs w:val="28"/>
          <w:u w:val="single"/>
          <w:shd w:val="clear" w:color="auto" w:fill="00FF00"/>
          <w:lang w:eastAsia="zh-CN"/>
        </w:rPr>
        <w:t xml:space="preserve"> classroom— </w:t>
      </w:r>
      <w:r w:rsidRPr="007449B6">
        <w:rPr>
          <w:rFonts w:eastAsia="Times New Roman" w:cs="Calibri"/>
          <w:b/>
          <w:bCs/>
          <w:color w:val="000000"/>
          <w:sz w:val="28"/>
          <w:szCs w:val="28"/>
          <w:u w:val="single"/>
          <w:lang w:eastAsia="zh-CN"/>
        </w:rPr>
        <w:t xml:space="preserve">is one that not merely makes his transition into English difficult but also </w:t>
      </w:r>
      <w:r w:rsidRPr="007449B6">
        <w:rPr>
          <w:rFonts w:eastAsia="Times New Roman" w:cs="Calibri"/>
          <w:b/>
          <w:bCs/>
          <w:color w:val="000000"/>
          <w:sz w:val="28"/>
          <w:szCs w:val="28"/>
          <w:u w:val="single"/>
          <w:shd w:val="clear" w:color="auto" w:fill="00FF00"/>
          <w:lang w:eastAsia="zh-CN"/>
        </w:rPr>
        <w:t>demonizes</w:t>
      </w:r>
      <w:r w:rsidRPr="007449B6">
        <w:rPr>
          <w:rFonts w:eastAsia="Times New Roman" w:cs="Calibri"/>
          <w:b/>
          <w:bCs/>
          <w:color w:val="000000"/>
          <w:sz w:val="28"/>
          <w:szCs w:val="28"/>
          <w:u w:val="single"/>
          <w:lang w:eastAsia="zh-CN"/>
        </w:rPr>
        <w:t xml:space="preserve"> and repudiates </w:t>
      </w:r>
      <w:r w:rsidRPr="007449B6">
        <w:rPr>
          <w:rFonts w:eastAsia="Times New Roman" w:cs="Calibri"/>
          <w:b/>
          <w:bCs/>
          <w:color w:val="000000"/>
          <w:sz w:val="28"/>
          <w:szCs w:val="28"/>
          <w:u w:val="single"/>
          <w:shd w:val="clear" w:color="auto" w:fill="00FF00"/>
          <w:lang w:eastAsia="zh-CN"/>
        </w:rPr>
        <w:t>the mother</w:t>
      </w:r>
      <w:r w:rsidRPr="007449B6">
        <w:rPr>
          <w:rFonts w:eastAsia="Times New Roman" w:cs="Calibri"/>
          <w:color w:val="000000"/>
          <w:sz w:val="16"/>
          <w:szCs w:val="16"/>
          <w:lang w:eastAsia="zh-CN"/>
        </w:rPr>
        <w:t xml:space="preserve"> (and the mother tongue and accent) at the same time. What was once a loved and safe object is retroactively transformed into an object of shame and </w:t>
      </w:r>
      <w:proofErr w:type="gramStart"/>
      <w:r w:rsidRPr="007449B6">
        <w:rPr>
          <w:rFonts w:eastAsia="Times New Roman" w:cs="Calibri"/>
          <w:color w:val="000000"/>
          <w:sz w:val="16"/>
          <w:szCs w:val="16"/>
          <w:lang w:eastAsia="zh-CN"/>
        </w:rPr>
        <w:t>insecurity.</w:t>
      </w:r>
      <w:proofErr w:type="gramEnd"/>
      <w:r w:rsidRPr="007449B6">
        <w:rPr>
          <w:rFonts w:eastAsia="Times New Roman" w:cs="Calibri"/>
          <w:color w:val="000000"/>
          <w:sz w:val="16"/>
          <w:szCs w:val="16"/>
          <w:lang w:eastAsia="zh-CN"/>
        </w:rPr>
        <w:t xml:space="preserve"> To the extent that the figure of the mother originally represents safe notions of “home,” Nelson’s estrangement from his mother, and from his mother tongue, renders her </w:t>
      </w:r>
      <w:proofErr w:type="spellStart"/>
      <w:r w:rsidRPr="007449B6">
        <w:rPr>
          <w:rFonts w:eastAsia="Times New Roman" w:cs="Calibri"/>
          <w:color w:val="000000"/>
          <w:sz w:val="16"/>
          <w:szCs w:val="16"/>
          <w:lang w:eastAsia="zh-CN"/>
        </w:rPr>
        <w:t>unheimlich</w:t>
      </w:r>
      <w:proofErr w:type="spellEnd"/>
      <w:r w:rsidRPr="007449B6">
        <w:rPr>
          <w:rFonts w:eastAsia="Times New Roman" w:cs="Calibri"/>
          <w:color w:val="000000"/>
          <w:sz w:val="16"/>
          <w:szCs w:val="16"/>
          <w:lang w:eastAsia="zh-CN"/>
        </w:rPr>
        <w:t xml:space="preserve">— unhomely, unfamiliar, uncanny— a topic that critical race scholar Mari Matsuda has explored in her legal analyses of accent discrimination.44 </w:t>
      </w:r>
      <w:r w:rsidRPr="007449B6">
        <w:rPr>
          <w:rFonts w:eastAsia="Times New Roman" w:cs="Calibri"/>
          <w:b/>
          <w:bCs/>
          <w:color w:val="000000"/>
          <w:sz w:val="28"/>
          <w:szCs w:val="28"/>
          <w:u w:val="single"/>
          <w:lang w:eastAsia="zh-CN"/>
        </w:rPr>
        <w:t>The relationship between language, pedagogy, and assimilation into a mainstream national citizenry is examined also in a short story by Monique T. D. Truong</w:t>
      </w:r>
      <w:r w:rsidRPr="007449B6">
        <w:rPr>
          <w:rFonts w:eastAsia="Times New Roman" w:cs="Calibri"/>
          <w:color w:val="000000"/>
          <w:sz w:val="16"/>
          <w:szCs w:val="16"/>
          <w:lang w:eastAsia="zh-CN"/>
        </w:rPr>
        <w:t>. “Kelly</w:t>
      </w:r>
      <w:proofErr w:type="gramStart"/>
      <w:r w:rsidRPr="007449B6">
        <w:rPr>
          <w:rFonts w:eastAsia="Times New Roman" w:cs="Calibri"/>
          <w:color w:val="000000"/>
          <w:sz w:val="16"/>
          <w:szCs w:val="16"/>
          <w:lang w:eastAsia="zh-CN"/>
        </w:rPr>
        <w:t>”(</w:t>
      </w:r>
      <w:proofErr w:type="gramEnd"/>
      <w:r w:rsidRPr="007449B6">
        <w:rPr>
          <w:rFonts w:eastAsia="Times New Roman" w:cs="Calibri"/>
          <w:color w:val="000000"/>
          <w:sz w:val="16"/>
          <w:szCs w:val="16"/>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7449B6">
        <w:rPr>
          <w:rFonts w:eastAsia="Times New Roman" w:cs="Calibri"/>
          <w:color w:val="000000"/>
          <w:sz w:val="16"/>
          <w:szCs w:val="16"/>
          <w:lang w:eastAsia="zh-CN"/>
        </w:rPr>
        <w:t>intrasubjective</w:t>
      </w:r>
      <w:proofErr w:type="spellEnd"/>
      <w:r w:rsidRPr="007449B6">
        <w:rPr>
          <w:rFonts w:eastAsia="Times New Roman" w:cs="Calibri"/>
          <w:color w:val="000000"/>
          <w:sz w:val="16"/>
          <w:szCs w:val="16"/>
          <w:lang w:eastAsia="zh-CN"/>
        </w:rPr>
        <w:t xml:space="preserve"> monologue of one remarkable for its anger and solipsism. What is an epistolary, after all, other than an impassioned (but not necessarily answered) plea to the other? </w:t>
      </w:r>
      <w:r w:rsidRPr="007449B6">
        <w:rPr>
          <w:rFonts w:eastAsia="Times New Roman" w:cs="Calibri"/>
          <w:color w:val="000000"/>
          <w:sz w:val="28"/>
          <w:szCs w:val="28"/>
          <w:u w:val="single"/>
          <w:lang w:eastAsia="zh-CN"/>
        </w:rPr>
        <w:t xml:space="preserve">Truong’s narrator recalls their grade-school teacher: </w:t>
      </w:r>
      <w:r w:rsidRPr="007449B6">
        <w:rPr>
          <w:rFonts w:eastAsia="Times New Roman" w:cs="Calibri"/>
          <w:color w:val="000000"/>
          <w:sz w:val="16"/>
          <w:szCs w:val="16"/>
          <w:lang w:eastAsia="zh-CN"/>
        </w:rPr>
        <w:t xml:space="preserve">Kelly, remember how Mrs. </w:t>
      </w:r>
      <w:proofErr w:type="spellStart"/>
      <w:r w:rsidRPr="007449B6">
        <w:rPr>
          <w:rFonts w:eastAsia="Times New Roman" w:cs="Calibri"/>
          <w:color w:val="000000"/>
          <w:sz w:val="16"/>
          <w:szCs w:val="16"/>
          <w:lang w:eastAsia="zh-CN"/>
        </w:rPr>
        <w:t>Hammerick</w:t>
      </w:r>
      <w:proofErr w:type="spellEnd"/>
      <w:r w:rsidRPr="007449B6">
        <w:rPr>
          <w:rFonts w:eastAsia="Times New Roman" w:cs="Calibri"/>
          <w:color w:val="000000"/>
          <w:sz w:val="16"/>
          <w:szCs w:val="16"/>
          <w:lang w:eastAsia="zh-CN"/>
        </w:rPr>
        <w:t xml:space="preserve"> talked about Veteran’s Day? How about the Day of Infamy when the Japanese bombed Pearl Harbor? Mrs. </w:t>
      </w:r>
      <w:proofErr w:type="spellStart"/>
      <w:r w:rsidRPr="007449B6">
        <w:rPr>
          <w:rFonts w:eastAsia="Times New Roman" w:cs="Calibri"/>
          <w:color w:val="000000"/>
          <w:sz w:val="16"/>
          <w:szCs w:val="16"/>
          <w:lang w:eastAsia="zh-CN"/>
        </w:rPr>
        <w:t>Hammerick</w:t>
      </w:r>
      <w:proofErr w:type="spellEnd"/>
      <w:r w:rsidRPr="007449B6">
        <w:rPr>
          <w:rFonts w:eastAsia="Times New Roman" w:cs="Calibri"/>
          <w:color w:val="000000"/>
          <w:sz w:val="16"/>
          <w:szCs w:val="16"/>
          <w:lang w:eastAsia="zh-CN"/>
        </w:rPr>
        <w:t xml:space="preserve">, you know, the mayor’s wife always had a sweet something surrounding her like she had spent too much time pulling taffy.... Kelly, you only knew that she liked the </w:t>
      </w:r>
      <w:proofErr w:type="spellStart"/>
      <w:r w:rsidRPr="007449B6">
        <w:rPr>
          <w:rFonts w:eastAsia="Times New Roman" w:cs="Calibri"/>
          <w:color w:val="000000"/>
          <w:sz w:val="16"/>
          <w:szCs w:val="16"/>
          <w:lang w:eastAsia="zh-CN"/>
        </w:rPr>
        <w:t>Beths</w:t>
      </w:r>
      <w:proofErr w:type="spellEnd"/>
      <w:r w:rsidRPr="007449B6">
        <w:rPr>
          <w:rFonts w:eastAsia="Times New Roman" w:cs="Calibri"/>
          <w:color w:val="000000"/>
          <w:sz w:val="16"/>
          <w:szCs w:val="16"/>
          <w:lang w:eastAsia="zh-CN"/>
        </w:rPr>
        <w:t xml:space="preserve"> and the </w:t>
      </w:r>
      <w:proofErr w:type="spellStart"/>
      <w:r w:rsidRPr="007449B6">
        <w:rPr>
          <w:rFonts w:eastAsia="Times New Roman" w:cs="Calibri"/>
          <w:color w:val="000000"/>
          <w:sz w:val="16"/>
          <w:szCs w:val="16"/>
          <w:lang w:eastAsia="zh-CN"/>
        </w:rPr>
        <w:t>Susans</w:t>
      </w:r>
      <w:proofErr w:type="spellEnd"/>
      <w:r w:rsidRPr="007449B6">
        <w:rPr>
          <w:rFonts w:eastAsia="Times New Roman" w:cs="Calibri"/>
          <w:color w:val="000000"/>
          <w:sz w:val="16"/>
          <w:szCs w:val="16"/>
          <w:lang w:eastAsia="zh-CN"/>
        </w:rPr>
        <w:t xml:space="preserve"> cause they wore pink and never bulged and buckled out of their shirt plackets. I was scared of her like no dark corners could ever scare me. </w:t>
      </w:r>
      <w:r w:rsidRPr="007449B6">
        <w:rPr>
          <w:rFonts w:eastAsia="Times New Roman" w:cs="Calibri"/>
          <w:color w:val="000000"/>
          <w:sz w:val="28"/>
          <w:szCs w:val="28"/>
          <w:u w:val="single"/>
          <w:lang w:eastAsia="zh-CN"/>
        </w:rPr>
        <w:t xml:space="preserve">You have to know that all the while she was teaching us history she was telling, with her language </w:t>
      </w:r>
      <w:r w:rsidRPr="007449B6">
        <w:rPr>
          <w:rFonts w:eastAsia="Times New Roman" w:cs="Calibri"/>
          <w:color w:val="000000"/>
          <w:sz w:val="28"/>
          <w:szCs w:val="28"/>
          <w:u w:val="single"/>
          <w:lang w:eastAsia="zh-CN"/>
        </w:rPr>
        <w:lastRenderedPageBreak/>
        <w:t>for the deaf, blind, and dumb; she was telling all the boys in our class that I was Pearl and my last name was Harbor. They understood her like she was speaking French and their names were all Claude and Pierre</w:t>
      </w:r>
      <w:r w:rsidRPr="007449B6">
        <w:rPr>
          <w:rFonts w:eastAsia="Times New Roman" w:cs="Calibri"/>
          <w:color w:val="000000"/>
          <w:sz w:val="16"/>
          <w:szCs w:val="16"/>
          <w:lang w:eastAsia="zh-CN"/>
        </w:rPr>
        <w:t xml:space="preserve">.45 Truong’s story expands our discussion of language and its performative effects on the constitution of good and bad national subjects. </w:t>
      </w:r>
      <w:r w:rsidRPr="007449B6">
        <w:rPr>
          <w:rFonts w:eastAsia="Times New Roman" w:cs="Calibri"/>
          <w:color w:val="000000"/>
          <w:sz w:val="28"/>
          <w:szCs w:val="28"/>
          <w:u w:val="single"/>
          <w:lang w:eastAsia="zh-CN"/>
        </w:rPr>
        <w:t xml:space="preserve">Here, Mrs. </w:t>
      </w:r>
      <w:proofErr w:type="spellStart"/>
      <w:r w:rsidRPr="007449B6">
        <w:rPr>
          <w:rFonts w:eastAsia="Times New Roman" w:cs="Calibri"/>
          <w:color w:val="000000"/>
          <w:sz w:val="28"/>
          <w:szCs w:val="28"/>
          <w:u w:val="single"/>
          <w:lang w:eastAsia="zh-CN"/>
        </w:rPr>
        <w:t>Hammerick’s</w:t>
      </w:r>
      <w:proofErr w:type="spellEnd"/>
      <w:r w:rsidRPr="007449B6">
        <w:rPr>
          <w:rFonts w:eastAsia="Times New Roman" w:cs="Calibri"/>
          <w:color w:val="000000"/>
          <w:sz w:val="28"/>
          <w:szCs w:val="28"/>
          <w:u w:val="single"/>
          <w:lang w:eastAsia="zh-CN"/>
        </w:rPr>
        <w:t xml:space="preserve"> </w:t>
      </w:r>
      <w:r w:rsidRPr="007449B6">
        <w:rPr>
          <w:rFonts w:eastAsia="Times New Roman" w:cs="Calibri"/>
          <w:color w:val="000000"/>
          <w:sz w:val="28"/>
          <w:szCs w:val="28"/>
          <w:u w:val="single"/>
          <w:shd w:val="clear" w:color="auto" w:fill="00FF00"/>
          <w:lang w:eastAsia="zh-CN"/>
        </w:rPr>
        <w:t>common language</w:t>
      </w:r>
      <w:r w:rsidRPr="007449B6">
        <w:rPr>
          <w:rFonts w:eastAsia="Times New Roman" w:cs="Calibri"/>
          <w:color w:val="000000"/>
          <w:sz w:val="28"/>
          <w:szCs w:val="28"/>
          <w:u w:val="single"/>
          <w:lang w:eastAsia="zh-CN"/>
        </w:rPr>
        <w:t xml:space="preserve"> for the “deaf, blind, and dumb”—a language from which Thuy-Mai is emphatically excluded—</w:t>
      </w:r>
      <w:r w:rsidRPr="007449B6">
        <w:rPr>
          <w:rFonts w:eastAsia="Times New Roman" w:cs="Calibri"/>
          <w:color w:val="000000"/>
          <w:sz w:val="28"/>
          <w:szCs w:val="28"/>
          <w:u w:val="single"/>
          <w:shd w:val="clear" w:color="auto" w:fill="00FF00"/>
          <w:lang w:eastAsia="zh-CN"/>
        </w:rPr>
        <w:t>is used to create and</w:t>
      </w:r>
      <w:r w:rsidRPr="007449B6">
        <w:rPr>
          <w:rFonts w:eastAsia="Times New Roman" w:cs="Calibri"/>
          <w:color w:val="000000"/>
          <w:sz w:val="28"/>
          <w:szCs w:val="28"/>
          <w:u w:val="single"/>
          <w:lang w:eastAsia="zh-CN"/>
        </w:rPr>
        <w:t xml:space="preserve"> then </w:t>
      </w:r>
      <w:r w:rsidRPr="007449B6">
        <w:rPr>
          <w:rFonts w:eastAsia="Times New Roman" w:cs="Calibri"/>
          <w:color w:val="000000"/>
          <w:sz w:val="28"/>
          <w:szCs w:val="28"/>
          <w:u w:val="single"/>
          <w:shd w:val="clear" w:color="auto" w:fill="00FF00"/>
          <w:lang w:eastAsia="zh-CN"/>
        </w:rPr>
        <w:t xml:space="preserve">separate good </w:t>
      </w:r>
      <w:r w:rsidRPr="007449B6">
        <w:rPr>
          <w:rFonts w:eastAsia="Times New Roman" w:cs="Calibri"/>
          <w:color w:val="000000"/>
          <w:sz w:val="28"/>
          <w:szCs w:val="28"/>
          <w:u w:val="single"/>
          <w:lang w:eastAsia="zh-CN"/>
        </w:rPr>
        <w:t xml:space="preserve">students </w:t>
      </w:r>
      <w:r w:rsidRPr="007449B6">
        <w:rPr>
          <w:rFonts w:eastAsia="Times New Roman" w:cs="Calibri"/>
          <w:color w:val="000000"/>
          <w:sz w:val="28"/>
          <w:szCs w:val="28"/>
          <w:u w:val="single"/>
          <w:shd w:val="clear" w:color="auto" w:fill="00FF00"/>
          <w:lang w:eastAsia="zh-CN"/>
        </w:rPr>
        <w:t xml:space="preserve">from bad students </w:t>
      </w:r>
      <w:r w:rsidRPr="007449B6">
        <w:rPr>
          <w:rFonts w:eastAsia="Times New Roman" w:cs="Calibri"/>
          <w:color w:val="000000"/>
          <w:sz w:val="28"/>
          <w:szCs w:val="28"/>
          <w:u w:val="single"/>
          <w:lang w:eastAsia="zh-CN"/>
        </w:rPr>
        <w:t>within the institutionalized space of the classroom.</w:t>
      </w:r>
      <w:r w:rsidRPr="007449B6">
        <w:rPr>
          <w:rFonts w:eastAsia="Times New Roman" w:cs="Calibri"/>
          <w:color w:val="000000"/>
          <w:sz w:val="16"/>
          <w:szCs w:val="16"/>
          <w:lang w:eastAsia="zh-CN"/>
        </w:rPr>
        <w:t xml:space="preserve"> The </w:t>
      </w:r>
      <w:proofErr w:type="spellStart"/>
      <w:r w:rsidRPr="007449B6">
        <w:rPr>
          <w:rFonts w:eastAsia="Times New Roman" w:cs="Calibri"/>
          <w:color w:val="000000"/>
          <w:sz w:val="16"/>
          <w:szCs w:val="16"/>
          <w:lang w:eastAsia="zh-CN"/>
        </w:rPr>
        <w:t>Susans</w:t>
      </w:r>
      <w:proofErr w:type="spellEnd"/>
      <w:r w:rsidRPr="007449B6">
        <w:rPr>
          <w:rFonts w:eastAsia="Times New Roman" w:cs="Calibri"/>
          <w:color w:val="000000"/>
          <w:sz w:val="16"/>
          <w:szCs w:val="16"/>
          <w:lang w:eastAsia="zh-CN"/>
        </w:rPr>
        <w:t xml:space="preserve"> and the </w:t>
      </w:r>
      <w:proofErr w:type="spellStart"/>
      <w:r w:rsidRPr="007449B6">
        <w:rPr>
          <w:rFonts w:eastAsia="Times New Roman" w:cs="Calibri"/>
          <w:color w:val="000000"/>
          <w:sz w:val="16"/>
          <w:szCs w:val="16"/>
          <w:lang w:eastAsia="zh-CN"/>
        </w:rPr>
        <w:t>Beths</w:t>
      </w:r>
      <w:proofErr w:type="spellEnd"/>
      <w:r w:rsidRPr="007449B6">
        <w:rPr>
          <w:rFonts w:eastAsia="Times New Roman" w:cs="Calibri"/>
          <w:color w:val="000000"/>
          <w:sz w:val="16"/>
          <w:szCs w:val="16"/>
          <w:lang w:eastAsia="zh-CN"/>
        </w:rPr>
        <w:t xml:space="preserve">, the </w:t>
      </w:r>
      <w:proofErr w:type="spellStart"/>
      <w:r w:rsidRPr="007449B6">
        <w:rPr>
          <w:rFonts w:eastAsia="Times New Roman" w:cs="Calibri"/>
          <w:color w:val="000000"/>
          <w:sz w:val="16"/>
          <w:szCs w:val="16"/>
          <w:lang w:eastAsia="zh-CN"/>
        </w:rPr>
        <w:t>Claudes</w:t>
      </w:r>
      <w:proofErr w:type="spellEnd"/>
      <w:r w:rsidRPr="007449B6">
        <w:rPr>
          <w:rFonts w:eastAsia="Times New Roman" w:cs="Calibri"/>
          <w:color w:val="000000"/>
          <w:sz w:val="16"/>
          <w:szCs w:val="16"/>
          <w:lang w:eastAsia="zh-CN"/>
        </w:rPr>
        <w:t xml:space="preserve"> and the </w:t>
      </w:r>
      <w:proofErr w:type="spellStart"/>
      <w:r w:rsidRPr="007449B6">
        <w:rPr>
          <w:rFonts w:eastAsia="Times New Roman" w:cs="Calibri"/>
          <w:color w:val="000000"/>
          <w:sz w:val="16"/>
          <w:szCs w:val="16"/>
          <w:lang w:eastAsia="zh-CN"/>
        </w:rPr>
        <w:t>Pierres</w:t>
      </w:r>
      <w:proofErr w:type="spellEnd"/>
      <w:r w:rsidRPr="007449B6">
        <w:rPr>
          <w:rFonts w:eastAsia="Times New Roman" w:cs="Calibri"/>
          <w:color w:val="000000"/>
          <w:sz w:val="16"/>
          <w:szCs w:val="16"/>
          <w:lang w:eastAsia="zh-CN"/>
        </w:rPr>
        <w:t>, are all, as Louis Althusser would put it, “</w:t>
      </w:r>
      <w:proofErr w:type="spellStart"/>
      <w:r w:rsidRPr="007449B6">
        <w:rPr>
          <w:rFonts w:eastAsia="Times New Roman" w:cs="Calibri"/>
          <w:color w:val="000000"/>
          <w:sz w:val="16"/>
          <w:szCs w:val="16"/>
          <w:lang w:eastAsia="zh-CN"/>
        </w:rPr>
        <w:t>interpellated”by</w:t>
      </w:r>
      <w:proofErr w:type="spellEnd"/>
      <w:r w:rsidRPr="007449B6">
        <w:rPr>
          <w:rFonts w:eastAsia="Times New Roman" w:cs="Calibri"/>
          <w:color w:val="000000"/>
          <w:sz w:val="16"/>
          <w:szCs w:val="16"/>
          <w:lang w:eastAsia="zh-CN"/>
        </w:rPr>
        <w:t xml:space="preserve"> the mayor’s wife as good citizen- subjects of the classroom and nation-state.46 </w:t>
      </w:r>
      <w:r w:rsidRPr="007449B6">
        <w:rPr>
          <w:rFonts w:eastAsia="Times New Roman" w:cs="Calibri"/>
          <w:b/>
          <w:bCs/>
          <w:color w:val="000000"/>
          <w:sz w:val="28"/>
          <w:szCs w:val="28"/>
          <w:u w:val="single"/>
          <w:lang w:eastAsia="zh-CN"/>
        </w:rPr>
        <w:t xml:space="preserve">Truong emphasizes how </w:t>
      </w:r>
      <w:r w:rsidRPr="007449B6">
        <w:rPr>
          <w:rFonts w:eastAsia="Times New Roman" w:cs="Calibri"/>
          <w:b/>
          <w:bCs/>
          <w:color w:val="000000"/>
          <w:sz w:val="28"/>
          <w:szCs w:val="28"/>
          <w:u w:val="single"/>
          <w:shd w:val="clear" w:color="auto" w:fill="00FF00"/>
          <w:lang w:eastAsia="zh-CN"/>
        </w:rPr>
        <w:t xml:space="preserve">education is a primary site through which narratives of national identity </w:t>
      </w:r>
      <w:r w:rsidRPr="007449B6">
        <w:rPr>
          <w:rFonts w:eastAsia="Times New Roman" w:cs="Calibri"/>
          <w:b/>
          <w:bCs/>
          <w:color w:val="000000"/>
          <w:sz w:val="28"/>
          <w:szCs w:val="28"/>
          <w:u w:val="single"/>
          <w:lang w:eastAsia="zh-CN"/>
        </w:rPr>
        <w:t xml:space="preserve">and belonging </w:t>
      </w:r>
      <w:r w:rsidRPr="007449B6">
        <w:rPr>
          <w:rFonts w:eastAsia="Times New Roman" w:cs="Calibri"/>
          <w:b/>
          <w:bCs/>
          <w:color w:val="000000"/>
          <w:sz w:val="28"/>
          <w:szCs w:val="28"/>
          <w:u w:val="single"/>
          <w:shd w:val="clear" w:color="auto" w:fill="00FF00"/>
          <w:lang w:eastAsia="zh-CN"/>
        </w:rPr>
        <w:t xml:space="preserve">are established </w:t>
      </w:r>
      <w:r w:rsidRPr="007449B6">
        <w:rPr>
          <w:rFonts w:eastAsia="Times New Roman" w:cs="Calibri"/>
          <w:b/>
          <w:bCs/>
          <w:color w:val="000000"/>
          <w:sz w:val="28"/>
          <w:szCs w:val="28"/>
          <w:u w:val="single"/>
          <w:lang w:eastAsia="zh-CN"/>
        </w:rPr>
        <w:t xml:space="preserve">and reinforced through pedagogical compliance. </w:t>
      </w:r>
      <w:r w:rsidRPr="007449B6">
        <w:rPr>
          <w:rFonts w:eastAsia="Times New Roman" w:cs="Calibri"/>
          <w:color w:val="000000"/>
          <w:sz w:val="16"/>
          <w:szCs w:val="16"/>
          <w:lang w:eastAsia="zh-CN"/>
        </w:rPr>
        <w:t xml:space="preserve">At the same time, the Vietnamese refugee, Thuy-Mai, is </w:t>
      </w:r>
      <w:proofErr w:type="spellStart"/>
      <w:r w:rsidRPr="007449B6">
        <w:rPr>
          <w:rFonts w:eastAsia="Times New Roman" w:cs="Calibri"/>
          <w:color w:val="000000"/>
          <w:sz w:val="16"/>
          <w:szCs w:val="16"/>
          <w:lang w:eastAsia="zh-CN"/>
        </w:rPr>
        <w:t>pathologized</w:t>
      </w:r>
      <w:proofErr w:type="spellEnd"/>
      <w:r w:rsidRPr="007449B6">
        <w:rPr>
          <w:rFonts w:eastAsia="Times New Roman" w:cs="Calibri"/>
          <w:color w:val="000000"/>
          <w:sz w:val="16"/>
          <w:szCs w:val="16"/>
          <w:lang w:eastAsia="zh-CN"/>
        </w:rPr>
        <w:t xml:space="preserve"> as Asian enemy, dismissively labeled “Pearl </w:t>
      </w:r>
      <w:proofErr w:type="spellStart"/>
      <w:r w:rsidRPr="007449B6">
        <w:rPr>
          <w:rFonts w:eastAsia="Times New Roman" w:cs="Calibri"/>
          <w:color w:val="000000"/>
          <w:sz w:val="16"/>
          <w:szCs w:val="16"/>
          <w:lang w:eastAsia="zh-CN"/>
        </w:rPr>
        <w:t>Harbor,”erroneously</w:t>
      </w:r>
      <w:proofErr w:type="spellEnd"/>
      <w:r w:rsidRPr="007449B6">
        <w:rPr>
          <w:rFonts w:eastAsia="Times New Roman" w:cs="Calibri"/>
          <w:color w:val="000000"/>
          <w:sz w:val="16"/>
          <w:szCs w:val="16"/>
          <w:lang w:eastAsia="zh-CN"/>
        </w:rPr>
        <w:t xml:space="preserve"> conflated with the Japanese, and implicitly rendered a menace to the coherence and integrity of the US nation-state. Mrs. </w:t>
      </w:r>
      <w:proofErr w:type="spellStart"/>
      <w:r w:rsidRPr="007449B6">
        <w:rPr>
          <w:rFonts w:eastAsia="Times New Roman" w:cs="Calibri"/>
          <w:color w:val="000000"/>
          <w:sz w:val="16"/>
          <w:szCs w:val="16"/>
          <w:lang w:eastAsia="zh-CN"/>
        </w:rPr>
        <w:t>Hammerick</w:t>
      </w:r>
      <w:proofErr w:type="spellEnd"/>
      <w:r w:rsidRPr="007449B6">
        <w:rPr>
          <w:rFonts w:eastAsia="Times New Roman" w:cs="Calibri"/>
          <w:color w:val="000000"/>
          <w:sz w:val="16"/>
          <w:szCs w:val="16"/>
          <w:lang w:eastAsia="zh-CN"/>
        </w:rPr>
        <w:t xml:space="preserve"> is, of course, not literally speaking French (though Vietnam was of course colonized earlier by France), but </w:t>
      </w:r>
      <w:r w:rsidRPr="007449B6">
        <w:rPr>
          <w:rFonts w:eastAsia="Times New Roman" w:cs="Calibri"/>
          <w:b/>
          <w:bCs/>
          <w:color w:val="000000"/>
          <w:sz w:val="28"/>
          <w:szCs w:val="28"/>
          <w:u w:val="single"/>
          <w:lang w:eastAsia="zh-CN"/>
        </w:rPr>
        <w:t xml:space="preserve">Truong’s attention to </w:t>
      </w:r>
      <w:r w:rsidRPr="007449B6">
        <w:rPr>
          <w:rFonts w:eastAsia="Times New Roman" w:cs="Calibri"/>
          <w:b/>
          <w:bCs/>
          <w:color w:val="000000"/>
          <w:sz w:val="28"/>
          <w:szCs w:val="28"/>
          <w:u w:val="single"/>
          <w:shd w:val="clear" w:color="auto" w:fill="00FF00"/>
          <w:lang w:eastAsia="zh-CN"/>
        </w:rPr>
        <w:t xml:space="preserve">language underscores </w:t>
      </w:r>
      <w:r w:rsidRPr="007449B6">
        <w:rPr>
          <w:rFonts w:eastAsia="Times New Roman" w:cs="Calibri"/>
          <w:b/>
          <w:bCs/>
          <w:color w:val="000000"/>
          <w:sz w:val="28"/>
          <w:szCs w:val="28"/>
          <w:u w:val="single"/>
          <w:lang w:eastAsia="zh-CN"/>
        </w:rPr>
        <w:t xml:space="preserve">the ways in which </w:t>
      </w:r>
      <w:r w:rsidRPr="007449B6">
        <w:rPr>
          <w:rFonts w:eastAsia="Times New Roman" w:cs="Calibri"/>
          <w:b/>
          <w:bCs/>
          <w:color w:val="000000"/>
          <w:sz w:val="28"/>
          <w:szCs w:val="28"/>
          <w:u w:val="single"/>
          <w:shd w:val="clear" w:color="auto" w:fill="00FF00"/>
          <w:lang w:eastAsia="zh-CN"/>
        </w:rPr>
        <w:t>an unconscious discourse of colonialism and race,</w:t>
      </w:r>
      <w:r w:rsidRPr="007449B6">
        <w:rPr>
          <w:rFonts w:eastAsia="Times New Roman" w:cs="Calibri"/>
          <w:b/>
          <w:bCs/>
          <w:color w:val="000000"/>
          <w:sz w:val="28"/>
          <w:szCs w:val="28"/>
          <w:u w:val="single"/>
          <w:lang w:eastAsia="zh-CN"/>
        </w:rPr>
        <w:t xml:space="preserve"> of national inclusion and exclusion, is circulated in the classroom. </w:t>
      </w:r>
      <w:r w:rsidRPr="007449B6">
        <w:rPr>
          <w:rFonts w:eastAsia="Times New Roman" w:cs="Calibri"/>
          <w:color w:val="000000"/>
          <w:sz w:val="16"/>
          <w:szCs w:val="16"/>
          <w:lang w:eastAsia="zh-CN"/>
        </w:rPr>
        <w:t xml:space="preserve">Furthermore, as Lowe points out, Mrs. </w:t>
      </w:r>
      <w:proofErr w:type="spellStart"/>
      <w:r w:rsidRPr="007449B6">
        <w:rPr>
          <w:rFonts w:eastAsia="Times New Roman" w:cs="Calibri"/>
          <w:color w:val="000000"/>
          <w:sz w:val="16"/>
          <w:szCs w:val="16"/>
          <w:lang w:eastAsia="zh-CN"/>
        </w:rPr>
        <w:t>Hammerick’s</w:t>
      </w:r>
      <w:proofErr w:type="spellEnd"/>
      <w:r w:rsidRPr="007449B6">
        <w:rPr>
          <w:rFonts w:eastAsia="Times New Roman" w:cs="Calibri"/>
          <w:color w:val="000000"/>
          <w:sz w:val="16"/>
          <w:szCs w:val="16"/>
          <w:lang w:eastAsia="zh-CN"/>
        </w:rPr>
        <w:t xml:space="preserve"> nationalizing tract is simultaneously a gendered discourse: “The narrator’s observations that the teacher’s history lesson addresses ‘all the </w:t>
      </w:r>
      <w:proofErr w:type="spellStart"/>
      <w:r w:rsidRPr="007449B6">
        <w:rPr>
          <w:rFonts w:eastAsia="Times New Roman" w:cs="Calibri"/>
          <w:color w:val="000000"/>
          <w:sz w:val="16"/>
          <w:szCs w:val="16"/>
          <w:lang w:eastAsia="zh-CN"/>
        </w:rPr>
        <w:t>boys’further</w:t>
      </w:r>
      <w:proofErr w:type="spellEnd"/>
      <w:r w:rsidRPr="007449B6">
        <w:rPr>
          <w:rFonts w:eastAsia="Times New Roman" w:cs="Calibri"/>
          <w:color w:val="000000"/>
          <w:sz w:val="16"/>
          <w:szCs w:val="16"/>
          <w:lang w:eastAsia="zh-CN"/>
        </w:rPr>
        <w:t xml:space="preserve"> instantiates how the American nationalist narrative recognizes, recruits, and incorporates male subjects, while ‘</w:t>
      </w:r>
      <w:proofErr w:type="spellStart"/>
      <w:r w:rsidRPr="007449B6">
        <w:rPr>
          <w:rFonts w:eastAsia="Times New Roman" w:cs="Calibri"/>
          <w:color w:val="000000"/>
          <w:sz w:val="16"/>
          <w:szCs w:val="16"/>
          <w:lang w:eastAsia="zh-CN"/>
        </w:rPr>
        <w:t>feminizing’and</w:t>
      </w:r>
      <w:proofErr w:type="spellEnd"/>
      <w:r w:rsidRPr="007449B6">
        <w:rPr>
          <w:rFonts w:eastAsia="Times New Roman" w:cs="Calibri"/>
          <w:color w:val="000000"/>
          <w:sz w:val="16"/>
          <w:szCs w:val="16"/>
          <w:lang w:eastAsia="zh-CN"/>
        </w:rPr>
        <w:t xml:space="preserve"> silencing the students who do not conform to that notion of patriotic subjectivity.”47 Racialized subjects, such as Nelson and Thuy-Mai, become “</w:t>
      </w:r>
      <w:proofErr w:type="spellStart"/>
      <w:r w:rsidRPr="007449B6">
        <w:rPr>
          <w:rFonts w:eastAsia="Times New Roman" w:cs="Calibri"/>
          <w:color w:val="000000"/>
          <w:sz w:val="16"/>
          <w:szCs w:val="16"/>
          <w:lang w:eastAsia="zh-CN"/>
        </w:rPr>
        <w:t>good”citizens</w:t>
      </w:r>
      <w:proofErr w:type="spellEnd"/>
      <w:r w:rsidRPr="007449B6">
        <w:rPr>
          <w:rFonts w:eastAsia="Times New Roman" w:cs="Calibri"/>
          <w:color w:val="000000"/>
          <w:sz w:val="16"/>
          <w:szCs w:val="16"/>
          <w:lang w:eastAsia="zh-CN"/>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7449B6" w:rsidRPr="007449B6" w:rsidRDefault="007449B6" w:rsidP="007449B6">
      <w:pPr>
        <w:spacing w:after="0" w:line="240" w:lineRule="auto"/>
        <w:rPr>
          <w:rFonts w:ascii="Times New Roman" w:eastAsia="Times New Roman" w:hAnsi="Times New Roman" w:cs="Times New Roman"/>
          <w:sz w:val="24"/>
          <w:szCs w:val="24"/>
          <w:lang w:eastAsia="zh-CN"/>
        </w:rPr>
      </w:pPr>
    </w:p>
    <w:p w:rsidR="007449B6" w:rsidRPr="007449B6" w:rsidRDefault="007449B6" w:rsidP="007449B6">
      <w:pPr>
        <w:spacing w:before="240" w:after="40" w:line="240" w:lineRule="auto"/>
        <w:outlineLvl w:val="3"/>
        <w:rPr>
          <w:rFonts w:ascii="Times New Roman" w:eastAsia="Times New Roman" w:hAnsi="Times New Roman" w:cs="Times New Roman"/>
          <w:b/>
          <w:bCs/>
          <w:sz w:val="24"/>
          <w:szCs w:val="24"/>
          <w:lang w:eastAsia="zh-CN"/>
        </w:rPr>
      </w:pPr>
      <w:r w:rsidRPr="007449B6">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7449B6">
        <w:rPr>
          <w:rFonts w:ascii="Arial" w:eastAsia="Times New Roman" w:hAnsi="Arial" w:cs="Arial"/>
          <w:b/>
          <w:bCs/>
          <w:color w:val="000000"/>
          <w:sz w:val="26"/>
          <w:szCs w:val="26"/>
          <w:lang w:eastAsia="zh-CN"/>
        </w:rPr>
        <w:t>asianness</w:t>
      </w:r>
      <w:proofErr w:type="spellEnd"/>
      <w:r w:rsidRPr="007449B6">
        <w:rPr>
          <w:rFonts w:ascii="Arial" w:eastAsia="Times New Roman" w:hAnsi="Arial" w:cs="Arial"/>
          <w:b/>
          <w:bCs/>
          <w:color w:val="000000"/>
          <w:sz w:val="26"/>
          <w:szCs w:val="26"/>
          <w:lang w:eastAsia="zh-CN"/>
        </w:rPr>
        <w:t xml:space="preserve"> in the classroom – anything else normalizes violence</w:t>
      </w:r>
    </w:p>
    <w:p w:rsidR="007449B6" w:rsidRPr="007449B6" w:rsidRDefault="007449B6" w:rsidP="007449B6">
      <w:pPr>
        <w:spacing w:before="240" w:after="240" w:line="240" w:lineRule="auto"/>
        <w:rPr>
          <w:rFonts w:ascii="Times New Roman" w:eastAsia="Times New Roman" w:hAnsi="Times New Roman" w:cs="Times New Roman"/>
          <w:sz w:val="24"/>
          <w:szCs w:val="24"/>
          <w:lang w:eastAsia="zh-CN"/>
        </w:rPr>
      </w:pPr>
      <w:proofErr w:type="spellStart"/>
      <w:r w:rsidRPr="007449B6">
        <w:rPr>
          <w:rFonts w:ascii="Arial" w:eastAsia="Times New Roman" w:hAnsi="Arial" w:cs="Arial"/>
          <w:color w:val="000000"/>
          <w:sz w:val="28"/>
          <w:szCs w:val="28"/>
          <w:lang w:eastAsia="zh-CN"/>
        </w:rPr>
        <w:t>Eng</w:t>
      </w:r>
      <w:proofErr w:type="spellEnd"/>
      <w:r w:rsidRPr="007449B6">
        <w:rPr>
          <w:rFonts w:ascii="Arial" w:eastAsia="Times New Roman" w:hAnsi="Arial" w:cs="Arial"/>
          <w:color w:val="000000"/>
          <w:sz w:val="28"/>
          <w:szCs w:val="28"/>
          <w:lang w:eastAsia="zh-CN"/>
        </w:rPr>
        <w:t xml:space="preserve"> &amp; Han 4</w:t>
      </w:r>
      <w:r w:rsidRPr="007449B6">
        <w:rPr>
          <w:rFonts w:ascii="Arial" w:eastAsia="Times New Roman" w:hAnsi="Arial" w:cs="Arial"/>
          <w:color w:val="000000"/>
          <w:sz w:val="16"/>
          <w:szCs w:val="16"/>
          <w:lang w:eastAsia="zh-CN"/>
        </w:rPr>
        <w:t xml:space="preserve">, DAVID L. ENG &amp; SHINHEE HAN [David L. </w:t>
      </w:r>
      <w:proofErr w:type="spellStart"/>
      <w:r w:rsidRPr="007449B6">
        <w:rPr>
          <w:rFonts w:ascii="Arial" w:eastAsia="Times New Roman" w:hAnsi="Arial" w:cs="Arial"/>
          <w:color w:val="000000"/>
          <w:sz w:val="16"/>
          <w:szCs w:val="16"/>
          <w:lang w:eastAsia="zh-CN"/>
        </w:rPr>
        <w:t>Eng</w:t>
      </w:r>
      <w:proofErr w:type="spellEnd"/>
      <w:r w:rsidRPr="007449B6">
        <w:rPr>
          <w:rFonts w:ascii="Arial" w:eastAsia="Times New Roman" w:hAnsi="Arial" w:cs="Arial"/>
          <w:color w:val="000000"/>
          <w:sz w:val="16"/>
          <w:szCs w:val="16"/>
          <w:lang w:eastAsia="zh-CN"/>
        </w:rPr>
        <w:t xml:space="preserve"> is Richard L. Fisher Professor of English as well as Graduate Chair of the English Department at </w:t>
      </w:r>
      <w:proofErr w:type="spellStart"/>
      <w:r w:rsidRPr="007449B6">
        <w:rPr>
          <w:rFonts w:ascii="Arial" w:eastAsia="Times New Roman" w:hAnsi="Arial" w:cs="Arial"/>
          <w:color w:val="000000"/>
          <w:sz w:val="16"/>
          <w:szCs w:val="16"/>
          <w:lang w:eastAsia="zh-CN"/>
        </w:rPr>
        <w:t>UPenn</w:t>
      </w:r>
      <w:proofErr w:type="spellEnd"/>
      <w:r w:rsidRPr="007449B6">
        <w:rPr>
          <w:rFonts w:ascii="Arial" w:eastAsia="Times New Roman" w:hAnsi="Arial" w:cs="Arial"/>
          <w:color w:val="000000"/>
          <w:sz w:val="16"/>
          <w:szCs w:val="16"/>
          <w:lang w:eastAsia="zh-CN"/>
        </w:rPr>
        <w:t xml:space="preserve">. He is also Professor in the Program in Asian American Studies, the Program in Comparative </w:t>
      </w:r>
      <w:proofErr w:type="spellStart"/>
      <w:r w:rsidRPr="007449B6">
        <w:rPr>
          <w:rFonts w:ascii="Arial" w:eastAsia="Times New Roman" w:hAnsi="Arial" w:cs="Arial"/>
          <w:color w:val="000000"/>
          <w:sz w:val="16"/>
          <w:szCs w:val="16"/>
          <w:lang w:eastAsia="zh-CN"/>
        </w:rPr>
        <w:t>Litera</w:t>
      </w:r>
      <w:proofErr w:type="spellEnd"/>
      <w:r w:rsidRPr="007449B6">
        <w:rPr>
          <w:rFonts w:ascii="Arial" w:eastAsia="Times New Roman" w:hAnsi="Arial" w:cs="Arial"/>
          <w:color w:val="000000"/>
          <w:sz w:val="16"/>
          <w:szCs w:val="16"/>
          <w:lang w:eastAsia="zh-CN"/>
        </w:rPr>
        <w:t xml:space="preserve"> Racial Castration: Managing Masculinity in Asian America (Duke University Press) as well as the Coeditor (with Alice Y. </w:t>
      </w:r>
      <w:proofErr w:type="spellStart"/>
      <w:r w:rsidRPr="007449B6">
        <w:rPr>
          <w:rFonts w:ascii="Arial" w:eastAsia="Times New Roman" w:hAnsi="Arial" w:cs="Arial"/>
          <w:color w:val="000000"/>
          <w:sz w:val="16"/>
          <w:szCs w:val="16"/>
          <w:lang w:eastAsia="zh-CN"/>
        </w:rPr>
        <w:t>Hom</w:t>
      </w:r>
      <w:proofErr w:type="spellEnd"/>
      <w:r w:rsidRPr="007449B6">
        <w:rPr>
          <w:rFonts w:ascii="Arial" w:eastAsia="Times New Roman" w:hAnsi="Arial" w:cs="Arial"/>
          <w:color w:val="000000"/>
          <w:sz w:val="16"/>
          <w:szCs w:val="16"/>
          <w:lang w:eastAsia="zh-CN"/>
        </w:rPr>
        <w:t xml:space="preserve">) of Q&amp;A: Queer in Asian America (Temple University Press, 1998). His current project is a co-edited collection (with David Kazanjian) entitled Loss: Mourning and Melancholia in the Twentieth Century. </w:t>
      </w:r>
      <w:proofErr w:type="spellStart"/>
      <w:r w:rsidRPr="007449B6">
        <w:rPr>
          <w:rFonts w:ascii="Arial" w:eastAsia="Times New Roman" w:hAnsi="Arial" w:cs="Arial"/>
          <w:color w:val="000000"/>
          <w:sz w:val="16"/>
          <w:szCs w:val="16"/>
          <w:lang w:eastAsia="zh-CN"/>
        </w:rPr>
        <w:t>Shinhee</w:t>
      </w:r>
      <w:proofErr w:type="spellEnd"/>
      <w:r w:rsidRPr="007449B6">
        <w:rPr>
          <w:rFonts w:ascii="Arial" w:eastAsia="Times New Roman" w:hAnsi="Arial" w:cs="Arial"/>
          <w:color w:val="000000"/>
          <w:sz w:val="16"/>
          <w:szCs w:val="16"/>
          <w:lang w:eastAsia="zh-CN"/>
        </w:rPr>
        <w:t xml:space="preserve"> Han, C.S.W., is a psychotherapist at the Counseling &amp; Psychological Services of Columbia University. She is a doctoral candidate in the Shirley M. </w:t>
      </w:r>
      <w:proofErr w:type="spellStart"/>
      <w:r w:rsidRPr="007449B6">
        <w:rPr>
          <w:rFonts w:ascii="Arial" w:eastAsia="Times New Roman" w:hAnsi="Arial" w:cs="Arial"/>
          <w:color w:val="000000"/>
          <w:sz w:val="16"/>
          <w:szCs w:val="16"/>
          <w:lang w:eastAsia="zh-CN"/>
        </w:rPr>
        <w:t>Ehrenkranz</w:t>
      </w:r>
      <w:proofErr w:type="spellEnd"/>
      <w:r w:rsidRPr="007449B6">
        <w:rPr>
          <w:rFonts w:ascii="Arial" w:eastAsia="Times New Roman" w:hAnsi="Arial" w:cs="Arial"/>
          <w:color w:val="000000"/>
          <w:sz w:val="16"/>
          <w:szCs w:val="16"/>
          <w:lang w:eastAsia="zh-CN"/>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7449B6">
        <w:rPr>
          <w:rFonts w:ascii="Arial" w:eastAsia="Times New Roman" w:hAnsi="Arial" w:cs="Arial"/>
          <w:color w:val="000000"/>
          <w:sz w:val="16"/>
          <w:szCs w:val="16"/>
          <w:lang w:eastAsia="zh-CN"/>
        </w:rPr>
        <w:t>ghs</w:t>
      </w:r>
      <w:proofErr w:type="spellEnd"/>
      <w:r w:rsidRPr="007449B6">
        <w:rPr>
          <w:rFonts w:ascii="Arial" w:eastAsia="Times New Roman" w:hAnsi="Arial" w:cs="Arial"/>
          <w:color w:val="000000"/>
          <w:sz w:val="16"/>
          <w:szCs w:val="16"/>
          <w:lang w:eastAsia="zh-CN"/>
        </w:rPr>
        <w:t>//BZ Recut Mini M</w:t>
      </w:r>
    </w:p>
    <w:p w:rsidR="007449B6" w:rsidRPr="007449B6" w:rsidRDefault="007449B6" w:rsidP="007449B6">
      <w:pPr>
        <w:spacing w:before="240" w:after="240" w:line="240" w:lineRule="auto"/>
        <w:rPr>
          <w:rFonts w:ascii="Times New Roman" w:eastAsia="Times New Roman" w:hAnsi="Times New Roman" w:cs="Times New Roman"/>
          <w:sz w:val="24"/>
          <w:szCs w:val="24"/>
          <w:lang w:eastAsia="zh-CN"/>
        </w:rPr>
      </w:pPr>
      <w:r w:rsidRPr="007449B6">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7449B6">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7449B6">
        <w:rPr>
          <w:rFonts w:ascii="Arial" w:eastAsia="Times New Roman" w:hAnsi="Arial" w:cs="Arial"/>
          <w:color w:val="000000"/>
          <w:sz w:val="10"/>
          <w:szCs w:val="10"/>
          <w:lang w:eastAsia="zh-CN"/>
        </w:rPr>
        <w:t xml:space="preserve"> As we know</w:t>
      </w:r>
      <w:r w:rsidRPr="007449B6">
        <w:rPr>
          <w:rFonts w:ascii="Arial" w:eastAsia="Times New Roman" w:hAnsi="Arial" w:cs="Arial"/>
          <w:color w:val="000000"/>
          <w:sz w:val="16"/>
          <w:szCs w:val="16"/>
          <w:lang w:eastAsia="zh-CN"/>
        </w:rPr>
        <w:t xml:space="preserve">, </w:t>
      </w:r>
      <w:r w:rsidRPr="007449B6">
        <w:rPr>
          <w:rFonts w:ascii="Arial" w:eastAsia="Times New Roman" w:hAnsi="Arial" w:cs="Arial"/>
          <w:b/>
          <w:bCs/>
          <w:i/>
          <w:iCs/>
          <w:color w:val="000000"/>
          <w:sz w:val="28"/>
          <w:szCs w:val="28"/>
          <w:u w:val="single"/>
          <w:lang w:eastAsia="zh-CN"/>
        </w:rPr>
        <w:t xml:space="preserve">the formation of the US nation-state </w:t>
      </w:r>
      <w:r w:rsidRPr="007449B6">
        <w:rPr>
          <w:rFonts w:ascii="Arial" w:eastAsia="Times New Roman" w:hAnsi="Arial" w:cs="Arial"/>
          <w:i/>
          <w:iCs/>
          <w:color w:val="000000"/>
          <w:sz w:val="10"/>
          <w:szCs w:val="10"/>
          <w:lang w:eastAsia="zh-CN"/>
        </w:rPr>
        <w:t xml:space="preserve">entailed—and </w:t>
      </w:r>
      <w:r w:rsidRPr="007449B6">
        <w:rPr>
          <w:rFonts w:ascii="Arial" w:eastAsia="Times New Roman" w:hAnsi="Arial" w:cs="Arial"/>
          <w:b/>
          <w:bCs/>
          <w:i/>
          <w:iCs/>
          <w:color w:val="000000"/>
          <w:sz w:val="28"/>
          <w:szCs w:val="28"/>
          <w:u w:val="single"/>
          <w:lang w:eastAsia="zh-CN"/>
        </w:rPr>
        <w:t>continues to entail</w:t>
      </w:r>
      <w:r w:rsidRPr="007449B6">
        <w:rPr>
          <w:rFonts w:ascii="Arial" w:eastAsia="Times New Roman" w:hAnsi="Arial" w:cs="Arial"/>
          <w:i/>
          <w:iCs/>
          <w:color w:val="000000"/>
          <w:sz w:val="10"/>
          <w:szCs w:val="10"/>
          <w:lang w:eastAsia="zh-CN"/>
        </w:rPr>
        <w:t>—a history of</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institutionalized exclusions,</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10"/>
          <w:szCs w:val="10"/>
          <w:lang w:eastAsia="zh-CN"/>
        </w:rPr>
        <w:t>legal and otherwise</w:t>
      </w:r>
      <w:r w:rsidRPr="007449B6">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7449B6">
        <w:rPr>
          <w:rFonts w:ascii="Arial" w:eastAsia="Times New Roman" w:hAnsi="Arial" w:cs="Arial"/>
          <w:color w:val="000000"/>
          <w:sz w:val="28"/>
          <w:szCs w:val="28"/>
          <w:lang w:eastAsia="zh-CN"/>
        </w:rPr>
        <w:t xml:space="preserve"> </w:t>
      </w:r>
      <w:r w:rsidRPr="007449B6">
        <w:rPr>
          <w:rFonts w:ascii="Arial" w:eastAsia="Times New Roman" w:hAnsi="Arial" w:cs="Arial"/>
          <w:b/>
          <w:bCs/>
          <w:color w:val="000000"/>
          <w:sz w:val="28"/>
          <w:szCs w:val="28"/>
          <w:u w:val="single"/>
          <w:lang w:eastAsia="zh-CN"/>
        </w:rPr>
        <w:t xml:space="preserve">of Asian American </w:t>
      </w:r>
      <w:r w:rsidRPr="007449B6">
        <w:rPr>
          <w:rFonts w:ascii="Arial" w:eastAsia="Times New Roman" w:hAnsi="Arial" w:cs="Arial"/>
          <w:color w:val="000000"/>
          <w:sz w:val="10"/>
          <w:szCs w:val="10"/>
          <w:lang w:eastAsia="zh-CN"/>
        </w:rPr>
        <w:lastRenderedPageBreak/>
        <w:t>immigrants and</w:t>
      </w:r>
      <w:r w:rsidRPr="007449B6">
        <w:rPr>
          <w:rFonts w:ascii="Arial" w:eastAsia="Times New Roman" w:hAnsi="Arial" w:cs="Arial"/>
          <w:b/>
          <w:bCs/>
          <w:color w:val="000000"/>
          <w:sz w:val="10"/>
          <w:szCs w:val="10"/>
          <w:u w:val="single"/>
          <w:lang w:eastAsia="zh-CN"/>
        </w:rPr>
        <w:t xml:space="preserve"> </w:t>
      </w:r>
      <w:r w:rsidRPr="007449B6">
        <w:rPr>
          <w:rFonts w:ascii="Arial" w:eastAsia="Times New Roman" w:hAnsi="Arial" w:cs="Arial"/>
          <w:color w:val="000000"/>
          <w:sz w:val="10"/>
          <w:szCs w:val="10"/>
          <w:lang w:eastAsia="zh-CN"/>
        </w:rPr>
        <w:t xml:space="preserve">citizens alike—from Japanese internment and indefinite detention during World War II to earlier </w:t>
      </w:r>
      <w:r w:rsidRPr="007449B6">
        <w:rPr>
          <w:rFonts w:ascii="Arial" w:eastAsia="Times New Roman" w:hAnsi="Arial" w:cs="Arial"/>
          <w:b/>
          <w:bCs/>
          <w:color w:val="000000"/>
          <w:sz w:val="28"/>
          <w:szCs w:val="28"/>
          <w:u w:val="single"/>
          <w:lang w:eastAsia="zh-CN"/>
        </w:rPr>
        <w:t>exclusion acts</w:t>
      </w:r>
      <w:r w:rsidRPr="007449B6">
        <w:rPr>
          <w:rFonts w:ascii="Arial" w:eastAsia="Times New Roman" w:hAnsi="Arial" w:cs="Arial"/>
          <w:color w:val="000000"/>
          <w:sz w:val="28"/>
          <w:szCs w:val="28"/>
          <w:lang w:eastAsia="zh-CN"/>
        </w:rPr>
        <w:t xml:space="preserve"> </w:t>
      </w:r>
      <w:r w:rsidRPr="007449B6">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7449B6">
        <w:rPr>
          <w:rFonts w:ascii="Arial" w:eastAsia="Times New Roman" w:hAnsi="Arial" w:cs="Arial"/>
          <w:i/>
          <w:iCs/>
          <w:color w:val="000000"/>
          <w:sz w:val="10"/>
          <w:szCs w:val="10"/>
          <w:lang w:eastAsia="zh-CN"/>
        </w:rPr>
        <w:t>Chinese immigrants experienced the longest legalized history of exclusion and</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bars to</w:t>
      </w:r>
      <w:r w:rsidRPr="007449B6">
        <w:rPr>
          <w:rFonts w:ascii="Arial" w:eastAsia="Times New Roman" w:hAnsi="Arial" w:cs="Arial"/>
          <w:i/>
          <w:iCs/>
          <w:color w:val="000000"/>
          <w:sz w:val="10"/>
          <w:szCs w:val="10"/>
          <w:lang w:eastAsia="zh-CN"/>
        </w:rPr>
        <w:t xml:space="preserve"> naturalization and</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citizenship</w:t>
      </w:r>
      <w:r w:rsidRPr="007449B6">
        <w:rPr>
          <w:rFonts w:ascii="Arial" w:eastAsia="Times New Roman" w:hAnsi="Arial" w:cs="Arial"/>
          <w:i/>
          <w:iCs/>
          <w:color w:val="000000"/>
          <w:sz w:val="10"/>
          <w:szCs w:val="10"/>
          <w:lang w:eastAsia="zh-CN"/>
        </w:rPr>
        <w:t>—the first raced-based exclusions in US history.</w:t>
      </w:r>
      <w:r w:rsidRPr="007449B6">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7449B6">
        <w:rPr>
          <w:rFonts w:ascii="Arial" w:eastAsia="Times New Roman" w:hAnsi="Arial" w:cs="Arial"/>
          <w:i/>
          <w:iCs/>
          <w:color w:val="000000"/>
          <w:sz w:val="10"/>
          <w:szCs w:val="10"/>
          <w:lang w:eastAsia="zh-CN"/>
        </w:rPr>
        <w:t>race, citizenship, and property were simultaneously</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 xml:space="preserve">managed by the state to control </w:t>
      </w:r>
      <w:r w:rsidRPr="007449B6">
        <w:rPr>
          <w:rFonts w:ascii="Arial" w:eastAsia="Times New Roman" w:hAnsi="Arial" w:cs="Arial"/>
          <w:i/>
          <w:iCs/>
          <w:color w:val="000000"/>
          <w:sz w:val="10"/>
          <w:szCs w:val="10"/>
          <w:lang w:eastAsia="zh-CN"/>
        </w:rPr>
        <w:t>and restrict</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 xml:space="preserve">flows of </w:t>
      </w:r>
      <w:r w:rsidRPr="007449B6">
        <w:rPr>
          <w:rFonts w:ascii="Arial" w:eastAsia="Times New Roman" w:hAnsi="Arial" w:cs="Arial"/>
          <w:i/>
          <w:iCs/>
          <w:color w:val="000000"/>
          <w:sz w:val="10"/>
          <w:szCs w:val="10"/>
          <w:lang w:eastAsia="zh-CN"/>
        </w:rPr>
        <w:t xml:space="preserve">both </w:t>
      </w:r>
      <w:r w:rsidRPr="007449B6">
        <w:rPr>
          <w:rFonts w:ascii="Arial" w:eastAsia="Times New Roman" w:hAnsi="Arial" w:cs="Arial"/>
          <w:b/>
          <w:bCs/>
          <w:i/>
          <w:iCs/>
          <w:color w:val="000000"/>
          <w:sz w:val="28"/>
          <w:szCs w:val="28"/>
          <w:u w:val="single"/>
          <w:lang w:eastAsia="zh-CN"/>
        </w:rPr>
        <w:t>Asian labor and capital</w:t>
      </w:r>
      <w:r w:rsidRPr="007449B6">
        <w:rPr>
          <w:rFonts w:ascii="Arial" w:eastAsia="Times New Roman" w:hAnsi="Arial" w:cs="Arial"/>
          <w:i/>
          <w:iCs/>
          <w:color w:val="000000"/>
          <w:sz w:val="28"/>
          <w:szCs w:val="28"/>
          <w:lang w:eastAsia="zh-CN"/>
        </w:rPr>
        <w:t>.</w:t>
      </w:r>
      <w:r w:rsidRPr="007449B6">
        <w:rPr>
          <w:rFonts w:ascii="Arial" w:eastAsia="Times New Roman" w:hAnsi="Arial" w:cs="Arial"/>
          <w:color w:val="000000"/>
          <w:sz w:val="10"/>
          <w:szCs w:val="10"/>
          <w:lang w:eastAsia="zh-CN"/>
        </w:rPr>
        <w:t xml:space="preserve"> This law was followed by a series of further exclusion laws, as well as accompanied by legislative </w:t>
      </w:r>
      <w:r w:rsidRPr="007449B6">
        <w:rPr>
          <w:rFonts w:ascii="Arial" w:eastAsia="Times New Roman" w:hAnsi="Arial" w:cs="Arial"/>
          <w:b/>
          <w:bCs/>
          <w:color w:val="000000"/>
          <w:sz w:val="28"/>
          <w:szCs w:val="28"/>
          <w:u w:val="single"/>
          <w:lang w:eastAsia="zh-CN"/>
        </w:rPr>
        <w:t xml:space="preserve">acts </w:t>
      </w:r>
      <w:r w:rsidRPr="007449B6">
        <w:rPr>
          <w:rFonts w:ascii="Arial" w:eastAsia="Times New Roman" w:hAnsi="Arial" w:cs="Arial"/>
          <w:color w:val="000000"/>
          <w:sz w:val="12"/>
          <w:szCs w:val="12"/>
          <w:lang w:eastAsia="zh-CN"/>
        </w:rPr>
        <w:t xml:space="preserve">against miscegenation and the ownership of private property, culminating in </w:t>
      </w:r>
      <w:r w:rsidRPr="007449B6">
        <w:rPr>
          <w:rFonts w:ascii="Arial" w:eastAsia="Times New Roman" w:hAnsi="Arial" w:cs="Arial"/>
          <w:color w:val="000000"/>
          <w:sz w:val="10"/>
          <w:szCs w:val="10"/>
          <w:lang w:eastAsia="zh-CN"/>
        </w:rPr>
        <w:t xml:space="preserve">the National Origins Act (1924) and the </w:t>
      </w:r>
      <w:proofErr w:type="spellStart"/>
      <w:r w:rsidRPr="007449B6">
        <w:rPr>
          <w:rFonts w:ascii="Arial" w:eastAsia="Times New Roman" w:hAnsi="Arial" w:cs="Arial"/>
          <w:color w:val="000000"/>
          <w:sz w:val="10"/>
          <w:szCs w:val="10"/>
          <w:lang w:eastAsia="zh-CN"/>
        </w:rPr>
        <w:t>Tydings</w:t>
      </w:r>
      <w:proofErr w:type="spellEnd"/>
      <w:r w:rsidRPr="007449B6">
        <w:rPr>
          <w:rFonts w:ascii="Arial" w:eastAsia="Times New Roman" w:hAnsi="Arial" w:cs="Arial"/>
          <w:color w:val="000000"/>
          <w:sz w:val="10"/>
          <w:szCs w:val="10"/>
          <w:lang w:eastAsia="zh-CN"/>
        </w:rPr>
        <w:t>-McDuffie Act (1934), which effectively</w:t>
      </w:r>
      <w:r w:rsidRPr="007449B6">
        <w:rPr>
          <w:rFonts w:ascii="Arial" w:eastAsia="Times New Roman" w:hAnsi="Arial" w:cs="Arial"/>
          <w:color w:val="000000"/>
          <w:sz w:val="28"/>
          <w:szCs w:val="28"/>
          <w:lang w:eastAsia="zh-CN"/>
        </w:rPr>
        <w:t xml:space="preserve"> </w:t>
      </w:r>
      <w:r w:rsidRPr="007449B6">
        <w:rPr>
          <w:rFonts w:ascii="Arial" w:eastAsia="Times New Roman" w:hAnsi="Arial" w:cs="Arial"/>
          <w:b/>
          <w:bCs/>
          <w:color w:val="000000"/>
          <w:sz w:val="28"/>
          <w:szCs w:val="28"/>
          <w:u w:val="single"/>
          <w:lang w:eastAsia="zh-CN"/>
        </w:rPr>
        <w:t>halted all immigration from Asia</w:t>
      </w:r>
      <w:r w:rsidRPr="007449B6">
        <w:rPr>
          <w:rFonts w:ascii="Arial" w:eastAsia="Times New Roman" w:hAnsi="Arial" w:cs="Arial"/>
          <w:color w:val="000000"/>
          <w:sz w:val="28"/>
          <w:szCs w:val="28"/>
          <w:lang w:eastAsia="zh-CN"/>
        </w:rPr>
        <w:t xml:space="preserve"> </w:t>
      </w:r>
      <w:r w:rsidRPr="007449B6">
        <w:rPr>
          <w:rFonts w:ascii="Arial" w:eastAsia="Times New Roman" w:hAnsi="Arial" w:cs="Arial"/>
          <w:color w:val="000000"/>
          <w:sz w:val="10"/>
          <w:szCs w:val="10"/>
          <w:lang w:eastAsia="zh-CN"/>
        </w:rPr>
        <w:t xml:space="preserve">for an indefinite period. As </w:t>
      </w:r>
      <w:proofErr w:type="spellStart"/>
      <w:r w:rsidRPr="007449B6">
        <w:rPr>
          <w:rFonts w:ascii="Arial" w:eastAsia="Times New Roman" w:hAnsi="Arial" w:cs="Arial"/>
          <w:color w:val="000000"/>
          <w:sz w:val="10"/>
          <w:szCs w:val="10"/>
          <w:lang w:eastAsia="zh-CN"/>
        </w:rPr>
        <w:t>Teemu</w:t>
      </w:r>
      <w:proofErr w:type="spellEnd"/>
      <w:r w:rsidRPr="007449B6">
        <w:rPr>
          <w:rFonts w:ascii="Arial" w:eastAsia="Times New Roman" w:hAnsi="Arial" w:cs="Arial"/>
          <w:color w:val="000000"/>
          <w:sz w:val="10"/>
          <w:szCs w:val="10"/>
          <w:lang w:eastAsia="zh-CN"/>
        </w:rPr>
        <w:t xml:space="preserve"> </w:t>
      </w:r>
      <w:proofErr w:type="spellStart"/>
      <w:r w:rsidRPr="007449B6">
        <w:rPr>
          <w:rFonts w:ascii="Arial" w:eastAsia="Times New Roman" w:hAnsi="Arial" w:cs="Arial"/>
          <w:color w:val="000000"/>
          <w:sz w:val="10"/>
          <w:szCs w:val="10"/>
          <w:lang w:eastAsia="zh-CN"/>
        </w:rPr>
        <w:t>Ruskola</w:t>
      </w:r>
      <w:proofErr w:type="spellEnd"/>
      <w:r w:rsidRPr="007449B6">
        <w:rPr>
          <w:rFonts w:ascii="Arial" w:eastAsia="Times New Roman" w:hAnsi="Arial" w:cs="Arial"/>
          <w:color w:val="000000"/>
          <w:sz w:val="10"/>
          <w:szCs w:val="10"/>
          <w:lang w:eastAsia="zh-CN"/>
        </w:rPr>
        <w:t xml:space="preserve"> notes, at the very historical moment when “the United States was pleased to refer to its China policy as Open Door … it hardly escaped the Chinese that the door swung one way only.”16 Yet, in our multicultural and colorblind age, </w:t>
      </w:r>
      <w:r w:rsidRPr="007449B6">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 xml:space="preserve">“alien citizenship” </w:t>
      </w:r>
      <w:r w:rsidRPr="007449B6">
        <w:rPr>
          <w:rFonts w:ascii="Arial" w:eastAsia="Times New Roman" w:hAnsi="Arial" w:cs="Arial"/>
          <w:i/>
          <w:iCs/>
          <w:color w:val="000000"/>
          <w:sz w:val="10"/>
          <w:szCs w:val="10"/>
          <w:lang w:eastAsia="zh-CN"/>
        </w:rPr>
        <w:t>preoccupying so much of political debate concerning immigration today. This history of exclusion is</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 xml:space="preserve">barely taught in </w:t>
      </w:r>
      <w:r w:rsidRPr="007449B6">
        <w:rPr>
          <w:rFonts w:ascii="Arial" w:eastAsia="Times New Roman" w:hAnsi="Arial" w:cs="Arial"/>
          <w:i/>
          <w:iCs/>
          <w:color w:val="000000"/>
          <w:sz w:val="10"/>
          <w:szCs w:val="10"/>
          <w:lang w:eastAsia="zh-CN"/>
        </w:rPr>
        <w:t>US universities or high</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schools</w:t>
      </w:r>
      <w:r w:rsidRPr="007449B6">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7449B6">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7449B6">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7449B6">
        <w:rPr>
          <w:rFonts w:ascii="Arial" w:eastAsia="Times New Roman" w:hAnsi="Arial" w:cs="Arial"/>
          <w:color w:val="000000"/>
          <w:sz w:val="10"/>
          <w:szCs w:val="10"/>
          <w:lang w:eastAsia="zh-CN"/>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7449B6">
        <w:rPr>
          <w:rFonts w:ascii="Arial" w:eastAsia="Times New Roman" w:hAnsi="Arial" w:cs="Arial"/>
          <w:color w:val="000000"/>
          <w:sz w:val="10"/>
          <w:szCs w:val="10"/>
          <w:lang w:eastAsia="zh-CN"/>
        </w:rPr>
        <w:t>Celler</w:t>
      </w:r>
      <w:proofErr w:type="spellEnd"/>
      <w:r w:rsidRPr="007449B6">
        <w:rPr>
          <w:rFonts w:ascii="Arial" w:eastAsia="Times New Roman" w:hAnsi="Arial" w:cs="Arial"/>
          <w:color w:val="000000"/>
          <w:sz w:val="10"/>
          <w:szCs w:val="10"/>
          <w:lang w:eastAsia="zh-CN"/>
        </w:rPr>
        <w:t xml:space="preserve"> Act) of 1965. The Hart-</w:t>
      </w:r>
      <w:proofErr w:type="spellStart"/>
      <w:r w:rsidRPr="007449B6">
        <w:rPr>
          <w:rFonts w:ascii="Arial" w:eastAsia="Times New Roman" w:hAnsi="Arial" w:cs="Arial"/>
          <w:color w:val="000000"/>
          <w:sz w:val="10"/>
          <w:szCs w:val="10"/>
          <w:lang w:eastAsia="zh-CN"/>
        </w:rPr>
        <w:t>Celler</w:t>
      </w:r>
      <w:proofErr w:type="spellEnd"/>
      <w:r w:rsidRPr="007449B6">
        <w:rPr>
          <w:rFonts w:ascii="Arial" w:eastAsia="Times New Roman" w:hAnsi="Arial" w:cs="Arial"/>
          <w:color w:val="000000"/>
          <w:sz w:val="10"/>
          <w:szCs w:val="10"/>
          <w:lang w:eastAsia="zh-CN"/>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7449B6">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7449B6">
        <w:rPr>
          <w:rFonts w:ascii="Arial" w:eastAsia="Times New Roman" w:hAnsi="Arial" w:cs="Arial"/>
          <w:color w:val="000000"/>
          <w:sz w:val="10"/>
          <w:szCs w:val="10"/>
          <w:lang w:eastAsia="zh-CN"/>
        </w:rPr>
        <w:t>At the same time, Hart-</w:t>
      </w:r>
      <w:proofErr w:type="spellStart"/>
      <w:r w:rsidRPr="007449B6">
        <w:rPr>
          <w:rFonts w:ascii="Arial" w:eastAsia="Times New Roman" w:hAnsi="Arial" w:cs="Arial"/>
          <w:color w:val="000000"/>
          <w:sz w:val="10"/>
          <w:szCs w:val="10"/>
          <w:lang w:eastAsia="zh-CN"/>
        </w:rPr>
        <w:t>Celler</w:t>
      </w:r>
      <w:proofErr w:type="spellEnd"/>
      <w:r w:rsidRPr="007449B6">
        <w:rPr>
          <w:rFonts w:ascii="Arial" w:eastAsia="Times New Roman" w:hAnsi="Arial" w:cs="Arial"/>
          <w:color w:val="000000"/>
          <w:sz w:val="10"/>
          <w:szCs w:val="10"/>
          <w:lang w:eastAsia="zh-CN"/>
        </w:rPr>
        <w:t xml:space="preserve"> also created a vast and largely unacknowledged force of low-income and undocumented migrants from South Asia, new areas of China, particularly Fujian province, and Southeast Asia. </w:t>
      </w:r>
      <w:r w:rsidRPr="007449B6">
        <w:rPr>
          <w:rFonts w:ascii="Arial" w:eastAsia="Times New Roman" w:hAnsi="Arial" w:cs="Arial"/>
          <w:i/>
          <w:iCs/>
          <w:color w:val="000000"/>
          <w:sz w:val="10"/>
          <w:szCs w:val="10"/>
          <w:lang w:eastAsia="zh-CN"/>
        </w:rPr>
        <w:t>This</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 xml:space="preserve">“yellowing” of the US </w:t>
      </w:r>
      <w:r w:rsidRPr="007449B6">
        <w:rPr>
          <w:rFonts w:ascii="Arial" w:eastAsia="Times New Roman" w:hAnsi="Arial" w:cs="Arial"/>
          <w:i/>
          <w:iCs/>
          <w:color w:val="000000"/>
          <w:sz w:val="10"/>
          <w:szCs w:val="10"/>
          <w:lang w:eastAsia="zh-CN"/>
        </w:rPr>
        <w:t>nation-state</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reversed</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10"/>
          <w:szCs w:val="10"/>
          <w:lang w:eastAsia="zh-CN"/>
        </w:rPr>
        <w:t>a long history of</w:t>
      </w:r>
      <w:r w:rsidRPr="007449B6">
        <w:rPr>
          <w:rFonts w:ascii="Arial" w:eastAsia="Times New Roman" w:hAnsi="Arial" w:cs="Arial"/>
          <w:b/>
          <w:bCs/>
          <w:i/>
          <w:iCs/>
          <w:color w:val="000000"/>
          <w:sz w:val="10"/>
          <w:szCs w:val="10"/>
          <w:u w:val="single"/>
          <w:lang w:eastAsia="zh-CN"/>
        </w:rPr>
        <w:t xml:space="preserve"> </w:t>
      </w:r>
      <w:r w:rsidRPr="007449B6">
        <w:rPr>
          <w:rFonts w:ascii="Arial" w:eastAsia="Times New Roman" w:hAnsi="Arial" w:cs="Arial"/>
          <w:b/>
          <w:bCs/>
          <w:i/>
          <w:iCs/>
          <w:color w:val="000000"/>
          <w:sz w:val="28"/>
          <w:szCs w:val="28"/>
          <w:u w:val="single"/>
          <w:lang w:eastAsia="zh-CN"/>
        </w:rPr>
        <w:t>anti-Asian exclusion</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10"/>
          <w:szCs w:val="10"/>
          <w:lang w:eastAsia="zh-CN"/>
        </w:rPr>
        <w:t>precisely under the banner of model minority citizenship</w:t>
      </w:r>
      <w:r w:rsidRPr="007449B6">
        <w:rPr>
          <w:rFonts w:ascii="Arial" w:eastAsia="Times New Roman" w:hAnsi="Arial" w:cs="Arial"/>
          <w:b/>
          <w:bCs/>
          <w:i/>
          <w:iCs/>
          <w:color w:val="000000"/>
          <w:sz w:val="28"/>
          <w:szCs w:val="28"/>
          <w:u w:val="single"/>
          <w:lang w:eastAsia="zh-CN"/>
        </w:rPr>
        <w:t xml:space="preserve"> and</w:t>
      </w:r>
      <w:r w:rsidRPr="007449B6">
        <w:rPr>
          <w:rFonts w:ascii="Arial" w:eastAsia="Times New Roman" w:hAnsi="Arial" w:cs="Arial"/>
          <w:i/>
          <w:iCs/>
          <w:color w:val="000000"/>
          <w:sz w:val="10"/>
          <w:szCs w:val="10"/>
          <w:lang w:eastAsia="zh-CN"/>
        </w:rPr>
        <w:t xml:space="preserve"> the</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collective forgetting</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8"/>
          <w:szCs w:val="8"/>
          <w:lang w:eastAsia="zh-CN"/>
        </w:rPr>
        <w:t>of this history of exclusion and its unauthorized subjects.</w:t>
      </w:r>
      <w:r w:rsidRPr="007449B6">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7449B6">
        <w:rPr>
          <w:rFonts w:ascii="Arial" w:eastAsia="Times New Roman" w:hAnsi="Arial" w:cs="Arial"/>
          <w:color w:val="000000"/>
          <w:sz w:val="8"/>
          <w:szCs w:val="8"/>
          <w:lang w:eastAsia="zh-CN"/>
        </w:rPr>
        <w:t>Bois’s</w:t>
      </w:r>
      <w:proofErr w:type="spellEnd"/>
      <w:r w:rsidRPr="007449B6">
        <w:rPr>
          <w:rFonts w:ascii="Arial" w:eastAsia="Times New Roman" w:hAnsi="Arial" w:cs="Arial"/>
          <w:color w:val="000000"/>
          <w:sz w:val="8"/>
          <w:szCs w:val="8"/>
          <w:lang w:eastAsia="zh-CN"/>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7449B6">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7449B6">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7449B6">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7449B6">
        <w:rPr>
          <w:rFonts w:ascii="Arial" w:eastAsia="Times New Roman" w:hAnsi="Arial" w:cs="Arial"/>
          <w:color w:val="000000"/>
          <w:sz w:val="8"/>
          <w:szCs w:val="8"/>
          <w:lang w:eastAsia="zh-CN"/>
        </w:rPr>
        <w:t xml:space="preserve"> In this sense, </w:t>
      </w:r>
      <w:r w:rsidRPr="007449B6">
        <w:rPr>
          <w:rFonts w:ascii="Arial" w:eastAsia="Times New Roman" w:hAnsi="Arial" w:cs="Arial"/>
          <w:i/>
          <w:iCs/>
          <w:color w:val="000000"/>
          <w:sz w:val="8"/>
          <w:szCs w:val="8"/>
          <w:lang w:eastAsia="zh-CN"/>
        </w:rPr>
        <w:t>the</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Asian American</w:t>
      </w:r>
      <w:r w:rsidRPr="007449B6">
        <w:rPr>
          <w:rFonts w:ascii="Arial" w:eastAsia="Times New Roman" w:hAnsi="Arial" w:cs="Arial"/>
          <w:i/>
          <w:iCs/>
          <w:color w:val="000000"/>
          <w:sz w:val="10"/>
          <w:szCs w:val="10"/>
          <w:lang w:eastAsia="zh-CN"/>
        </w:rPr>
        <w:t xml:space="preserve"> model minority </w:t>
      </w:r>
      <w:r w:rsidRPr="007449B6">
        <w:rPr>
          <w:rFonts w:ascii="Arial" w:eastAsia="Times New Roman" w:hAnsi="Arial" w:cs="Arial"/>
          <w:b/>
          <w:bCs/>
          <w:i/>
          <w:iCs/>
          <w:color w:val="000000"/>
          <w:sz w:val="28"/>
          <w:szCs w:val="28"/>
          <w:u w:val="single"/>
          <w:lang w:eastAsia="zh-CN"/>
        </w:rPr>
        <w:t>subject</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5"/>
          <w:szCs w:val="5"/>
          <w:lang w:eastAsia="zh-CN"/>
        </w:rPr>
        <w:t>also</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b/>
          <w:bCs/>
          <w:i/>
          <w:iCs/>
          <w:color w:val="000000"/>
          <w:sz w:val="28"/>
          <w:szCs w:val="28"/>
          <w:u w:val="single"/>
          <w:lang w:eastAsia="zh-CN"/>
        </w:rPr>
        <w:t>endures in the US historical imaginary</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6"/>
          <w:szCs w:val="6"/>
          <w:lang w:eastAsia="zh-CN"/>
        </w:rPr>
        <w:t>as a melancholic national object—</w:t>
      </w:r>
      <w:r w:rsidRPr="007449B6">
        <w:rPr>
          <w:rFonts w:ascii="Arial" w:eastAsia="Times New Roman" w:hAnsi="Arial" w:cs="Arial"/>
          <w:b/>
          <w:bCs/>
          <w:i/>
          <w:iCs/>
          <w:color w:val="000000"/>
          <w:sz w:val="28"/>
          <w:szCs w:val="28"/>
          <w:u w:val="single"/>
          <w:lang w:eastAsia="zh-CN"/>
        </w:rPr>
        <w:t xml:space="preserve">as a haunting </w:t>
      </w:r>
      <w:r w:rsidRPr="007449B6">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7449B6">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7449B6">
        <w:rPr>
          <w:rFonts w:ascii="Arial" w:eastAsia="Times New Roman" w:hAnsi="Arial" w:cs="Arial"/>
          <w:color w:val="000000"/>
          <w:sz w:val="10"/>
          <w:szCs w:val="10"/>
          <w:lang w:eastAsia="zh-CN"/>
        </w:rPr>
        <w:t xml:space="preserve">of </w:t>
      </w:r>
      <w:r w:rsidRPr="007449B6">
        <w:rPr>
          <w:rFonts w:ascii="Tahoma" w:eastAsia="Times New Roman" w:hAnsi="Tahoma" w:cs="Tahoma"/>
          <w:color w:val="000000"/>
          <w:sz w:val="10"/>
          <w:szCs w:val="10"/>
          <w:lang w:eastAsia="zh-CN"/>
        </w:rPr>
        <w:t>﻿</w:t>
      </w:r>
      <w:r w:rsidRPr="007449B6">
        <w:rPr>
          <w:rFonts w:ascii="Arial" w:eastAsia="Times New Roman" w:hAnsi="Arial" w:cs="Arial"/>
          <w:color w:val="000000"/>
          <w:sz w:val="10"/>
          <w:szCs w:val="10"/>
          <w:lang w:eastAsia="zh-CN"/>
        </w:rPr>
        <w:t>the</w:t>
      </w:r>
      <w:proofErr w:type="gramEnd"/>
      <w:r w:rsidRPr="007449B6">
        <w:rPr>
          <w:rFonts w:ascii="Arial" w:eastAsia="Times New Roman" w:hAnsi="Arial" w:cs="Arial"/>
          <w:color w:val="000000"/>
          <w:sz w:val="10"/>
          <w:szCs w:val="10"/>
          <w:lang w:eastAsia="zh-CN"/>
        </w:rPr>
        <w:t xml:space="preserve"> nineteenth century, Ah </w:t>
      </w:r>
      <w:proofErr w:type="spellStart"/>
      <w:r w:rsidRPr="007449B6">
        <w:rPr>
          <w:rFonts w:ascii="Arial" w:eastAsia="Times New Roman" w:hAnsi="Arial" w:cs="Arial"/>
          <w:color w:val="000000"/>
          <w:sz w:val="10"/>
          <w:szCs w:val="10"/>
          <w:lang w:eastAsia="zh-CN"/>
        </w:rPr>
        <w:t>Goong</w:t>
      </w:r>
      <w:proofErr w:type="spellEnd"/>
      <w:r w:rsidRPr="007449B6">
        <w:rPr>
          <w:rFonts w:ascii="Arial" w:eastAsia="Times New Roman" w:hAnsi="Arial" w:cs="Arial"/>
          <w:color w:val="000000"/>
          <w:sz w:val="10"/>
          <w:szCs w:val="10"/>
          <w:lang w:eastAsia="zh-CN"/>
        </w:rPr>
        <w:t xml:space="preserve"> vanishes. Kingston writes, “Maybe he hadn’t died in San Francisco, it was just his papers that burned; it was just that his existence was outlawed by Chinese Exclusion Acts. The family called him </w:t>
      </w:r>
      <w:proofErr w:type="spellStart"/>
      <w:r w:rsidRPr="007449B6">
        <w:rPr>
          <w:rFonts w:ascii="Arial" w:eastAsia="Times New Roman" w:hAnsi="Arial" w:cs="Arial"/>
          <w:color w:val="000000"/>
          <w:sz w:val="10"/>
          <w:szCs w:val="10"/>
          <w:lang w:eastAsia="zh-CN"/>
        </w:rPr>
        <w:t>Fleaman</w:t>
      </w:r>
      <w:proofErr w:type="spellEnd"/>
      <w:r w:rsidRPr="007449B6">
        <w:rPr>
          <w:rFonts w:ascii="Arial" w:eastAsia="Times New Roman" w:hAnsi="Arial" w:cs="Arial"/>
          <w:color w:val="000000"/>
          <w:sz w:val="10"/>
          <w:szCs w:val="10"/>
          <w:lang w:eastAsia="zh-CN"/>
        </w:rPr>
        <w:t xml:space="preserve">. They did not understand his accomplishments as an American ancestor, a holding, homing ancestor of this place.”23 </w:t>
      </w:r>
      <w:r w:rsidRPr="007449B6">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7449B6">
        <w:rPr>
          <w:rFonts w:ascii="Arial" w:eastAsia="Times New Roman" w:hAnsi="Arial" w:cs="Arial"/>
          <w:i/>
          <w:iCs/>
          <w:color w:val="000000"/>
          <w:sz w:val="28"/>
          <w:szCs w:val="28"/>
          <w:lang w:eastAsia="zh-CN"/>
        </w:rPr>
        <w:t xml:space="preserve"> </w:t>
      </w:r>
      <w:r w:rsidRPr="007449B6">
        <w:rPr>
          <w:rFonts w:ascii="Arial" w:eastAsia="Times New Roman" w:hAnsi="Arial" w:cs="Arial"/>
          <w:i/>
          <w:iCs/>
          <w:color w:val="000000"/>
          <w:sz w:val="8"/>
          <w:szCs w:val="8"/>
          <w:lang w:eastAsia="zh-CN"/>
        </w:rPr>
        <w:t>as well as institutional violence</w:t>
      </w:r>
      <w:r w:rsidRPr="007449B6">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w:t>
      </w:r>
      <w:proofErr w:type="spellStart"/>
      <w:r w:rsidRPr="007449B6">
        <w:rPr>
          <w:rFonts w:ascii="Arial" w:eastAsia="Times New Roman" w:hAnsi="Arial" w:cs="Arial"/>
          <w:color w:val="000000"/>
          <w:sz w:val="8"/>
          <w:szCs w:val="8"/>
          <w:lang w:eastAsia="zh-CN"/>
        </w:rPr>
        <w:t>Goong</w:t>
      </w:r>
      <w:proofErr w:type="spellEnd"/>
      <w:r w:rsidRPr="007449B6">
        <w:rPr>
          <w:rFonts w:ascii="Arial" w:eastAsia="Times New Roman" w:hAnsi="Arial" w:cs="Arial"/>
          <w:color w:val="000000"/>
          <w:sz w:val="8"/>
          <w:szCs w:val="8"/>
          <w:lang w:eastAsia="zh-CN"/>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7449B6">
        <w:rPr>
          <w:rFonts w:ascii="Arial" w:eastAsia="Times New Roman" w:hAnsi="Arial" w:cs="Arial"/>
          <w:i/>
          <w:iCs/>
          <w:color w:val="000000"/>
          <w:sz w:val="8"/>
          <w:szCs w:val="8"/>
          <w:lang w:eastAsia="zh-CN"/>
        </w:rPr>
        <w:t>They cannot perceive the “</w:t>
      </w:r>
      <w:proofErr w:type="spellStart"/>
      <w:r w:rsidRPr="007449B6">
        <w:rPr>
          <w:rFonts w:ascii="Arial" w:eastAsia="Times New Roman" w:hAnsi="Arial" w:cs="Arial"/>
          <w:i/>
          <w:iCs/>
          <w:color w:val="000000"/>
          <w:sz w:val="8"/>
          <w:szCs w:val="8"/>
          <w:lang w:eastAsia="zh-CN"/>
        </w:rPr>
        <w:t>Fleaman’s</w:t>
      </w:r>
      <w:proofErr w:type="spellEnd"/>
      <w:r w:rsidRPr="007449B6">
        <w:rPr>
          <w:rFonts w:ascii="Arial" w:eastAsia="Times New Roman" w:hAnsi="Arial" w:cs="Arial"/>
          <w:i/>
          <w:iCs/>
          <w:color w:val="000000"/>
          <w:sz w:val="8"/>
          <w:szCs w:val="8"/>
          <w:lang w:eastAsia="zh-CN"/>
        </w:rPr>
        <w:t xml:space="preserve">” accomplishments building the transcontinental railroad as legitimizing his membership in the American nation. </w:t>
      </w:r>
      <w:r w:rsidRPr="007449B6">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7449B6">
        <w:rPr>
          <w:rFonts w:ascii="Arial" w:eastAsia="Times New Roman" w:hAnsi="Arial" w:cs="Arial"/>
          <w:color w:val="000000"/>
          <w:sz w:val="8"/>
          <w:szCs w:val="8"/>
          <w:lang w:eastAsia="zh-CN"/>
        </w:rPr>
        <w:t>That</w:t>
      </w:r>
      <w:proofErr w:type="gramEnd"/>
      <w:r w:rsidRPr="007449B6">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7449B6" w:rsidRPr="007449B6" w:rsidRDefault="007449B6" w:rsidP="007449B6">
      <w:pPr>
        <w:spacing w:after="240" w:line="240" w:lineRule="auto"/>
        <w:rPr>
          <w:rFonts w:ascii="Times New Roman" w:eastAsia="Times New Roman" w:hAnsi="Times New Roman" w:cs="Times New Roman"/>
          <w:sz w:val="24"/>
          <w:szCs w:val="24"/>
          <w:lang w:eastAsia="zh-CN"/>
        </w:rPr>
      </w:pPr>
    </w:p>
    <w:p w:rsidR="007449B6" w:rsidRPr="007449B6" w:rsidRDefault="007449B6" w:rsidP="007449B6">
      <w:pPr>
        <w:spacing w:before="240" w:after="40" w:line="240" w:lineRule="auto"/>
        <w:outlineLvl w:val="3"/>
        <w:rPr>
          <w:rFonts w:ascii="Times New Roman" w:eastAsia="Times New Roman" w:hAnsi="Times New Roman" w:cs="Times New Roman"/>
          <w:b/>
          <w:bCs/>
          <w:sz w:val="24"/>
          <w:szCs w:val="24"/>
          <w:lang w:eastAsia="zh-CN"/>
        </w:rPr>
      </w:pPr>
      <w:r w:rsidRPr="007449B6">
        <w:rPr>
          <w:rFonts w:ascii="Arial" w:eastAsia="Times New Roman" w:hAnsi="Arial" w:cs="Arial"/>
          <w:color w:val="000000"/>
          <w:sz w:val="24"/>
          <w:szCs w:val="24"/>
          <w:lang w:eastAsia="zh-CN"/>
        </w:rPr>
        <w:t>Thus, the advocacy refuse Asian subject formation. Signifiers will always fail to bridge the gap between the real and symbolic, but self-negation makes the subject unfathomable in ideological edifice.</w:t>
      </w:r>
    </w:p>
    <w:p w:rsidR="007449B6" w:rsidRPr="007449B6" w:rsidRDefault="007449B6" w:rsidP="007449B6">
      <w:pPr>
        <w:spacing w:before="240" w:after="240" w:line="240" w:lineRule="auto"/>
        <w:rPr>
          <w:rFonts w:ascii="Times New Roman" w:eastAsia="Times New Roman" w:hAnsi="Times New Roman" w:cs="Times New Roman"/>
          <w:sz w:val="24"/>
          <w:szCs w:val="24"/>
          <w:lang w:eastAsia="zh-CN"/>
        </w:rPr>
      </w:pPr>
      <w:r w:rsidRPr="007449B6">
        <w:rPr>
          <w:rFonts w:ascii="Arial" w:eastAsia="Times New Roman" w:hAnsi="Arial" w:cs="Arial"/>
          <w:color w:val="000000"/>
          <w:sz w:val="26"/>
          <w:szCs w:val="26"/>
          <w:lang w:eastAsia="zh-CN"/>
        </w:rPr>
        <w:t xml:space="preserve">Kim 2 [Asian] </w:t>
      </w:r>
      <w:r w:rsidRPr="007449B6">
        <w:rPr>
          <w:rFonts w:ascii="Arial" w:eastAsia="Times New Roman" w:hAnsi="Arial" w:cs="Arial"/>
          <w:color w:val="000000"/>
          <w:lang w:eastAsia="zh-CN"/>
        </w:rPr>
        <w:t>(Chang-</w:t>
      </w:r>
      <w:proofErr w:type="spellStart"/>
      <w:r w:rsidRPr="007449B6">
        <w:rPr>
          <w:rFonts w:ascii="Arial" w:eastAsia="Times New Roman" w:hAnsi="Arial" w:cs="Arial"/>
          <w:color w:val="000000"/>
          <w:lang w:eastAsia="zh-CN"/>
        </w:rPr>
        <w:t>Hee</w:t>
      </w:r>
      <w:proofErr w:type="spellEnd"/>
      <w:r w:rsidRPr="007449B6">
        <w:rPr>
          <w:rFonts w:ascii="Arial" w:eastAsia="Times New Roman" w:hAnsi="Arial" w:cs="Arial"/>
          <w:color w:val="000000"/>
          <w:lang w:eastAsia="zh-CN"/>
        </w:rPr>
        <w:t xml:space="preserve"> Kim, The Fantasy of Asian America: Identity, Ideology, and Desire) 2009 //</w:t>
      </w:r>
      <w:proofErr w:type="spellStart"/>
      <w:r w:rsidRPr="007449B6">
        <w:rPr>
          <w:rFonts w:ascii="Arial" w:eastAsia="Times New Roman" w:hAnsi="Arial" w:cs="Arial"/>
          <w:color w:val="000000"/>
          <w:lang w:eastAsia="zh-CN"/>
        </w:rPr>
        <w:t>Nato</w:t>
      </w:r>
      <w:proofErr w:type="spellEnd"/>
    </w:p>
    <w:p w:rsidR="007449B6" w:rsidRPr="007449B6" w:rsidRDefault="007449B6" w:rsidP="007449B6">
      <w:pPr>
        <w:spacing w:before="240" w:after="240" w:line="240" w:lineRule="auto"/>
        <w:rPr>
          <w:rFonts w:ascii="Times New Roman" w:eastAsia="Times New Roman" w:hAnsi="Times New Roman" w:cs="Times New Roman"/>
          <w:sz w:val="24"/>
          <w:szCs w:val="24"/>
          <w:lang w:eastAsia="zh-CN"/>
        </w:rPr>
      </w:pPr>
      <w:r w:rsidRPr="007449B6">
        <w:rPr>
          <w:rFonts w:ascii="Arial" w:eastAsia="Times New Roman" w:hAnsi="Arial" w:cs="Arial"/>
          <w:color w:val="000000"/>
          <w:sz w:val="16"/>
          <w:szCs w:val="16"/>
          <w:lang w:eastAsia="zh-CN"/>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7449B6">
        <w:rPr>
          <w:rFonts w:ascii="Arial" w:eastAsia="Times New Roman" w:hAnsi="Arial" w:cs="Arial"/>
          <w:color w:val="000000"/>
          <w:shd w:val="clear" w:color="auto" w:fill="00FF00"/>
          <w:lang w:eastAsia="zh-CN"/>
        </w:rPr>
        <w:t>freedom</w:t>
      </w:r>
      <w:r w:rsidRPr="007449B6">
        <w:rPr>
          <w:rFonts w:ascii="Arial" w:eastAsia="Times New Roman" w:hAnsi="Arial" w:cs="Arial"/>
          <w:color w:val="000000"/>
          <w:lang w:eastAsia="zh-CN"/>
        </w:rPr>
        <w:t xml:space="preserve"> to gain the true sense of self is not the subject’s recognizing the objectified other in self-reflectivity; rather, that </w:t>
      </w:r>
      <w:r w:rsidRPr="007449B6">
        <w:rPr>
          <w:rFonts w:ascii="Arial" w:eastAsia="Times New Roman" w:hAnsi="Arial" w:cs="Arial"/>
          <w:color w:val="000000"/>
          <w:shd w:val="clear" w:color="auto" w:fill="00FF00"/>
          <w:lang w:eastAsia="zh-CN"/>
        </w:rPr>
        <w:t>is</w:t>
      </w:r>
      <w:r w:rsidRPr="007449B6">
        <w:rPr>
          <w:rFonts w:ascii="Arial" w:eastAsia="Times New Roman" w:hAnsi="Arial" w:cs="Arial"/>
          <w:color w:val="000000"/>
          <w:lang w:eastAsia="zh-CN"/>
        </w:rPr>
        <w:t xml:space="preserve"> its </w:t>
      </w:r>
      <w:r w:rsidRPr="007449B6">
        <w:rPr>
          <w:rFonts w:ascii="Arial" w:eastAsia="Times New Roman" w:hAnsi="Arial" w:cs="Arial"/>
          <w:color w:val="000000"/>
          <w:shd w:val="clear" w:color="auto" w:fill="00FF00"/>
          <w:lang w:eastAsia="zh-CN"/>
        </w:rPr>
        <w:t>eliminating the other from itself</w:t>
      </w:r>
      <w:r w:rsidRPr="007449B6">
        <w:rPr>
          <w:rFonts w:ascii="Arial" w:eastAsia="Times New Roman" w:hAnsi="Arial" w:cs="Arial"/>
          <w:color w:val="000000"/>
          <w:lang w:eastAsia="zh-CN"/>
        </w:rPr>
        <w:t xml:space="preserve"> to consolidate its hegemonic</w:t>
      </w:r>
      <w:r w:rsidRPr="007449B6">
        <w:rPr>
          <w:rFonts w:ascii="Arial" w:eastAsia="Times New Roman" w:hAnsi="Arial" w:cs="Arial"/>
          <w:color w:val="000000"/>
          <w:sz w:val="16"/>
          <w:szCs w:val="16"/>
          <w:lang w:eastAsia="zh-CN"/>
        </w:rPr>
        <w:t xml:space="preserve">—whether master or slave—position </w:t>
      </w:r>
      <w:r w:rsidRPr="007449B6">
        <w:rPr>
          <w:rFonts w:ascii="Arial" w:eastAsia="Times New Roman" w:hAnsi="Arial" w:cs="Arial"/>
          <w:color w:val="000000"/>
          <w:shd w:val="clear" w:color="auto" w:fill="00FF00"/>
          <w:lang w:eastAsia="zh-CN"/>
        </w:rPr>
        <w:t>and</w:t>
      </w:r>
      <w:r w:rsidRPr="007449B6">
        <w:rPr>
          <w:rFonts w:ascii="Arial" w:eastAsia="Times New Roman" w:hAnsi="Arial" w:cs="Arial"/>
          <w:color w:val="000000"/>
          <w:lang w:eastAsia="zh-CN"/>
        </w:rPr>
        <w:t xml:space="preserve"> thus to </w:t>
      </w:r>
      <w:r w:rsidRPr="007449B6">
        <w:rPr>
          <w:rFonts w:ascii="Arial" w:eastAsia="Times New Roman" w:hAnsi="Arial" w:cs="Arial"/>
          <w:color w:val="000000"/>
          <w:shd w:val="clear" w:color="auto" w:fill="00FF00"/>
          <w:lang w:eastAsia="zh-CN"/>
        </w:rPr>
        <w:t>become independent</w:t>
      </w:r>
      <w:r w:rsidRPr="007449B6">
        <w:rPr>
          <w:rFonts w:ascii="Arial" w:eastAsia="Times New Roman" w:hAnsi="Arial" w:cs="Arial"/>
          <w:color w:val="000000"/>
          <w:lang w:eastAsia="zh-CN"/>
        </w:rPr>
        <w:t xml:space="preserve"> of the other </w:t>
      </w:r>
      <w:r w:rsidRPr="007449B6">
        <w:rPr>
          <w:rFonts w:ascii="Arial" w:eastAsia="Times New Roman" w:hAnsi="Arial" w:cs="Arial"/>
          <w:color w:val="000000"/>
          <w:shd w:val="clear" w:color="auto" w:fill="00FF00"/>
          <w:lang w:eastAsia="zh-CN"/>
        </w:rPr>
        <w:t>permanently</w:t>
      </w:r>
      <w:r w:rsidRPr="007449B6">
        <w:rPr>
          <w:rFonts w:ascii="Arial" w:eastAsia="Times New Roman" w:hAnsi="Arial" w:cs="Arial"/>
          <w:color w:val="000000"/>
          <w:lang w:eastAsia="zh-CN"/>
        </w:rPr>
        <w:t>.</w:t>
      </w:r>
      <w:r w:rsidRPr="007449B6">
        <w:rPr>
          <w:rFonts w:ascii="Arial" w:eastAsia="Times New Roman" w:hAnsi="Arial" w:cs="Arial"/>
          <w:color w:val="000000"/>
          <w:sz w:val="16"/>
          <w:szCs w:val="16"/>
          <w:lang w:eastAsia="zh-CN"/>
        </w:rPr>
        <w:t xml:space="preserve"> Nonetheless, the Hegelian subject is aware that its dialectical positionality as either master or slave relies on the other, without which it cannot survive, realizing its ontological limitation as such. </w:t>
      </w:r>
      <w:r w:rsidRPr="007449B6">
        <w:rPr>
          <w:rFonts w:ascii="Arial" w:eastAsia="Times New Roman" w:hAnsi="Arial" w:cs="Arial"/>
          <w:color w:val="000000"/>
          <w:lang w:eastAsia="zh-CN"/>
        </w:rPr>
        <w:t xml:space="preserve">This is a critical moment when the </w:t>
      </w:r>
      <w:r w:rsidRPr="007449B6">
        <w:rPr>
          <w:rFonts w:ascii="Arial" w:eastAsia="Times New Roman" w:hAnsi="Arial" w:cs="Arial"/>
          <w:color w:val="000000"/>
          <w:shd w:val="clear" w:color="auto" w:fill="00FF00"/>
          <w:lang w:eastAsia="zh-CN"/>
        </w:rPr>
        <w:t>ontological gap</w:t>
      </w:r>
      <w:r w:rsidRPr="007449B6">
        <w:rPr>
          <w:rFonts w:ascii="Arial" w:eastAsia="Times New Roman" w:hAnsi="Arial" w:cs="Arial"/>
          <w:color w:val="000000"/>
          <w:lang w:eastAsia="zh-CN"/>
        </w:rPr>
        <w:t xml:space="preserve"> of the subject </w:t>
      </w:r>
      <w:r w:rsidRPr="007449B6">
        <w:rPr>
          <w:rFonts w:ascii="Arial" w:eastAsia="Times New Roman" w:hAnsi="Arial" w:cs="Arial"/>
          <w:color w:val="000000"/>
          <w:shd w:val="clear" w:color="auto" w:fill="00FF00"/>
          <w:lang w:eastAsia="zh-CN"/>
        </w:rPr>
        <w:t>erupts, separating its</w:t>
      </w:r>
      <w:r w:rsidRPr="007449B6">
        <w:rPr>
          <w:rFonts w:ascii="Arial" w:eastAsia="Times New Roman" w:hAnsi="Arial" w:cs="Arial"/>
          <w:color w:val="000000"/>
          <w:lang w:eastAsia="zh-CN"/>
        </w:rPr>
        <w:t xml:space="preserve"> becoming from its </w:t>
      </w:r>
      <w:r w:rsidRPr="007449B6">
        <w:rPr>
          <w:rFonts w:ascii="Arial" w:eastAsia="Times New Roman" w:hAnsi="Arial" w:cs="Arial"/>
          <w:color w:val="000000"/>
          <w:shd w:val="clear" w:color="auto" w:fill="00FF00"/>
          <w:lang w:eastAsia="zh-CN"/>
        </w:rPr>
        <w:t>being</w:t>
      </w:r>
      <w:r w:rsidRPr="007449B6">
        <w:rPr>
          <w:rFonts w:ascii="Arial" w:eastAsia="Times New Roman" w:hAnsi="Arial" w:cs="Arial"/>
          <w:color w:val="000000"/>
          <w:lang w:eastAsia="zh-CN"/>
        </w:rPr>
        <w:t>.</w:t>
      </w:r>
      <w:r w:rsidRPr="007449B6">
        <w:rPr>
          <w:rFonts w:ascii="Arial" w:eastAsia="Times New Roman" w:hAnsi="Arial" w:cs="Arial"/>
          <w:color w:val="000000"/>
          <w:sz w:val="16"/>
          <w:szCs w:val="16"/>
          <w:lang w:eastAsia="zh-CN"/>
        </w:rPr>
        <w:t xml:space="preserve"> That is, the 44 subject as </w:t>
      </w:r>
      <w:r w:rsidRPr="007449B6">
        <w:rPr>
          <w:rFonts w:ascii="Arial" w:eastAsia="Times New Roman" w:hAnsi="Arial" w:cs="Arial"/>
          <w:color w:val="000000"/>
          <w:lang w:eastAsia="zh-CN"/>
        </w:rPr>
        <w:t>either master or slave can never be the other, for their relationship always remains ontologically distanced in the perpetual process of becoming.</w:t>
      </w:r>
      <w:r w:rsidRPr="007449B6">
        <w:rPr>
          <w:rFonts w:ascii="Arial" w:eastAsia="Times New Roman" w:hAnsi="Arial" w:cs="Arial"/>
          <w:color w:val="000000"/>
          <w:sz w:val="16"/>
          <w:szCs w:val="16"/>
          <w:lang w:eastAsia="zh-CN"/>
        </w:rPr>
        <w:t xml:space="preserve"> Yet the relationship between master and slave is different from that of the </w:t>
      </w:r>
      <w:proofErr w:type="spellStart"/>
      <w:r w:rsidRPr="007449B6">
        <w:rPr>
          <w:rFonts w:ascii="Arial" w:eastAsia="Times New Roman" w:hAnsi="Arial" w:cs="Arial"/>
          <w:color w:val="000000"/>
          <w:sz w:val="16"/>
          <w:szCs w:val="16"/>
          <w:lang w:eastAsia="zh-CN"/>
        </w:rPr>
        <w:t>Adornian</w:t>
      </w:r>
      <w:proofErr w:type="spellEnd"/>
      <w:r w:rsidRPr="007449B6">
        <w:rPr>
          <w:rFonts w:ascii="Arial" w:eastAsia="Times New Roman" w:hAnsi="Arial" w:cs="Arial"/>
          <w:color w:val="000000"/>
          <w:sz w:val="16"/>
          <w:szCs w:val="16"/>
          <w:lang w:eastAsia="zh-CN"/>
        </w:rPr>
        <w:t xml:space="preserve"> model in which both subject </w:t>
      </w:r>
      <w:r w:rsidRPr="007449B6">
        <w:rPr>
          <w:rFonts w:ascii="Arial" w:eastAsia="Times New Roman" w:hAnsi="Arial" w:cs="Arial"/>
          <w:color w:val="000000"/>
          <w:sz w:val="16"/>
          <w:szCs w:val="16"/>
          <w:lang w:eastAsia="zh-CN"/>
        </w:rPr>
        <w:lastRenderedPageBreak/>
        <w:t xml:space="preserve">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ends up impossible and incomplete in that it is suicidal. In the Hegelian dialectic, the </w:t>
      </w:r>
      <w:r w:rsidRPr="007449B6">
        <w:rPr>
          <w:rFonts w:ascii="Arial" w:eastAsia="Times New Roman" w:hAnsi="Arial" w:cs="Arial"/>
          <w:color w:val="000000"/>
          <w:lang w:eastAsia="zh-CN"/>
        </w:rPr>
        <w:t>master’s position is indebted to that of the slave insofar</w:t>
      </w:r>
      <w:r w:rsidRPr="007449B6">
        <w:rPr>
          <w:rFonts w:ascii="Arial" w:eastAsia="Times New Roman" w:hAnsi="Arial" w:cs="Arial"/>
          <w:color w:val="000000"/>
          <w:sz w:val="16"/>
          <w:szCs w:val="16"/>
          <w:lang w:eastAsia="zh-CN"/>
        </w:rPr>
        <w:t xml:space="preserve"> as the latter, i.e., </w:t>
      </w:r>
      <w:r w:rsidRPr="007449B6">
        <w:rPr>
          <w:rFonts w:ascii="Arial" w:eastAsia="Times New Roman" w:hAnsi="Arial" w:cs="Arial"/>
          <w:color w:val="000000"/>
          <w:lang w:eastAsia="zh-CN"/>
        </w:rPr>
        <w:t xml:space="preserve">the enemy, is what makes the former ontologically consistent in itself. </w:t>
      </w:r>
      <w:r w:rsidRPr="007449B6">
        <w:rPr>
          <w:rFonts w:ascii="Arial" w:eastAsia="Times New Roman" w:hAnsi="Arial" w:cs="Arial"/>
          <w:color w:val="000000"/>
          <w:sz w:val="16"/>
          <w:szCs w:val="16"/>
          <w:lang w:eastAsia="zh-CN"/>
        </w:rPr>
        <w:t xml:space="preserve">In other words, the </w:t>
      </w:r>
      <w:r w:rsidRPr="007449B6">
        <w:rPr>
          <w:rFonts w:ascii="Arial" w:eastAsia="Times New Roman" w:hAnsi="Arial" w:cs="Arial"/>
          <w:color w:val="000000"/>
          <w:lang w:eastAsia="zh-CN"/>
        </w:rPr>
        <w:t xml:space="preserve">true sense of </w:t>
      </w:r>
      <w:r w:rsidRPr="007449B6">
        <w:rPr>
          <w:rFonts w:ascii="Arial" w:eastAsia="Times New Roman" w:hAnsi="Arial" w:cs="Arial"/>
          <w:color w:val="000000"/>
          <w:shd w:val="clear" w:color="auto" w:fill="00FF00"/>
          <w:lang w:eastAsia="zh-CN"/>
        </w:rPr>
        <w:t>freedom for the subject</w:t>
      </w:r>
      <w:r w:rsidRPr="007449B6">
        <w:rPr>
          <w:rFonts w:ascii="Arial" w:eastAsia="Times New Roman" w:hAnsi="Arial" w:cs="Arial"/>
          <w:color w:val="000000"/>
          <w:sz w:val="16"/>
          <w:szCs w:val="16"/>
          <w:lang w:eastAsia="zh-CN"/>
        </w:rPr>
        <w:t xml:space="preserve"> in Hegel is to either become the enemy or eliminate it, either of which </w:t>
      </w:r>
      <w:r w:rsidRPr="007449B6">
        <w:rPr>
          <w:rFonts w:ascii="Arial" w:eastAsia="Times New Roman" w:hAnsi="Arial" w:cs="Arial"/>
          <w:color w:val="000000"/>
          <w:shd w:val="clear" w:color="auto" w:fill="00FF00"/>
          <w:lang w:eastAsia="zh-CN"/>
        </w:rPr>
        <w:t>means</w:t>
      </w:r>
      <w:r w:rsidRPr="007449B6">
        <w:rPr>
          <w:rFonts w:ascii="Arial" w:eastAsia="Times New Roman" w:hAnsi="Arial" w:cs="Arial"/>
          <w:color w:val="000000"/>
          <w:lang w:eastAsia="zh-CN"/>
        </w:rPr>
        <w:t xml:space="preserve"> the </w:t>
      </w:r>
      <w:r w:rsidRPr="007449B6">
        <w:rPr>
          <w:rFonts w:ascii="Arial" w:eastAsia="Times New Roman" w:hAnsi="Arial" w:cs="Arial"/>
          <w:color w:val="000000"/>
          <w:shd w:val="clear" w:color="auto" w:fill="00FF00"/>
          <w:lang w:eastAsia="zh-CN"/>
        </w:rPr>
        <w:t>death</w:t>
      </w:r>
      <w:r w:rsidRPr="007449B6">
        <w:rPr>
          <w:rFonts w:ascii="Arial" w:eastAsia="Times New Roman" w:hAnsi="Arial" w:cs="Arial"/>
          <w:color w:val="000000"/>
          <w:lang w:eastAsia="zh-CN"/>
        </w:rPr>
        <w:t xml:space="preserve"> of the subject</w:t>
      </w:r>
      <w:r w:rsidRPr="007449B6">
        <w:rPr>
          <w:rFonts w:ascii="Arial" w:eastAsia="Times New Roman" w:hAnsi="Arial" w:cs="Arial"/>
          <w:color w:val="000000"/>
          <w:sz w:val="16"/>
          <w:szCs w:val="16"/>
          <w:lang w:eastAsia="zh-CN"/>
        </w:rPr>
        <w:t xml:space="preserve">. The Hegelian </w:t>
      </w:r>
      <w:r w:rsidRPr="007449B6">
        <w:rPr>
          <w:rFonts w:ascii="Arial" w:eastAsia="Times New Roman" w:hAnsi="Arial" w:cs="Arial"/>
          <w:color w:val="000000"/>
          <w:lang w:eastAsia="zh-CN"/>
        </w:rPr>
        <w:t>subject</w:t>
      </w:r>
      <w:r w:rsidRPr="007449B6">
        <w:rPr>
          <w:rFonts w:ascii="Arial" w:eastAsia="Times New Roman" w:hAnsi="Arial" w:cs="Arial"/>
          <w:color w:val="000000"/>
          <w:sz w:val="16"/>
          <w:szCs w:val="16"/>
          <w:lang w:eastAsia="zh-CN"/>
        </w:rPr>
        <w:t xml:space="preserve"> essentially attempts to </w:t>
      </w:r>
      <w:r w:rsidRPr="007449B6">
        <w:rPr>
          <w:rFonts w:ascii="Arial" w:eastAsia="Times New Roman" w:hAnsi="Arial" w:cs="Arial"/>
          <w:color w:val="000000"/>
          <w:lang w:eastAsia="zh-CN"/>
        </w:rPr>
        <w:t>carry out the “</w:t>
      </w:r>
      <w:r w:rsidRPr="007449B6">
        <w:rPr>
          <w:rFonts w:ascii="Arial" w:eastAsia="Times New Roman" w:hAnsi="Arial" w:cs="Arial"/>
          <w:color w:val="000000"/>
          <w:shd w:val="clear" w:color="auto" w:fill="00FF00"/>
          <w:lang w:eastAsia="zh-CN"/>
        </w:rPr>
        <w:t>absolute negation” of the selves</w:t>
      </w:r>
      <w:r w:rsidRPr="007449B6">
        <w:rPr>
          <w:rFonts w:ascii="Arial" w:eastAsia="Times New Roman" w:hAnsi="Arial" w:cs="Arial"/>
          <w:color w:val="000000"/>
          <w:lang w:eastAsia="zh-CN"/>
        </w:rPr>
        <w:t xml:space="preserve"> in a fashion to negate their own otherness in themselves and to</w:t>
      </w:r>
      <w:r w:rsidRPr="007449B6">
        <w:rPr>
          <w:rFonts w:ascii="Arial" w:eastAsia="Times New Roman" w:hAnsi="Arial" w:cs="Arial"/>
          <w:color w:val="000000"/>
          <w:sz w:val="16"/>
          <w:szCs w:val="16"/>
          <w:lang w:eastAsia="zh-CN"/>
        </w:rPr>
        <w:t xml:space="preserve"> “</w:t>
      </w:r>
      <w:r w:rsidRPr="007449B6">
        <w:rPr>
          <w:rFonts w:ascii="Arial" w:eastAsia="Times New Roman" w:hAnsi="Arial" w:cs="Arial"/>
          <w:color w:val="000000"/>
          <w:shd w:val="clear" w:color="auto" w:fill="00FF00"/>
          <w:lang w:eastAsia="zh-CN"/>
        </w:rPr>
        <w:t>raise</w:t>
      </w:r>
      <w:r w:rsidRPr="007449B6">
        <w:rPr>
          <w:rFonts w:ascii="Arial" w:eastAsia="Times New Roman" w:hAnsi="Arial" w:cs="Arial"/>
          <w:color w:val="000000"/>
          <w:sz w:val="16"/>
          <w:szCs w:val="16"/>
          <w:lang w:eastAsia="zh-CN"/>
        </w:rPr>
        <w:t xml:space="preserve"> their </w:t>
      </w:r>
      <w:r w:rsidRPr="007449B6">
        <w:rPr>
          <w:rFonts w:ascii="Arial" w:eastAsia="Times New Roman" w:hAnsi="Arial" w:cs="Arial"/>
          <w:color w:val="000000"/>
          <w:shd w:val="clear" w:color="auto" w:fill="00FF00"/>
          <w:lang w:eastAsia="zh-CN"/>
        </w:rPr>
        <w:t>self-certainty</w:t>
      </w:r>
      <w:r w:rsidRPr="007449B6">
        <w:rPr>
          <w:rFonts w:ascii="Arial" w:eastAsia="Times New Roman" w:hAnsi="Arial" w:cs="Arial"/>
          <w:color w:val="000000"/>
          <w:sz w:val="16"/>
          <w:szCs w:val="16"/>
          <w:lang w:eastAsia="zh-CN"/>
        </w:rPr>
        <w:t xml:space="preserve"> (about existing for-self) to truth in the ‘other’ as well as in themselves” (Hegel 55). Rather than pretend to remain objective and distanced in treating the other, the Hegelian subject strives to secure its </w:t>
      </w:r>
      <w:proofErr w:type="spellStart"/>
      <w:r w:rsidRPr="007449B6">
        <w:rPr>
          <w:rFonts w:ascii="Arial" w:eastAsia="Times New Roman" w:hAnsi="Arial" w:cs="Arial"/>
          <w:color w:val="000000"/>
          <w:sz w:val="16"/>
          <w:szCs w:val="16"/>
          <w:lang w:eastAsia="zh-CN"/>
        </w:rPr>
        <w:t>identitarian</w:t>
      </w:r>
      <w:proofErr w:type="spellEnd"/>
      <w:r w:rsidRPr="007449B6">
        <w:rPr>
          <w:rFonts w:ascii="Arial" w:eastAsia="Times New Roman" w:hAnsi="Arial" w:cs="Arial"/>
          <w:color w:val="000000"/>
          <w:sz w:val="16"/>
          <w:szCs w:val="16"/>
          <w:lang w:eastAsia="zh-CN"/>
        </w:rPr>
        <w:t xml:space="preserve"> position in light of the life-death struggle between master and slave. The eventual </w:t>
      </w:r>
      <w:r w:rsidRPr="007449B6">
        <w:rPr>
          <w:rFonts w:ascii="Arial" w:eastAsia="Times New Roman" w:hAnsi="Arial" w:cs="Arial"/>
          <w:color w:val="000000"/>
          <w:lang w:eastAsia="zh-CN"/>
        </w:rPr>
        <w:t>way to obtain freedom from its own ontological limitation that the subject cannot be in-</w:t>
      </w:r>
      <w:proofErr w:type="spellStart"/>
      <w:r w:rsidRPr="007449B6">
        <w:rPr>
          <w:rFonts w:ascii="Arial" w:eastAsia="Times New Roman" w:hAnsi="Arial" w:cs="Arial"/>
          <w:color w:val="000000"/>
          <w:lang w:eastAsia="zh-CN"/>
        </w:rPr>
        <w:t>andfor</w:t>
      </w:r>
      <w:proofErr w:type="spellEnd"/>
      <w:r w:rsidRPr="007449B6">
        <w:rPr>
          <w:rFonts w:ascii="Arial" w:eastAsia="Times New Roman" w:hAnsi="Arial" w:cs="Arial"/>
          <w:color w:val="000000"/>
          <w:lang w:eastAsia="zh-CN"/>
        </w:rPr>
        <w:t xml:space="preserve"> itself as a whole is paradoxically negating its positive being dependent on that of the other.</w:t>
      </w:r>
      <w:r w:rsidRPr="007449B6">
        <w:rPr>
          <w:rFonts w:ascii="Arial" w:eastAsia="Times New Roman" w:hAnsi="Arial" w:cs="Arial"/>
          <w:color w:val="000000"/>
          <w:sz w:val="16"/>
          <w:szCs w:val="16"/>
          <w:lang w:eastAsia="zh-CN"/>
        </w:rPr>
        <w:t xml:space="preserve"> This illustrates the </w:t>
      </w:r>
      <w:r w:rsidRPr="007449B6">
        <w:rPr>
          <w:rFonts w:ascii="Arial" w:eastAsia="Times New Roman" w:hAnsi="Arial" w:cs="Arial"/>
          <w:color w:val="000000"/>
          <w:shd w:val="clear" w:color="auto" w:fill="00FF00"/>
          <w:lang w:eastAsia="zh-CN"/>
        </w:rPr>
        <w:t>subject’s</w:t>
      </w:r>
      <w:r w:rsidRPr="007449B6">
        <w:rPr>
          <w:rFonts w:ascii="Arial" w:eastAsia="Times New Roman" w:hAnsi="Arial" w:cs="Arial"/>
          <w:color w:val="000000"/>
          <w:lang w:eastAsia="zh-CN"/>
        </w:rPr>
        <w:t xml:space="preserve"> death </w:t>
      </w:r>
      <w:r w:rsidRPr="007449B6">
        <w:rPr>
          <w:rFonts w:ascii="Arial" w:eastAsia="Times New Roman" w:hAnsi="Arial" w:cs="Arial"/>
          <w:color w:val="000000"/>
          <w:shd w:val="clear" w:color="auto" w:fill="00FF00"/>
          <w:lang w:eastAsia="zh-CN"/>
        </w:rPr>
        <w:t>instinct towards “nothingness</w:t>
      </w:r>
      <w:r w:rsidRPr="007449B6">
        <w:rPr>
          <w:rFonts w:ascii="Arial" w:eastAsia="Times New Roman" w:hAnsi="Arial" w:cs="Arial"/>
          <w:color w:val="000000"/>
          <w:sz w:val="16"/>
          <w:szCs w:val="16"/>
          <w:lang w:eastAsia="zh-CN"/>
        </w:rPr>
        <w:t xml:space="preserve">,” which </w:t>
      </w:r>
      <w:r w:rsidRPr="007449B6">
        <w:rPr>
          <w:rFonts w:ascii="Arial" w:eastAsia="Times New Roman" w:hAnsi="Arial" w:cs="Arial"/>
          <w:color w:val="000000"/>
          <w:shd w:val="clear" w:color="auto" w:fill="00FF00"/>
          <w:lang w:eastAsia="zh-CN"/>
        </w:rPr>
        <w:t>makes</w:t>
      </w:r>
      <w:r w:rsidRPr="007449B6">
        <w:rPr>
          <w:rFonts w:ascii="Arial" w:eastAsia="Times New Roman" w:hAnsi="Arial" w:cs="Arial"/>
          <w:color w:val="000000"/>
          <w:lang w:eastAsia="zh-CN"/>
        </w:rPr>
        <w:t xml:space="preserve"> our </w:t>
      </w:r>
      <w:r w:rsidRPr="007449B6">
        <w:rPr>
          <w:rFonts w:ascii="Arial" w:eastAsia="Times New Roman" w:hAnsi="Arial" w:cs="Arial"/>
          <w:color w:val="000000"/>
          <w:shd w:val="clear" w:color="auto" w:fill="00FF00"/>
          <w:lang w:eastAsia="zh-CN"/>
        </w:rPr>
        <w:t>knowledge</w:t>
      </w:r>
      <w:r w:rsidRPr="007449B6">
        <w:rPr>
          <w:rFonts w:ascii="Arial" w:eastAsia="Times New Roman" w:hAnsi="Arial" w:cs="Arial"/>
          <w:color w:val="000000"/>
          <w:lang w:eastAsia="zh-CN"/>
        </w:rPr>
        <w:t xml:space="preserve"> on the subject inexorably </w:t>
      </w:r>
      <w:r w:rsidRPr="007449B6">
        <w:rPr>
          <w:rFonts w:ascii="Arial" w:eastAsia="Times New Roman" w:hAnsi="Arial" w:cs="Arial"/>
          <w:color w:val="000000"/>
          <w:shd w:val="clear" w:color="auto" w:fill="00FF00"/>
          <w:lang w:eastAsia="zh-CN"/>
        </w:rPr>
        <w:t>entangled in</w:t>
      </w:r>
      <w:r w:rsidRPr="007449B6">
        <w:rPr>
          <w:rFonts w:ascii="Arial" w:eastAsia="Times New Roman" w:hAnsi="Arial" w:cs="Arial"/>
          <w:color w:val="000000"/>
          <w:lang w:eastAsia="zh-CN"/>
        </w:rPr>
        <w:t xml:space="preserve"> inconsistencies and </w:t>
      </w:r>
      <w:r w:rsidRPr="007449B6">
        <w:rPr>
          <w:rFonts w:ascii="Arial" w:eastAsia="Times New Roman" w:hAnsi="Arial" w:cs="Arial"/>
          <w:color w:val="000000"/>
          <w:shd w:val="clear" w:color="auto" w:fill="00FF00"/>
          <w:lang w:eastAsia="zh-CN"/>
        </w:rPr>
        <w:t>contradictions</w:t>
      </w:r>
      <w:r w:rsidRPr="007449B6">
        <w:rPr>
          <w:rFonts w:ascii="Arial" w:eastAsia="Times New Roman" w:hAnsi="Arial" w:cs="Arial"/>
          <w:color w:val="000000"/>
          <w:lang w:eastAsia="zh-CN"/>
        </w:rPr>
        <w:t xml:space="preserve">. </w:t>
      </w:r>
      <w:r w:rsidRPr="007449B6">
        <w:rPr>
          <w:rFonts w:ascii="Arial" w:eastAsia="Times New Roman" w:hAnsi="Arial" w:cs="Arial"/>
          <w:color w:val="000000"/>
          <w:sz w:val="16"/>
          <w:szCs w:val="16"/>
          <w:lang w:eastAsia="zh-CN"/>
        </w:rPr>
        <w:t xml:space="preserve">45 In Hegel, the </w:t>
      </w:r>
      <w:r w:rsidRPr="007449B6">
        <w:rPr>
          <w:rFonts w:ascii="Arial" w:eastAsia="Times New Roman" w:hAnsi="Arial" w:cs="Arial"/>
          <w:color w:val="000000"/>
          <w:lang w:eastAsia="zh-CN"/>
        </w:rPr>
        <w:t xml:space="preserve">subject’s death instinct, an ontological abyss </w:t>
      </w:r>
      <w:r w:rsidRPr="007449B6">
        <w:rPr>
          <w:rFonts w:ascii="Arial" w:eastAsia="Times New Roman" w:hAnsi="Arial" w:cs="Arial"/>
          <w:color w:val="000000"/>
          <w:shd w:val="clear" w:color="auto" w:fill="00FF00"/>
          <w:lang w:eastAsia="zh-CN"/>
        </w:rPr>
        <w:t>that remains unfathomable in</w:t>
      </w:r>
      <w:r w:rsidRPr="007449B6">
        <w:rPr>
          <w:rFonts w:ascii="Arial" w:eastAsia="Times New Roman" w:hAnsi="Arial" w:cs="Arial"/>
          <w:color w:val="000000"/>
          <w:lang w:eastAsia="zh-CN"/>
        </w:rPr>
        <w:t xml:space="preserve"> its </w:t>
      </w:r>
      <w:r w:rsidRPr="007449B6">
        <w:rPr>
          <w:rFonts w:ascii="Arial" w:eastAsia="Times New Roman" w:hAnsi="Arial" w:cs="Arial"/>
          <w:color w:val="000000"/>
          <w:shd w:val="clear" w:color="auto" w:fill="00FF00"/>
          <w:lang w:eastAsia="zh-CN"/>
        </w:rPr>
        <w:t>ideological edifice</w:t>
      </w:r>
      <w:r w:rsidRPr="007449B6">
        <w:rPr>
          <w:rFonts w:ascii="Arial" w:eastAsia="Times New Roman" w:hAnsi="Arial" w:cs="Arial"/>
          <w:color w:val="000000"/>
          <w:lang w:eastAsia="zh-CN"/>
        </w:rPr>
        <w:t>, is the only way to realize its “pure existence-for-self</w:t>
      </w:r>
      <w:r w:rsidRPr="007449B6">
        <w:rPr>
          <w:rFonts w:ascii="Arial" w:eastAsia="Times New Roman" w:hAnsi="Arial" w:cs="Arial"/>
          <w:color w:val="000000"/>
          <w:sz w:val="16"/>
          <w:szCs w:val="16"/>
          <w:lang w:eastAsia="zh-CN"/>
        </w:rPr>
        <w:t xml:space="preserve">” (Hegel 55) Identity is apparitional in nature, for as discussed earlier, </w:t>
      </w:r>
      <w:r w:rsidRPr="007449B6">
        <w:rPr>
          <w:rFonts w:ascii="Arial" w:eastAsia="Times New Roman" w:hAnsi="Arial" w:cs="Arial"/>
          <w:color w:val="000000"/>
          <w:lang w:eastAsia="zh-CN"/>
        </w:rPr>
        <w:t xml:space="preserve">we all can become a/the “real Asian American” but never will be, and the resulting gap between our being and becoming is where the subject endlessly strives to secure its </w:t>
      </w:r>
      <w:proofErr w:type="spellStart"/>
      <w:r w:rsidRPr="007449B6">
        <w:rPr>
          <w:rFonts w:ascii="Arial" w:eastAsia="Times New Roman" w:hAnsi="Arial" w:cs="Arial"/>
          <w:color w:val="000000"/>
          <w:lang w:eastAsia="zh-CN"/>
        </w:rPr>
        <w:t>identitarian</w:t>
      </w:r>
      <w:proofErr w:type="spellEnd"/>
      <w:r w:rsidRPr="007449B6">
        <w:rPr>
          <w:rFonts w:ascii="Arial" w:eastAsia="Times New Roman" w:hAnsi="Arial" w:cs="Arial"/>
          <w:color w:val="000000"/>
          <w:lang w:eastAsia="zh-CN"/>
        </w:rPr>
        <w:t xml:space="preserve"> position</w:t>
      </w:r>
      <w:r w:rsidRPr="007449B6">
        <w:rPr>
          <w:rFonts w:ascii="Arial" w:eastAsia="Times New Roman" w:hAnsi="Arial" w:cs="Arial"/>
          <w:color w:val="000000"/>
          <w:sz w:val="16"/>
          <w:szCs w:val="16"/>
          <w:lang w:eastAsia="zh-CN"/>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7449B6">
        <w:rPr>
          <w:rFonts w:ascii="Arial" w:eastAsia="Times New Roman" w:hAnsi="Arial" w:cs="Arial"/>
          <w:color w:val="000000"/>
          <w:lang w:eastAsia="zh-CN"/>
        </w:rPr>
        <w:t>Asian American identity</w:t>
      </w:r>
      <w:r w:rsidRPr="007449B6">
        <w:rPr>
          <w:rFonts w:ascii="Arial" w:eastAsia="Times New Roman" w:hAnsi="Arial" w:cs="Arial"/>
          <w:color w:val="000000"/>
          <w:sz w:val="16"/>
          <w:szCs w:val="16"/>
          <w:lang w:eastAsia="zh-CN"/>
        </w:rPr>
        <w:t xml:space="preserve"> as the cultural capital of </w:t>
      </w:r>
      <w:r w:rsidRPr="007449B6">
        <w:rPr>
          <w:rFonts w:ascii="Arial" w:eastAsia="Times New Roman" w:hAnsi="Arial" w:cs="Arial"/>
          <w:color w:val="000000"/>
          <w:lang w:eastAsia="zh-CN"/>
        </w:rPr>
        <w:t>both accommodation and resistance in U.S. society</w:t>
      </w:r>
      <w:r w:rsidRPr="007449B6">
        <w:rPr>
          <w:rFonts w:ascii="Arial" w:eastAsia="Times New Roman" w:hAnsi="Arial" w:cs="Arial"/>
          <w:color w:val="000000"/>
          <w:sz w:val="16"/>
          <w:szCs w:val="16"/>
          <w:lang w:eastAsia="zh-CN"/>
        </w:rPr>
        <w:t xml:space="preserve">, and it well explains the point I am making here (143-44): on the one hand, </w:t>
      </w:r>
      <w:r w:rsidRPr="007449B6">
        <w:rPr>
          <w:rFonts w:ascii="Arial" w:eastAsia="Times New Roman" w:hAnsi="Arial" w:cs="Arial"/>
          <w:color w:val="000000"/>
          <w:lang w:eastAsia="zh-CN"/>
        </w:rPr>
        <w:t>Asian Americans make a good relationship with the society that praises them as a model minority</w:t>
      </w:r>
      <w:r w:rsidRPr="007449B6">
        <w:rPr>
          <w:rFonts w:ascii="Arial" w:eastAsia="Times New Roman" w:hAnsi="Arial" w:cs="Arial"/>
          <w:color w:val="000000"/>
          <w:sz w:val="16"/>
          <w:szCs w:val="16"/>
          <w:lang w:eastAsia="zh-CN"/>
        </w:rPr>
        <w:t xml:space="preserve">, as a civil subject fully </w:t>
      </w:r>
      <w:proofErr w:type="spellStart"/>
      <w:r w:rsidRPr="007449B6">
        <w:rPr>
          <w:rFonts w:ascii="Arial" w:eastAsia="Times New Roman" w:hAnsi="Arial" w:cs="Arial"/>
          <w:color w:val="000000"/>
          <w:sz w:val="16"/>
          <w:szCs w:val="16"/>
          <w:lang w:eastAsia="zh-CN"/>
        </w:rPr>
        <w:t>assimilable</w:t>
      </w:r>
      <w:proofErr w:type="spellEnd"/>
      <w:r w:rsidRPr="007449B6">
        <w:rPr>
          <w:rFonts w:ascii="Arial" w:eastAsia="Times New Roman" w:hAnsi="Arial" w:cs="Arial"/>
          <w:color w:val="000000"/>
          <w:sz w:val="16"/>
          <w:szCs w:val="16"/>
          <w:lang w:eastAsia="zh-CN"/>
        </w:rPr>
        <w:t xml:space="preserve"> to the mainstream; on the other hand, </w:t>
      </w:r>
      <w:r w:rsidRPr="007449B6">
        <w:rPr>
          <w:rFonts w:ascii="Arial" w:eastAsia="Times New Roman" w:hAnsi="Arial" w:cs="Arial"/>
          <w:color w:val="000000"/>
          <w:lang w:eastAsia="zh-CN"/>
        </w:rPr>
        <w:t xml:space="preserve">they make a bad relationship with the society that stereotypes their identity as a yellow peril, viciously alienating them from the mainstream. </w:t>
      </w:r>
      <w:r w:rsidRPr="007449B6">
        <w:rPr>
          <w:rFonts w:ascii="Arial" w:eastAsia="Times New Roman" w:hAnsi="Arial" w:cs="Arial"/>
          <w:color w:val="000000"/>
          <w:shd w:val="clear" w:color="auto" w:fill="00FF00"/>
          <w:lang w:eastAsia="zh-CN"/>
        </w:rPr>
        <w:t>Asian American identity has</w:t>
      </w:r>
      <w:r w:rsidRPr="007449B6">
        <w:rPr>
          <w:rFonts w:ascii="Arial" w:eastAsia="Times New Roman" w:hAnsi="Arial" w:cs="Arial"/>
          <w:color w:val="000000"/>
          <w:lang w:eastAsia="zh-CN"/>
        </w:rPr>
        <w:t xml:space="preserve"> its </w:t>
      </w:r>
      <w:r w:rsidRPr="007449B6">
        <w:rPr>
          <w:rFonts w:ascii="Arial" w:eastAsia="Times New Roman" w:hAnsi="Arial" w:cs="Arial"/>
          <w:color w:val="000000"/>
          <w:shd w:val="clear" w:color="auto" w:fill="00FF00"/>
          <w:lang w:eastAsia="zh-CN"/>
        </w:rPr>
        <w:t>multiple meanings</w:t>
      </w:r>
      <w:r w:rsidRPr="007449B6">
        <w:rPr>
          <w:rFonts w:ascii="Arial" w:eastAsia="Times New Roman" w:hAnsi="Arial" w:cs="Arial"/>
          <w:color w:val="000000"/>
          <w:lang w:eastAsia="zh-CN"/>
        </w:rPr>
        <w:t xml:space="preserve"> with an apparitional effect </w:t>
      </w:r>
      <w:r w:rsidRPr="007449B6">
        <w:rPr>
          <w:rFonts w:ascii="Arial" w:eastAsia="Times New Roman" w:hAnsi="Arial" w:cs="Arial"/>
          <w:color w:val="000000"/>
          <w:shd w:val="clear" w:color="auto" w:fill="00FF00"/>
          <w:lang w:eastAsia="zh-CN"/>
        </w:rPr>
        <w:t>that changes the ontological meaning</w:t>
      </w:r>
      <w:r w:rsidRPr="007449B6">
        <w:rPr>
          <w:rFonts w:ascii="Arial" w:eastAsia="Times New Roman" w:hAnsi="Arial" w:cs="Arial"/>
          <w:color w:val="000000"/>
          <w:lang w:eastAsia="zh-CN"/>
        </w:rPr>
        <w:t xml:space="preserve"> of its referent </w:t>
      </w:r>
      <w:r w:rsidRPr="007449B6">
        <w:rPr>
          <w:rFonts w:ascii="Arial" w:eastAsia="Times New Roman" w:hAnsi="Arial" w:cs="Arial"/>
          <w:color w:val="000000"/>
          <w:shd w:val="clear" w:color="auto" w:fill="00FF00"/>
          <w:lang w:eastAsia="zh-CN"/>
        </w:rPr>
        <w:t>and</w:t>
      </w:r>
      <w:r w:rsidRPr="007449B6">
        <w:rPr>
          <w:rFonts w:ascii="Arial" w:eastAsia="Times New Roman" w:hAnsi="Arial" w:cs="Arial"/>
          <w:color w:val="000000"/>
          <w:lang w:eastAsia="zh-CN"/>
        </w:rPr>
        <w:t xml:space="preserve"> at the same time, </w:t>
      </w:r>
      <w:r w:rsidRPr="007449B6">
        <w:rPr>
          <w:rFonts w:ascii="Arial" w:eastAsia="Times New Roman" w:hAnsi="Arial" w:cs="Arial"/>
          <w:color w:val="000000"/>
          <w:shd w:val="clear" w:color="auto" w:fill="00FF00"/>
          <w:lang w:eastAsia="zh-CN"/>
        </w:rPr>
        <w:t>reduces them</w:t>
      </w:r>
      <w:r w:rsidRPr="007449B6">
        <w:rPr>
          <w:rFonts w:ascii="Arial" w:eastAsia="Times New Roman" w:hAnsi="Arial" w:cs="Arial"/>
          <w:color w:val="000000"/>
          <w:lang w:eastAsia="zh-CN"/>
        </w:rPr>
        <w:t xml:space="preserve"> back t</w:t>
      </w:r>
      <w:r w:rsidRPr="007449B6">
        <w:rPr>
          <w:rFonts w:ascii="Arial" w:eastAsia="Times New Roman" w:hAnsi="Arial" w:cs="Arial"/>
          <w:color w:val="000000"/>
          <w:shd w:val="clear" w:color="auto" w:fill="00FF00"/>
          <w:lang w:eastAsia="zh-CN"/>
        </w:rPr>
        <w:t>o their archetype</w:t>
      </w:r>
      <w:r w:rsidRPr="007449B6">
        <w:rPr>
          <w:rFonts w:ascii="Arial" w:eastAsia="Times New Roman" w:hAnsi="Arial" w:cs="Arial"/>
          <w:color w:val="000000"/>
          <w:sz w:val="16"/>
          <w:szCs w:val="16"/>
          <w:lang w:eastAsia="zh-CN"/>
        </w:rPr>
        <w:t xml:space="preserve">: Charlie Chan or the gook. While the </w:t>
      </w:r>
      <w:r w:rsidRPr="007449B6">
        <w:rPr>
          <w:rFonts w:ascii="Arial" w:eastAsia="Times New Roman" w:hAnsi="Arial" w:cs="Arial"/>
          <w:color w:val="000000"/>
          <w:lang w:eastAsia="zh-CN"/>
        </w:rPr>
        <w:t>identity</w:t>
      </w:r>
      <w:r w:rsidRPr="007449B6">
        <w:rPr>
          <w:rFonts w:ascii="Arial" w:eastAsia="Times New Roman" w:hAnsi="Arial" w:cs="Arial"/>
          <w:color w:val="000000"/>
          <w:sz w:val="16"/>
          <w:szCs w:val="16"/>
          <w:lang w:eastAsia="zh-CN"/>
        </w:rPr>
        <w:t xml:space="preserve"> acts as a conduit that connects Asian Americans with the society for their mutual understanding, </w:t>
      </w:r>
      <w:r w:rsidRPr="007449B6">
        <w:rPr>
          <w:rFonts w:ascii="Arial" w:eastAsia="Times New Roman" w:hAnsi="Arial" w:cs="Arial"/>
          <w:color w:val="000000"/>
          <w:lang w:eastAsia="zh-CN"/>
        </w:rPr>
        <w:t xml:space="preserve">this </w:t>
      </w:r>
      <w:r w:rsidRPr="007449B6">
        <w:rPr>
          <w:rFonts w:ascii="Arial" w:eastAsia="Times New Roman" w:hAnsi="Arial" w:cs="Arial"/>
          <w:color w:val="000000"/>
          <w:shd w:val="clear" w:color="auto" w:fill="00FF00"/>
          <w:lang w:eastAsia="zh-CN"/>
        </w:rPr>
        <w:t>communicative sign always signifies itself as</w:t>
      </w:r>
      <w:r w:rsidRPr="007449B6">
        <w:rPr>
          <w:rFonts w:ascii="Arial" w:eastAsia="Times New Roman" w:hAnsi="Arial" w:cs="Arial"/>
          <w:color w:val="000000"/>
          <w:lang w:eastAsia="zh-CN"/>
        </w:rPr>
        <w:t xml:space="preserve"> inconsistent, </w:t>
      </w:r>
      <w:r w:rsidRPr="007449B6">
        <w:rPr>
          <w:rFonts w:ascii="Arial" w:eastAsia="Times New Roman" w:hAnsi="Arial" w:cs="Arial"/>
          <w:color w:val="000000"/>
          <w:shd w:val="clear" w:color="auto" w:fill="00FF00"/>
          <w:lang w:eastAsia="zh-CN"/>
        </w:rPr>
        <w:t>contradictory</w:t>
      </w:r>
      <w:r w:rsidRPr="007449B6">
        <w:rPr>
          <w:rFonts w:ascii="Arial" w:eastAsia="Times New Roman" w:hAnsi="Arial" w:cs="Arial"/>
          <w:color w:val="000000"/>
          <w:sz w:val="16"/>
          <w:szCs w:val="16"/>
          <w:lang w:eastAsia="zh-CN"/>
        </w:rPr>
        <w:t xml:space="preserve">, and, as Nguyen puts it, “hypocritical” </w:t>
      </w:r>
      <w:r w:rsidRPr="007449B6">
        <w:rPr>
          <w:rFonts w:ascii="Arial" w:eastAsia="Times New Roman" w:hAnsi="Arial" w:cs="Arial"/>
          <w:color w:val="000000"/>
          <w:lang w:eastAsia="zh-CN"/>
        </w:rPr>
        <w:t>in representing Asian Americans as a whole</w:t>
      </w:r>
      <w:r w:rsidRPr="007449B6">
        <w:rPr>
          <w:rFonts w:ascii="Arial" w:eastAsia="Times New Roman" w:hAnsi="Arial" w:cs="Arial"/>
          <w:color w:val="000000"/>
          <w:sz w:val="16"/>
          <w:szCs w:val="16"/>
          <w:lang w:eastAsia="zh-CN"/>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7449B6">
        <w:rPr>
          <w:rFonts w:ascii="Arial" w:eastAsia="Times New Roman" w:hAnsi="Arial" w:cs="Arial"/>
          <w:color w:val="000000"/>
          <w:sz w:val="16"/>
          <w:szCs w:val="16"/>
          <w:lang w:eastAsia="zh-CN"/>
        </w:rPr>
        <w:t>identitarian</w:t>
      </w:r>
      <w:proofErr w:type="spellEnd"/>
      <w:r w:rsidRPr="007449B6">
        <w:rPr>
          <w:rFonts w:ascii="Arial" w:eastAsia="Times New Roman" w:hAnsi="Arial" w:cs="Arial"/>
          <w:color w:val="000000"/>
          <w:sz w:val="16"/>
          <w:szCs w:val="16"/>
          <w:lang w:eastAsia="zh-CN"/>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7449B6">
        <w:rPr>
          <w:rFonts w:ascii="Arial" w:eastAsia="Times New Roman" w:hAnsi="Arial" w:cs="Arial"/>
          <w:color w:val="000000"/>
          <w:sz w:val="16"/>
          <w:szCs w:val="16"/>
          <w:lang w:eastAsia="zh-CN"/>
        </w:rPr>
        <w:t>preontological</w:t>
      </w:r>
      <w:proofErr w:type="spellEnd"/>
      <w:r w:rsidRPr="007449B6">
        <w:rPr>
          <w:rFonts w:ascii="Arial" w:eastAsia="Times New Roman" w:hAnsi="Arial" w:cs="Arial"/>
          <w:color w:val="000000"/>
          <w:sz w:val="16"/>
          <w:szCs w:val="16"/>
          <w:lang w:eastAsia="zh-CN"/>
        </w:rPr>
        <w:t xml:space="preserve"> chaotic multitude, namely, individuals with identities, into, as </w:t>
      </w:r>
      <w:proofErr w:type="spellStart"/>
      <w:r w:rsidRPr="007449B6">
        <w:rPr>
          <w:rFonts w:ascii="Arial" w:eastAsia="Times New Roman" w:hAnsi="Arial" w:cs="Arial"/>
          <w:color w:val="000000"/>
          <w:sz w:val="16"/>
          <w:szCs w:val="16"/>
          <w:lang w:eastAsia="zh-CN"/>
        </w:rPr>
        <w:t>Slavoj</w:t>
      </w:r>
      <w:proofErr w:type="spellEnd"/>
      <w:r w:rsidRPr="007449B6">
        <w:rPr>
          <w:rFonts w:ascii="Arial" w:eastAsia="Times New Roman" w:hAnsi="Arial" w:cs="Arial"/>
          <w:color w:val="000000"/>
          <w:sz w:val="16"/>
          <w:szCs w:val="16"/>
          <w:lang w:eastAsia="zh-CN"/>
        </w:rPr>
        <w:t xml:space="preserve"> </w:t>
      </w:r>
      <w:proofErr w:type="spellStart"/>
      <w:r w:rsidRPr="007449B6">
        <w:rPr>
          <w:rFonts w:ascii="Arial" w:eastAsia="Times New Roman" w:hAnsi="Arial" w:cs="Arial"/>
          <w:color w:val="000000"/>
          <w:sz w:val="16"/>
          <w:szCs w:val="16"/>
          <w:lang w:eastAsia="zh-CN"/>
        </w:rPr>
        <w:t>Žižek</w:t>
      </w:r>
      <w:proofErr w:type="spellEnd"/>
      <w:r w:rsidRPr="007449B6">
        <w:rPr>
          <w:rFonts w:ascii="Arial" w:eastAsia="Times New Roman" w:hAnsi="Arial" w:cs="Arial"/>
          <w:color w:val="000000"/>
          <w:sz w:val="16"/>
          <w:szCs w:val="16"/>
          <w:lang w:eastAsia="zh-CN"/>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7449B6">
        <w:rPr>
          <w:rFonts w:ascii="Arial" w:eastAsia="Times New Roman" w:hAnsi="Arial" w:cs="Arial"/>
          <w:color w:val="000000"/>
          <w:lang w:eastAsia="zh-CN"/>
        </w:rPr>
        <w:t xml:space="preserve">in terms of the life/death struggle, which makes the mutual gap never closed. This gap can be translated as a minimal void that prevents the subject from being, that is, fully getting identified with, its </w:t>
      </w:r>
      <w:proofErr w:type="spellStart"/>
      <w:r w:rsidRPr="007449B6">
        <w:rPr>
          <w:rFonts w:ascii="Arial" w:eastAsia="Times New Roman" w:hAnsi="Arial" w:cs="Arial"/>
          <w:color w:val="000000"/>
          <w:lang w:eastAsia="zh-CN"/>
        </w:rPr>
        <w:t>identitarian</w:t>
      </w:r>
      <w:proofErr w:type="spellEnd"/>
      <w:r w:rsidRPr="007449B6">
        <w:rPr>
          <w:rFonts w:ascii="Arial" w:eastAsia="Times New Roman" w:hAnsi="Arial" w:cs="Arial"/>
          <w:color w:val="000000"/>
          <w:lang w:eastAsia="zh-CN"/>
        </w:rPr>
        <w:t xml:space="preserve"> self, which potentially gives rise to the totalitarian racist subject: being fully identified as white, “the kind of men” who can kill Vincent Chin, or anyone with a darker skin, with impunity.</w:t>
      </w:r>
    </w:p>
    <w:p w:rsidR="00A95652" w:rsidRDefault="007449B6" w:rsidP="00B55AD5">
      <w:r>
        <w:t>ON CASE</w:t>
      </w:r>
    </w:p>
    <w:p w:rsidR="007449B6" w:rsidRPr="00B55AD5" w:rsidRDefault="007449B6" w:rsidP="00B55AD5">
      <w:bookmarkStart w:id="0" w:name="_GoBack"/>
      <w:bookmarkEnd w:id="0"/>
    </w:p>
    <w:sectPr w:rsidR="007449B6"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66974"/>
    <w:multiLevelType w:val="multilevel"/>
    <w:tmpl w:val="9966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4F2705"/>
    <w:multiLevelType w:val="multilevel"/>
    <w:tmpl w:val="6CEA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449B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449B6"/>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054F7-FE3C-4F9F-A465-4D39A052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449B6"/>
    <w:rPr>
      <w:rFonts w:ascii="Calibri" w:hAnsi="Calibri"/>
    </w:rPr>
  </w:style>
  <w:style w:type="paragraph" w:styleId="Heading1">
    <w:name w:val="heading 1"/>
    <w:aliases w:val="Pocket"/>
    <w:basedOn w:val="Normal"/>
    <w:next w:val="Normal"/>
    <w:link w:val="Heading1Char"/>
    <w:qFormat/>
    <w:rsid w:val="007449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49B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49B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7449B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44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49B6"/>
  </w:style>
  <w:style w:type="character" w:customStyle="1" w:styleId="Heading1Char">
    <w:name w:val="Heading 1 Char"/>
    <w:aliases w:val="Pocket Char"/>
    <w:basedOn w:val="DefaultParagraphFont"/>
    <w:link w:val="Heading1"/>
    <w:rsid w:val="007449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49B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449B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7449B6"/>
    <w:rPr>
      <w:rFonts w:ascii="Calibri" w:eastAsiaTheme="majorEastAsia" w:hAnsi="Calibri" w:cstheme="majorBidi"/>
      <w:b/>
      <w:iCs/>
      <w:sz w:val="26"/>
    </w:rPr>
  </w:style>
  <w:style w:type="character" w:styleId="Emphasis">
    <w:name w:val="Emphasis"/>
    <w:basedOn w:val="DefaultParagraphFont"/>
    <w:uiPriority w:val="7"/>
    <w:qFormat/>
    <w:rsid w:val="007449B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449B6"/>
    <w:rPr>
      <w:b/>
      <w:bCs/>
      <w:sz w:val="26"/>
      <w:u w:val="none"/>
    </w:rPr>
  </w:style>
  <w:style w:type="character" w:customStyle="1" w:styleId="StyleUnderline">
    <w:name w:val="Style Underline"/>
    <w:aliases w:val="Underline"/>
    <w:basedOn w:val="DefaultParagraphFont"/>
    <w:uiPriority w:val="6"/>
    <w:qFormat/>
    <w:rsid w:val="007449B6"/>
    <w:rPr>
      <w:b w:val="0"/>
      <w:sz w:val="22"/>
      <w:u w:val="single"/>
    </w:rPr>
  </w:style>
  <w:style w:type="character" w:styleId="Hyperlink">
    <w:name w:val="Hyperlink"/>
    <w:basedOn w:val="DefaultParagraphFont"/>
    <w:uiPriority w:val="99"/>
    <w:semiHidden/>
    <w:unhideWhenUsed/>
    <w:rsid w:val="007449B6"/>
    <w:rPr>
      <w:color w:val="auto"/>
      <w:u w:val="none"/>
    </w:rPr>
  </w:style>
  <w:style w:type="character" w:styleId="FollowedHyperlink">
    <w:name w:val="FollowedHyperlink"/>
    <w:basedOn w:val="DefaultParagraphFont"/>
    <w:uiPriority w:val="99"/>
    <w:semiHidden/>
    <w:unhideWhenUsed/>
    <w:rsid w:val="007449B6"/>
    <w:rPr>
      <w:color w:val="auto"/>
      <w:u w:val="none"/>
    </w:rPr>
  </w:style>
  <w:style w:type="paragraph" w:styleId="NormalWeb">
    <w:name w:val="Normal (Web)"/>
    <w:basedOn w:val="Normal"/>
    <w:uiPriority w:val="99"/>
    <w:semiHidden/>
    <w:unhideWhenUsed/>
    <w:rsid w:val="007449B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49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d.ohiolink.edu/apexprod/rws_etd/send_file/send?accession=osu1405525061&amp;disposition=inlin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apr.hkspublications.org/2020/10/04/breaking-down-barriers-legal-and-political-advocacy-for-aapi-communities/" TargetMode="External"/><Relationship Id="rId12" Type="http://schemas.openxmlformats.org/officeDocument/2006/relationships/hyperlink" Target="https://tenement.org/blog/where-miss-sigel-met-her-slay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asc.ucla.edu/resources/policyreports/Trajectory_Civic_Political_Engagement/Trajectory_Ch11.pdf" TargetMode="External"/><Relationship Id="rId11" Type="http://schemas.openxmlformats.org/officeDocument/2006/relationships/hyperlink" Target="http://www.npr.org/sections/codeswitch/2017/05/05/527091890/the-135-year-bridge-between-the-chinese-exclusion-act-and-a-proposed-travel-ban" TargetMode="External"/><Relationship Id="rId5" Type="http://schemas.openxmlformats.org/officeDocument/2006/relationships/webSettings" Target="webSettings.xml"/><Relationship Id="rId10" Type="http://schemas.openxmlformats.org/officeDocument/2006/relationships/hyperlink" Target="https://papers.ssrn.com/sol3/papers.cfm?abstract_id=2948030" TargetMode="External"/><Relationship Id="rId4" Type="http://schemas.openxmlformats.org/officeDocument/2006/relationships/settings" Target="settings.xml"/><Relationship Id="rId9" Type="http://schemas.openxmlformats.org/officeDocument/2006/relationships/hyperlink" Target="https://www.npr.org/sections/codeswitch/2017/06/16/532697303/how-american-unions-tried-to-wage-a-war-against-chinese-restaurants-in-the-u-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D00A7-9502-45C6-B708-58CA17BF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15271</Words>
  <Characters>87046</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2021-12-11T14:12:00Z</dcterms:created>
  <dcterms:modified xsi:type="dcterms:W3CDTF">2021-12-11T14:13:00Z</dcterms:modified>
</cp:coreProperties>
</file>