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i/>
          <w:iCs/>
          <w:color w:val="000000"/>
          <w:sz w:val="24"/>
          <w:szCs w:val="24"/>
          <w:lang w:eastAsia="zh-CN"/>
        </w:rPr>
        <w:t>I affirm, </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i/>
          <w:iCs/>
          <w:color w:val="000000"/>
          <w:sz w:val="24"/>
          <w:szCs w:val="24"/>
          <w:lang w:eastAsia="zh-CN"/>
        </w:rPr>
        <w:t>Brackets for Clarity</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i/>
          <w:iCs/>
          <w:color w:val="000000"/>
          <w:sz w:val="24"/>
          <w:szCs w:val="24"/>
          <w:lang w:eastAsia="zh-CN"/>
        </w:rPr>
        <w:t>Spikes on bottom</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B48DA" w:rsidP="00AA4A3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AA4A3D" w:rsidRPr="00AA4A3D" w:rsidRDefault="00AA4A3D" w:rsidP="00AA4A3D">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AA4A3D">
        <w:rPr>
          <w:rFonts w:eastAsia="Times New Roman" w:cs="Calibri"/>
          <w:b/>
          <w:bCs/>
          <w:color w:val="000000"/>
          <w:sz w:val="32"/>
          <w:szCs w:val="32"/>
          <w:u w:val="single"/>
          <w:lang w:eastAsia="zh-CN"/>
        </w:rPr>
        <w:t>1AC – Linguistics</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0B6D8B">
      <w:pPr>
        <w:spacing w:after="0" w:line="240" w:lineRule="auto"/>
        <w:jc w:val="center"/>
        <w:rPr>
          <w:rFonts w:ascii="Times New Roman" w:eastAsia="Times New Roman" w:hAnsi="Times New Roman" w:cs="Times New Roman"/>
          <w:sz w:val="24"/>
          <w:szCs w:val="24"/>
          <w:lang w:eastAsia="zh-CN"/>
        </w:rPr>
      </w:pPr>
      <w:r w:rsidRPr="00AA4A3D">
        <w:rPr>
          <w:rFonts w:ascii="Malgun Gothic" w:eastAsia="Malgun Gothic" w:hAnsi="Malgun Gothic" w:cs="Malgun Gothic" w:hint="eastAsia"/>
          <w:b/>
          <w:bCs/>
          <w:color w:val="000000"/>
          <w:lang w:eastAsia="zh-CN"/>
        </w:rPr>
        <w:t>已解</w:t>
      </w:r>
      <w:r w:rsidRPr="00AA4A3D">
        <w:rPr>
          <w:rFonts w:ascii="Microsoft YaHei" w:eastAsia="Microsoft YaHei" w:hAnsi="Microsoft YaHei" w:cs="Microsoft YaHei" w:hint="eastAsia"/>
          <w:b/>
          <w:bCs/>
          <w:color w:val="000000"/>
          <w:lang w:eastAsia="zh-CN"/>
        </w:rPr>
        <w:t>决：私人实体占用外层空间是不公正的</w:t>
      </w:r>
      <w:r w:rsidRPr="00AA4A3D">
        <w:rPr>
          <w:rFonts w:ascii="Malgun Gothic" w:eastAsia="Times New Roman" w:hAnsi="Malgun Gothic" w:cs="Malgun Gothic"/>
          <w:b/>
          <w:bCs/>
          <w:color w:val="000000"/>
          <w:lang w:eastAsia="zh-CN"/>
        </w:rPr>
        <w:t>。</w:t>
      </w:r>
    </w:p>
    <w:p w:rsidR="00AA4A3D" w:rsidRPr="00AA4A3D" w:rsidRDefault="00AA4A3D" w:rsidP="00AA4A3D">
      <w:pPr>
        <w:spacing w:after="240" w:line="240" w:lineRule="auto"/>
        <w:rPr>
          <w:rFonts w:ascii="Times New Roman" w:eastAsia="Times New Roman" w:hAnsi="Times New Roman" w:cs="Times New Roman"/>
          <w:sz w:val="24"/>
          <w:szCs w:val="24"/>
          <w:lang w:eastAsia="zh-CN"/>
        </w:rPr>
      </w:pP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Linguistic features signify personhood and creates stereotypes. Vote Aff to interrogate racial ideologies of language.</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 xml:space="preserve">Rosa et al 17 Rosa, Jonathan, and Nelson Flores. "Unsettling race and language: Toward a raciolinguistic perspective." Language in society 46.5 (2017): 621-647. (Assistant Professor of Anthropology and Linguistics and Associate Professor in the Educational Linguistics Division)//Elmer recut </w:t>
      </w:r>
      <w:proofErr w:type="gramStart"/>
      <w:r w:rsidRPr="00AA4A3D">
        <w:rPr>
          <w:rFonts w:eastAsia="Times New Roman" w:cs="Calibri"/>
          <w:b/>
          <w:bCs/>
          <w:color w:val="000000"/>
          <w:sz w:val="28"/>
          <w:szCs w:val="28"/>
          <w:shd w:val="clear" w:color="auto" w:fill="FFFFFF"/>
          <w:lang w:eastAsia="zh-CN"/>
        </w:rPr>
        <w:t>Nato</w:t>
      </w:r>
      <w:proofErr w:type="gramEnd"/>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16"/>
          <w:szCs w:val="16"/>
          <w:shd w:val="clear" w:color="auto" w:fill="FFFFFF"/>
          <w:lang w:eastAsia="zh-CN"/>
        </w:rPr>
        <w:t xml:space="preserve">Similar to Bucholtz &amp; Hall's (2005) approach to identity and interaction, we are interested in </w:t>
      </w:r>
      <w:r w:rsidRPr="00AA4A3D">
        <w:rPr>
          <w:rFonts w:eastAsia="Times New Roman" w:cs="Calibri"/>
          <w:b/>
          <w:bCs/>
          <w:color w:val="000000"/>
          <w:sz w:val="28"/>
          <w:szCs w:val="28"/>
          <w:u w:val="single"/>
          <w:shd w:val="clear" w:color="auto" w:fill="FFFFFF"/>
          <w:lang w:eastAsia="zh-CN"/>
        </w:rPr>
        <w:t xml:space="preserve">how </w:t>
      </w:r>
      <w:r w:rsidRPr="00AA4A3D">
        <w:rPr>
          <w:rFonts w:eastAsia="Times New Roman" w:cs="Calibri"/>
          <w:b/>
          <w:bCs/>
          <w:color w:val="000000"/>
          <w:sz w:val="28"/>
          <w:szCs w:val="28"/>
          <w:u w:val="single"/>
          <w:shd w:val="clear" w:color="auto" w:fill="00FF00"/>
          <w:lang w:eastAsia="zh-CN"/>
        </w:rPr>
        <w:t xml:space="preserve">processes of raciolinguistic enregisterment emblematize </w:t>
      </w:r>
      <w:r w:rsidRPr="00AA4A3D">
        <w:rPr>
          <w:rFonts w:eastAsia="Times New Roman" w:cs="Calibri"/>
          <w:b/>
          <w:bCs/>
          <w:color w:val="000000"/>
          <w:sz w:val="28"/>
          <w:szCs w:val="28"/>
          <w:u w:val="single"/>
          <w:shd w:val="clear" w:color="auto" w:fill="FFFFFF"/>
          <w:lang w:eastAsia="zh-CN"/>
        </w:rPr>
        <w:t xml:space="preserve">particular linguistic </w:t>
      </w:r>
      <w:r w:rsidRPr="00AA4A3D">
        <w:rPr>
          <w:rFonts w:eastAsia="Times New Roman" w:cs="Calibri"/>
          <w:b/>
          <w:bCs/>
          <w:color w:val="000000"/>
          <w:sz w:val="28"/>
          <w:szCs w:val="28"/>
          <w:u w:val="single"/>
          <w:shd w:val="clear" w:color="auto" w:fill="00FF00"/>
          <w:lang w:eastAsia="zh-CN"/>
        </w:rPr>
        <w:t xml:space="preserve">features as </w:t>
      </w:r>
      <w:r w:rsidRPr="00AA4A3D">
        <w:rPr>
          <w:rFonts w:eastAsia="Times New Roman" w:cs="Calibri"/>
          <w:b/>
          <w:bCs/>
          <w:color w:val="000000"/>
          <w:sz w:val="28"/>
          <w:szCs w:val="28"/>
          <w:u w:val="single"/>
          <w:shd w:val="clear" w:color="auto" w:fill="FFFFFF"/>
          <w:lang w:eastAsia="zh-CN"/>
        </w:rPr>
        <w:t xml:space="preserve">authentic </w:t>
      </w:r>
      <w:r w:rsidRPr="00AA4A3D">
        <w:rPr>
          <w:rFonts w:eastAsia="Times New Roman" w:cs="Calibri"/>
          <w:b/>
          <w:bCs/>
          <w:color w:val="000000"/>
          <w:sz w:val="28"/>
          <w:szCs w:val="28"/>
          <w:u w:val="single"/>
          <w:shd w:val="clear" w:color="auto" w:fill="00FF00"/>
          <w:lang w:eastAsia="zh-CN"/>
        </w:rPr>
        <w:t xml:space="preserve">signs of </w:t>
      </w:r>
      <w:r w:rsidRPr="00AA4A3D">
        <w:rPr>
          <w:rFonts w:eastAsia="Times New Roman" w:cs="Calibri"/>
          <w:b/>
          <w:bCs/>
          <w:color w:val="000000"/>
          <w:sz w:val="28"/>
          <w:szCs w:val="28"/>
          <w:u w:val="single"/>
          <w:shd w:val="clear" w:color="auto" w:fill="FFFFFF"/>
          <w:lang w:eastAsia="zh-CN"/>
        </w:rPr>
        <w:t xml:space="preserve">racialized models of </w:t>
      </w:r>
      <w:r w:rsidRPr="00AA4A3D">
        <w:rPr>
          <w:rFonts w:eastAsia="Times New Roman" w:cs="Calibri"/>
          <w:b/>
          <w:bCs/>
          <w:color w:val="000000"/>
          <w:sz w:val="28"/>
          <w:szCs w:val="28"/>
          <w:u w:val="single"/>
          <w:shd w:val="clear" w:color="auto" w:fill="00FF00"/>
          <w:lang w:eastAsia="zh-CN"/>
        </w:rPr>
        <w:t>personhood</w:t>
      </w:r>
      <w:r w:rsidRPr="00AA4A3D">
        <w:rPr>
          <w:rFonts w:eastAsia="Times New Roman" w:cs="Calibri"/>
          <w:b/>
          <w:bCs/>
          <w:color w:val="000000"/>
          <w:sz w:val="16"/>
          <w:szCs w:val="16"/>
          <w:shd w:val="clear" w:color="auto" w:fill="FFFFFF"/>
          <w:lang w:eastAsia="zh-CN"/>
        </w:rPr>
        <w:t xml:space="preserve">. This is found not only in sociolinguistic accounts of the features that </w:t>
      </w:r>
      <w:r w:rsidRPr="00AA4A3D">
        <w:rPr>
          <w:rFonts w:eastAsia="Times New Roman" w:cs="Calibri"/>
          <w:b/>
          <w:bCs/>
          <w:color w:val="000000"/>
          <w:sz w:val="28"/>
          <w:szCs w:val="28"/>
          <w:u w:val="single"/>
          <w:shd w:val="clear" w:color="auto" w:fill="00FF00"/>
          <w:lang w:eastAsia="zh-CN"/>
        </w:rPr>
        <w:t>compose</w:t>
      </w:r>
      <w:r w:rsidRPr="00AA4A3D">
        <w:rPr>
          <w:rFonts w:eastAsia="Times New Roman" w:cs="Calibri"/>
          <w:b/>
          <w:bCs/>
          <w:color w:val="000000"/>
          <w:sz w:val="16"/>
          <w:szCs w:val="16"/>
          <w:shd w:val="clear" w:color="auto" w:fill="FFFFFF"/>
          <w:lang w:eastAsia="zh-CN"/>
        </w:rPr>
        <w:t xml:space="preserve"> categories such as ‘</w:t>
      </w:r>
      <w:r w:rsidRPr="00AA4A3D">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AA4A3D">
        <w:rPr>
          <w:rFonts w:eastAsia="Times New Roman" w:cs="Calibri"/>
          <w:b/>
          <w:bCs/>
          <w:color w:val="000000"/>
          <w:sz w:val="28"/>
          <w:szCs w:val="28"/>
          <w:u w:val="single"/>
          <w:shd w:val="clear" w:color="auto" w:fill="00FF00"/>
          <w:lang w:eastAsia="zh-CN"/>
        </w:rPr>
        <w:t>stereotypes</w:t>
      </w:r>
      <w:r w:rsidRPr="00AA4A3D">
        <w:rPr>
          <w:rFonts w:eastAsia="Times New Roman" w:cs="Calibri"/>
          <w:b/>
          <w:bCs/>
          <w:color w:val="000000"/>
          <w:sz w:val="28"/>
          <w:szCs w:val="28"/>
          <w:u w:val="single"/>
          <w:shd w:val="clear" w:color="auto" w:fill="FFFFFF"/>
          <w:lang w:eastAsia="zh-CN"/>
        </w:rPr>
        <w:t xml:space="preserve"> and modes of linguistic appropriation </w:t>
      </w:r>
      <w:r w:rsidRPr="00AA4A3D">
        <w:rPr>
          <w:rFonts w:eastAsia="Times New Roman" w:cs="Calibri"/>
          <w:b/>
          <w:bCs/>
          <w:color w:val="000000"/>
          <w:sz w:val="28"/>
          <w:szCs w:val="28"/>
          <w:u w:val="single"/>
          <w:shd w:val="clear" w:color="auto" w:fill="00FF00"/>
          <w:lang w:eastAsia="zh-CN"/>
        </w:rPr>
        <w:t>such as</w:t>
      </w:r>
      <w:r w:rsidRPr="00AA4A3D">
        <w:rPr>
          <w:rFonts w:eastAsia="Times New Roman" w:cs="Calibri"/>
          <w:b/>
          <w:bCs/>
          <w:color w:val="000000"/>
          <w:sz w:val="28"/>
          <w:szCs w:val="28"/>
          <w:u w:val="single"/>
          <w:shd w:val="clear" w:color="auto" w:fill="FFFFFF"/>
          <w:lang w:eastAsia="zh-CN"/>
        </w:rPr>
        <w:t xml:space="preserve"> ‘Mock Spanish’ (Hill 2008), ‘</w:t>
      </w:r>
      <w:r w:rsidRPr="00AA4A3D">
        <w:rPr>
          <w:rFonts w:eastAsia="Times New Roman" w:cs="Calibri"/>
          <w:b/>
          <w:bCs/>
          <w:color w:val="000000"/>
          <w:sz w:val="28"/>
          <w:szCs w:val="28"/>
          <w:u w:val="single"/>
          <w:shd w:val="clear" w:color="auto" w:fill="00FF00"/>
          <w:lang w:eastAsia="zh-CN"/>
        </w:rPr>
        <w:t>Mock Asian’</w:t>
      </w:r>
      <w:r w:rsidRPr="00AA4A3D">
        <w:rPr>
          <w:rFonts w:eastAsia="Times New Roman" w:cs="Calibri"/>
          <w:b/>
          <w:bCs/>
          <w:color w:val="000000"/>
          <w:sz w:val="28"/>
          <w:szCs w:val="28"/>
          <w:u w:val="single"/>
          <w:shd w:val="clear" w:color="auto" w:fill="FFFFFF"/>
          <w:lang w:eastAsia="zh-CN"/>
        </w:rPr>
        <w:t xml:space="preserve"> (Chun 2004), ‘Hollywood Injun English’ (Meek 2006), and ‘linguistic minstrelsy’ (Bucholtz &amp; Lopez 2011).</w:t>
      </w:r>
      <w:r w:rsidRPr="00AA4A3D">
        <w:rPr>
          <w:rFonts w:eastAsia="Times New Roman" w:cs="Calibri"/>
          <w:b/>
          <w:bCs/>
          <w:color w:val="000000"/>
          <w:sz w:val="16"/>
          <w:szCs w:val="16"/>
          <w:shd w:val="clear" w:color="auto" w:fill="FFFFFF"/>
          <w:lang w:eastAsia="zh-CN"/>
        </w:rPr>
        <w:t xml:space="preserve"> In each of these cases, minute </w:t>
      </w:r>
      <w:r w:rsidRPr="00AA4A3D">
        <w:rPr>
          <w:rFonts w:eastAsia="Times New Roman" w:cs="Calibri"/>
          <w:b/>
          <w:bCs/>
          <w:color w:val="000000"/>
          <w:sz w:val="28"/>
          <w:szCs w:val="28"/>
          <w:u w:val="single"/>
          <w:shd w:val="clear" w:color="auto" w:fill="FFFFFF"/>
          <w:lang w:eastAsia="zh-CN"/>
        </w:rPr>
        <w:t>features of language</w:t>
      </w:r>
      <w:r w:rsidRPr="00AA4A3D">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AA4A3D">
        <w:rPr>
          <w:rFonts w:eastAsia="Times New Roman" w:cs="Calibri"/>
          <w:b/>
          <w:bCs/>
          <w:color w:val="000000"/>
          <w:sz w:val="28"/>
          <w:szCs w:val="28"/>
          <w:u w:val="single"/>
          <w:shd w:val="clear" w:color="auto" w:fill="FFFFFF"/>
          <w:lang w:eastAsia="zh-CN"/>
        </w:rPr>
        <w:t>sets of signs that correspond to racial categories</w:t>
      </w:r>
      <w:r w:rsidRPr="00AA4A3D">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emblematization. Moreover, as Lo &amp; Reyes (2009) point out, </w:t>
      </w:r>
      <w:r w:rsidRPr="00AA4A3D">
        <w:rPr>
          <w:rFonts w:eastAsia="Times New Roman" w:cs="Calibri"/>
          <w:b/>
          <w:bCs/>
          <w:color w:val="000000"/>
          <w:sz w:val="28"/>
          <w:szCs w:val="28"/>
          <w:u w:val="single"/>
          <w:shd w:val="clear" w:color="auto" w:fill="FFFFFF"/>
          <w:lang w:eastAsia="zh-CN"/>
        </w:rPr>
        <w:t xml:space="preserve">the imagination of groups such as </w:t>
      </w:r>
      <w:r w:rsidRPr="00AA4A3D">
        <w:rPr>
          <w:rFonts w:eastAsia="Times New Roman" w:cs="Calibri"/>
          <w:b/>
          <w:bCs/>
          <w:color w:val="000000"/>
          <w:sz w:val="28"/>
          <w:szCs w:val="28"/>
          <w:u w:val="single"/>
          <w:shd w:val="clear" w:color="auto" w:fill="00FF00"/>
          <w:lang w:eastAsia="zh-CN"/>
        </w:rPr>
        <w:t>Asian Americans</w:t>
      </w:r>
      <w:r w:rsidRPr="00AA4A3D">
        <w:rPr>
          <w:rFonts w:eastAsia="Times New Roman" w:cs="Calibri"/>
          <w:b/>
          <w:bCs/>
          <w:color w:val="000000"/>
          <w:sz w:val="28"/>
          <w:szCs w:val="28"/>
          <w:u w:val="single"/>
          <w:shd w:val="clear" w:color="auto" w:fill="FFFFFF"/>
          <w:lang w:eastAsia="zh-CN"/>
        </w:rPr>
        <w:t xml:space="preserve"> as </w:t>
      </w:r>
      <w:r w:rsidRPr="00AA4A3D">
        <w:rPr>
          <w:rFonts w:eastAsia="Times New Roman" w:cs="Calibri"/>
          <w:b/>
          <w:bCs/>
          <w:color w:val="000000"/>
          <w:sz w:val="28"/>
          <w:szCs w:val="28"/>
          <w:u w:val="single"/>
          <w:shd w:val="clear" w:color="auto" w:fill="00FF00"/>
          <w:lang w:eastAsia="zh-CN"/>
        </w:rPr>
        <w:t>lack</w:t>
      </w:r>
      <w:r w:rsidRPr="00AA4A3D">
        <w:rPr>
          <w:rFonts w:eastAsia="Times New Roman" w:cs="Calibri"/>
          <w:b/>
          <w:bCs/>
          <w:color w:val="000000"/>
          <w:sz w:val="28"/>
          <w:szCs w:val="28"/>
          <w:u w:val="single"/>
          <w:shd w:val="clear" w:color="auto" w:fill="FFFFFF"/>
          <w:lang w:eastAsia="zh-CN"/>
        </w:rPr>
        <w:t xml:space="preserve">ing a distinctive </w:t>
      </w:r>
      <w:r w:rsidRPr="00AA4A3D">
        <w:rPr>
          <w:rFonts w:eastAsia="Times New Roman" w:cs="Calibri"/>
          <w:b/>
          <w:bCs/>
          <w:color w:val="000000"/>
          <w:sz w:val="28"/>
          <w:szCs w:val="28"/>
          <w:u w:val="single"/>
          <w:shd w:val="clear" w:color="auto" w:fill="00FF00"/>
          <w:lang w:eastAsia="zh-CN"/>
        </w:rPr>
        <w:t>racialized variety of English</w:t>
      </w:r>
      <w:r w:rsidRPr="00AA4A3D">
        <w:rPr>
          <w:rFonts w:eastAsia="Times New Roman" w:cs="Calibri"/>
          <w:b/>
          <w:bCs/>
          <w:color w:val="000000"/>
          <w:sz w:val="28"/>
          <w:szCs w:val="28"/>
          <w:u w:val="single"/>
          <w:shd w:val="clear" w:color="auto" w:fill="FFFFFF"/>
          <w:lang w:eastAsia="zh-CN"/>
        </w:rPr>
        <w:t xml:space="preserve"> analogous to African American English or Chicano English, </w:t>
      </w:r>
      <w:r w:rsidRPr="00AA4A3D">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AA4A3D">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AA4A3D">
        <w:rPr>
          <w:rFonts w:eastAsia="Times New Roman" w:cs="Calibri"/>
          <w:b/>
          <w:bCs/>
          <w:color w:val="000000"/>
          <w:sz w:val="16"/>
          <w:szCs w:val="16"/>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 xml:space="preserve">Specifically, Lo &amp; Reyes argue that </w:t>
      </w:r>
      <w:r w:rsidRPr="00AA4A3D">
        <w:rPr>
          <w:rFonts w:eastAsia="Times New Roman" w:cs="Calibri"/>
          <w:b/>
          <w:bCs/>
          <w:color w:val="000000"/>
          <w:sz w:val="28"/>
          <w:szCs w:val="28"/>
          <w:u w:val="single"/>
          <w:shd w:val="clear" w:color="auto" w:fill="00FF00"/>
          <w:lang w:eastAsia="zh-CN"/>
        </w:rPr>
        <w:t xml:space="preserve">racial ideologies constructing Asian Americans </w:t>
      </w:r>
      <w:r w:rsidRPr="00AA4A3D">
        <w:rPr>
          <w:rFonts w:eastAsia="Times New Roman" w:cs="Calibri"/>
          <w:b/>
          <w:bCs/>
          <w:color w:val="000000"/>
          <w:sz w:val="28"/>
          <w:szCs w:val="28"/>
          <w:u w:val="single"/>
          <w:shd w:val="clear" w:color="auto" w:fill="FFFFFF"/>
          <w:lang w:eastAsia="zh-CN"/>
        </w:rPr>
        <w:t xml:space="preserve">as model minorities who approximate whiteness </w:t>
      </w:r>
      <w:r w:rsidRPr="00AA4A3D">
        <w:rPr>
          <w:rFonts w:eastAsia="Times New Roman" w:cs="Calibri"/>
          <w:b/>
          <w:bCs/>
          <w:color w:val="000000"/>
          <w:sz w:val="28"/>
          <w:szCs w:val="28"/>
          <w:u w:val="single"/>
          <w:shd w:val="clear" w:color="auto" w:fill="00FF00"/>
          <w:lang w:eastAsia="zh-CN"/>
        </w:rPr>
        <w:t xml:space="preserve">are linked to language ideologies </w:t>
      </w:r>
      <w:r w:rsidRPr="00AA4A3D">
        <w:rPr>
          <w:rFonts w:eastAsia="Times New Roman" w:cs="Calibri"/>
          <w:b/>
          <w:bCs/>
          <w:color w:val="000000"/>
          <w:sz w:val="28"/>
          <w:szCs w:val="28"/>
          <w:u w:val="single"/>
          <w:shd w:val="clear" w:color="auto" w:fill="FFFFFF"/>
          <w:lang w:eastAsia="zh-CN"/>
        </w:rPr>
        <w:t>constructing Asian Americans as lacking a racially distinctive variety of English</w:t>
      </w:r>
      <w:r w:rsidRPr="00AA4A3D">
        <w:rPr>
          <w:rFonts w:eastAsia="Times New Roman" w:cs="Calibri"/>
          <w:b/>
          <w:bCs/>
          <w:color w:val="000000"/>
          <w:sz w:val="16"/>
          <w:szCs w:val="16"/>
          <w:shd w:val="clear" w:color="auto" w:fill="FFFFFF"/>
          <w:lang w:eastAsia="zh-CN"/>
        </w:rPr>
        <w:t xml:space="preserve">. In related work, Chun (2016:81) shows how emblematized Mock Asian forms such as ‘ching-chong’ are located across ‘the important boundary between ‘Oriental talk’ and English’, which </w:t>
      </w:r>
      <w:r w:rsidRPr="00AA4A3D">
        <w:rPr>
          <w:rFonts w:eastAsia="Times New Roman" w:cs="Calibri"/>
          <w:b/>
          <w:bCs/>
          <w:color w:val="000000"/>
          <w:sz w:val="28"/>
          <w:szCs w:val="28"/>
          <w:u w:val="single"/>
          <w:shd w:val="clear" w:color="auto" w:fill="00FF00"/>
          <w:lang w:eastAsia="zh-CN"/>
        </w:rPr>
        <w:t>sustains</w:t>
      </w:r>
      <w:r w:rsidRPr="00AA4A3D">
        <w:rPr>
          <w:rFonts w:eastAsia="Times New Roman" w:cs="Calibri"/>
          <w:b/>
          <w:bCs/>
          <w:color w:val="000000"/>
          <w:sz w:val="16"/>
          <w:szCs w:val="16"/>
          <w:shd w:val="clear" w:color="auto" w:fill="00FF00"/>
          <w:lang w:eastAsia="zh-CN"/>
        </w:rPr>
        <w:t xml:space="preserve"> </w:t>
      </w:r>
      <w:r w:rsidRPr="00AA4A3D">
        <w:rPr>
          <w:rFonts w:eastAsia="Times New Roman" w:cs="Calibri"/>
          <w:b/>
          <w:bCs/>
          <w:color w:val="000000"/>
          <w:sz w:val="28"/>
          <w:szCs w:val="28"/>
          <w:u w:val="single"/>
          <w:shd w:val="clear" w:color="auto" w:fill="00FF00"/>
          <w:lang w:eastAsia="zh-CN"/>
        </w:rPr>
        <w:t>Asian Americans</w:t>
      </w:r>
      <w:r w:rsidRPr="00AA4A3D">
        <w:rPr>
          <w:rFonts w:eastAsia="Times New Roman" w:cs="Calibri"/>
          <w:b/>
          <w:bCs/>
          <w:color w:val="000000"/>
          <w:sz w:val="16"/>
          <w:szCs w:val="16"/>
          <w:shd w:val="clear" w:color="auto" w:fill="00FF00"/>
          <w:lang w:eastAsia="zh-CN"/>
        </w:rPr>
        <w:t xml:space="preserve"> </w:t>
      </w:r>
      <w:r w:rsidRPr="00AA4A3D">
        <w:rPr>
          <w:rFonts w:eastAsia="Times New Roman" w:cs="Calibri"/>
          <w:b/>
          <w:bCs/>
          <w:color w:val="000000"/>
          <w:sz w:val="16"/>
          <w:szCs w:val="16"/>
          <w:shd w:val="clear" w:color="auto" w:fill="FFFFFF"/>
          <w:lang w:eastAsia="zh-CN"/>
        </w:rPr>
        <w:t xml:space="preserve">alternately </w:t>
      </w:r>
      <w:r w:rsidRPr="00AA4A3D">
        <w:rPr>
          <w:rFonts w:eastAsia="Times New Roman" w:cs="Calibri"/>
          <w:b/>
          <w:bCs/>
          <w:color w:val="000000"/>
          <w:sz w:val="28"/>
          <w:szCs w:val="28"/>
          <w:u w:val="single"/>
          <w:shd w:val="clear" w:color="auto" w:fill="00FF00"/>
          <w:lang w:eastAsia="zh-CN"/>
        </w:rPr>
        <w:t xml:space="preserve">as </w:t>
      </w:r>
      <w:r w:rsidRPr="00AA4A3D">
        <w:rPr>
          <w:rFonts w:eastAsia="Times New Roman" w:cs="Calibri"/>
          <w:b/>
          <w:bCs/>
          <w:color w:val="000000"/>
          <w:sz w:val="28"/>
          <w:szCs w:val="28"/>
          <w:u w:val="single"/>
          <w:shd w:val="clear" w:color="auto" w:fill="FFFFFF"/>
          <w:lang w:eastAsia="zh-CN"/>
        </w:rPr>
        <w:t xml:space="preserve">model minorities and </w:t>
      </w:r>
      <w:r w:rsidRPr="00AA4A3D">
        <w:rPr>
          <w:rFonts w:eastAsia="Times New Roman" w:cs="Calibri"/>
          <w:b/>
          <w:bCs/>
          <w:color w:val="000000"/>
          <w:sz w:val="28"/>
          <w:szCs w:val="28"/>
          <w:u w:val="single"/>
          <w:shd w:val="clear" w:color="auto" w:fill="00FF00"/>
          <w:lang w:eastAsia="zh-CN"/>
        </w:rPr>
        <w:t>forever foreigners</w:t>
      </w:r>
      <w:r w:rsidRPr="00AA4A3D">
        <w:rPr>
          <w:rFonts w:eastAsia="Times New Roman" w:cs="Calibri"/>
          <w:b/>
          <w:bCs/>
          <w:color w:val="000000"/>
          <w:sz w:val="28"/>
          <w:szCs w:val="28"/>
          <w:u w:val="single"/>
          <w:shd w:val="clear" w:color="auto" w:fill="FFFFFF"/>
          <w:lang w:eastAsia="zh-CN"/>
        </w:rPr>
        <w:t xml:space="preserve">. Thus, we must </w:t>
      </w:r>
      <w:r w:rsidRPr="00AA4A3D">
        <w:rPr>
          <w:rFonts w:eastAsia="Times New Roman" w:cs="Calibri"/>
          <w:b/>
          <w:bCs/>
          <w:color w:val="000000"/>
          <w:sz w:val="28"/>
          <w:szCs w:val="28"/>
          <w:u w:val="single"/>
          <w:shd w:val="clear" w:color="auto" w:fill="FFFFFF"/>
          <w:lang w:eastAsia="zh-CN"/>
        </w:rPr>
        <w:lastRenderedPageBreak/>
        <w:t>carefully reconsider seemingly ‘distinctive’ and ‘nondistinctive’ language varieties alike, by analyzing the logics that position particular racial groups and linguistic forms in relation to one another</w:t>
      </w:r>
      <w:r w:rsidRPr="00AA4A3D">
        <w:rPr>
          <w:rFonts w:eastAsia="Times New Roman" w:cs="Calibri"/>
          <w:b/>
          <w:bCs/>
          <w:color w:val="000000"/>
          <w:sz w:val="38"/>
          <w:szCs w:val="38"/>
          <w:u w:val="single"/>
          <w:shd w:val="clear" w:color="auto" w:fill="FFFFFF"/>
          <w:lang w:eastAsia="zh-CN"/>
        </w:rPr>
        <w:t xml:space="preserve">. </w:t>
      </w:r>
      <w:r w:rsidRPr="00AA4A3D">
        <w:rPr>
          <w:rFonts w:eastAsia="Times New Roman" w:cs="Calibri"/>
          <w:color w:val="000000"/>
          <w:sz w:val="18"/>
          <w:szCs w:val="18"/>
          <w:shd w:val="clear" w:color="auto" w:fill="FFFFFF"/>
          <w:lang w:eastAsia="zh-CN"/>
        </w:rPr>
        <w:t>That is, no language variety is objectively distinctive or nondistinctive, but rather comes to be enregistered as such in particular historical, political, and economic circumstances.</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ascii="Times New Roman" w:eastAsia="Times New Roman" w:hAnsi="Times New Roman" w:cs="Times New Roman"/>
          <w:sz w:val="24"/>
          <w:szCs w:val="24"/>
          <w:lang w:eastAsia="zh-CN"/>
        </w:rPr>
        <w:t> </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ascii="Times New Roman" w:eastAsia="Times New Roman" w:hAnsi="Times New Roman" w:cs="Times New Roman"/>
          <w:sz w:val="24"/>
          <w:szCs w:val="24"/>
          <w:lang w:eastAsia="zh-CN"/>
        </w:rPr>
        <w:t> </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 xml:space="preserve">Duan 15 [Asian] Duan, Carlina. " The Space Between: An analysis of code-switching within Asian American poetry as strategic poetic device"(English Honors) AND" Here I Go, Torching"(Creative Writing Honors). Diss. 2015. (BA in Honors English from the University of Michigan)//Elmer recut </w:t>
      </w:r>
      <w:proofErr w:type="gramStart"/>
      <w:r w:rsidRPr="00AA4A3D">
        <w:rPr>
          <w:rFonts w:eastAsia="Times New Roman" w:cs="Calibri"/>
          <w:b/>
          <w:bCs/>
          <w:color w:val="000000"/>
          <w:sz w:val="28"/>
          <w:szCs w:val="28"/>
          <w:shd w:val="clear" w:color="auto" w:fill="FFFFFF"/>
          <w:lang w:eastAsia="zh-CN"/>
        </w:rPr>
        <w:t>Nato</w:t>
      </w:r>
      <w:proofErr w:type="gramEnd"/>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AA4A3D">
        <w:rPr>
          <w:rFonts w:eastAsia="Times New Roman" w:cs="Calibri"/>
          <w:b/>
          <w:bCs/>
          <w:color w:val="000000"/>
          <w:sz w:val="28"/>
          <w:szCs w:val="28"/>
          <w:u w:val="single"/>
          <w:shd w:val="clear" w:color="auto" w:fill="00FF00"/>
          <w:lang w:eastAsia="zh-CN"/>
        </w:rPr>
        <w:t>the strategic role of translation</w:t>
      </w:r>
      <w:r w:rsidRPr="00AA4A3D">
        <w:rPr>
          <w:rFonts w:eastAsia="Times New Roman" w:cs="Calibri"/>
          <w:b/>
          <w:bCs/>
          <w:color w:val="000000"/>
          <w:sz w:val="16"/>
          <w:szCs w:val="16"/>
          <w:shd w:val="clear" w:color="auto" w:fill="00FF00"/>
          <w:lang w:eastAsia="zh-CN"/>
        </w:rPr>
        <w:t xml:space="preserve"> </w:t>
      </w:r>
      <w:r w:rsidRPr="00AA4A3D">
        <w:rPr>
          <w:rFonts w:eastAsia="Times New Roman" w:cs="Calibri"/>
          <w:b/>
          <w:bCs/>
          <w:color w:val="000000"/>
          <w:sz w:val="28"/>
          <w:szCs w:val="28"/>
          <w:u w:val="single"/>
          <w:shd w:val="clear" w:color="auto" w:fill="00FF00"/>
          <w:lang w:eastAsia="zh-CN"/>
        </w:rPr>
        <w:t xml:space="preserve">as a form of linguistic activism </w:t>
      </w:r>
      <w:r w:rsidRPr="00AA4A3D">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AA4A3D">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AA4A3D">
        <w:rPr>
          <w:rFonts w:eastAsia="Times New Roman" w:cs="Calibri"/>
          <w:b/>
          <w:bCs/>
          <w:color w:val="000000"/>
          <w:sz w:val="16"/>
          <w:szCs w:val="16"/>
          <w:shd w:val="clear" w:color="auto" w:fill="FFFFFF"/>
          <w:lang w:eastAsia="zh-CN"/>
        </w:rPr>
        <w:t xml:space="preserve">” She added, “I think I want to debunk the idea of </w:t>
      </w:r>
      <w:r w:rsidRPr="00AA4A3D">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AA4A3D">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AA4A3D">
        <w:rPr>
          <w:rFonts w:eastAsia="Times New Roman" w:cs="Calibri"/>
          <w:b/>
          <w:bCs/>
          <w:color w:val="000000"/>
          <w:sz w:val="28"/>
          <w:szCs w:val="28"/>
          <w:u w:val="single"/>
          <w:shd w:val="clear" w:color="auto" w:fill="00FF00"/>
          <w:lang w:eastAsia="zh-CN"/>
        </w:rPr>
        <w:t xml:space="preserve">codeswitching </w:t>
      </w:r>
      <w:r w:rsidRPr="00AA4A3D">
        <w:rPr>
          <w:rFonts w:eastAsia="Times New Roman" w:cs="Calibri"/>
          <w:b/>
          <w:bCs/>
          <w:color w:val="000000"/>
          <w:sz w:val="28"/>
          <w:szCs w:val="28"/>
          <w:u w:val="single"/>
          <w:shd w:val="clear" w:color="auto" w:fill="FFFFFF"/>
          <w:lang w:eastAsia="zh-CN"/>
        </w:rPr>
        <w:t xml:space="preserve">— without translation — also more accurately </w:t>
      </w:r>
      <w:r w:rsidRPr="00AA4A3D">
        <w:rPr>
          <w:rFonts w:eastAsia="Times New Roman" w:cs="Calibri"/>
          <w:b/>
          <w:bCs/>
          <w:color w:val="000000"/>
          <w:sz w:val="28"/>
          <w:szCs w:val="28"/>
          <w:u w:val="single"/>
          <w:shd w:val="clear" w:color="auto" w:fill="00FF00"/>
          <w:lang w:eastAsia="zh-CN"/>
        </w:rPr>
        <w:t xml:space="preserve">reflects </w:t>
      </w:r>
      <w:r w:rsidRPr="00AA4A3D">
        <w:rPr>
          <w:rFonts w:eastAsia="Times New Roman" w:cs="Calibri"/>
          <w:b/>
          <w:bCs/>
          <w:color w:val="000000"/>
          <w:sz w:val="28"/>
          <w:szCs w:val="28"/>
          <w:u w:val="single"/>
          <w:shd w:val="clear" w:color="auto" w:fill="FFFFFF"/>
          <w:lang w:eastAsia="zh-CN"/>
        </w:rPr>
        <w:t xml:space="preserve">her personal </w:t>
      </w:r>
      <w:r w:rsidRPr="00AA4A3D">
        <w:rPr>
          <w:rFonts w:eastAsia="Times New Roman" w:cs="Calibri"/>
          <w:b/>
          <w:bCs/>
          <w:color w:val="000000"/>
          <w:sz w:val="28"/>
          <w:szCs w:val="28"/>
          <w:u w:val="single"/>
          <w:shd w:val="clear" w:color="auto" w:fill="00FF00"/>
          <w:lang w:eastAsia="zh-CN"/>
        </w:rPr>
        <w:t>experiences of</w:t>
      </w:r>
      <w:r w:rsidRPr="00AA4A3D">
        <w:rPr>
          <w:rFonts w:eastAsia="Times New Roman" w:cs="Calibri"/>
          <w:b/>
          <w:bCs/>
          <w:color w:val="000000"/>
          <w:sz w:val="28"/>
          <w:szCs w:val="28"/>
          <w:u w:val="single"/>
          <w:shd w:val="clear" w:color="auto" w:fill="FFFFFF"/>
          <w:lang w:eastAsia="zh-CN"/>
        </w:rPr>
        <w:t xml:space="preserve"> cultural and </w:t>
      </w:r>
      <w:r w:rsidRPr="00AA4A3D">
        <w:rPr>
          <w:rFonts w:eastAsia="Times New Roman" w:cs="Calibri"/>
          <w:b/>
          <w:bCs/>
          <w:color w:val="000000"/>
          <w:sz w:val="28"/>
          <w:szCs w:val="28"/>
          <w:u w:val="single"/>
          <w:shd w:val="clear" w:color="auto" w:fill="00FF00"/>
          <w:lang w:eastAsia="zh-CN"/>
        </w:rPr>
        <w:t>linguistic movement.</w:t>
      </w:r>
      <w:r w:rsidRPr="00AA4A3D">
        <w:rPr>
          <w:rFonts w:eastAsia="Times New Roman" w:cs="Calibri"/>
          <w:b/>
          <w:bCs/>
          <w:color w:val="000000"/>
          <w:sz w:val="28"/>
          <w:szCs w:val="28"/>
          <w:u w:val="single"/>
          <w:shd w:val="clear" w:color="auto" w:fill="FFFFFF"/>
          <w:lang w:eastAsia="zh-CN"/>
        </w:rPr>
        <w:t xml:space="preserve"> Hong points out that human </w:t>
      </w:r>
      <w:r w:rsidRPr="00AA4A3D">
        <w:rPr>
          <w:rFonts w:eastAsia="Times New Roman" w:cs="Calibri"/>
          <w:b/>
          <w:bCs/>
          <w:color w:val="000000"/>
          <w:sz w:val="28"/>
          <w:szCs w:val="28"/>
          <w:u w:val="single"/>
          <w:shd w:val="clear" w:color="auto" w:fill="00FF00"/>
          <w:lang w:eastAsia="zh-CN"/>
        </w:rPr>
        <w:t>experiences</w:t>
      </w:r>
      <w:r w:rsidRPr="00AA4A3D">
        <w:rPr>
          <w:rFonts w:eastAsia="Times New Roman" w:cs="Calibri"/>
          <w:b/>
          <w:bCs/>
          <w:color w:val="000000"/>
          <w:sz w:val="28"/>
          <w:szCs w:val="28"/>
          <w:u w:val="single"/>
          <w:shd w:val="clear" w:color="auto" w:fill="FFFFFF"/>
          <w:lang w:eastAsia="zh-CN"/>
        </w:rPr>
        <w:t xml:space="preserve"> and the world of memory, especially </w:t>
      </w:r>
      <w:r w:rsidRPr="00AA4A3D">
        <w:rPr>
          <w:rFonts w:eastAsia="Times New Roman" w:cs="Calibri"/>
          <w:b/>
          <w:bCs/>
          <w:color w:val="000000"/>
          <w:sz w:val="28"/>
          <w:szCs w:val="28"/>
          <w:u w:val="single"/>
          <w:shd w:val="clear" w:color="auto" w:fill="00FF00"/>
          <w:lang w:eastAsia="zh-CN"/>
        </w:rPr>
        <w:t>for bilingual speakers, are “not transparent</w:t>
      </w:r>
      <w:r w:rsidRPr="00AA4A3D">
        <w:rPr>
          <w:rFonts w:eastAsia="Times New Roman" w:cs="Calibri"/>
          <w:b/>
          <w:bCs/>
          <w:color w:val="000000"/>
          <w:sz w:val="28"/>
          <w:szCs w:val="28"/>
          <w:u w:val="single"/>
          <w:shd w:val="clear" w:color="auto" w:fill="FFFFFF"/>
          <w:lang w:eastAsia="zh-CN"/>
        </w:rPr>
        <w:t xml:space="preserve">” — not captured neatly by one language, </w:t>
      </w:r>
      <w:r w:rsidRPr="00AA4A3D">
        <w:rPr>
          <w:rFonts w:eastAsia="Times New Roman" w:cs="Calibri"/>
          <w:b/>
          <w:bCs/>
          <w:color w:val="000000"/>
          <w:sz w:val="28"/>
          <w:szCs w:val="28"/>
          <w:u w:val="single"/>
          <w:shd w:val="clear" w:color="auto" w:fill="00FF00"/>
          <w:lang w:eastAsia="zh-CN"/>
        </w:rPr>
        <w:t>but</w:t>
      </w:r>
      <w:r w:rsidRPr="00AA4A3D">
        <w:rPr>
          <w:rFonts w:eastAsia="Times New Roman" w:cs="Calibri"/>
          <w:b/>
          <w:bCs/>
          <w:color w:val="000000"/>
          <w:sz w:val="28"/>
          <w:szCs w:val="28"/>
          <w:u w:val="single"/>
          <w:shd w:val="clear" w:color="auto" w:fill="FFFFFF"/>
          <w:lang w:eastAsia="zh-CN"/>
        </w:rPr>
        <w:t xml:space="preserve"> rather, “</w:t>
      </w:r>
      <w:r w:rsidRPr="00AA4A3D">
        <w:rPr>
          <w:rFonts w:eastAsia="Times New Roman" w:cs="Calibri"/>
          <w:b/>
          <w:bCs/>
          <w:color w:val="000000"/>
          <w:sz w:val="28"/>
          <w:szCs w:val="28"/>
          <w:u w:val="single"/>
          <w:shd w:val="clear" w:color="auto" w:fill="00FF00"/>
          <w:lang w:eastAsia="zh-CN"/>
        </w:rPr>
        <w:t xml:space="preserve">bisected” by </w:t>
      </w:r>
      <w:r w:rsidRPr="00AA4A3D">
        <w:rPr>
          <w:rFonts w:eastAsia="Times New Roman" w:cs="Calibri"/>
          <w:b/>
          <w:bCs/>
          <w:color w:val="000000"/>
          <w:sz w:val="28"/>
          <w:szCs w:val="28"/>
          <w:u w:val="single"/>
          <w:shd w:val="clear" w:color="auto" w:fill="FFFFFF"/>
          <w:lang w:eastAsia="zh-CN"/>
        </w:rPr>
        <w:t xml:space="preserve">the </w:t>
      </w:r>
      <w:r w:rsidRPr="00AA4A3D">
        <w:rPr>
          <w:rFonts w:eastAsia="Times New Roman" w:cs="Calibri"/>
          <w:b/>
          <w:bCs/>
          <w:color w:val="000000"/>
          <w:sz w:val="28"/>
          <w:szCs w:val="28"/>
          <w:u w:val="single"/>
          <w:shd w:val="clear" w:color="auto" w:fill="00FF00"/>
          <w:lang w:eastAsia="zh-CN"/>
        </w:rPr>
        <w:t>complexities of belonging to two</w:t>
      </w:r>
      <w:r w:rsidRPr="00AA4A3D">
        <w:rPr>
          <w:rFonts w:eastAsia="Times New Roman" w:cs="Calibri"/>
          <w:b/>
          <w:bCs/>
          <w:color w:val="000000"/>
          <w:sz w:val="28"/>
          <w:szCs w:val="28"/>
          <w:u w:val="single"/>
          <w:shd w:val="clear" w:color="auto" w:fill="FFFFFF"/>
          <w:lang w:eastAsia="zh-CN"/>
        </w:rPr>
        <w:t xml:space="preserve"> (or more) </w:t>
      </w:r>
      <w:r w:rsidRPr="00AA4A3D">
        <w:rPr>
          <w:rFonts w:eastAsia="Times New Roman" w:cs="Calibri"/>
          <w:b/>
          <w:bCs/>
          <w:color w:val="000000"/>
          <w:sz w:val="28"/>
          <w:szCs w:val="28"/>
          <w:u w:val="single"/>
          <w:shd w:val="clear" w:color="auto" w:fill="00FF00"/>
          <w:lang w:eastAsia="zh-CN"/>
        </w:rPr>
        <w:t>languages</w:t>
      </w:r>
      <w:r w:rsidRPr="00AA4A3D">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AA4A3D">
        <w:rPr>
          <w:rFonts w:eastAsia="Times New Roman" w:cs="Calibri"/>
          <w:b/>
          <w:bCs/>
          <w:color w:val="000000"/>
          <w:sz w:val="28"/>
          <w:szCs w:val="28"/>
          <w:u w:val="single"/>
          <w:lang w:eastAsia="zh-CN"/>
        </w:rPr>
        <w:t>power.</w:t>
      </w:r>
      <w:r w:rsidRPr="00AA4A3D">
        <w:rPr>
          <w:rFonts w:eastAsia="Times New Roman" w:cs="Calibri"/>
          <w:b/>
          <w:bCs/>
          <w:color w:val="000000"/>
          <w:sz w:val="16"/>
          <w:szCs w:val="16"/>
          <w:lang w:eastAsia="zh-CN"/>
        </w:rPr>
        <w:t xml:space="preserve"> Literary scholar Benzi Zhang argues that code-switching makes apparent different levels of cultural knowledge for speaker and reader: </w:t>
      </w:r>
      <w:r w:rsidRPr="00AA4A3D">
        <w:rPr>
          <w:rFonts w:eastAsia="Times New Roman" w:cs="Calibri"/>
          <w:b/>
          <w:bCs/>
          <w:color w:val="000000"/>
          <w:sz w:val="28"/>
          <w:szCs w:val="28"/>
          <w:u w:val="single"/>
          <w:lang w:eastAsia="zh-CN"/>
        </w:rPr>
        <w:t>“[T]</w:t>
      </w:r>
      <w:proofErr w:type="gramStart"/>
      <w:r w:rsidRPr="00AA4A3D">
        <w:rPr>
          <w:rFonts w:eastAsia="Times New Roman" w:cs="Calibri"/>
          <w:b/>
          <w:bCs/>
          <w:color w:val="000000"/>
          <w:sz w:val="28"/>
          <w:szCs w:val="28"/>
          <w:u w:val="single"/>
          <w:lang w:eastAsia="zh-CN"/>
        </w:rPr>
        <w:t>he</w:t>
      </w:r>
      <w:proofErr w:type="gramEnd"/>
      <w:r w:rsidRPr="00AA4A3D">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AA4A3D">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AA4A3D">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AA4A3D">
        <w:rPr>
          <w:rFonts w:eastAsia="Times New Roman" w:cs="Calibri"/>
          <w:b/>
          <w:bCs/>
          <w:color w:val="000000"/>
          <w:sz w:val="28"/>
          <w:szCs w:val="28"/>
          <w:u w:val="single"/>
          <w:shd w:val="clear" w:color="auto" w:fill="FFFFFF"/>
          <w:lang w:eastAsia="zh-CN"/>
        </w:rPr>
        <w:t xml:space="preserve">she uses code-switching to reflect her speaker’s lived experiences of Korean-American identity, grappling </w:t>
      </w:r>
      <w:r w:rsidRPr="00AA4A3D">
        <w:rPr>
          <w:rFonts w:eastAsia="Times New Roman" w:cs="Calibri"/>
          <w:b/>
          <w:bCs/>
          <w:color w:val="000000"/>
          <w:sz w:val="28"/>
          <w:szCs w:val="28"/>
          <w:u w:val="single"/>
          <w:shd w:val="clear" w:color="auto" w:fill="FFFFFF"/>
          <w:lang w:eastAsia="zh-CN"/>
        </w:rPr>
        <w:lastRenderedPageBreak/>
        <w:t>with multiple languages and cultural codes</w:t>
      </w:r>
      <w:r w:rsidRPr="00AA4A3D">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AA4A3D">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(qtd. Zhang 137</w:t>
      </w:r>
      <w:r w:rsidRPr="00AA4A3D">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AA4A3D">
        <w:rPr>
          <w:rFonts w:eastAsia="Times New Roman" w:cs="Calibri"/>
          <w:b/>
          <w:bCs/>
          <w:color w:val="000000"/>
          <w:sz w:val="28"/>
          <w:szCs w:val="28"/>
          <w:u w:val="single"/>
          <w:shd w:val="clear" w:color="auto" w:fill="FFFFFF"/>
          <w:lang w:eastAsia="zh-CN"/>
        </w:rPr>
        <w:t xml:space="preserve">Thus, the poems not only </w:t>
      </w:r>
      <w:r w:rsidRPr="00AA4A3D">
        <w:rPr>
          <w:rFonts w:eastAsia="Times New Roman" w:cs="Calibri"/>
          <w:b/>
          <w:bCs/>
          <w:color w:val="000000"/>
          <w:sz w:val="28"/>
          <w:szCs w:val="28"/>
          <w:u w:val="single"/>
          <w:shd w:val="clear" w:color="auto" w:fill="00FF00"/>
          <w:lang w:eastAsia="zh-CN"/>
        </w:rPr>
        <w:t xml:space="preserve">act as </w:t>
      </w:r>
      <w:r w:rsidRPr="00AA4A3D">
        <w:rPr>
          <w:rFonts w:eastAsia="Times New Roman" w:cs="Calibri"/>
          <w:b/>
          <w:bCs/>
          <w:color w:val="000000"/>
          <w:sz w:val="28"/>
          <w:szCs w:val="28"/>
          <w:u w:val="single"/>
          <w:shd w:val="clear" w:color="auto" w:fill="FFFFFF"/>
          <w:lang w:eastAsia="zh-CN"/>
        </w:rPr>
        <w:t xml:space="preserve">social </w:t>
      </w:r>
      <w:r w:rsidRPr="00AA4A3D">
        <w:rPr>
          <w:rFonts w:eastAsia="Times New Roman" w:cs="Calibri"/>
          <w:b/>
          <w:bCs/>
          <w:color w:val="000000"/>
          <w:sz w:val="28"/>
          <w:szCs w:val="28"/>
          <w:u w:val="single"/>
          <w:shd w:val="clear" w:color="auto" w:fill="00FF00"/>
          <w:lang w:eastAsia="zh-CN"/>
        </w:rPr>
        <w:t>critique of exoticization</w:t>
      </w:r>
      <w:r w:rsidRPr="00AA4A3D">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AA4A3D">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AA4A3D">
        <w:rPr>
          <w:rFonts w:eastAsia="Times New Roman" w:cs="Calibri"/>
          <w:b/>
          <w:bCs/>
          <w:color w:val="000000"/>
          <w:sz w:val="28"/>
          <w:szCs w:val="28"/>
          <w:u w:val="single"/>
          <w:shd w:val="clear" w:color="auto" w:fill="FFFFFF"/>
          <w:lang w:eastAsia="zh-CN"/>
        </w:rPr>
        <w:t xml:space="preserve">According to Clausen, Hong’s work with </w:t>
      </w:r>
      <w:r w:rsidRPr="00AA4A3D">
        <w:rPr>
          <w:rFonts w:eastAsia="Times New Roman" w:cs="Calibri"/>
          <w:b/>
          <w:bCs/>
          <w:color w:val="000000"/>
          <w:sz w:val="28"/>
          <w:szCs w:val="28"/>
          <w:u w:val="single"/>
          <w:shd w:val="clear" w:color="auto" w:fill="00FF00"/>
          <w:lang w:eastAsia="zh-CN"/>
        </w:rPr>
        <w:t xml:space="preserve">code-switching </w:t>
      </w:r>
      <w:r w:rsidRPr="00AA4A3D">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AA4A3D">
        <w:rPr>
          <w:rFonts w:eastAsia="Times New Roman" w:cs="Calibri"/>
          <w:b/>
          <w:bCs/>
          <w:color w:val="000000"/>
          <w:sz w:val="28"/>
          <w:szCs w:val="28"/>
          <w:u w:val="single"/>
          <w:shd w:val="clear" w:color="auto" w:fill="00FF00"/>
          <w:lang w:eastAsia="zh-CN"/>
        </w:rPr>
        <w:t>dismantl</w:t>
      </w:r>
      <w:r w:rsidRPr="00AA4A3D">
        <w:rPr>
          <w:rFonts w:eastAsia="Times New Roman" w:cs="Calibri"/>
          <w:b/>
          <w:bCs/>
          <w:color w:val="000000"/>
          <w:sz w:val="28"/>
          <w:szCs w:val="28"/>
          <w:u w:val="single"/>
          <w:shd w:val="clear" w:color="auto" w:fill="FFFFFF"/>
          <w:lang w:eastAsia="zh-CN"/>
        </w:rPr>
        <w:t xml:space="preserve">ing </w:t>
      </w:r>
      <w:r w:rsidRPr="00AA4A3D">
        <w:rPr>
          <w:rFonts w:eastAsia="Times New Roman" w:cs="Calibri"/>
          <w:b/>
          <w:bCs/>
          <w:color w:val="000000"/>
          <w:sz w:val="28"/>
          <w:szCs w:val="28"/>
          <w:u w:val="single"/>
          <w:shd w:val="clear" w:color="auto" w:fill="00FF00"/>
          <w:lang w:eastAsia="zh-CN"/>
        </w:rPr>
        <w:t>what a reader</w:t>
      </w:r>
      <w:r w:rsidRPr="00AA4A3D">
        <w:rPr>
          <w:rFonts w:eastAsia="Times New Roman" w:cs="Calibri"/>
          <w:b/>
          <w:bCs/>
          <w:color w:val="000000"/>
          <w:sz w:val="28"/>
          <w:szCs w:val="28"/>
          <w:u w:val="single"/>
          <w:shd w:val="clear" w:color="auto" w:fill="FFFFFF"/>
          <w:lang w:eastAsia="zh-CN"/>
        </w:rPr>
        <w:t xml:space="preserve"> may </w:t>
      </w:r>
      <w:r w:rsidRPr="00AA4A3D">
        <w:rPr>
          <w:rFonts w:eastAsia="Times New Roman" w:cs="Calibri"/>
          <w:b/>
          <w:bCs/>
          <w:color w:val="000000"/>
          <w:sz w:val="28"/>
          <w:szCs w:val="28"/>
          <w:u w:val="single"/>
          <w:shd w:val="clear" w:color="auto" w:fill="00FF00"/>
          <w:lang w:eastAsia="zh-CN"/>
        </w:rPr>
        <w:t>expect</w:t>
      </w:r>
      <w:r w:rsidRPr="00AA4A3D">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AA4A3D">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AA4A3D">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AA4A3D">
        <w:rPr>
          <w:rFonts w:eastAsia="Times New Roman" w:cs="Calibri"/>
          <w:b/>
          <w:bCs/>
          <w:color w:val="000000"/>
          <w:sz w:val="16"/>
          <w:szCs w:val="16"/>
          <w:shd w:val="clear" w:color="auto" w:fill="FFFFFF"/>
          <w:lang w:eastAsia="zh-CN"/>
        </w:rPr>
        <w:t xml:space="preserve"> </w:t>
      </w:r>
      <w:r w:rsidRPr="00AA4A3D">
        <w:rPr>
          <w:rFonts w:eastAsia="Times New Roman" w:cs="Calibri"/>
          <w:b/>
          <w:bCs/>
          <w:color w:val="000000"/>
          <w:sz w:val="28"/>
          <w:szCs w:val="28"/>
          <w:u w:val="single"/>
          <w:shd w:val="clear" w:color="auto" w:fill="00FF00"/>
          <w:lang w:eastAsia="zh-CN"/>
        </w:rPr>
        <w:t>Rather than</w:t>
      </w:r>
      <w:r w:rsidRPr="00AA4A3D">
        <w:rPr>
          <w:rFonts w:eastAsia="Times New Roman" w:cs="Calibri"/>
          <w:b/>
          <w:bCs/>
          <w:color w:val="000000"/>
          <w:sz w:val="28"/>
          <w:szCs w:val="28"/>
          <w:u w:val="single"/>
          <w:shd w:val="clear" w:color="auto" w:fill="FFFFFF"/>
          <w:lang w:eastAsia="zh-CN"/>
        </w:rPr>
        <w:t xml:space="preserve"> allow </w:t>
      </w:r>
      <w:r w:rsidRPr="00AA4A3D">
        <w:rPr>
          <w:rFonts w:eastAsia="Times New Roman" w:cs="Calibri"/>
          <w:b/>
          <w:bCs/>
          <w:color w:val="000000"/>
          <w:sz w:val="28"/>
          <w:szCs w:val="28"/>
          <w:u w:val="single"/>
          <w:shd w:val="clear" w:color="auto" w:fill="00FF00"/>
          <w:lang w:eastAsia="zh-CN"/>
        </w:rPr>
        <w:t>others to shape her identity</w:t>
      </w:r>
      <w:r w:rsidRPr="00AA4A3D">
        <w:rPr>
          <w:rFonts w:eastAsia="Times New Roman" w:cs="Calibri"/>
          <w:b/>
          <w:bCs/>
          <w:color w:val="000000"/>
          <w:sz w:val="28"/>
          <w:szCs w:val="28"/>
          <w:u w:val="single"/>
          <w:shd w:val="clear" w:color="auto" w:fill="FFFFFF"/>
          <w:lang w:eastAsia="zh-CN"/>
        </w:rPr>
        <w:t xml:space="preserve"> for her, </w:t>
      </w:r>
      <w:r w:rsidRPr="00AA4A3D">
        <w:rPr>
          <w:rFonts w:eastAsia="Times New Roman" w:cs="Calibri"/>
          <w:b/>
          <w:bCs/>
          <w:color w:val="000000"/>
          <w:sz w:val="28"/>
          <w:szCs w:val="28"/>
          <w:u w:val="single"/>
          <w:shd w:val="clear" w:color="auto" w:fill="00FF00"/>
          <w:lang w:eastAsia="zh-CN"/>
        </w:rPr>
        <w:t>she remains dominant in shaping her identity — and</w:t>
      </w:r>
      <w:r w:rsidRPr="00AA4A3D">
        <w:rPr>
          <w:rFonts w:eastAsia="Times New Roman" w:cs="Calibri"/>
          <w:b/>
          <w:bCs/>
          <w:color w:val="000000"/>
          <w:sz w:val="28"/>
          <w:szCs w:val="28"/>
          <w:u w:val="single"/>
          <w:shd w:val="clear" w:color="auto" w:fill="FFFFFF"/>
          <w:lang w:eastAsia="zh-CN"/>
        </w:rPr>
        <w:t xml:space="preserve"> her </w:t>
      </w:r>
      <w:r w:rsidRPr="00AA4A3D">
        <w:rPr>
          <w:rFonts w:eastAsia="Times New Roman" w:cs="Calibri"/>
          <w:b/>
          <w:bCs/>
          <w:color w:val="000000"/>
          <w:sz w:val="28"/>
          <w:szCs w:val="28"/>
          <w:u w:val="single"/>
          <w:shd w:val="clear" w:color="auto" w:fill="00FF00"/>
          <w:lang w:eastAsia="zh-CN"/>
        </w:rPr>
        <w:t xml:space="preserve">agency </w:t>
      </w:r>
      <w:r w:rsidRPr="00AA4A3D">
        <w:rPr>
          <w:rFonts w:eastAsia="Times New Roman" w:cs="Calibri"/>
          <w:b/>
          <w:bCs/>
          <w:color w:val="000000"/>
          <w:sz w:val="28"/>
          <w:szCs w:val="28"/>
          <w:u w:val="single"/>
          <w:shd w:val="clear" w:color="auto" w:fill="FFFFFF"/>
          <w:lang w:eastAsia="zh-CN"/>
        </w:rPr>
        <w:t>— for herself.</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ascii="Times New Roman" w:eastAsia="Times New Roman" w:hAnsi="Times New Roman" w:cs="Times New Roman"/>
          <w:sz w:val="24"/>
          <w:szCs w:val="24"/>
          <w:lang w:eastAsia="zh-CN"/>
        </w:rPr>
        <w:t> </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 xml:space="preserve">The 1AC embodies the oppressor and weaponizes language to rupture debate through </w:t>
      </w:r>
      <w:r w:rsidRPr="00AA4A3D">
        <w:rPr>
          <w:rFonts w:eastAsia="Times New Roman" w:cs="Calibri"/>
          <w:b/>
          <w:bCs/>
          <w:color w:val="000000"/>
          <w:sz w:val="28"/>
          <w:szCs w:val="28"/>
          <w:u w:val="single"/>
          <w:shd w:val="clear" w:color="auto" w:fill="FFFFFF"/>
          <w:lang w:eastAsia="zh-CN"/>
        </w:rPr>
        <w:t>radical mimicry</w:t>
      </w:r>
      <w:r w:rsidRPr="00AA4A3D">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roofErr w:type="gramStart"/>
      <w:r w:rsidRPr="00AA4A3D">
        <w:rPr>
          <w:rFonts w:eastAsia="Times New Roman" w:cs="Calibri"/>
          <w:b/>
          <w:bCs/>
          <w:color w:val="000000"/>
          <w:sz w:val="28"/>
          <w:szCs w:val="28"/>
          <w:shd w:val="clear" w:color="auto" w:fill="FFFFFF"/>
          <w:lang w:eastAsia="zh-CN"/>
        </w:rPr>
        <w:t>exercise</w:t>
      </w:r>
      <w:proofErr w:type="gramEnd"/>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 xml:space="preserve">Conquergood 1, Performance Studies: Interventions and Radical Research, Dwight Conquergood, TDR (1988-) Vol. 46, No. 2 (Summer, 2002), pp. 145-156 (12 pages) Published by: </w:t>
      </w:r>
      <w:hyperlink r:id="rId6" w:history="1">
        <w:r w:rsidRPr="00AA4A3D">
          <w:rPr>
            <w:rFonts w:eastAsia="Times New Roman" w:cs="Calibri"/>
            <w:b/>
            <w:bCs/>
            <w:color w:val="1155CC"/>
            <w:sz w:val="28"/>
            <w:szCs w:val="28"/>
            <w:u w:val="single"/>
            <w:shd w:val="clear" w:color="auto" w:fill="FFFFFF"/>
            <w:lang w:eastAsia="zh-CN"/>
          </w:rPr>
          <w:t>The MIT Press</w:t>
        </w:r>
      </w:hyperlink>
      <w:r w:rsidRPr="00AA4A3D">
        <w:rPr>
          <w:rFonts w:eastAsia="Times New Roman" w:cs="Calibri"/>
          <w:b/>
          <w:bCs/>
          <w:color w:val="000000"/>
          <w:sz w:val="28"/>
          <w:szCs w:val="28"/>
          <w:shd w:val="clear" w:color="auto" w:fill="FFFFFF"/>
          <w:lang w:eastAsia="zh-CN"/>
        </w:rPr>
        <w:t xml:space="preserve"> SJDH</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AA4A3D">
        <w:rPr>
          <w:rFonts w:eastAsia="Times New Roman" w:cs="Calibri"/>
          <w:b/>
          <w:bCs/>
          <w:color w:val="000000"/>
          <w:sz w:val="28"/>
          <w:szCs w:val="28"/>
          <w:u w:val="single"/>
          <w:shd w:val="clear" w:color="auto" w:fill="FFFFFF"/>
          <w:lang w:eastAsia="zh-CN"/>
        </w:rPr>
        <w:t>Aware of the white man's drive to objectify, control, and grasp as a way of know</w:t>
      </w:r>
      <w:r w:rsidRPr="00AA4A3D">
        <w:rPr>
          <w:rFonts w:eastAsia="Times New Roman" w:cs="Calibri"/>
          <w:b/>
          <w:bCs/>
          <w:color w:val="000000"/>
          <w:sz w:val="28"/>
          <w:szCs w:val="28"/>
          <w:u w:val="single"/>
          <w:lang w:eastAsia="zh-CN"/>
        </w:rPr>
        <w:t>ing, subordinate people cunningly set a text, a decoy, outside the door to lure him away from "homeplace" where subjugated but empowering truths and survival secre</w:t>
      </w:r>
      <w:r w:rsidRPr="00AA4A3D">
        <w:rPr>
          <w:rFonts w:eastAsia="Times New Roman" w:cs="Calibri"/>
          <w:b/>
          <w:bCs/>
          <w:color w:val="000000"/>
          <w:sz w:val="28"/>
          <w:szCs w:val="28"/>
          <w:u w:val="single"/>
          <w:shd w:val="clear" w:color="auto" w:fill="FFFFFF"/>
          <w:lang w:eastAsia="zh-CN"/>
        </w:rPr>
        <w:t>ts are sheltered</w:t>
      </w:r>
      <w:r w:rsidRPr="00AA4A3D">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AA4A3D">
        <w:rPr>
          <w:rFonts w:eastAsia="Times New Roman" w:cs="Calibri"/>
          <w:b/>
          <w:bCs/>
          <w:color w:val="000000"/>
          <w:sz w:val="28"/>
          <w:szCs w:val="28"/>
          <w:u w:val="single"/>
          <w:shd w:val="clear" w:color="auto" w:fill="FFFFFF"/>
          <w:lang w:eastAsia="zh-CN"/>
        </w:rPr>
        <w:t xml:space="preserve">: "then I'll say my say and sing my song." </w:t>
      </w:r>
      <w:r w:rsidRPr="00AA4A3D">
        <w:rPr>
          <w:rFonts w:eastAsia="Times New Roman" w:cs="Calibri"/>
          <w:b/>
          <w:bCs/>
          <w:color w:val="000000"/>
          <w:sz w:val="28"/>
          <w:szCs w:val="28"/>
          <w:u w:val="single"/>
          <w:shd w:val="clear" w:color="auto" w:fill="00FF00"/>
          <w:lang w:eastAsia="zh-CN"/>
        </w:rPr>
        <w:t>By mimicking</w:t>
      </w:r>
      <w:r w:rsidRPr="00AA4A3D">
        <w:rPr>
          <w:rFonts w:eastAsia="Times New Roman" w:cs="Calibri"/>
          <w:b/>
          <w:bCs/>
          <w:color w:val="000000"/>
          <w:sz w:val="28"/>
          <w:szCs w:val="28"/>
          <w:u w:val="single"/>
          <w:shd w:val="clear" w:color="auto" w:fill="FFFFFF"/>
          <w:lang w:eastAsia="zh-CN"/>
        </w:rPr>
        <w:t xml:space="preserve"> the reifying textualism of dominant knowledge regimes, </w:t>
      </w:r>
      <w:r w:rsidRPr="00AA4A3D">
        <w:rPr>
          <w:rFonts w:eastAsia="Times New Roman" w:cs="Calibri"/>
          <w:b/>
          <w:bCs/>
          <w:color w:val="000000"/>
          <w:sz w:val="28"/>
          <w:szCs w:val="28"/>
          <w:u w:val="single"/>
          <w:shd w:val="clear" w:color="auto" w:fill="00FF00"/>
          <w:lang w:eastAsia="zh-CN"/>
        </w:rPr>
        <w:t xml:space="preserve">subordinate people can deflect </w:t>
      </w:r>
      <w:r w:rsidRPr="00AA4A3D">
        <w:rPr>
          <w:rFonts w:eastAsia="Times New Roman" w:cs="Calibri"/>
          <w:b/>
          <w:bCs/>
          <w:color w:val="000000"/>
          <w:sz w:val="28"/>
          <w:szCs w:val="28"/>
          <w:u w:val="single"/>
          <w:shd w:val="clear" w:color="auto" w:fill="FFFFFF"/>
          <w:lang w:eastAsia="zh-CN"/>
        </w:rPr>
        <w:t xml:space="preserve">its invasive </w:t>
      </w:r>
      <w:r w:rsidRPr="00AA4A3D">
        <w:rPr>
          <w:rFonts w:eastAsia="Times New Roman" w:cs="Calibri"/>
          <w:b/>
          <w:bCs/>
          <w:color w:val="000000"/>
          <w:sz w:val="28"/>
          <w:szCs w:val="28"/>
          <w:u w:val="single"/>
          <w:shd w:val="clear" w:color="auto" w:fill="00FF00"/>
          <w:lang w:eastAsia="zh-CN"/>
        </w:rPr>
        <w:t xml:space="preserve">power. This mimicry </w:t>
      </w:r>
      <w:r w:rsidRPr="00AA4A3D">
        <w:rPr>
          <w:rFonts w:eastAsia="Times New Roman" w:cs="Calibri"/>
          <w:b/>
          <w:bCs/>
          <w:color w:val="000000"/>
          <w:sz w:val="28"/>
          <w:szCs w:val="28"/>
          <w:u w:val="single"/>
          <w:shd w:val="clear" w:color="auto" w:fill="FFFFFF"/>
          <w:lang w:eastAsia="zh-CN"/>
        </w:rPr>
        <w:t xml:space="preserve">of textualism </w:t>
      </w:r>
      <w:r w:rsidRPr="00AA4A3D">
        <w:rPr>
          <w:rFonts w:eastAsia="Times New Roman" w:cs="Calibri"/>
          <w:b/>
          <w:bCs/>
          <w:color w:val="000000"/>
          <w:sz w:val="28"/>
          <w:szCs w:val="28"/>
          <w:u w:val="single"/>
          <w:shd w:val="clear" w:color="auto" w:fill="00FF00"/>
          <w:lang w:eastAsia="zh-CN"/>
        </w:rPr>
        <w:t>is a</w:t>
      </w:r>
      <w:r w:rsidRPr="00AA4A3D">
        <w:rPr>
          <w:rFonts w:eastAsia="Times New Roman" w:cs="Calibri"/>
          <w:b/>
          <w:bCs/>
          <w:color w:val="000000"/>
          <w:sz w:val="28"/>
          <w:szCs w:val="28"/>
          <w:u w:val="single"/>
          <w:shd w:val="clear" w:color="auto" w:fill="FFFFFF"/>
          <w:lang w:eastAsia="zh-CN"/>
        </w:rPr>
        <w:t xml:space="preserve"> complex </w:t>
      </w:r>
      <w:r w:rsidRPr="00AA4A3D">
        <w:rPr>
          <w:rFonts w:eastAsia="Times New Roman" w:cs="Calibri"/>
          <w:b/>
          <w:bCs/>
          <w:color w:val="000000"/>
          <w:sz w:val="28"/>
          <w:szCs w:val="28"/>
          <w:u w:val="single"/>
          <w:shd w:val="clear" w:color="auto" w:fill="00FF00"/>
          <w:lang w:eastAsia="zh-CN"/>
        </w:rPr>
        <w:t>example of "mimetic excess</w:t>
      </w:r>
      <w:r w:rsidRPr="00AA4A3D">
        <w:rPr>
          <w:rFonts w:eastAsia="Times New Roman" w:cs="Calibri"/>
          <w:b/>
          <w:bCs/>
          <w:color w:val="000000"/>
          <w:sz w:val="28"/>
          <w:szCs w:val="28"/>
          <w:u w:val="single"/>
          <w:shd w:val="clear" w:color="auto" w:fill="FFFFFF"/>
          <w:lang w:eastAsia="zh-CN"/>
        </w:rPr>
        <w:t xml:space="preserve">" in </w:t>
      </w:r>
      <w:r w:rsidRPr="00AA4A3D">
        <w:rPr>
          <w:rFonts w:eastAsia="Times New Roman" w:cs="Calibri"/>
          <w:b/>
          <w:bCs/>
          <w:color w:val="000000"/>
          <w:sz w:val="28"/>
          <w:szCs w:val="28"/>
          <w:u w:val="single"/>
          <w:shd w:val="clear" w:color="auto" w:fill="00FF00"/>
          <w:lang w:eastAsia="zh-CN"/>
        </w:rPr>
        <w:t>which</w:t>
      </w:r>
      <w:r w:rsidRPr="00AA4A3D">
        <w:rPr>
          <w:rFonts w:eastAsia="Times New Roman" w:cs="Calibri"/>
          <w:b/>
          <w:bCs/>
          <w:color w:val="000000"/>
          <w:sz w:val="28"/>
          <w:szCs w:val="28"/>
          <w:u w:val="single"/>
          <w:shd w:val="clear" w:color="auto" w:fill="FFFFFF"/>
          <w:lang w:eastAsia="zh-CN"/>
        </w:rPr>
        <w:t xml:space="preserve"> the susceptibility of </w:t>
      </w:r>
      <w:r w:rsidRPr="00AA4A3D">
        <w:rPr>
          <w:rFonts w:eastAsia="Times New Roman" w:cs="Calibri"/>
          <w:b/>
          <w:bCs/>
          <w:color w:val="000000"/>
          <w:sz w:val="28"/>
          <w:szCs w:val="28"/>
          <w:u w:val="single"/>
          <w:lang w:eastAsia="zh-CN"/>
        </w:rPr>
        <w:t>dominant images, forms</w:t>
      </w:r>
      <w:r w:rsidRPr="00AA4A3D">
        <w:rPr>
          <w:rFonts w:eastAsia="Times New Roman" w:cs="Calibri"/>
          <w:b/>
          <w:bCs/>
          <w:color w:val="000000"/>
          <w:sz w:val="28"/>
          <w:szCs w:val="28"/>
          <w:u w:val="single"/>
          <w:shd w:val="clear" w:color="auto" w:fill="FFFFFF"/>
          <w:lang w:eastAsia="zh-CN"/>
        </w:rPr>
        <w:t xml:space="preserve">, and technologies of power to subversive doublings </w:t>
      </w:r>
      <w:r w:rsidRPr="00AA4A3D">
        <w:rPr>
          <w:rFonts w:eastAsia="Times New Roman" w:cs="Calibri"/>
          <w:b/>
          <w:bCs/>
          <w:color w:val="000000"/>
          <w:sz w:val="28"/>
          <w:szCs w:val="28"/>
          <w:u w:val="single"/>
          <w:shd w:val="clear" w:color="auto" w:fill="00FF00"/>
          <w:lang w:eastAsia="zh-CN"/>
        </w:rPr>
        <w:t xml:space="preserve">holds the potential for </w:t>
      </w:r>
      <w:r w:rsidRPr="00AA4A3D">
        <w:rPr>
          <w:rFonts w:eastAsia="Times New Roman" w:cs="Calibri"/>
          <w:b/>
          <w:bCs/>
          <w:color w:val="000000"/>
          <w:sz w:val="28"/>
          <w:szCs w:val="28"/>
          <w:u w:val="single"/>
          <w:shd w:val="clear" w:color="auto" w:fill="00FF00"/>
          <w:lang w:eastAsia="zh-CN"/>
        </w:rPr>
        <w:lastRenderedPageBreak/>
        <w:t>undermining</w:t>
      </w:r>
      <w:r w:rsidRPr="00AA4A3D">
        <w:rPr>
          <w:rFonts w:eastAsia="Times New Roman" w:cs="Calibri"/>
          <w:b/>
          <w:bCs/>
          <w:color w:val="000000"/>
          <w:sz w:val="28"/>
          <w:szCs w:val="28"/>
          <w:u w:val="single"/>
          <w:shd w:val="clear" w:color="auto" w:fill="FFFFFF"/>
          <w:lang w:eastAsia="zh-CN"/>
        </w:rPr>
        <w:t xml:space="preserve"> the </w:t>
      </w:r>
      <w:r w:rsidRPr="00AA4A3D">
        <w:rPr>
          <w:rFonts w:eastAsia="Times New Roman" w:cs="Calibri"/>
          <w:b/>
          <w:bCs/>
          <w:color w:val="000000"/>
          <w:sz w:val="28"/>
          <w:szCs w:val="28"/>
          <w:u w:val="single"/>
          <w:shd w:val="clear" w:color="auto" w:fill="00FF00"/>
          <w:lang w:eastAsia="zh-CN"/>
        </w:rPr>
        <w:t>power</w:t>
      </w:r>
      <w:r w:rsidRPr="00AA4A3D">
        <w:rPr>
          <w:rFonts w:eastAsia="Times New Roman" w:cs="Calibri"/>
          <w:b/>
          <w:bCs/>
          <w:color w:val="000000"/>
          <w:sz w:val="28"/>
          <w:szCs w:val="28"/>
          <w:u w:val="single"/>
          <w:shd w:val="clear" w:color="auto" w:fill="FFFFFF"/>
          <w:lang w:eastAsia="zh-CN"/>
        </w:rPr>
        <w:t xml:space="preserve"> of that which is mimed</w:t>
      </w:r>
      <w:r w:rsidRPr="00AA4A3D">
        <w:rPr>
          <w:rFonts w:eastAsia="Times New Roman" w:cs="Calibri"/>
          <w:b/>
          <w:bCs/>
          <w:color w:val="000000"/>
          <w:sz w:val="8"/>
          <w:szCs w:val="8"/>
          <w:shd w:val="clear" w:color="auto" w:fill="FFFFFF"/>
          <w:lang w:eastAsia="zh-CN"/>
        </w:rPr>
        <w:t xml:space="preserve"> (Taussig I993:254-55). Note that in Hurston's account, subordinate people read and write, as well as perform. </w:t>
      </w:r>
      <w:r w:rsidRPr="00AA4A3D">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AA4A3D">
        <w:rPr>
          <w:rFonts w:eastAsia="Times New Roman" w:cs="Calibri"/>
          <w:b/>
          <w:bCs/>
          <w:color w:val="000000"/>
          <w:sz w:val="28"/>
          <w:szCs w:val="28"/>
          <w:u w:val="single"/>
          <w:shd w:val="clear" w:color="auto" w:fill="00FF00"/>
          <w:lang w:eastAsia="zh-CN"/>
        </w:rPr>
        <w:t xml:space="preserve">disrupts </w:t>
      </w:r>
      <w:r w:rsidRPr="00AA4A3D">
        <w:rPr>
          <w:rFonts w:eastAsia="Times New Roman" w:cs="Calibri"/>
          <w:b/>
          <w:bCs/>
          <w:color w:val="000000"/>
          <w:sz w:val="28"/>
          <w:szCs w:val="28"/>
          <w:u w:val="single"/>
          <w:shd w:val="clear" w:color="auto" w:fill="FFFFFF"/>
          <w:lang w:eastAsia="zh-CN"/>
        </w:rPr>
        <w:t xml:space="preserve">any simplistic </w:t>
      </w:r>
      <w:r w:rsidRPr="00AA4A3D">
        <w:rPr>
          <w:rFonts w:eastAsia="Times New Roman" w:cs="Calibri"/>
          <w:b/>
          <w:bCs/>
          <w:color w:val="000000"/>
          <w:sz w:val="28"/>
          <w:szCs w:val="28"/>
          <w:u w:val="single"/>
          <w:shd w:val="clear" w:color="auto" w:fill="00FF00"/>
          <w:lang w:eastAsia="zh-CN"/>
        </w:rPr>
        <w:t xml:space="preserve">dichotomy </w:t>
      </w:r>
      <w:r w:rsidRPr="00AA4A3D">
        <w:rPr>
          <w:rFonts w:eastAsia="Times New Roman" w:cs="Calibri"/>
          <w:b/>
          <w:bCs/>
          <w:color w:val="000000"/>
          <w:sz w:val="28"/>
          <w:szCs w:val="28"/>
          <w:u w:val="single"/>
          <w:shd w:val="clear" w:color="auto" w:fill="FFFFFF"/>
          <w:lang w:eastAsia="zh-CN"/>
        </w:rPr>
        <w:t xml:space="preserve">that would </w:t>
      </w:r>
      <w:r w:rsidRPr="00AA4A3D">
        <w:rPr>
          <w:rFonts w:eastAsia="Times New Roman" w:cs="Calibri"/>
          <w:b/>
          <w:bCs/>
          <w:color w:val="000000"/>
          <w:sz w:val="28"/>
          <w:szCs w:val="28"/>
          <w:u w:val="single"/>
          <w:shd w:val="clear" w:color="auto" w:fill="00FF00"/>
          <w:lang w:eastAsia="zh-CN"/>
        </w:rPr>
        <w:t>align texts with</w:t>
      </w:r>
      <w:r w:rsidRPr="00AA4A3D">
        <w:rPr>
          <w:rFonts w:eastAsia="Times New Roman" w:cs="Calibri"/>
          <w:b/>
          <w:bCs/>
          <w:color w:val="000000"/>
          <w:sz w:val="28"/>
          <w:szCs w:val="28"/>
          <w:u w:val="single"/>
          <w:shd w:val="clear" w:color="auto" w:fill="FFFFFF"/>
          <w:lang w:eastAsia="zh-CN"/>
        </w:rPr>
        <w:t xml:space="preserve"> domination and </w:t>
      </w:r>
      <w:r w:rsidRPr="00AA4A3D">
        <w:rPr>
          <w:rFonts w:eastAsia="Times New Roman" w:cs="Calibri"/>
          <w:b/>
          <w:bCs/>
          <w:color w:val="000000"/>
          <w:sz w:val="28"/>
          <w:szCs w:val="28"/>
          <w:u w:val="single"/>
          <w:shd w:val="clear" w:color="auto" w:fill="00FF00"/>
          <w:lang w:eastAsia="zh-CN"/>
        </w:rPr>
        <w:t>performance with liberation</w:t>
      </w:r>
      <w:r w:rsidRPr="00AA4A3D">
        <w:rPr>
          <w:rFonts w:eastAsia="Times New Roman" w:cs="Calibri"/>
          <w:b/>
          <w:bCs/>
          <w:color w:val="000000"/>
          <w:sz w:val="8"/>
          <w:szCs w:val="8"/>
          <w:shd w:val="clear" w:color="auto" w:fill="FFFFFF"/>
          <w:lang w:eastAsia="zh-CN"/>
        </w:rPr>
        <w:t xml:space="preserve">. In Hurston's example, </w:t>
      </w:r>
      <w:r w:rsidRPr="00AA4A3D">
        <w:rPr>
          <w:rFonts w:eastAsia="Times New Roman" w:cs="Calibri"/>
          <w:b/>
          <w:bCs/>
          <w:color w:val="000000"/>
          <w:sz w:val="28"/>
          <w:szCs w:val="28"/>
          <w:u w:val="single"/>
          <w:shd w:val="clear" w:color="auto" w:fill="FFFFFF"/>
          <w:lang w:eastAsia="zh-CN"/>
        </w:rPr>
        <w:t xml:space="preserve">the </w:t>
      </w:r>
      <w:r w:rsidRPr="00AA4A3D">
        <w:rPr>
          <w:rFonts w:eastAsia="Times New Roman" w:cs="Calibri"/>
          <w:b/>
          <w:bCs/>
          <w:color w:val="000000"/>
          <w:sz w:val="28"/>
          <w:szCs w:val="28"/>
          <w:u w:val="single"/>
          <w:shd w:val="clear" w:color="auto" w:fill="00FF00"/>
          <w:lang w:eastAsia="zh-CN"/>
        </w:rPr>
        <w:t>white man</w:t>
      </w:r>
      <w:r w:rsidRPr="00AA4A3D">
        <w:rPr>
          <w:rFonts w:eastAsia="Times New Roman" w:cs="Calibri"/>
          <w:b/>
          <w:bCs/>
          <w:color w:val="000000"/>
          <w:sz w:val="28"/>
          <w:szCs w:val="28"/>
          <w:u w:val="single"/>
          <w:shd w:val="clear" w:color="auto" w:fill="FFFFFF"/>
          <w:lang w:eastAsia="zh-CN"/>
        </w:rPr>
        <w:t xml:space="preserve"> researcher </w:t>
      </w:r>
      <w:r w:rsidRPr="00AA4A3D">
        <w:rPr>
          <w:rFonts w:eastAsia="Times New Roman" w:cs="Calibri"/>
          <w:b/>
          <w:bCs/>
          <w:color w:val="000000"/>
          <w:sz w:val="28"/>
          <w:szCs w:val="28"/>
          <w:u w:val="single"/>
          <w:shd w:val="clear" w:color="auto" w:fill="00FF00"/>
          <w:lang w:eastAsia="zh-CN"/>
        </w:rPr>
        <w:t>is a fool</w:t>
      </w:r>
      <w:r w:rsidRPr="00AA4A3D">
        <w:rPr>
          <w:rFonts w:eastAsia="Times New Roman" w:cs="Calibri"/>
          <w:b/>
          <w:bCs/>
          <w:color w:val="000000"/>
          <w:sz w:val="28"/>
          <w:szCs w:val="28"/>
          <w:u w:val="single"/>
          <w:shd w:val="clear" w:color="auto" w:fill="FFFFFF"/>
          <w:lang w:eastAsia="zh-CN"/>
        </w:rPr>
        <w:t xml:space="preserve"> not </w:t>
      </w:r>
      <w:r w:rsidRPr="00AA4A3D">
        <w:rPr>
          <w:rFonts w:eastAsia="Times New Roman" w:cs="Calibri"/>
          <w:b/>
          <w:bCs/>
          <w:color w:val="000000"/>
          <w:sz w:val="28"/>
          <w:szCs w:val="28"/>
          <w:u w:val="single"/>
          <w:shd w:val="clear" w:color="auto" w:fill="00FF00"/>
          <w:lang w:eastAsia="zh-CN"/>
        </w:rPr>
        <w:t>because he values literacy</w:t>
      </w:r>
      <w:r w:rsidRPr="00AA4A3D">
        <w:rPr>
          <w:rFonts w:eastAsia="Times New Roman" w:cs="Calibri"/>
          <w:b/>
          <w:bCs/>
          <w:color w:val="000000"/>
          <w:sz w:val="28"/>
          <w:szCs w:val="28"/>
          <w:u w:val="single"/>
          <w:shd w:val="clear" w:color="auto" w:fill="FFFFFF"/>
          <w:lang w:eastAsia="zh-CN"/>
        </w:rPr>
        <w:t xml:space="preserve">, but because he valorized it </w:t>
      </w:r>
      <w:r w:rsidRPr="00AA4A3D">
        <w:rPr>
          <w:rFonts w:eastAsia="Times New Roman" w:cs="Calibri"/>
          <w:b/>
          <w:bCs/>
          <w:color w:val="000000"/>
          <w:sz w:val="28"/>
          <w:szCs w:val="28"/>
          <w:u w:val="single"/>
          <w:shd w:val="clear" w:color="auto" w:fill="00FF00"/>
          <w:lang w:eastAsia="zh-CN"/>
        </w:rPr>
        <w:t xml:space="preserve">to the exclusion of </w:t>
      </w:r>
      <w:r w:rsidRPr="00AA4A3D">
        <w:rPr>
          <w:rFonts w:eastAsia="Times New Roman" w:cs="Calibri"/>
          <w:b/>
          <w:bCs/>
          <w:color w:val="000000"/>
          <w:sz w:val="28"/>
          <w:szCs w:val="28"/>
          <w:u w:val="single"/>
          <w:shd w:val="clear" w:color="auto" w:fill="FFFFFF"/>
          <w:lang w:eastAsia="zh-CN"/>
        </w:rPr>
        <w:t xml:space="preserve">other media, other modes of </w:t>
      </w:r>
      <w:r w:rsidRPr="00AA4A3D">
        <w:rPr>
          <w:rFonts w:eastAsia="Times New Roman" w:cs="Calibri"/>
          <w:b/>
          <w:bCs/>
          <w:color w:val="000000"/>
          <w:sz w:val="28"/>
          <w:szCs w:val="28"/>
          <w:u w:val="single"/>
          <w:shd w:val="clear" w:color="auto" w:fill="00FF00"/>
          <w:lang w:eastAsia="zh-CN"/>
        </w:rPr>
        <w:t>knowing</w:t>
      </w:r>
      <w:r w:rsidRPr="00AA4A3D">
        <w:rPr>
          <w:rFonts w:eastAsia="Times New Roman" w:cs="Calibri"/>
          <w:b/>
          <w:bCs/>
          <w:color w:val="000000"/>
          <w:sz w:val="28"/>
          <w:szCs w:val="28"/>
          <w:u w:val="single"/>
          <w:shd w:val="clear" w:color="auto" w:fill="FFFFFF"/>
          <w:lang w:eastAsia="zh-CN"/>
        </w:rPr>
        <w:t xml:space="preserve">. </w:t>
      </w:r>
      <w:r w:rsidRPr="00AA4A3D">
        <w:rPr>
          <w:rFonts w:eastAsia="Times New Roman" w:cs="Calibri"/>
          <w:b/>
          <w:bCs/>
          <w:color w:val="000000"/>
          <w:sz w:val="8"/>
          <w:szCs w:val="8"/>
          <w:shd w:val="clear" w:color="auto" w:fill="FFFFFF"/>
          <w:lang w:eastAsia="zh-CN"/>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w:t>
      </w:r>
      <w:proofErr w:type="gramStart"/>
      <w:r w:rsidRPr="00AA4A3D">
        <w:rPr>
          <w:rFonts w:eastAsia="Times New Roman" w:cs="Calibri"/>
          <w:b/>
          <w:bCs/>
          <w:color w:val="000000"/>
          <w:sz w:val="8"/>
          <w:szCs w:val="8"/>
          <w:shd w:val="clear" w:color="auto" w:fill="FFFFFF"/>
          <w:lang w:eastAsia="zh-CN"/>
        </w:rPr>
        <w:t>Through</w:t>
      </w:r>
      <w:proofErr w:type="gramEnd"/>
      <w:r w:rsidRPr="00AA4A3D">
        <w:rPr>
          <w:rFonts w:eastAsia="Times New Roman" w:cs="Calibri"/>
          <w:b/>
          <w:bCs/>
          <w:color w:val="000000"/>
          <w:sz w:val="8"/>
          <w:szCs w:val="8"/>
          <w:shd w:val="clear" w:color="auto" w:fill="FFFFFF"/>
          <w:lang w:eastAsia="zh-CN"/>
        </w:rPr>
        <w:t xml:space="preserve"> the power of reframing, social performances reclaim, short-circuit, and resignify the citational force of the signed imperatives. Moreover, Ngugi </w:t>
      </w:r>
      <w:proofErr w:type="gramStart"/>
      <w:r w:rsidRPr="00AA4A3D">
        <w:rPr>
          <w:rFonts w:eastAsia="Times New Roman" w:cs="Calibri"/>
          <w:b/>
          <w:bCs/>
          <w:color w:val="000000"/>
          <w:sz w:val="8"/>
          <w:szCs w:val="8"/>
          <w:shd w:val="clear" w:color="auto" w:fill="FFFFFF"/>
          <w:lang w:eastAsia="zh-CN"/>
        </w:rPr>
        <w:t>wa</w:t>
      </w:r>
      <w:proofErr w:type="gramEnd"/>
      <w:r w:rsidRPr="00AA4A3D">
        <w:rPr>
          <w:rFonts w:eastAsia="Times New Roman" w:cs="Calibri"/>
          <w:b/>
          <w:bCs/>
          <w:color w:val="000000"/>
          <w:sz w:val="8"/>
          <w:szCs w:val="8"/>
          <w:shd w:val="clear" w:color="auto" w:fill="FFFFFF"/>
          <w:lang w:eastAsia="zh-CN"/>
        </w:rPr>
        <w:t xml:space="preserve"> Thiong'o's concept of "orature" complicates any easy </w:t>
      </w:r>
      <w:r w:rsidRPr="00AA4A3D">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AA4A3D">
        <w:rPr>
          <w:rFonts w:eastAsia="Times New Roman" w:cs="Calibri"/>
          <w:b/>
          <w:bCs/>
          <w:color w:val="000000"/>
          <w:sz w:val="8"/>
          <w:szCs w:val="8"/>
          <w:shd w:val="clear" w:color="auto" w:fill="FFFFFF"/>
          <w:lang w:eastAsia="zh-CN"/>
        </w:rPr>
        <w:t xml:space="preserve"> (1998). The </w:t>
      </w:r>
      <w:r w:rsidRPr="00AA4A3D">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AA4A3D">
        <w:rPr>
          <w:rFonts w:eastAsia="Times New Roman" w:cs="Calibri"/>
          <w:b/>
          <w:bCs/>
          <w:color w:val="000000"/>
          <w:sz w:val="28"/>
          <w:szCs w:val="28"/>
          <w:u w:val="single"/>
          <w:shd w:val="clear" w:color="auto" w:fill="00FF00"/>
          <w:lang w:eastAsia="zh-CN"/>
        </w:rPr>
        <w:t>We challenge</w:t>
      </w:r>
      <w:r w:rsidRPr="00AA4A3D">
        <w:rPr>
          <w:rFonts w:eastAsia="Times New Roman" w:cs="Calibri"/>
          <w:b/>
          <w:bCs/>
          <w:color w:val="000000"/>
          <w:sz w:val="28"/>
          <w:szCs w:val="28"/>
          <w:u w:val="single"/>
          <w:shd w:val="clear" w:color="auto" w:fill="FFFFFF"/>
          <w:lang w:eastAsia="zh-CN"/>
        </w:rPr>
        <w:t xml:space="preserve"> the </w:t>
      </w:r>
      <w:r w:rsidRPr="00AA4A3D">
        <w:rPr>
          <w:rFonts w:eastAsia="Times New Roman" w:cs="Calibri"/>
          <w:b/>
          <w:bCs/>
          <w:color w:val="000000"/>
          <w:sz w:val="28"/>
          <w:szCs w:val="28"/>
          <w:u w:val="single"/>
          <w:shd w:val="clear" w:color="auto" w:fill="00FF00"/>
          <w:lang w:eastAsia="zh-CN"/>
        </w:rPr>
        <w:t xml:space="preserve">hegemony </w:t>
      </w:r>
      <w:r w:rsidRPr="00AA4A3D">
        <w:rPr>
          <w:rFonts w:eastAsia="Times New Roman" w:cs="Calibri"/>
          <w:b/>
          <w:bCs/>
          <w:color w:val="000000"/>
          <w:sz w:val="28"/>
          <w:szCs w:val="28"/>
          <w:u w:val="single"/>
          <w:shd w:val="clear" w:color="auto" w:fill="FFFFFF"/>
          <w:lang w:eastAsia="zh-CN"/>
        </w:rPr>
        <w:t xml:space="preserve">of the text best </w:t>
      </w:r>
      <w:r w:rsidRPr="00AA4A3D">
        <w:rPr>
          <w:rFonts w:eastAsia="Times New Roman" w:cs="Calibri"/>
          <w:b/>
          <w:bCs/>
          <w:color w:val="000000"/>
          <w:sz w:val="28"/>
          <w:szCs w:val="28"/>
          <w:u w:val="single"/>
          <w:shd w:val="clear" w:color="auto" w:fill="00FF00"/>
          <w:lang w:eastAsia="zh-CN"/>
        </w:rPr>
        <w:t xml:space="preserve">by reconfiguring texts </w:t>
      </w:r>
      <w:r w:rsidRPr="00AA4A3D">
        <w:rPr>
          <w:rFonts w:eastAsia="Times New Roman" w:cs="Calibri"/>
          <w:b/>
          <w:bCs/>
          <w:color w:val="000000"/>
          <w:sz w:val="28"/>
          <w:szCs w:val="28"/>
          <w:u w:val="single"/>
          <w:lang w:eastAsia="zh-CN"/>
        </w:rPr>
        <w:t>and performances in horizontal, metonymic tension, not by replacing one hierarchy with another, the romance o</w:t>
      </w:r>
      <w:r w:rsidRPr="00AA4A3D">
        <w:rPr>
          <w:rFonts w:eastAsia="Times New Roman" w:cs="Calibri"/>
          <w:b/>
          <w:bCs/>
          <w:color w:val="000000"/>
          <w:sz w:val="28"/>
          <w:szCs w:val="28"/>
          <w:u w:val="single"/>
          <w:shd w:val="clear" w:color="auto" w:fill="FFFFFF"/>
          <w:lang w:eastAsia="zh-CN"/>
        </w:rPr>
        <w:t xml:space="preserve">f </w:t>
      </w:r>
      <w:r w:rsidRPr="00AA4A3D">
        <w:rPr>
          <w:rFonts w:eastAsia="Times New Roman" w:cs="Calibri"/>
          <w:b/>
          <w:bCs/>
          <w:color w:val="000000"/>
          <w:sz w:val="28"/>
          <w:szCs w:val="28"/>
          <w:u w:val="single"/>
          <w:shd w:val="clear" w:color="auto" w:fill="00FF00"/>
          <w:lang w:eastAsia="zh-CN"/>
        </w:rPr>
        <w:t xml:space="preserve">performance for </w:t>
      </w:r>
      <w:r w:rsidRPr="00AA4A3D">
        <w:rPr>
          <w:rFonts w:eastAsia="Times New Roman" w:cs="Calibri"/>
          <w:b/>
          <w:bCs/>
          <w:color w:val="000000"/>
          <w:sz w:val="28"/>
          <w:szCs w:val="28"/>
          <w:u w:val="single"/>
          <w:shd w:val="clear" w:color="auto" w:fill="FFFFFF"/>
          <w:lang w:eastAsia="zh-CN"/>
        </w:rPr>
        <w:t xml:space="preserve">the </w:t>
      </w:r>
      <w:r w:rsidRPr="00AA4A3D">
        <w:rPr>
          <w:rFonts w:eastAsia="Times New Roman" w:cs="Calibri"/>
          <w:b/>
          <w:bCs/>
          <w:color w:val="000000"/>
          <w:sz w:val="28"/>
          <w:szCs w:val="28"/>
          <w:u w:val="single"/>
          <w:shd w:val="clear" w:color="auto" w:fill="00FF00"/>
          <w:lang w:eastAsia="zh-CN"/>
        </w:rPr>
        <w:t>authority</w:t>
      </w:r>
      <w:r w:rsidRPr="00AA4A3D">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AA4A3D">
        <w:rPr>
          <w:rFonts w:eastAsia="Times New Roman" w:cs="Calibri"/>
          <w:b/>
          <w:bCs/>
          <w:color w:val="000000"/>
          <w:sz w:val="28"/>
          <w:szCs w:val="28"/>
          <w:u w:val="single"/>
          <w:shd w:val="clear" w:color="auto" w:fill="00FF00"/>
          <w:lang w:eastAsia="zh-CN"/>
        </w:rPr>
        <w:t>Performance</w:t>
      </w:r>
      <w:r w:rsidRPr="00AA4A3D">
        <w:rPr>
          <w:rFonts w:eastAsia="Times New Roman" w:cs="Calibri"/>
          <w:b/>
          <w:bCs/>
          <w:color w:val="000000"/>
          <w:sz w:val="28"/>
          <w:szCs w:val="28"/>
          <w:u w:val="single"/>
          <w:shd w:val="clear" w:color="auto" w:fill="FFFFFF"/>
          <w:lang w:eastAsia="zh-CN"/>
        </w:rPr>
        <w:t xml:space="preserve"> studies </w:t>
      </w:r>
      <w:r w:rsidRPr="00AA4A3D">
        <w:rPr>
          <w:rFonts w:eastAsia="Times New Roman" w:cs="Calibri"/>
          <w:b/>
          <w:bCs/>
          <w:color w:val="000000"/>
          <w:sz w:val="28"/>
          <w:szCs w:val="28"/>
          <w:u w:val="single"/>
          <w:shd w:val="clear" w:color="auto" w:fill="00FF00"/>
          <w:lang w:eastAsia="zh-CN"/>
        </w:rPr>
        <w:t xml:space="preserve">brings </w:t>
      </w:r>
      <w:r w:rsidRPr="00AA4A3D">
        <w:rPr>
          <w:rFonts w:eastAsia="Times New Roman" w:cs="Calibri"/>
          <w:b/>
          <w:bCs/>
          <w:color w:val="000000"/>
          <w:sz w:val="28"/>
          <w:szCs w:val="28"/>
          <w:u w:val="single"/>
          <w:shd w:val="clear" w:color="auto" w:fill="FFFFFF"/>
          <w:lang w:eastAsia="zh-CN"/>
        </w:rPr>
        <w:t xml:space="preserve">this </w:t>
      </w:r>
      <w:r w:rsidRPr="00AA4A3D">
        <w:rPr>
          <w:rFonts w:eastAsia="Times New Roman" w:cs="Calibri"/>
          <w:b/>
          <w:bCs/>
          <w:color w:val="000000"/>
          <w:sz w:val="28"/>
          <w:szCs w:val="28"/>
          <w:u w:val="single"/>
          <w:shd w:val="clear" w:color="auto" w:fill="00FF00"/>
          <w:lang w:eastAsia="zh-CN"/>
        </w:rPr>
        <w:t>rare hybridity into</w:t>
      </w:r>
      <w:r w:rsidRPr="00AA4A3D">
        <w:rPr>
          <w:rFonts w:eastAsia="Times New Roman" w:cs="Calibri"/>
          <w:b/>
          <w:bCs/>
          <w:color w:val="000000"/>
          <w:sz w:val="28"/>
          <w:szCs w:val="28"/>
          <w:u w:val="single"/>
          <w:shd w:val="clear" w:color="auto" w:fill="FFFFFF"/>
          <w:lang w:eastAsia="zh-CN"/>
        </w:rPr>
        <w:t xml:space="preserve"> the </w:t>
      </w:r>
      <w:r w:rsidRPr="00AA4A3D">
        <w:rPr>
          <w:rFonts w:eastAsia="Times New Roman" w:cs="Calibri"/>
          <w:b/>
          <w:bCs/>
          <w:color w:val="000000"/>
          <w:sz w:val="28"/>
          <w:szCs w:val="28"/>
          <w:u w:val="single"/>
          <w:shd w:val="clear" w:color="auto" w:fill="00FF00"/>
          <w:lang w:eastAsia="zh-CN"/>
        </w:rPr>
        <w:t xml:space="preserve">academy, </w:t>
      </w:r>
      <w:r w:rsidRPr="00AA4A3D">
        <w:rPr>
          <w:rFonts w:eastAsia="Times New Roman" w:cs="Calibri"/>
          <w:b/>
          <w:bCs/>
          <w:color w:val="000000"/>
          <w:sz w:val="28"/>
          <w:szCs w:val="28"/>
          <w:u w:val="single"/>
          <w:shd w:val="clear" w:color="auto" w:fill="FFFFFF"/>
          <w:lang w:eastAsia="zh-CN"/>
        </w:rPr>
        <w:t xml:space="preserve">a commingling of analytical and artistic ways of knowing that </w:t>
      </w:r>
      <w:r w:rsidRPr="00AA4A3D">
        <w:rPr>
          <w:rFonts w:eastAsia="Times New Roman" w:cs="Calibri"/>
          <w:b/>
          <w:bCs/>
          <w:color w:val="000000"/>
          <w:sz w:val="28"/>
          <w:szCs w:val="28"/>
          <w:u w:val="single"/>
          <w:shd w:val="clear" w:color="auto" w:fill="00FF00"/>
          <w:lang w:eastAsia="zh-CN"/>
        </w:rPr>
        <w:t>unsettles</w:t>
      </w:r>
      <w:r w:rsidRPr="00AA4A3D">
        <w:rPr>
          <w:rFonts w:eastAsia="Times New Roman" w:cs="Calibri"/>
          <w:b/>
          <w:bCs/>
          <w:color w:val="000000"/>
          <w:sz w:val="28"/>
          <w:szCs w:val="28"/>
          <w:u w:val="single"/>
          <w:shd w:val="clear" w:color="auto" w:fill="FFFFFF"/>
          <w:lang w:eastAsia="zh-CN"/>
        </w:rPr>
        <w:t xml:space="preserve"> the </w:t>
      </w:r>
      <w:r w:rsidRPr="00AA4A3D">
        <w:rPr>
          <w:rFonts w:eastAsia="Times New Roman" w:cs="Calibri"/>
          <w:b/>
          <w:bCs/>
          <w:color w:val="000000"/>
          <w:sz w:val="28"/>
          <w:szCs w:val="28"/>
          <w:u w:val="single"/>
          <w:shd w:val="clear" w:color="auto" w:fill="00FF00"/>
          <w:lang w:eastAsia="zh-CN"/>
        </w:rPr>
        <w:t>institutional organization</w:t>
      </w:r>
      <w:r w:rsidRPr="00AA4A3D">
        <w:rPr>
          <w:rFonts w:eastAsia="Times New Roman" w:cs="Calibri"/>
          <w:b/>
          <w:bCs/>
          <w:color w:val="000000"/>
          <w:sz w:val="28"/>
          <w:szCs w:val="28"/>
          <w:u w:val="single"/>
          <w:shd w:val="clear" w:color="auto" w:fill="FFFFFF"/>
          <w:lang w:eastAsia="zh-CN"/>
        </w:rPr>
        <w:t xml:space="preserve"> of knowledge and disciplines.</w:t>
      </w:r>
      <w:r w:rsidRPr="00AA4A3D">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w:t>
      </w:r>
      <w:r w:rsidRPr="00AA4A3D">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AA4A3D">
        <w:rPr>
          <w:rFonts w:eastAsia="Times New Roman" w:cs="Calibri"/>
          <w:b/>
          <w:bCs/>
          <w:color w:val="000000"/>
          <w:sz w:val="8"/>
          <w:szCs w:val="8"/>
          <w:lang w:eastAsia="zh-CN"/>
        </w:rPr>
        <w:t>activism</w:t>
      </w:r>
      <w:proofErr w:type="gramEnd"/>
      <w:r w:rsidRPr="00AA4A3D">
        <w:rPr>
          <w:rFonts w:eastAsia="Times New Roman" w:cs="Calibri"/>
          <w:b/>
          <w:bCs/>
          <w:color w:val="000000"/>
          <w:sz w:val="8"/>
          <w:szCs w:val="8"/>
          <w:lang w:eastAsia="zh-CN"/>
        </w:rPr>
        <w:t xml:space="preserve">.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AA4A3D">
        <w:rPr>
          <w:rFonts w:eastAsia="Times New Roman" w:cs="Calibri"/>
          <w:b/>
          <w:bCs/>
          <w:color w:val="000000"/>
          <w:sz w:val="28"/>
          <w:szCs w:val="28"/>
          <w:u w:val="single"/>
          <w:lang w:eastAsia="zh-CN"/>
        </w:rPr>
        <w:t xml:space="preserve">The ongoing challenge of performance studies is to refuse and supercede this deeply entrenched division of labor, apartheid of </w:t>
      </w:r>
      <w:proofErr w:type="gramStart"/>
      <w:r w:rsidRPr="00AA4A3D">
        <w:rPr>
          <w:rFonts w:eastAsia="Times New Roman" w:cs="Calibri"/>
          <w:b/>
          <w:bCs/>
          <w:color w:val="000000"/>
          <w:sz w:val="28"/>
          <w:szCs w:val="28"/>
          <w:u w:val="single"/>
          <w:lang w:eastAsia="zh-CN"/>
        </w:rPr>
        <w:t>knowledges, that</w:t>
      </w:r>
      <w:proofErr w:type="gramEnd"/>
      <w:r w:rsidRPr="00AA4A3D">
        <w:rPr>
          <w:rFonts w:eastAsia="Times New Roman" w:cs="Calibri"/>
          <w:b/>
          <w:bCs/>
          <w:color w:val="000000"/>
          <w:sz w:val="28"/>
          <w:szCs w:val="28"/>
          <w:u w:val="single"/>
          <w:lang w:eastAsia="zh-CN"/>
        </w:rPr>
        <w:t xml:space="preserve"> plays out inside the academy as the difference between thinking and doing, interpreting and making, concep- tualizing and creating. A performance studies agenda should collapse this divide and revitalize the connections between artistic accomplishment, analysis, and articulations with </w:t>
      </w:r>
      <w:r w:rsidRPr="00AA4A3D">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AA4A3D">
        <w:rPr>
          <w:rFonts w:eastAsia="Times New Roman" w:cs="Calibri"/>
          <w:b/>
          <w:bCs/>
          <w:color w:val="000000"/>
          <w:sz w:val="8"/>
          <w:szCs w:val="8"/>
          <w:shd w:val="clear" w:color="auto" w:fill="FFFFFF"/>
          <w:lang w:eastAsia="zh-CN"/>
        </w:rPr>
        <w:t xml:space="preserve">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w:t>
      </w:r>
      <w:proofErr w:type="gramStart"/>
      <w:r w:rsidRPr="00AA4A3D">
        <w:rPr>
          <w:rFonts w:eastAsia="Times New Roman" w:cs="Calibri"/>
          <w:b/>
          <w:bCs/>
          <w:color w:val="000000"/>
          <w:sz w:val="8"/>
          <w:szCs w:val="8"/>
          <w:shd w:val="clear" w:color="auto" w:fill="FFFFFF"/>
          <w:lang w:eastAsia="zh-CN"/>
        </w:rPr>
        <w:t>knowledges, that</w:t>
      </w:r>
      <w:proofErr w:type="gramEnd"/>
      <w:r w:rsidRPr="00AA4A3D">
        <w:rPr>
          <w:rFonts w:eastAsia="Times New Roman" w:cs="Calibri"/>
          <w:b/>
          <w:bCs/>
          <w:color w:val="000000"/>
          <w:sz w:val="8"/>
          <w:szCs w:val="8"/>
          <w:shd w:val="clear" w:color="auto" w:fill="FFFFFF"/>
          <w:lang w:eastAsia="zh-CN"/>
        </w:rPr>
        <w:t xml:space="preserve">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AA4A3D">
      <w:pPr>
        <w:spacing w:after="240" w:line="240" w:lineRule="auto"/>
        <w:rPr>
          <w:rFonts w:ascii="Times New Roman" w:eastAsia="Times New Roman" w:hAnsi="Times New Roman" w:cs="Times New Roman"/>
          <w:sz w:val="24"/>
          <w:szCs w:val="24"/>
          <w:lang w:eastAsia="zh-CN"/>
        </w:rPr>
      </w:pPr>
    </w:p>
    <w:p w:rsidR="00AA4A3D" w:rsidRPr="00AA4A3D" w:rsidRDefault="00AA4A3D" w:rsidP="00AA4A3D">
      <w:pPr>
        <w:spacing w:line="240" w:lineRule="auto"/>
        <w:jc w:val="center"/>
        <w:rPr>
          <w:rFonts w:ascii="Times New Roman" w:eastAsia="Times New Roman" w:hAnsi="Times New Roman" w:cs="Times New Roman"/>
          <w:sz w:val="24"/>
          <w:szCs w:val="24"/>
          <w:lang w:eastAsia="zh-CN"/>
        </w:rPr>
      </w:pPr>
      <w:r w:rsidRPr="00AA4A3D">
        <w:rPr>
          <w:rFonts w:ascii="Arial" w:eastAsia="Times New Roman" w:hAnsi="Arial" w:cs="Arial"/>
          <w:b/>
          <w:bCs/>
          <w:i/>
          <w:iCs/>
          <w:color w:val="000000"/>
          <w:sz w:val="24"/>
          <w:szCs w:val="24"/>
          <w:lang w:eastAsia="zh-CN"/>
        </w:rPr>
        <w:t>K</w:t>
      </w:r>
    </w:p>
    <w:p w:rsidR="00AA4A3D" w:rsidRPr="00AA4A3D" w:rsidRDefault="00AA4A3D" w:rsidP="00AA4A3D">
      <w:pPr>
        <w:spacing w:before="40" w:after="0" w:line="240" w:lineRule="auto"/>
        <w:outlineLvl w:val="3"/>
        <w:rPr>
          <w:rFonts w:ascii="Times New Roman" w:eastAsia="Times New Roman" w:hAnsi="Times New Roman" w:cs="Times New Roman"/>
          <w:b/>
          <w:bCs/>
          <w:sz w:val="24"/>
          <w:szCs w:val="24"/>
          <w:lang w:eastAsia="zh-CN"/>
        </w:rPr>
      </w:pPr>
      <w:r w:rsidRPr="00AA4A3D">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lang w:eastAsia="zh-CN"/>
        </w:rPr>
        <w:t xml:space="preserve">Kim 1 [Asian] </w:t>
      </w:r>
      <w:r w:rsidRPr="00AA4A3D">
        <w:rPr>
          <w:rFonts w:eastAsia="Times New Roman" w:cs="Calibri"/>
          <w:color w:val="000000"/>
          <w:sz w:val="28"/>
          <w:szCs w:val="28"/>
          <w:lang w:eastAsia="zh-CN"/>
        </w:rPr>
        <w:t xml:space="preserve">(Chang-Hee Kim, The Fantasy of Asian America: Identity, Ideology, and Desire) 2009 klmd recut/tagged </w:t>
      </w:r>
      <w:proofErr w:type="gramStart"/>
      <w:r w:rsidRPr="00AA4A3D">
        <w:rPr>
          <w:rFonts w:eastAsia="Times New Roman" w:cs="Calibri"/>
          <w:color w:val="000000"/>
          <w:sz w:val="28"/>
          <w:szCs w:val="28"/>
          <w:lang w:eastAsia="zh-CN"/>
        </w:rPr>
        <w:t>Nato</w:t>
      </w:r>
      <w:proofErr w:type="gramEnd"/>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color w:val="000000"/>
          <w:sz w:val="16"/>
          <w:szCs w:val="16"/>
          <w:lang w:eastAsia="zh-CN"/>
        </w:rPr>
        <w:t xml:space="preserve">Fantasy of </w:t>
      </w:r>
      <w:r w:rsidRPr="00AA4A3D">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AA4A3D">
        <w:rPr>
          <w:rFonts w:eastAsia="Times New Roman" w:cs="Calibri"/>
          <w:color w:val="000000"/>
          <w:sz w:val="16"/>
          <w:szCs w:val="16"/>
          <w:lang w:eastAsia="zh-CN"/>
        </w:rPr>
        <w:t>. Frank H. Wu states that “</w:t>
      </w:r>
      <w:r w:rsidRPr="00AA4A3D">
        <w:rPr>
          <w:rFonts w:eastAsia="Times New Roman" w:cs="Calibri"/>
          <w:color w:val="000000"/>
          <w:sz w:val="28"/>
          <w:szCs w:val="28"/>
          <w:u w:val="single"/>
          <w:shd w:val="clear" w:color="auto" w:fill="00FF00"/>
          <w:lang w:eastAsia="zh-CN"/>
        </w:rPr>
        <w:t>where are you from</w:t>
      </w:r>
      <w:r w:rsidRPr="00AA4A3D">
        <w:rPr>
          <w:rFonts w:eastAsia="Times New Roman" w:cs="Calibri"/>
          <w:color w:val="000000"/>
          <w:sz w:val="28"/>
          <w:szCs w:val="28"/>
          <w:u w:val="single"/>
          <w:lang w:eastAsia="zh-CN"/>
        </w:rPr>
        <w:t xml:space="preserve">” is a question anyone with an </w:t>
      </w:r>
      <w:r w:rsidRPr="00AA4A3D">
        <w:rPr>
          <w:rFonts w:eastAsia="Times New Roman" w:cs="Calibri"/>
          <w:color w:val="000000"/>
          <w:sz w:val="28"/>
          <w:szCs w:val="28"/>
          <w:u w:val="single"/>
          <w:shd w:val="clear" w:color="auto" w:fill="00FF00"/>
          <w:lang w:eastAsia="zh-CN"/>
        </w:rPr>
        <w:t>Asian</w:t>
      </w:r>
      <w:r w:rsidRPr="00AA4A3D">
        <w:rPr>
          <w:rFonts w:eastAsia="Times New Roman" w:cs="Calibri"/>
          <w:color w:val="000000"/>
          <w:sz w:val="28"/>
          <w:szCs w:val="28"/>
          <w:u w:val="single"/>
          <w:lang w:eastAsia="zh-CN"/>
        </w:rPr>
        <w:t xml:space="preserve"> face is </w:t>
      </w:r>
      <w:r w:rsidRPr="00AA4A3D">
        <w:rPr>
          <w:rFonts w:eastAsia="Times New Roman" w:cs="Calibri"/>
          <w:color w:val="000000"/>
          <w:sz w:val="28"/>
          <w:szCs w:val="28"/>
          <w:u w:val="single"/>
          <w:shd w:val="clear" w:color="auto" w:fill="00FF00"/>
          <w:lang w:eastAsia="zh-CN"/>
        </w:rPr>
        <w:t>continuously asked</w:t>
      </w:r>
      <w:r w:rsidRPr="00AA4A3D">
        <w:rPr>
          <w:rFonts w:eastAsia="Times New Roman" w:cs="Calibri"/>
          <w:color w:val="000000"/>
          <w:sz w:val="28"/>
          <w:szCs w:val="28"/>
          <w:u w:val="single"/>
          <w:lang w:eastAsia="zh-CN"/>
        </w:rPr>
        <w:t xml:space="preserve"> in the U.S. In his essay “</w:t>
      </w:r>
      <w:r w:rsidRPr="00AA4A3D">
        <w:rPr>
          <w:rFonts w:eastAsia="Times New Roman" w:cs="Calibri"/>
          <w:color w:val="000000"/>
          <w:sz w:val="28"/>
          <w:szCs w:val="28"/>
          <w:u w:val="single"/>
          <w:shd w:val="clear" w:color="auto" w:fill="00FF00"/>
          <w:lang w:eastAsia="zh-CN"/>
        </w:rPr>
        <w:t>Where Are You Really From</w:t>
      </w:r>
      <w:r w:rsidRPr="00AA4A3D">
        <w:rPr>
          <w:rFonts w:eastAsia="Times New Roman" w:cs="Calibri"/>
          <w:color w:val="000000"/>
          <w:sz w:val="28"/>
          <w:szCs w:val="28"/>
          <w:u w:val="single"/>
          <w:lang w:eastAsia="zh-CN"/>
        </w:rPr>
        <w:t xml:space="preserve">,” he mentions that </w:t>
      </w:r>
      <w:r w:rsidRPr="00AA4A3D">
        <w:rPr>
          <w:rFonts w:eastAsia="Times New Roman" w:cs="Calibri"/>
          <w:color w:val="000000"/>
          <w:sz w:val="28"/>
          <w:szCs w:val="28"/>
          <w:u w:val="single"/>
          <w:shd w:val="clear" w:color="auto" w:fill="00FF00"/>
          <w:lang w:eastAsia="zh-CN"/>
        </w:rPr>
        <w:t>Asian Americans’</w:t>
      </w:r>
      <w:r w:rsidRPr="00AA4A3D">
        <w:rPr>
          <w:rFonts w:eastAsia="Times New Roman" w:cs="Calibri"/>
          <w:color w:val="000000"/>
          <w:sz w:val="28"/>
          <w:szCs w:val="28"/>
          <w:u w:val="single"/>
          <w:lang w:eastAsia="zh-CN"/>
        </w:rPr>
        <w:t xml:space="preserve"> being mistaken for a foreigner has become their routine experience to the extent that they </w:t>
      </w:r>
      <w:r w:rsidRPr="00AA4A3D">
        <w:rPr>
          <w:rFonts w:eastAsia="Times New Roman" w:cs="Calibri"/>
          <w:color w:val="000000"/>
          <w:sz w:val="28"/>
          <w:szCs w:val="28"/>
          <w:u w:val="single"/>
          <w:shd w:val="clear" w:color="auto" w:fill="00FF00"/>
          <w:lang w:eastAsia="zh-CN"/>
        </w:rPr>
        <w:t>cannot be a real American</w:t>
      </w:r>
      <w:r w:rsidRPr="00AA4A3D">
        <w:rPr>
          <w:rFonts w:eastAsia="Times New Roman" w:cs="Calibri"/>
          <w:color w:val="000000"/>
          <w:sz w:val="16"/>
          <w:szCs w:val="16"/>
          <w:lang w:eastAsia="zh-CN"/>
        </w:rPr>
        <w:t xml:space="preserve">. </w:t>
      </w:r>
      <w:r w:rsidRPr="00AA4A3D">
        <w:rPr>
          <w:rFonts w:eastAsia="Times New Roman" w:cs="Calibri"/>
          <w:color w:val="000000"/>
          <w:sz w:val="28"/>
          <w:szCs w:val="28"/>
          <w:u w:val="single"/>
          <w:lang w:eastAsia="zh-CN"/>
        </w:rPr>
        <w:t>In everyday life in the United States,</w:t>
      </w:r>
      <w:r w:rsidRPr="00AA4A3D">
        <w:rPr>
          <w:rFonts w:eastAsia="Times New Roman" w:cs="Calibri"/>
          <w:color w:val="000000"/>
          <w:sz w:val="16"/>
          <w:szCs w:val="16"/>
          <w:lang w:eastAsia="zh-CN"/>
        </w:rPr>
        <w:t xml:space="preserve"> such awkward situations happen casually and regularly, and </w:t>
      </w:r>
      <w:r w:rsidRPr="00AA4A3D">
        <w:rPr>
          <w:rFonts w:eastAsia="Times New Roman" w:cs="Calibri"/>
          <w:color w:val="000000"/>
          <w:sz w:val="28"/>
          <w:szCs w:val="28"/>
          <w:u w:val="single"/>
          <w:lang w:eastAsia="zh-CN"/>
        </w:rPr>
        <w:t xml:space="preserve">affect Asians and Asian Americans deeply, </w:t>
      </w:r>
      <w:r w:rsidRPr="00AA4A3D">
        <w:rPr>
          <w:rFonts w:eastAsia="Times New Roman" w:cs="Calibri"/>
          <w:b/>
          <w:bCs/>
          <w:color w:val="000000"/>
          <w:sz w:val="28"/>
          <w:szCs w:val="28"/>
          <w:u w:val="single"/>
          <w:shd w:val="clear" w:color="auto" w:fill="00FF00"/>
          <w:lang w:eastAsia="zh-CN"/>
        </w:rPr>
        <w:t>placing</w:t>
      </w:r>
      <w:r w:rsidRPr="00AA4A3D">
        <w:rPr>
          <w:rFonts w:eastAsia="Times New Roman" w:cs="Calibri"/>
          <w:b/>
          <w:bCs/>
          <w:color w:val="000000"/>
          <w:sz w:val="28"/>
          <w:szCs w:val="28"/>
          <w:u w:val="single"/>
          <w:lang w:eastAsia="zh-CN"/>
        </w:rPr>
        <w:t xml:space="preserve"> them in </w:t>
      </w:r>
      <w:r w:rsidRPr="00AA4A3D">
        <w:rPr>
          <w:rFonts w:eastAsia="Times New Roman" w:cs="Calibri"/>
          <w:b/>
          <w:bCs/>
          <w:color w:val="000000"/>
          <w:sz w:val="28"/>
          <w:szCs w:val="28"/>
          <w:u w:val="single"/>
          <w:shd w:val="clear" w:color="auto" w:fill="00FF00"/>
          <w:lang w:eastAsia="zh-CN"/>
        </w:rPr>
        <w:t>the status of</w:t>
      </w:r>
      <w:r w:rsidRPr="00AA4A3D">
        <w:rPr>
          <w:rFonts w:eastAsia="Times New Roman" w:cs="Calibri"/>
          <w:b/>
          <w:bCs/>
          <w:color w:val="000000"/>
          <w:sz w:val="28"/>
          <w:szCs w:val="28"/>
          <w:u w:val="single"/>
          <w:lang w:eastAsia="zh-CN"/>
        </w:rPr>
        <w:t xml:space="preserve"> permanent, yet </w:t>
      </w:r>
      <w:r w:rsidRPr="00AA4A3D">
        <w:rPr>
          <w:rFonts w:eastAsia="Times New Roman" w:cs="Calibri"/>
          <w:b/>
          <w:bCs/>
          <w:color w:val="000000"/>
          <w:sz w:val="28"/>
          <w:szCs w:val="28"/>
          <w:u w:val="single"/>
          <w:shd w:val="clear" w:color="auto" w:fill="00FF00"/>
          <w:lang w:eastAsia="zh-CN"/>
        </w:rPr>
        <w:t>never complete assimilation</w:t>
      </w:r>
      <w:r w:rsidRPr="00AA4A3D">
        <w:rPr>
          <w:rFonts w:eastAsia="Times New Roman" w:cs="Calibri"/>
          <w:color w:val="000000"/>
          <w:sz w:val="16"/>
          <w:szCs w:val="16"/>
          <w:lang w:eastAsia="zh-CN"/>
        </w:rPr>
        <w:t xml:space="preserve">. Due to the popular circulation of knowledge informed by </w:t>
      </w:r>
      <w:r w:rsidRPr="00AA4A3D">
        <w:rPr>
          <w:rFonts w:eastAsia="Times New Roman" w:cs="Calibri"/>
          <w:color w:val="000000"/>
          <w:sz w:val="28"/>
          <w:szCs w:val="28"/>
          <w:u w:val="single"/>
          <w:lang w:eastAsia="zh-CN"/>
        </w:rPr>
        <w:t xml:space="preserve">postcolonial studies in academia, the misrecognition of the </w:t>
      </w:r>
      <w:proofErr w:type="gramStart"/>
      <w:r w:rsidRPr="00AA4A3D">
        <w:rPr>
          <w:rFonts w:eastAsia="Times New Roman" w:cs="Calibri"/>
          <w:color w:val="000000"/>
          <w:sz w:val="28"/>
          <w:szCs w:val="28"/>
          <w:u w:val="single"/>
          <w:lang w:eastAsia="zh-CN"/>
        </w:rPr>
        <w:t>Other</w:t>
      </w:r>
      <w:proofErr w:type="gramEnd"/>
      <w:r w:rsidRPr="00AA4A3D">
        <w:rPr>
          <w:rFonts w:eastAsia="Times New Roman" w:cs="Calibri"/>
          <w:color w:val="000000"/>
          <w:sz w:val="28"/>
          <w:szCs w:val="28"/>
          <w:u w:val="single"/>
          <w:lang w:eastAsia="zh-CN"/>
        </w:rPr>
        <w:t xml:space="preserve">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AA4A3D">
        <w:rPr>
          <w:rFonts w:eastAsia="Times New Roman" w:cs="Calibri"/>
          <w:color w:val="000000"/>
          <w:sz w:val="16"/>
          <w:szCs w:val="16"/>
          <w:lang w:eastAsia="zh-CN"/>
        </w:rPr>
        <w:t xml:space="preserve"> 8 Who Killed Vincent Chin? </w:t>
      </w:r>
      <w:proofErr w:type="gramStart"/>
      <w:r w:rsidRPr="00AA4A3D">
        <w:rPr>
          <w:rFonts w:eastAsia="Times New Roman" w:cs="Calibri"/>
          <w:color w:val="000000"/>
          <w:sz w:val="16"/>
          <w:szCs w:val="16"/>
          <w:lang w:eastAsia="zh-CN"/>
        </w:rPr>
        <w:t>is</w:t>
      </w:r>
      <w:proofErr w:type="gramEnd"/>
      <w:r w:rsidRPr="00AA4A3D">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Gayatri C. </w:t>
      </w:r>
      <w:r w:rsidRPr="00AA4A3D">
        <w:rPr>
          <w:rFonts w:eastAsia="Times New Roman" w:cs="Calibri"/>
          <w:color w:val="000000"/>
          <w:sz w:val="28"/>
          <w:szCs w:val="28"/>
          <w:u w:val="single"/>
          <w:lang w:eastAsia="zh-CN"/>
        </w:rPr>
        <w:t xml:space="preserve">Spivak theorizes the notion of “epistemic violence” in her renowned article “Can the Subaltern Speak?” 31 of signs that creates a kind of epistemological gap between our knowledge of ourselves and how we are referred to. The </w:t>
      </w:r>
      <w:r w:rsidRPr="00AA4A3D">
        <w:rPr>
          <w:rFonts w:eastAsia="Times New Roman" w:cs="Calibri"/>
          <w:color w:val="000000"/>
          <w:sz w:val="28"/>
          <w:szCs w:val="28"/>
          <w:u w:val="single"/>
          <w:shd w:val="clear" w:color="auto" w:fill="00FF00"/>
          <w:lang w:eastAsia="zh-CN"/>
        </w:rPr>
        <w:t>recognition of</w:t>
      </w:r>
      <w:r w:rsidRPr="00AA4A3D">
        <w:rPr>
          <w:rFonts w:eastAsia="Times New Roman" w:cs="Calibri"/>
          <w:color w:val="000000"/>
          <w:sz w:val="28"/>
          <w:szCs w:val="28"/>
          <w:u w:val="single"/>
          <w:lang w:eastAsia="zh-CN"/>
        </w:rPr>
        <w:t xml:space="preserve"> ones’ </w:t>
      </w:r>
      <w:r w:rsidRPr="00AA4A3D">
        <w:rPr>
          <w:rFonts w:eastAsia="Times New Roman" w:cs="Calibri"/>
          <w:color w:val="000000"/>
          <w:sz w:val="28"/>
          <w:szCs w:val="28"/>
          <w:u w:val="single"/>
          <w:shd w:val="clear" w:color="auto" w:fill="00FF00"/>
          <w:lang w:eastAsia="zh-CN"/>
        </w:rPr>
        <w:t>identity</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as Asian</w:t>
      </w:r>
      <w:r w:rsidRPr="00AA4A3D">
        <w:rPr>
          <w:rFonts w:eastAsia="Times New Roman" w:cs="Calibri"/>
          <w:color w:val="000000"/>
          <w:sz w:val="28"/>
          <w:szCs w:val="28"/>
          <w:u w:val="single"/>
          <w:lang w:eastAsia="zh-CN"/>
        </w:rPr>
        <w:t xml:space="preserve">, for instance, </w:t>
      </w:r>
      <w:r w:rsidRPr="00AA4A3D">
        <w:rPr>
          <w:rFonts w:eastAsia="Times New Roman" w:cs="Calibri"/>
          <w:color w:val="000000"/>
          <w:sz w:val="28"/>
          <w:szCs w:val="28"/>
          <w:u w:val="single"/>
          <w:shd w:val="clear" w:color="auto" w:fill="00FF00"/>
          <w:lang w:eastAsia="zh-CN"/>
        </w:rPr>
        <w:t>takes place when</w:t>
      </w:r>
      <w:r w:rsidRPr="00AA4A3D">
        <w:rPr>
          <w:rFonts w:eastAsia="Times New Roman" w:cs="Calibri"/>
          <w:color w:val="000000"/>
          <w:sz w:val="28"/>
          <w:szCs w:val="28"/>
          <w:u w:val="single"/>
          <w:lang w:eastAsia="zh-CN"/>
        </w:rPr>
        <w:t xml:space="preserve"> the </w:t>
      </w:r>
      <w:r w:rsidRPr="00AA4A3D">
        <w:rPr>
          <w:rFonts w:eastAsia="Times New Roman" w:cs="Calibri"/>
          <w:color w:val="000000"/>
          <w:sz w:val="28"/>
          <w:szCs w:val="28"/>
          <w:u w:val="single"/>
          <w:shd w:val="clear" w:color="auto" w:fill="00FF00"/>
          <w:lang w:eastAsia="zh-CN"/>
        </w:rPr>
        <w:t>public</w:t>
      </w:r>
      <w:r w:rsidRPr="00AA4A3D">
        <w:rPr>
          <w:rFonts w:eastAsia="Times New Roman" w:cs="Calibri"/>
          <w:color w:val="000000"/>
          <w:sz w:val="28"/>
          <w:szCs w:val="28"/>
          <w:u w:val="single"/>
          <w:lang w:eastAsia="zh-CN"/>
        </w:rPr>
        <w:t xml:space="preserve"> eye </w:t>
      </w:r>
      <w:r w:rsidRPr="00AA4A3D">
        <w:rPr>
          <w:rFonts w:eastAsia="Times New Roman" w:cs="Calibri"/>
          <w:color w:val="000000"/>
          <w:sz w:val="28"/>
          <w:szCs w:val="28"/>
          <w:u w:val="single"/>
          <w:shd w:val="clear" w:color="auto" w:fill="00FF00"/>
          <w:lang w:eastAsia="zh-CN"/>
        </w:rPr>
        <w:t>sees something in them that does not</w:t>
      </w:r>
      <w:r w:rsidRPr="00AA4A3D">
        <w:rPr>
          <w:rFonts w:eastAsia="Times New Roman" w:cs="Calibri"/>
          <w:color w:val="000000"/>
          <w:sz w:val="28"/>
          <w:szCs w:val="28"/>
          <w:u w:val="single"/>
          <w:lang w:eastAsia="zh-CN"/>
        </w:rPr>
        <w:t xml:space="preserve"> fully </w:t>
      </w:r>
      <w:r w:rsidRPr="00AA4A3D">
        <w:rPr>
          <w:rFonts w:eastAsia="Times New Roman" w:cs="Calibri"/>
          <w:color w:val="000000"/>
          <w:sz w:val="28"/>
          <w:szCs w:val="28"/>
          <w:u w:val="single"/>
          <w:shd w:val="clear" w:color="auto" w:fill="00FF00"/>
          <w:lang w:eastAsia="zh-CN"/>
        </w:rPr>
        <w:t>belong to them</w:t>
      </w:r>
      <w:r w:rsidRPr="00AA4A3D">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AA4A3D">
        <w:rPr>
          <w:rFonts w:eastAsia="Times New Roman" w:cs="Calibri"/>
          <w:color w:val="000000"/>
          <w:sz w:val="28"/>
          <w:szCs w:val="28"/>
          <w:u w:val="single"/>
          <w:shd w:val="clear" w:color="auto" w:fill="00FF00"/>
          <w:lang w:eastAsia="zh-CN"/>
        </w:rPr>
        <w:t>bodily appearances</w:t>
      </w:r>
      <w:r w:rsidRPr="00AA4A3D">
        <w:rPr>
          <w:rFonts w:eastAsia="Times New Roman" w:cs="Calibri"/>
          <w:color w:val="000000"/>
          <w:sz w:val="28"/>
          <w:szCs w:val="28"/>
          <w:u w:val="single"/>
          <w:lang w:eastAsia="zh-CN"/>
        </w:rPr>
        <w:t xml:space="preserve"> become </w:t>
      </w:r>
      <w:r w:rsidRPr="00AA4A3D">
        <w:rPr>
          <w:rFonts w:eastAsia="Times New Roman" w:cs="Calibri"/>
          <w:color w:val="000000"/>
          <w:sz w:val="28"/>
          <w:szCs w:val="28"/>
          <w:u w:val="single"/>
          <w:shd w:val="clear" w:color="auto" w:fill="00FF00"/>
          <w:lang w:eastAsia="zh-CN"/>
        </w:rPr>
        <w:t>determin</w:t>
      </w:r>
      <w:r w:rsidRPr="00AA4A3D">
        <w:rPr>
          <w:rFonts w:eastAsia="Times New Roman" w:cs="Calibri"/>
          <w:color w:val="000000"/>
          <w:sz w:val="28"/>
          <w:szCs w:val="28"/>
          <w:u w:val="single"/>
          <w:lang w:eastAsia="zh-CN"/>
        </w:rPr>
        <w:t xml:space="preserve">ants of their </w:t>
      </w:r>
      <w:r w:rsidRPr="00AA4A3D">
        <w:rPr>
          <w:rFonts w:eastAsia="Times New Roman" w:cs="Calibri"/>
          <w:color w:val="000000"/>
          <w:sz w:val="28"/>
          <w:szCs w:val="28"/>
          <w:u w:val="single"/>
          <w:shd w:val="clear" w:color="auto" w:fill="00FF00"/>
          <w:lang w:eastAsia="zh-CN"/>
        </w:rPr>
        <w:t>racial identity</w:t>
      </w:r>
      <w:r w:rsidRPr="00AA4A3D">
        <w:rPr>
          <w:rFonts w:eastAsia="Times New Roman" w:cs="Calibri"/>
          <w:color w:val="000000"/>
          <w:sz w:val="28"/>
          <w:szCs w:val="28"/>
          <w:u w:val="single"/>
          <w:lang w:eastAsia="zh-CN"/>
        </w:rPr>
        <w:t>, functioning as an abstract</w:t>
      </w:r>
      <w:r w:rsidRPr="00AA4A3D">
        <w:rPr>
          <w:rFonts w:eastAsia="Times New Roman" w:cs="Calibri"/>
          <w:color w:val="000000"/>
          <w:sz w:val="16"/>
          <w:szCs w:val="16"/>
          <w:lang w:eastAsia="zh-CN"/>
        </w:rPr>
        <w:t xml:space="preserve"> </w:t>
      </w:r>
      <w:r w:rsidRPr="00AA4A3D">
        <w:rPr>
          <w:rFonts w:eastAsia="Times New Roman" w:cs="Calibri"/>
          <w:color w:val="000000"/>
          <w:sz w:val="28"/>
          <w:szCs w:val="28"/>
          <w:u w:val="single"/>
          <w:lang w:eastAsia="zh-CN"/>
        </w:rPr>
        <w:t xml:space="preserve">sign </w:t>
      </w:r>
      <w:r w:rsidRPr="00AA4A3D">
        <w:rPr>
          <w:rFonts w:eastAsia="Times New Roman" w:cs="Calibri"/>
          <w:color w:val="000000"/>
          <w:sz w:val="28"/>
          <w:szCs w:val="28"/>
          <w:u w:val="single"/>
          <w:shd w:val="clear" w:color="auto" w:fill="00FF00"/>
          <w:lang w:eastAsia="zh-CN"/>
        </w:rPr>
        <w:t>that automatically refers to</w:t>
      </w:r>
      <w:r w:rsidRPr="00AA4A3D">
        <w:rPr>
          <w:rFonts w:eastAsia="Times New Roman" w:cs="Calibri"/>
          <w:color w:val="000000"/>
          <w:sz w:val="28"/>
          <w:szCs w:val="28"/>
          <w:u w:val="single"/>
          <w:lang w:eastAsia="zh-CN"/>
        </w:rPr>
        <w:t xml:space="preserve"> some </w:t>
      </w:r>
      <w:r w:rsidRPr="00AA4A3D">
        <w:rPr>
          <w:rFonts w:eastAsia="Times New Roman" w:cs="Calibri"/>
          <w:color w:val="000000"/>
          <w:sz w:val="28"/>
          <w:szCs w:val="28"/>
          <w:u w:val="single"/>
          <w:shd w:val="clear" w:color="auto" w:fill="00FF00"/>
          <w:lang w:eastAsia="zh-CN"/>
        </w:rPr>
        <w:t>concept of “Asian,” and their ontological being</w:t>
      </w:r>
      <w:r w:rsidRPr="00AA4A3D">
        <w:rPr>
          <w:rFonts w:eastAsia="Times New Roman" w:cs="Calibri"/>
          <w:color w:val="000000"/>
          <w:sz w:val="28"/>
          <w:szCs w:val="28"/>
          <w:u w:val="single"/>
          <w:lang w:eastAsia="zh-CN"/>
        </w:rPr>
        <w:t xml:space="preserve"> has its meaning only in relation to the conceptualized. Their subjectivity thus </w:t>
      </w:r>
      <w:r w:rsidRPr="00AA4A3D">
        <w:rPr>
          <w:rFonts w:eastAsia="Times New Roman" w:cs="Calibri"/>
          <w:color w:val="000000"/>
          <w:sz w:val="28"/>
          <w:szCs w:val="28"/>
          <w:u w:val="single"/>
          <w:shd w:val="clear" w:color="auto" w:fill="00FF00"/>
          <w:lang w:eastAsia="zh-CN"/>
        </w:rPr>
        <w:t>becomes regulated by</w:t>
      </w:r>
      <w:r w:rsidRPr="00AA4A3D">
        <w:rPr>
          <w:rFonts w:eastAsia="Times New Roman" w:cs="Calibri"/>
          <w:color w:val="000000"/>
          <w:sz w:val="28"/>
          <w:szCs w:val="28"/>
          <w:u w:val="single"/>
          <w:lang w:eastAsia="zh-CN"/>
        </w:rPr>
        <w:t xml:space="preserve">, and subject to, </w:t>
      </w:r>
      <w:r w:rsidRPr="00AA4A3D">
        <w:rPr>
          <w:rFonts w:eastAsia="Times New Roman" w:cs="Calibri"/>
          <w:color w:val="000000"/>
          <w:sz w:val="28"/>
          <w:szCs w:val="28"/>
          <w:u w:val="single"/>
          <w:shd w:val="clear" w:color="auto" w:fill="00FF00"/>
          <w:lang w:eastAsia="zh-CN"/>
        </w:rPr>
        <w:t>the</w:t>
      </w:r>
      <w:r w:rsidRPr="00AA4A3D">
        <w:rPr>
          <w:rFonts w:eastAsia="Times New Roman" w:cs="Calibri"/>
          <w:color w:val="000000"/>
          <w:sz w:val="28"/>
          <w:szCs w:val="28"/>
          <w:u w:val="single"/>
          <w:lang w:eastAsia="zh-CN"/>
        </w:rPr>
        <w:t xml:space="preserve"> pre established </w:t>
      </w:r>
      <w:r w:rsidRPr="00AA4A3D">
        <w:rPr>
          <w:rFonts w:eastAsia="Times New Roman" w:cs="Calibri"/>
          <w:color w:val="000000"/>
          <w:sz w:val="28"/>
          <w:szCs w:val="28"/>
          <w:u w:val="single"/>
          <w:shd w:val="clear" w:color="auto" w:fill="00FF00"/>
          <w:lang w:eastAsia="zh-CN"/>
        </w:rPr>
        <w:t>system</w:t>
      </w:r>
      <w:r w:rsidRPr="00AA4A3D">
        <w:rPr>
          <w:rFonts w:eastAsia="Times New Roman" w:cs="Calibri"/>
          <w:color w:val="000000"/>
          <w:sz w:val="28"/>
          <w:szCs w:val="28"/>
          <w:u w:val="single"/>
          <w:lang w:eastAsia="zh-CN"/>
        </w:rPr>
        <w:t xml:space="preserve"> of racial identification insofar as it certifies “who they are.”</w:t>
      </w:r>
      <w:r w:rsidRPr="00AA4A3D">
        <w:rPr>
          <w:rFonts w:eastAsia="Times New Roman" w:cs="Calibri"/>
          <w:color w:val="000000"/>
          <w:sz w:val="16"/>
          <w:szCs w:val="16"/>
          <w:lang w:eastAsia="zh-CN"/>
        </w:rPr>
        <w:t xml:space="preserve"> It refers to the way in which any Asian American happens to be recognized as Charlie Chan. </w:t>
      </w:r>
      <w:r w:rsidRPr="00AA4A3D">
        <w:rPr>
          <w:rFonts w:eastAsia="Times New Roman" w:cs="Calibri"/>
          <w:color w:val="000000"/>
          <w:sz w:val="28"/>
          <w:szCs w:val="28"/>
          <w:u w:val="single"/>
          <w:lang w:eastAsia="zh-CN"/>
        </w:rPr>
        <w:t>“Who they are,”</w:t>
      </w:r>
      <w:r w:rsidRPr="00AA4A3D">
        <w:rPr>
          <w:rFonts w:eastAsia="Times New Roman" w:cs="Calibri"/>
          <w:color w:val="000000"/>
          <w:sz w:val="16"/>
          <w:szCs w:val="16"/>
          <w:lang w:eastAsia="zh-CN"/>
        </w:rPr>
        <w:t xml:space="preserve"> in this sense, </w:t>
      </w:r>
      <w:r w:rsidRPr="00AA4A3D">
        <w:rPr>
          <w:rFonts w:eastAsia="Times New Roman" w:cs="Calibri"/>
          <w:color w:val="000000"/>
          <w:sz w:val="28"/>
          <w:szCs w:val="28"/>
          <w:u w:val="single"/>
          <w:lang w:eastAsia="zh-CN"/>
        </w:rPr>
        <w:t>indicates,</w:t>
      </w:r>
      <w:r w:rsidRPr="00AA4A3D">
        <w:rPr>
          <w:rFonts w:eastAsia="Times New Roman" w:cs="Calibri"/>
          <w:color w:val="000000"/>
          <w:sz w:val="16"/>
          <w:szCs w:val="16"/>
          <w:lang w:eastAsia="zh-CN"/>
        </w:rPr>
        <w:t xml:space="preserve"> as Louis Althusser might put it, </w:t>
      </w:r>
      <w:r w:rsidRPr="00AA4A3D">
        <w:rPr>
          <w:rFonts w:eastAsia="Times New Roman" w:cs="Calibri"/>
          <w:color w:val="000000"/>
          <w:sz w:val="28"/>
          <w:szCs w:val="28"/>
          <w:u w:val="single"/>
          <w:lang w:eastAsia="zh-CN"/>
        </w:rPr>
        <w:t xml:space="preserve">an ideological subject </w:t>
      </w:r>
      <w:r w:rsidRPr="00AA4A3D">
        <w:rPr>
          <w:rFonts w:eastAsia="Times New Roman" w:cs="Calibri"/>
          <w:color w:val="000000"/>
          <w:sz w:val="28"/>
          <w:szCs w:val="28"/>
          <w:u w:val="single"/>
          <w:lang w:eastAsia="zh-CN"/>
        </w:rPr>
        <w:lastRenderedPageBreak/>
        <w:t>that the contingent and arbitrary rule of social agreements, however biased, constitutes</w:t>
      </w:r>
      <w:r w:rsidRPr="00AA4A3D">
        <w:rPr>
          <w:rFonts w:eastAsia="Times New Roman" w:cs="Calibri"/>
          <w:color w:val="000000"/>
          <w:sz w:val="16"/>
          <w:szCs w:val="16"/>
          <w:lang w:eastAsia="zh-CN"/>
        </w:rPr>
        <w:t xml:space="preserve">. It is no wonder that Michael Omi and Howard Winant define racial formation as a “sociohistorical process by which racial categories are created, inhabited, transformed, and destroyed” (RFUS 55). It is interesting to see the way in which </w:t>
      </w:r>
      <w:r w:rsidRPr="00AA4A3D">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AA4A3D">
        <w:rPr>
          <w:rFonts w:eastAsia="Times New Roman" w:cs="Calibri"/>
          <w:color w:val="000000"/>
          <w:sz w:val="16"/>
          <w:szCs w:val="16"/>
          <w:lang w:eastAsia="zh-CN"/>
        </w:rPr>
        <w:t xml:space="preserve"> They not only </w:t>
      </w:r>
      <w:r w:rsidRPr="00AA4A3D">
        <w:rPr>
          <w:rFonts w:eastAsia="Times New Roman" w:cs="Calibri"/>
          <w:color w:val="000000"/>
          <w:sz w:val="28"/>
          <w:szCs w:val="28"/>
          <w:u w:val="single"/>
          <w:lang w:eastAsia="zh-CN"/>
        </w:rPr>
        <w:t>represent but also substitute for the imagined totality of their ontological being</w:t>
      </w:r>
      <w:r w:rsidRPr="00AA4A3D">
        <w:rPr>
          <w:rFonts w:eastAsia="Times New Roman" w:cs="Calibri"/>
          <w:color w:val="000000"/>
          <w:sz w:val="16"/>
          <w:szCs w:val="16"/>
          <w:lang w:eastAsia="zh-CN"/>
        </w:rPr>
        <w:t xml:space="preserve">. In other words, </w:t>
      </w:r>
      <w:r w:rsidRPr="00AA4A3D">
        <w:rPr>
          <w:rFonts w:eastAsia="Times New Roman" w:cs="Calibri"/>
          <w:color w:val="000000"/>
          <w:sz w:val="28"/>
          <w:szCs w:val="28"/>
          <w:u w:val="single"/>
          <w:lang w:eastAsia="zh-CN"/>
        </w:rPr>
        <w:t>their identitarian self has its ontological meaning reduced to the conceptual formality of what it means to be Asian American. The process of racial identification</w:t>
      </w:r>
      <w:r w:rsidRPr="00AA4A3D">
        <w:rPr>
          <w:rFonts w:eastAsia="Times New Roman" w:cs="Calibri"/>
          <w:color w:val="000000"/>
          <w:sz w:val="16"/>
          <w:szCs w:val="16"/>
          <w:lang w:eastAsia="zh-CN"/>
        </w:rPr>
        <w:t xml:space="preserve">, as a result, </w:t>
      </w:r>
      <w:r w:rsidRPr="00AA4A3D">
        <w:rPr>
          <w:rFonts w:eastAsia="Times New Roman" w:cs="Calibri"/>
          <w:color w:val="000000"/>
          <w:sz w:val="28"/>
          <w:szCs w:val="28"/>
          <w:u w:val="single"/>
          <w:lang w:eastAsia="zh-CN"/>
        </w:rPr>
        <w:t>occurs beyond their control and will in figuring out their self-identity.</w:t>
      </w:r>
      <w:r w:rsidRPr="00AA4A3D">
        <w:rPr>
          <w:rFonts w:eastAsia="Times New Roman" w:cs="Calibri"/>
          <w:color w:val="000000"/>
          <w:sz w:val="16"/>
          <w:szCs w:val="16"/>
          <w:lang w:eastAsia="zh-CN"/>
        </w:rPr>
        <w:t xml:space="preserve"> It keeps escaping </w:t>
      </w:r>
      <w:r w:rsidRPr="00AA4A3D">
        <w:rPr>
          <w:rFonts w:eastAsia="Times New Roman" w:cs="Calibri"/>
          <w:color w:val="000000"/>
          <w:sz w:val="28"/>
          <w:szCs w:val="28"/>
          <w:u w:val="single"/>
          <w:lang w:eastAsia="zh-CN"/>
        </w:rPr>
        <w:t>and defying their basic desire to</w:t>
      </w:r>
      <w:r w:rsidRPr="00AA4A3D">
        <w:rPr>
          <w:rFonts w:eastAsia="Times New Roman" w:cs="Calibri"/>
          <w:color w:val="000000"/>
          <w:sz w:val="16"/>
          <w:szCs w:val="16"/>
          <w:lang w:eastAsia="zh-CN"/>
        </w:rPr>
        <w:t xml:space="preserve"> 32 </w:t>
      </w:r>
      <w:r w:rsidRPr="00AA4A3D">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AA4A3D">
        <w:rPr>
          <w:rFonts w:eastAsia="Times New Roman" w:cs="Calibri"/>
          <w:color w:val="000000"/>
          <w:sz w:val="16"/>
          <w:szCs w:val="16"/>
          <w:lang w:eastAsia="zh-CN"/>
        </w:rPr>
        <w:t xml:space="preserve">. </w:t>
      </w:r>
      <w:r w:rsidRPr="00AA4A3D">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AA4A3D">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AA4A3D">
        <w:rPr>
          <w:rFonts w:eastAsia="Times New Roman" w:cs="Calibri"/>
          <w:b/>
          <w:bCs/>
          <w:color w:val="000000"/>
          <w:sz w:val="28"/>
          <w:szCs w:val="28"/>
          <w:u w:val="single"/>
          <w:lang w:eastAsia="zh-CN"/>
        </w:rPr>
        <w:t>the hegemonic authority of public gaze defines “who they are” as typical of Asian Americans.</w:t>
      </w:r>
      <w:r w:rsidRPr="00AA4A3D">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AA4A3D">
        <w:rPr>
          <w:rFonts w:eastAsia="Times New Roman" w:cs="Calibri"/>
          <w:color w:val="000000"/>
          <w:sz w:val="16"/>
          <w:szCs w:val="16"/>
          <w:lang w:eastAsia="zh-CN"/>
        </w:rPr>
        <w:t xml:space="preserve">. Nonetheless, </w:t>
      </w:r>
      <w:r w:rsidRPr="00AA4A3D">
        <w:rPr>
          <w:rFonts w:eastAsia="Times New Roman" w:cs="Calibri"/>
          <w:color w:val="000000"/>
          <w:sz w:val="28"/>
          <w:szCs w:val="28"/>
          <w:u w:val="single"/>
          <w:shd w:val="clear" w:color="auto" w:fill="00FF00"/>
          <w:lang w:eastAsia="zh-CN"/>
        </w:rPr>
        <w:t>Asian</w:t>
      </w:r>
      <w:r w:rsidRPr="00AA4A3D">
        <w:rPr>
          <w:rFonts w:eastAsia="Times New Roman" w:cs="Calibri"/>
          <w:color w:val="000000"/>
          <w:sz w:val="28"/>
          <w:szCs w:val="28"/>
          <w:u w:val="single"/>
          <w:lang w:eastAsia="zh-CN"/>
        </w:rPr>
        <w:t xml:space="preserve"> Americans’ </w:t>
      </w:r>
      <w:r w:rsidRPr="00AA4A3D">
        <w:rPr>
          <w:rFonts w:eastAsia="Times New Roman" w:cs="Calibri"/>
          <w:color w:val="000000"/>
          <w:sz w:val="28"/>
          <w:szCs w:val="28"/>
          <w:u w:val="single"/>
          <w:shd w:val="clear" w:color="auto" w:fill="00FF00"/>
          <w:lang w:eastAsia="zh-CN"/>
        </w:rPr>
        <w:t>bodies</w:t>
      </w:r>
      <w:r w:rsidRPr="00AA4A3D">
        <w:rPr>
          <w:rFonts w:eastAsia="Times New Roman" w:cs="Calibri"/>
          <w:color w:val="000000"/>
          <w:sz w:val="28"/>
          <w:szCs w:val="28"/>
          <w:u w:val="single"/>
          <w:lang w:eastAsia="zh-CN"/>
        </w:rPr>
        <w:t xml:space="preserve"> superfluously </w:t>
      </w:r>
      <w:r w:rsidRPr="00AA4A3D">
        <w:rPr>
          <w:rFonts w:eastAsia="Times New Roman" w:cs="Calibri"/>
          <w:color w:val="000000"/>
          <w:sz w:val="28"/>
          <w:szCs w:val="28"/>
          <w:u w:val="single"/>
          <w:shd w:val="clear" w:color="auto" w:fill="00FF00"/>
          <w:lang w:eastAsia="zh-CN"/>
        </w:rPr>
        <w:t>signify</w:t>
      </w:r>
      <w:r w:rsidRPr="00AA4A3D">
        <w:rPr>
          <w:rFonts w:eastAsia="Times New Roman" w:cs="Calibri"/>
          <w:color w:val="000000"/>
          <w:sz w:val="28"/>
          <w:szCs w:val="28"/>
          <w:u w:val="single"/>
          <w:lang w:eastAsia="zh-CN"/>
        </w:rPr>
        <w:t xml:space="preserve"> something excessive, </w:t>
      </w:r>
      <w:r w:rsidRPr="00AA4A3D">
        <w:rPr>
          <w:rFonts w:eastAsia="Times New Roman" w:cs="Calibri"/>
          <w:color w:val="000000"/>
          <w:sz w:val="28"/>
          <w:szCs w:val="28"/>
          <w:u w:val="single"/>
          <w:shd w:val="clear" w:color="auto" w:fill="00FF00"/>
          <w:lang w:eastAsia="zh-CN"/>
        </w:rPr>
        <w:t>more than “who they are,”</w:t>
      </w:r>
      <w:r w:rsidRPr="00AA4A3D">
        <w:rPr>
          <w:rFonts w:eastAsia="Times New Roman" w:cs="Calibri"/>
          <w:color w:val="000000"/>
          <w:sz w:val="28"/>
          <w:szCs w:val="28"/>
          <w:u w:val="single"/>
          <w:lang w:eastAsia="zh-CN"/>
        </w:rPr>
        <w:t xml:space="preserve"> an elusive meaning that is not always clear and definable vis-à-vis their racial identity.</w:t>
      </w:r>
      <w:r w:rsidRPr="00AA4A3D">
        <w:rPr>
          <w:rFonts w:eastAsia="Times New Roman" w:cs="Calibri"/>
          <w:color w:val="000000"/>
          <w:sz w:val="16"/>
          <w:szCs w:val="16"/>
          <w:lang w:eastAsia="zh-CN"/>
        </w:rPr>
        <w:t xml:space="preserve"> </w:t>
      </w:r>
      <w:r w:rsidRPr="00AA4A3D">
        <w:rPr>
          <w:rFonts w:eastAsia="Times New Roman" w:cs="Calibri"/>
          <w:color w:val="000000"/>
          <w:sz w:val="28"/>
          <w:szCs w:val="28"/>
          <w:u w:val="single"/>
          <w:lang w:eastAsia="zh-CN"/>
        </w:rPr>
        <w:t xml:space="preserve">The discrepancy between </w:t>
      </w:r>
      <w:r w:rsidRPr="00AA4A3D">
        <w:rPr>
          <w:rFonts w:eastAsia="Times New Roman" w:cs="Calibri"/>
          <w:color w:val="000000"/>
          <w:sz w:val="28"/>
          <w:szCs w:val="28"/>
          <w:u w:val="single"/>
          <w:shd w:val="clear" w:color="auto" w:fill="00FF00"/>
          <w:lang w:eastAsia="zh-CN"/>
        </w:rPr>
        <w:t>the</w:t>
      </w:r>
      <w:r w:rsidRPr="00AA4A3D">
        <w:rPr>
          <w:rFonts w:eastAsia="Times New Roman" w:cs="Calibri"/>
          <w:color w:val="000000"/>
          <w:sz w:val="28"/>
          <w:szCs w:val="28"/>
          <w:u w:val="single"/>
          <w:lang w:eastAsia="zh-CN"/>
        </w:rPr>
        <w:t xml:space="preserve"> formalistic meaning of Asian American </w:t>
      </w:r>
      <w:r w:rsidRPr="00AA4A3D">
        <w:rPr>
          <w:rFonts w:eastAsia="Times New Roman" w:cs="Calibri"/>
          <w:color w:val="000000"/>
          <w:sz w:val="28"/>
          <w:szCs w:val="28"/>
          <w:u w:val="single"/>
          <w:shd w:val="clear" w:color="auto" w:fill="00FF00"/>
          <w:lang w:eastAsia="zh-CN"/>
        </w:rPr>
        <w:t>identity</w:t>
      </w:r>
      <w:r w:rsidRPr="00AA4A3D">
        <w:rPr>
          <w:rFonts w:eastAsia="Times New Roman" w:cs="Calibri"/>
          <w:color w:val="000000"/>
          <w:sz w:val="28"/>
          <w:szCs w:val="28"/>
          <w:u w:val="single"/>
          <w:lang w:eastAsia="zh-CN"/>
        </w:rPr>
        <w:t xml:space="preserve"> and the self-reflective or self-referential meaning of their subjective self </w:t>
      </w:r>
      <w:r w:rsidRPr="00AA4A3D">
        <w:rPr>
          <w:rFonts w:eastAsia="Times New Roman" w:cs="Calibri"/>
          <w:color w:val="000000"/>
          <w:sz w:val="28"/>
          <w:szCs w:val="28"/>
          <w:u w:val="single"/>
          <w:shd w:val="clear" w:color="auto" w:fill="00FF00"/>
          <w:lang w:eastAsia="zh-CN"/>
        </w:rPr>
        <w:t xml:space="preserve">consists in </w:t>
      </w:r>
      <w:r w:rsidRPr="00AA4A3D">
        <w:rPr>
          <w:rFonts w:eastAsia="Times New Roman" w:cs="Calibri"/>
          <w:color w:val="000000"/>
          <w:sz w:val="28"/>
          <w:szCs w:val="28"/>
          <w:u w:val="single"/>
          <w:lang w:eastAsia="zh-CN"/>
        </w:rPr>
        <w:t xml:space="preserve">an indefinable dimension, or </w:t>
      </w:r>
      <w:r w:rsidRPr="00AA4A3D">
        <w:rPr>
          <w:rFonts w:eastAsia="Times New Roman" w:cs="Calibri"/>
          <w:color w:val="000000"/>
          <w:sz w:val="28"/>
          <w:szCs w:val="28"/>
          <w:u w:val="single"/>
          <w:shd w:val="clear" w:color="auto" w:fill="00FF00"/>
          <w:lang w:eastAsia="zh-CN"/>
        </w:rPr>
        <w:t>an ontological gap,</w:t>
      </w:r>
      <w:r w:rsidRPr="00AA4A3D">
        <w:rPr>
          <w:rFonts w:eastAsia="Times New Roman" w:cs="Calibri"/>
          <w:color w:val="000000"/>
          <w:sz w:val="28"/>
          <w:szCs w:val="28"/>
          <w:u w:val="single"/>
          <w:lang w:eastAsia="zh-CN"/>
        </w:rPr>
        <w:t xml:space="preserve"> within the identity</w:t>
      </w:r>
      <w:r w:rsidRPr="00AA4A3D">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AA4A3D">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AA4A3D">
        <w:rPr>
          <w:rFonts w:eastAsia="Times New Roman" w:cs="Calibri"/>
          <w:color w:val="000000"/>
          <w:sz w:val="16"/>
          <w:szCs w:val="16"/>
          <w:lang w:eastAsia="zh-CN"/>
        </w:rPr>
        <w:t xml:space="preserve">. Constituted as a cognitive system of knowledge that falls within the realm of common sense, </w:t>
      </w:r>
      <w:r w:rsidRPr="00AA4A3D">
        <w:rPr>
          <w:rFonts w:eastAsia="Times New Roman" w:cs="Calibri"/>
          <w:color w:val="000000"/>
          <w:sz w:val="28"/>
          <w:szCs w:val="28"/>
          <w:u w:val="single"/>
          <w:shd w:val="clear" w:color="auto" w:fill="00FF00"/>
          <w:lang w:eastAsia="zh-CN"/>
        </w:rPr>
        <w:t>stereotype</w:t>
      </w:r>
      <w:r w:rsidRPr="00AA4A3D">
        <w:rPr>
          <w:rFonts w:eastAsia="Times New Roman" w:cs="Calibri"/>
          <w:color w:val="000000"/>
          <w:sz w:val="28"/>
          <w:szCs w:val="28"/>
          <w:u w:val="single"/>
          <w:lang w:eastAsia="zh-CN"/>
        </w:rPr>
        <w:t xml:space="preserve"> rather </w:t>
      </w:r>
      <w:r w:rsidRPr="00AA4A3D">
        <w:rPr>
          <w:rFonts w:eastAsia="Times New Roman" w:cs="Calibri"/>
          <w:color w:val="000000"/>
          <w:sz w:val="28"/>
          <w:szCs w:val="28"/>
          <w:u w:val="single"/>
          <w:shd w:val="clear" w:color="auto" w:fill="00FF00"/>
          <w:lang w:eastAsia="zh-CN"/>
        </w:rPr>
        <w:t>turns Asian Americans into</w:t>
      </w:r>
      <w:r w:rsidRPr="00AA4A3D">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AA4A3D">
        <w:rPr>
          <w:rFonts w:eastAsia="Times New Roman" w:cs="Calibri"/>
          <w:color w:val="000000"/>
          <w:sz w:val="28"/>
          <w:szCs w:val="28"/>
          <w:u w:val="single"/>
          <w:shd w:val="clear" w:color="auto" w:fill="00FF00"/>
          <w:lang w:eastAsia="zh-CN"/>
        </w:rPr>
        <w:t>puppet-like agent</w:t>
      </w:r>
      <w:r w:rsidRPr="00AA4A3D">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w:t>
      </w:r>
      <w:r w:rsidRPr="00AA4A3D">
        <w:rPr>
          <w:rFonts w:eastAsia="Times New Roman" w:cs="Calibri"/>
          <w:color w:val="000000"/>
          <w:sz w:val="28"/>
          <w:szCs w:val="28"/>
          <w:u w:val="single"/>
          <w:lang w:eastAsia="zh-CN"/>
        </w:rPr>
        <w:lastRenderedPageBreak/>
        <w:t>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AA4A3D">
        <w:rPr>
          <w:rFonts w:eastAsia="Times New Roman" w:cs="Calibri"/>
          <w:color w:val="000000"/>
          <w:sz w:val="16"/>
          <w:szCs w:val="16"/>
          <w:lang w:eastAsia="zh-CN"/>
        </w:rPr>
        <w:t xml:space="preserve">” Simply put, </w:t>
      </w:r>
      <w:r w:rsidRPr="00AA4A3D">
        <w:rPr>
          <w:rFonts w:eastAsia="Times New Roman" w:cs="Calibri"/>
          <w:color w:val="000000"/>
          <w:sz w:val="28"/>
          <w:szCs w:val="28"/>
          <w:u w:val="single"/>
          <w:lang w:eastAsia="zh-CN"/>
        </w:rPr>
        <w:t xml:space="preserve">the former is the real of them whose subjectivity remains neither fully symbolized nor properly interpellated, </w:t>
      </w:r>
      <w:r w:rsidRPr="00AA4A3D">
        <w:rPr>
          <w:rFonts w:eastAsia="Times New Roman" w:cs="Calibri"/>
          <w:color w:val="000000"/>
          <w:sz w:val="28"/>
          <w:szCs w:val="28"/>
          <w:u w:val="single"/>
          <w:shd w:val="clear" w:color="auto" w:fill="00FF00"/>
          <w:lang w:eastAsia="zh-CN"/>
        </w:rPr>
        <w:t>an unfathomable dimension of Asian American identity</w:t>
      </w:r>
      <w:r w:rsidRPr="00AA4A3D">
        <w:rPr>
          <w:rFonts w:eastAsia="Times New Roman" w:cs="Calibri"/>
          <w:color w:val="000000"/>
          <w:sz w:val="28"/>
          <w:szCs w:val="28"/>
          <w:u w:val="single"/>
          <w:lang w:eastAsia="zh-CN"/>
        </w:rPr>
        <w:t xml:space="preserve"> that </w:t>
      </w:r>
      <w:r w:rsidRPr="00AA4A3D">
        <w:rPr>
          <w:rFonts w:eastAsia="Times New Roman" w:cs="Calibri"/>
          <w:color w:val="000000"/>
          <w:sz w:val="28"/>
          <w:szCs w:val="28"/>
          <w:u w:val="single"/>
          <w:shd w:val="clear" w:color="auto" w:fill="00FF00"/>
          <w:lang w:eastAsia="zh-CN"/>
        </w:rPr>
        <w:t>resists</w:t>
      </w:r>
      <w:r w:rsidRPr="00AA4A3D">
        <w:rPr>
          <w:rFonts w:eastAsia="Times New Roman" w:cs="Calibri"/>
          <w:color w:val="000000"/>
          <w:sz w:val="28"/>
          <w:szCs w:val="28"/>
          <w:u w:val="single"/>
          <w:lang w:eastAsia="zh-CN"/>
        </w:rPr>
        <w:t xml:space="preserve"> their </w:t>
      </w:r>
      <w:r w:rsidRPr="00AA4A3D">
        <w:rPr>
          <w:rFonts w:eastAsia="Times New Roman" w:cs="Calibri"/>
          <w:color w:val="000000"/>
          <w:sz w:val="28"/>
          <w:szCs w:val="28"/>
          <w:u w:val="single"/>
          <w:shd w:val="clear" w:color="auto" w:fill="00FF00"/>
          <w:lang w:eastAsia="zh-CN"/>
        </w:rPr>
        <w:t>being</w:t>
      </w:r>
      <w:r w:rsidRPr="00AA4A3D">
        <w:rPr>
          <w:rFonts w:eastAsia="Times New Roman" w:cs="Calibri"/>
          <w:color w:val="000000"/>
          <w:sz w:val="28"/>
          <w:szCs w:val="28"/>
          <w:u w:val="single"/>
          <w:lang w:eastAsia="zh-CN"/>
        </w:rPr>
        <w:t xml:space="preserve"> completely </w:t>
      </w:r>
      <w:r w:rsidRPr="00AA4A3D">
        <w:rPr>
          <w:rFonts w:eastAsia="Times New Roman" w:cs="Calibri"/>
          <w:color w:val="000000"/>
          <w:sz w:val="28"/>
          <w:szCs w:val="28"/>
          <w:u w:val="single"/>
          <w:shd w:val="clear" w:color="auto" w:fill="00FF00"/>
          <w:lang w:eastAsia="zh-CN"/>
        </w:rPr>
        <w:t>identified</w:t>
      </w:r>
      <w:r w:rsidRPr="00AA4A3D">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AA4A3D">
        <w:rPr>
          <w:rFonts w:eastAsia="Times New Roman" w:cs="Calibri"/>
          <w:color w:val="000000"/>
          <w:sz w:val="28"/>
          <w:szCs w:val="28"/>
          <w:u w:val="single"/>
          <w:shd w:val="clear" w:color="auto" w:fill="00FF00"/>
          <w:lang w:eastAsia="zh-CN"/>
        </w:rPr>
        <w:t xml:space="preserve">it is our fate to be social subjects </w:t>
      </w:r>
      <w:r w:rsidRPr="00AA4A3D">
        <w:rPr>
          <w:rFonts w:eastAsia="Times New Roman" w:cs="Calibri"/>
          <w:color w:val="000000"/>
          <w:sz w:val="28"/>
          <w:szCs w:val="28"/>
          <w:u w:val="single"/>
          <w:lang w:eastAsia="zh-CN"/>
        </w:rPr>
        <w:t xml:space="preserve">dictated by the representational system that constitutes our identitarian position, </w:t>
      </w:r>
      <w:r w:rsidRPr="00AA4A3D">
        <w:rPr>
          <w:rFonts w:eastAsia="Times New Roman" w:cs="Calibri"/>
          <w:b/>
          <w:bCs/>
          <w:color w:val="000000"/>
          <w:sz w:val="28"/>
          <w:szCs w:val="28"/>
          <w:u w:val="single"/>
          <w:shd w:val="clear" w:color="auto" w:fill="00FF00"/>
          <w:lang w:eastAsia="zh-CN"/>
        </w:rPr>
        <w:t>the gap</w:t>
      </w:r>
      <w:r w:rsidRPr="00AA4A3D">
        <w:rPr>
          <w:rFonts w:eastAsia="Times New Roman" w:cs="Calibri"/>
          <w:b/>
          <w:bCs/>
          <w:color w:val="000000"/>
          <w:sz w:val="28"/>
          <w:szCs w:val="28"/>
          <w:u w:val="single"/>
          <w:lang w:eastAsia="zh-CN"/>
        </w:rPr>
        <w:t xml:space="preserve"> of the subject between real and symbolic </w:t>
      </w:r>
      <w:r w:rsidRPr="00AA4A3D">
        <w:rPr>
          <w:rFonts w:eastAsia="Times New Roman" w:cs="Calibri"/>
          <w:b/>
          <w:bCs/>
          <w:color w:val="000000"/>
          <w:sz w:val="28"/>
          <w:szCs w:val="28"/>
          <w:u w:val="single"/>
          <w:shd w:val="clear" w:color="auto" w:fill="00FF00"/>
          <w:lang w:eastAsia="zh-CN"/>
        </w:rPr>
        <w:t>never comes to a closure</w:t>
      </w:r>
      <w:r w:rsidRPr="00AA4A3D">
        <w:rPr>
          <w:rFonts w:eastAsia="Times New Roman" w:cs="Calibri"/>
          <w:color w:val="000000"/>
          <w:sz w:val="28"/>
          <w:szCs w:val="28"/>
          <w:u w:val="single"/>
          <w:lang w:eastAsia="zh-CN"/>
        </w:rPr>
        <w:t>. The identitarian system of representation can maintain itself through social agreements for the communication between self and other</w:t>
      </w:r>
      <w:r w:rsidRPr="00AA4A3D">
        <w:rPr>
          <w:rFonts w:eastAsia="Times New Roman" w:cs="Calibri"/>
          <w:color w:val="000000"/>
          <w:sz w:val="16"/>
          <w:szCs w:val="16"/>
          <w:lang w:eastAsia="zh-CN"/>
        </w:rPr>
        <w:t>.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w:t>
      </w:r>
      <w:r w:rsidRPr="00AA4A3D">
        <w:rPr>
          <w:rFonts w:eastAsia="Times New Roman" w:cs="Calibri"/>
          <w:color w:val="000000"/>
          <w:sz w:val="12"/>
          <w:szCs w:val="12"/>
          <w:lang w:eastAsia="zh-CN"/>
        </w:rPr>
        <w:t xml:space="preserve">, simultaneously, that which alienates our will from ourselves in both the aesthetic and political spheres” (21). </w:t>
      </w:r>
      <w:r w:rsidRPr="00AA4A3D">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AA4A3D" w:rsidRPr="00AA4A3D" w:rsidRDefault="00AA4A3D" w:rsidP="00AA4A3D">
      <w:pPr>
        <w:spacing w:after="240" w:line="240" w:lineRule="auto"/>
        <w:rPr>
          <w:rFonts w:ascii="Times New Roman" w:eastAsia="Times New Roman" w:hAnsi="Times New Roman" w:cs="Times New Roman"/>
          <w:sz w:val="24"/>
          <w:szCs w:val="24"/>
          <w:lang w:eastAsia="zh-CN"/>
        </w:rPr>
      </w:pPr>
    </w:p>
    <w:p w:rsidR="00AA4A3D" w:rsidRPr="00AA4A3D" w:rsidRDefault="00AA4A3D" w:rsidP="00AA4A3D">
      <w:pPr>
        <w:spacing w:before="40" w:after="0" w:line="240" w:lineRule="auto"/>
        <w:outlineLvl w:val="3"/>
        <w:rPr>
          <w:rFonts w:ascii="Times New Roman" w:eastAsia="Times New Roman" w:hAnsi="Times New Roman" w:cs="Times New Roman"/>
          <w:b/>
          <w:bCs/>
          <w:sz w:val="24"/>
          <w:szCs w:val="24"/>
          <w:lang w:eastAsia="zh-CN"/>
        </w:rPr>
      </w:pPr>
      <w:r w:rsidRPr="00AA4A3D">
        <w:rPr>
          <w:rFonts w:eastAsia="Times New Roman" w:cs="Calibri"/>
          <w:b/>
          <w:bCs/>
          <w:color w:val="000000"/>
          <w:sz w:val="28"/>
          <w:szCs w:val="28"/>
          <w:lang w:eastAsia="zh-CN"/>
        </w:rPr>
        <w:t>Debate is a communicative activity which forces coercive mimetism which gauges successful assimilation that excludes Asian bodies. Language marks impossible social compliance for the Asian and separates them from the rest of the students.</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lang w:eastAsia="zh-CN"/>
        </w:rPr>
        <w:t>Eng &amp; Han 2 [Asian]</w:t>
      </w:r>
      <w:r w:rsidRPr="00AA4A3D">
        <w:rPr>
          <w:rFonts w:eastAsia="Times New Roman" w:cs="Calibri"/>
          <w:color w:val="000000"/>
          <w:sz w:val="28"/>
          <w:szCs w:val="28"/>
          <w:lang w:eastAsia="zh-CN"/>
        </w:rPr>
        <w:t>,</w:t>
      </w:r>
      <w:r w:rsidRPr="00AA4A3D">
        <w:rPr>
          <w:rFonts w:eastAsia="Times New Roman" w:cs="Calibri"/>
          <w:color w:val="000000"/>
          <w:sz w:val="16"/>
          <w:szCs w:val="16"/>
          <w:lang w:eastAsia="zh-CN"/>
        </w:rPr>
        <w:t xml:space="preserve"> DAVID L. ENG &amp; SHINHEE HAN</w:t>
      </w:r>
      <w:r w:rsidRPr="00AA4A3D">
        <w:rPr>
          <w:rFonts w:eastAsia="Times New Roman" w:cs="Calibri"/>
          <w:color w:val="000000"/>
          <w:sz w:val="16"/>
          <w:szCs w:val="16"/>
          <w:u w:val="single"/>
          <w:lang w:eastAsia="zh-CN"/>
        </w:rPr>
        <w:t xml:space="preserve"> </w:t>
      </w:r>
      <w:r w:rsidRPr="00AA4A3D">
        <w:rPr>
          <w:rFonts w:eastAsia="Times New Roman" w:cs="Calibri"/>
          <w:color w:val="000000"/>
          <w:sz w:val="16"/>
          <w:szCs w:val="16"/>
          <w:lang w:eastAsia="zh-CN"/>
        </w:rPr>
        <w:t xml:space="preserve">[David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w:t>
      </w:r>
      <w:proofErr w:type="gramStart"/>
      <w:r w:rsidRPr="00AA4A3D">
        <w:rPr>
          <w:rFonts w:eastAsia="Times New Roman" w:cs="Calibri"/>
          <w:color w:val="000000"/>
          <w:sz w:val="16"/>
          <w:szCs w:val="16"/>
          <w:lang w:eastAsia="zh-CN"/>
        </w:rPr>
        <w:t>aa</w:t>
      </w:r>
      <w:proofErr w:type="gramEnd"/>
      <w:r w:rsidRPr="00AA4A3D">
        <w:rPr>
          <w:rFonts w:eastAsia="Times New Roman" w:cs="Calibri"/>
          <w:color w:val="000000"/>
          <w:sz w:val="16"/>
          <w:szCs w:val="16"/>
          <w:lang w:eastAsia="zh-CN"/>
        </w:rPr>
        <w:t xml:space="preserve"> senior psychotherapist at the Newschool University's counseling service.  Her clinical specializations include Asian and Asian American mental health, transnational adoptees, </w:t>
      </w:r>
      <w:proofErr w:type="gramStart"/>
      <w:r w:rsidRPr="00AA4A3D">
        <w:rPr>
          <w:rFonts w:eastAsia="Times New Roman" w:cs="Calibri"/>
          <w:color w:val="000000"/>
          <w:sz w:val="16"/>
          <w:szCs w:val="16"/>
          <w:lang w:eastAsia="zh-CN"/>
        </w:rPr>
        <w:t>LGBT</w:t>
      </w:r>
      <w:proofErr w:type="gramEnd"/>
      <w:r w:rsidRPr="00AA4A3D">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color w:val="000000"/>
          <w:sz w:val="16"/>
          <w:szCs w:val="16"/>
          <w:lang w:eastAsia="zh-CN"/>
        </w:rPr>
        <w:t xml:space="preserve">﻿MIMICRY; OR, THE MELANCHOLIC MACHINE </w:t>
      </w:r>
      <w:proofErr w:type="gramStart"/>
      <w:r w:rsidRPr="00AA4A3D">
        <w:rPr>
          <w:rFonts w:eastAsia="Times New Roman" w:cs="Calibri"/>
          <w:b/>
          <w:bCs/>
          <w:color w:val="000000"/>
          <w:sz w:val="28"/>
          <w:szCs w:val="28"/>
          <w:u w:val="single"/>
          <w:lang w:eastAsia="zh-CN"/>
        </w:rPr>
        <w:t>Racial</w:t>
      </w:r>
      <w:proofErr w:type="gramEnd"/>
      <w:r w:rsidRPr="00AA4A3D">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AA4A3D">
        <w:rPr>
          <w:rFonts w:eastAsia="Times New Roman" w:cs="Calibri"/>
          <w:color w:val="000000"/>
          <w:sz w:val="16"/>
          <w:szCs w:val="16"/>
          <w:lang w:eastAsia="zh-CN"/>
        </w:rPr>
        <w:t xml:space="preserve">. In his seminal essay “Of Mimicry and Man: The Ambivalence of Colonial Discourse,” Homi Bhabha describes the ways in which a </w:t>
      </w:r>
      <w:r w:rsidRPr="00AA4A3D">
        <w:rPr>
          <w:rFonts w:eastAsia="Times New Roman" w:cs="Calibri"/>
          <w:color w:val="000000"/>
          <w:sz w:val="28"/>
          <w:szCs w:val="28"/>
          <w:u w:val="single"/>
          <w:shd w:val="clear" w:color="auto" w:fill="00FF00"/>
          <w:lang w:eastAsia="zh-CN"/>
        </w:rPr>
        <w:t xml:space="preserve">colonial regime compels the colonized subject to mimic </w:t>
      </w:r>
      <w:r w:rsidRPr="00AA4A3D">
        <w:rPr>
          <w:rFonts w:eastAsia="Times New Roman" w:cs="Calibri"/>
          <w:color w:val="000000"/>
          <w:sz w:val="28"/>
          <w:szCs w:val="28"/>
          <w:u w:val="single"/>
          <w:lang w:eastAsia="zh-CN"/>
        </w:rPr>
        <w:t xml:space="preserve">Western ideals of </w:t>
      </w:r>
      <w:r w:rsidRPr="00AA4A3D">
        <w:rPr>
          <w:rFonts w:eastAsia="Times New Roman" w:cs="Calibri"/>
          <w:color w:val="000000"/>
          <w:sz w:val="28"/>
          <w:szCs w:val="28"/>
          <w:u w:val="single"/>
          <w:shd w:val="clear" w:color="auto" w:fill="00FF00"/>
          <w:lang w:eastAsia="zh-CN"/>
        </w:rPr>
        <w:t>whiteness.</w:t>
      </w:r>
      <w:r w:rsidRPr="00AA4A3D">
        <w:rPr>
          <w:rFonts w:eastAsia="Times New Roman" w:cs="Calibri"/>
          <w:color w:val="000000"/>
          <w:sz w:val="28"/>
          <w:szCs w:val="28"/>
          <w:u w:val="single"/>
          <w:lang w:eastAsia="zh-CN"/>
        </w:rPr>
        <w:t xml:space="preserve"> </w:t>
      </w:r>
      <w:r w:rsidRPr="00AA4A3D">
        <w:rPr>
          <w:rFonts w:eastAsia="Times New Roman" w:cs="Calibri"/>
          <w:color w:val="000000"/>
          <w:sz w:val="16"/>
          <w:szCs w:val="16"/>
          <w:lang w:eastAsia="zh-CN"/>
        </w:rPr>
        <w:t>At the same time, this mimicry is also condemned to failure. Bhabha writes, “</w:t>
      </w:r>
      <w:r w:rsidRPr="00AA4A3D">
        <w:rPr>
          <w:rFonts w:eastAsia="Times New Roman" w:cs="Calibri"/>
          <w:color w:val="000000"/>
          <w:sz w:val="28"/>
          <w:szCs w:val="28"/>
          <w:u w:val="single"/>
          <w:shd w:val="clear" w:color="auto" w:fill="00FF00"/>
          <w:lang w:eastAsia="zh-CN"/>
        </w:rPr>
        <w:t xml:space="preserve">Colonial mimicry </w:t>
      </w:r>
      <w:r w:rsidRPr="00AA4A3D">
        <w:rPr>
          <w:rFonts w:eastAsia="Times New Roman" w:cs="Calibri"/>
          <w:color w:val="000000"/>
          <w:sz w:val="28"/>
          <w:szCs w:val="28"/>
          <w:u w:val="single"/>
          <w:lang w:eastAsia="zh-CN"/>
        </w:rPr>
        <w:t xml:space="preserve">is </w:t>
      </w:r>
      <w:r w:rsidRPr="00AA4A3D">
        <w:rPr>
          <w:rFonts w:eastAsia="Times New Roman" w:cs="Calibri"/>
          <w:color w:val="000000"/>
          <w:sz w:val="28"/>
          <w:szCs w:val="28"/>
          <w:u w:val="single"/>
          <w:shd w:val="clear" w:color="auto" w:fill="00FF00"/>
          <w:lang w:eastAsia="zh-CN"/>
        </w:rPr>
        <w:t xml:space="preserve">the desire for a reformed, </w:t>
      </w:r>
      <w:r w:rsidRPr="00AA4A3D">
        <w:rPr>
          <w:rFonts w:eastAsia="Times New Roman" w:cs="Calibri"/>
          <w:color w:val="000000"/>
          <w:sz w:val="28"/>
          <w:szCs w:val="28"/>
          <w:u w:val="single"/>
          <w:lang w:eastAsia="zh-CN"/>
        </w:rPr>
        <w:t xml:space="preserve">recognizable </w:t>
      </w:r>
      <w:proofErr w:type="gramStart"/>
      <w:r w:rsidRPr="00AA4A3D">
        <w:rPr>
          <w:rFonts w:eastAsia="Times New Roman" w:cs="Calibri"/>
          <w:color w:val="000000"/>
          <w:sz w:val="28"/>
          <w:szCs w:val="28"/>
          <w:u w:val="single"/>
          <w:shd w:val="clear" w:color="auto" w:fill="00FF00"/>
          <w:lang w:eastAsia="zh-CN"/>
        </w:rPr>
        <w:t>Other</w:t>
      </w:r>
      <w:proofErr w:type="gramEnd"/>
      <w:r w:rsidRPr="00AA4A3D">
        <w:rPr>
          <w:rFonts w:eastAsia="Times New Roman" w:cs="Calibri"/>
          <w:color w:val="000000"/>
          <w:sz w:val="28"/>
          <w:szCs w:val="28"/>
          <w:u w:val="single"/>
          <w:lang w:eastAsia="zh-CN"/>
        </w:rPr>
        <w:t>, as a subject of a difference that is almost the same, but not quite</w:t>
      </w:r>
      <w:r w:rsidRPr="00AA4A3D">
        <w:rPr>
          <w:rFonts w:eastAsia="Times New Roman" w:cs="Calibri"/>
          <w:color w:val="000000"/>
          <w:sz w:val="16"/>
          <w:szCs w:val="16"/>
          <w:lang w:eastAsia="zh-CN"/>
        </w:rPr>
        <w:t xml:space="preserve">. Which is to say, that the discourse of mimicry is constructed around an ambivalence; in </w:t>
      </w:r>
      <w:r w:rsidRPr="00AA4A3D">
        <w:rPr>
          <w:rFonts w:eastAsia="Times New Roman" w:cs="Calibri"/>
          <w:color w:val="000000"/>
          <w:sz w:val="16"/>
          <w:szCs w:val="16"/>
          <w:lang w:eastAsia="zh-CN"/>
        </w:rPr>
        <w:lastRenderedPageBreak/>
        <w:t xml:space="preserve">order to be effective, </w:t>
      </w:r>
      <w:r w:rsidRPr="00AA4A3D">
        <w:rPr>
          <w:rFonts w:eastAsia="Times New Roman" w:cs="Calibri"/>
          <w:b/>
          <w:bCs/>
          <w:color w:val="000000"/>
          <w:sz w:val="28"/>
          <w:szCs w:val="28"/>
          <w:u w:val="single"/>
          <w:lang w:eastAsia="zh-CN"/>
        </w:rPr>
        <w:t xml:space="preserve">mimicry </w:t>
      </w:r>
      <w:r w:rsidRPr="00AA4A3D">
        <w:rPr>
          <w:rFonts w:eastAsia="Times New Roman" w:cs="Calibri"/>
          <w:b/>
          <w:bCs/>
          <w:color w:val="000000"/>
          <w:sz w:val="28"/>
          <w:szCs w:val="28"/>
          <w:u w:val="single"/>
          <w:shd w:val="clear" w:color="auto" w:fill="00FF00"/>
          <w:lang w:eastAsia="zh-CN"/>
        </w:rPr>
        <w:t>must continually reproduce its slippage,</w:t>
      </w:r>
      <w:r w:rsidRPr="00AA4A3D">
        <w:rPr>
          <w:rFonts w:eastAsia="Times New Roman" w:cs="Calibri"/>
          <w:b/>
          <w:bCs/>
          <w:color w:val="000000"/>
          <w:sz w:val="28"/>
          <w:szCs w:val="28"/>
          <w:u w:val="single"/>
          <w:lang w:eastAsia="zh-CN"/>
        </w:rPr>
        <w:t xml:space="preserve"> its excess, its difference.…</w:t>
      </w:r>
      <w:r w:rsidRPr="00AA4A3D">
        <w:rPr>
          <w:rFonts w:eastAsia="Times New Roman" w:cs="Calibri"/>
          <w:b/>
          <w:bCs/>
          <w:color w:val="000000"/>
          <w:sz w:val="28"/>
          <w:szCs w:val="28"/>
          <w:u w:val="single"/>
          <w:shd w:val="clear" w:color="auto" w:fill="00FF00"/>
          <w:lang w:eastAsia="zh-CN"/>
        </w:rPr>
        <w:t xml:space="preserve"> Almost the same but not white</w:t>
      </w:r>
      <w:r w:rsidRPr="00AA4A3D">
        <w:rPr>
          <w:rFonts w:eastAsia="Times New Roman" w:cs="Calibri"/>
          <w:color w:val="000000"/>
          <w:sz w:val="16"/>
          <w:szCs w:val="16"/>
          <w:lang w:eastAsia="zh-CN"/>
        </w:rPr>
        <w:t xml:space="preserve">.”28 </w:t>
      </w:r>
      <w:r w:rsidRPr="00AA4A3D">
        <w:rPr>
          <w:rFonts w:eastAsia="Times New Roman" w:cs="Calibri"/>
          <w:color w:val="000000"/>
          <w:sz w:val="28"/>
          <w:szCs w:val="28"/>
          <w:u w:val="single"/>
          <w:lang w:eastAsia="zh-CN"/>
        </w:rPr>
        <w:t>Bhabha locates and labels the social imperative to assimilate as the colonial structure of mimicry.</w:t>
      </w:r>
      <w:r w:rsidRPr="00AA4A3D">
        <w:rPr>
          <w:rFonts w:eastAsia="Times New Roman" w:cs="Calibri"/>
          <w:color w:val="000000"/>
          <w:sz w:val="16"/>
          <w:szCs w:val="16"/>
          <w:lang w:eastAsia="zh-CN"/>
        </w:rPr>
        <w:t xml:space="preserve"> He highlights not only the social performance but also its inevitable, built-in failure. </w:t>
      </w:r>
      <w:r w:rsidRPr="00AA4A3D">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AA4A3D">
        <w:rPr>
          <w:rFonts w:eastAsia="Times New Roman" w:cs="Calibri"/>
          <w:color w:val="000000"/>
          <w:sz w:val="16"/>
          <w:szCs w:val="16"/>
          <w:lang w:eastAsia="zh-CN"/>
        </w:rPr>
        <w:t xml:space="preserve">Here we elaborate on Bhabha’s observations of mimicry with </w:t>
      </w:r>
      <w:r w:rsidRPr="00AA4A3D">
        <w:rPr>
          <w:rFonts w:eastAsia="Times New Roman" w:cs="Calibri"/>
          <w:color w:val="000000"/>
          <w:sz w:val="12"/>
          <w:szCs w:val="12"/>
          <w:lang w:eastAsia="zh-CN"/>
        </w:rPr>
        <w:t xml:space="preserve">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AA4A3D">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AA4A3D">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AA4A3D">
        <w:rPr>
          <w:rFonts w:eastAsia="Times New Roman" w:cs="Calibri"/>
          <w:color w:val="000000"/>
          <w:sz w:val="8"/>
          <w:szCs w:val="8"/>
          <w:lang w:eastAsia="zh-CN"/>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AA4A3D">
        <w:rPr>
          <w:rFonts w:eastAsia="Times New Roman" w:cs="Calibri"/>
          <w:color w:val="000000"/>
          <w:sz w:val="8"/>
          <w:szCs w:val="8"/>
          <w:u w:val="single"/>
          <w:lang w:eastAsia="zh-CN"/>
        </w:rPr>
        <w:t>The stereotype, Bhabha writes, “</w:t>
      </w:r>
      <w:proofErr w:type="gramStart"/>
      <w:r w:rsidRPr="00AA4A3D">
        <w:rPr>
          <w:rFonts w:eastAsia="Times New Roman" w:cs="Calibri"/>
          <w:color w:val="000000"/>
          <w:sz w:val="8"/>
          <w:szCs w:val="8"/>
          <w:u w:val="single"/>
          <w:lang w:eastAsia="zh-CN"/>
        </w:rPr>
        <w:t>is</w:t>
      </w:r>
      <w:proofErr w:type="gramEnd"/>
      <w:r w:rsidRPr="00AA4A3D">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AA4A3D">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AA4A3D">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AA4A3D">
        <w:rPr>
          <w:rFonts w:eastAsia="Times New Roman" w:cs="Calibri"/>
          <w:color w:val="000000"/>
          <w:sz w:val="8"/>
          <w:szCs w:val="8"/>
          <w:lang w:eastAsia="zh-CN"/>
        </w:rPr>
        <w:t xml:space="preserve">. </w:t>
      </w:r>
      <w:r w:rsidRPr="00AA4A3D">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AA4A3D">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AA4A3D">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AA4A3D">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AA4A3D">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AA4A3D">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w:t>
      </w:r>
      <w:proofErr w:type="gramStart"/>
      <w:r w:rsidRPr="00AA4A3D">
        <w:rPr>
          <w:rFonts w:eastAsia="Times New Roman" w:cs="Calibri"/>
          <w:color w:val="000000"/>
          <w:sz w:val="8"/>
          <w:szCs w:val="8"/>
          <w:lang w:eastAsia="zh-CN"/>
        </w:rPr>
        <w:t>us</w:t>
      </w:r>
      <w:proofErr w:type="gramEnd"/>
      <w:r w:rsidRPr="00AA4A3D">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AA4A3D">
        <w:rPr>
          <w:rFonts w:eastAsia="Times New Roman" w:cs="Calibri"/>
          <w:color w:val="000000"/>
          <w:sz w:val="8"/>
          <w:szCs w:val="8"/>
          <w:lang w:eastAsia="zh-CN"/>
        </w:rPr>
        <w:t>Here</w:t>
      </w:r>
      <w:proofErr w:type="gramEnd"/>
      <w:r w:rsidRPr="00AA4A3D">
        <w:rPr>
          <w:rFonts w:eastAsia="Times New Roman" w:cs="Calibri"/>
          <w:color w:val="000000"/>
          <w:sz w:val="8"/>
          <w:szCs w:val="8"/>
          <w:lang w:eastAsia="zh-CN"/>
        </w:rPr>
        <w:t>,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AA4A3D">
        <w:rPr>
          <w:rFonts w:eastAsia="Times New Roman" w:cs="Calibri"/>
          <w:color w:val="000000"/>
          <w:sz w:val="8"/>
          <w:szCs w:val="8"/>
          <w:lang w:eastAsia="zh-CN"/>
        </w:rPr>
        <w:t>”(</w:t>
      </w:r>
      <w:proofErr w:type="gramEnd"/>
      <w:r w:rsidRPr="00AA4A3D">
        <w:rPr>
          <w:rFonts w:eastAsia="Times New Roman" w:cs="Calibri"/>
          <w:color w:val="000000"/>
          <w:sz w:val="8"/>
          <w:szCs w:val="8"/>
          <w:lang w:eastAsia="zh-CN"/>
        </w:rPr>
        <w:t>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AA4A3D">
        <w:rPr>
          <w:rFonts w:eastAsia="Times New Roman" w:cs="Calibri"/>
          <w:color w:val="000000"/>
          <w:sz w:val="8"/>
          <w:szCs w:val="8"/>
          <w:lang w:eastAsia="zh-CN"/>
        </w:rPr>
        <w:t>)plaint</w:t>
      </w:r>
      <w:proofErr w:type="gramEnd"/>
      <w:r w:rsidRPr="00AA4A3D">
        <w:rPr>
          <w:rFonts w:eastAsia="Times New Roman" w:cs="Calibri"/>
          <w:color w:val="000000"/>
          <w:sz w:val="8"/>
          <w:szCs w:val="8"/>
          <w:lang w:eastAsia="zh-CN"/>
        </w:rPr>
        <w:t xml:space="preserve">?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AA4A3D">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A4A3D">
        <w:rPr>
          <w:rFonts w:eastAsia="Times New Roman" w:cs="Calibri"/>
          <w:color w:val="000000"/>
          <w:sz w:val="28"/>
          <w:szCs w:val="28"/>
          <w:u w:val="single"/>
          <w:shd w:val="clear" w:color="auto" w:fill="00FF00"/>
          <w:lang w:eastAsia="zh-CN"/>
        </w:rPr>
        <w:t>Nelson</w:t>
      </w:r>
      <w:r w:rsidRPr="00AA4A3D">
        <w:rPr>
          <w:rFonts w:eastAsia="Times New Roman" w:cs="Calibri"/>
          <w:color w:val="000000"/>
          <w:sz w:val="28"/>
          <w:szCs w:val="28"/>
          <w:u w:val="single"/>
          <w:lang w:eastAsia="zh-CN"/>
        </w:rPr>
        <w:t xml:space="preserve"> recounts a story that took place later in grade school. During a reading lesson, he </w:t>
      </w:r>
      <w:r w:rsidRPr="00AA4A3D">
        <w:rPr>
          <w:rFonts w:eastAsia="Times New Roman" w:cs="Calibri"/>
          <w:color w:val="000000"/>
          <w:sz w:val="28"/>
          <w:szCs w:val="28"/>
          <w:u w:val="single"/>
          <w:shd w:val="clear" w:color="auto" w:fill="00FF00"/>
          <w:lang w:eastAsia="zh-CN"/>
        </w:rPr>
        <w:t>mispronounced “crooked” as “crookd</w:t>
      </w:r>
      <w:proofErr w:type="gramStart"/>
      <w:r w:rsidRPr="00AA4A3D">
        <w:rPr>
          <w:rFonts w:eastAsia="Times New Roman" w:cs="Calibri"/>
          <w:color w:val="000000"/>
          <w:sz w:val="28"/>
          <w:szCs w:val="28"/>
          <w:u w:val="single"/>
          <w:lang w:eastAsia="zh-CN"/>
        </w:rPr>
        <w:t>”(</w:t>
      </w:r>
      <w:proofErr w:type="gramEnd"/>
      <w:r w:rsidRPr="00AA4A3D">
        <w:rPr>
          <w:rFonts w:eastAsia="Times New Roman" w:cs="Calibri"/>
          <w:color w:val="000000"/>
          <w:sz w:val="28"/>
          <w:szCs w:val="28"/>
          <w:u w:val="single"/>
          <w:lang w:eastAsia="zh-CN"/>
        </w:rPr>
        <w:t xml:space="preserve">one syllable). </w:t>
      </w:r>
      <w:r w:rsidRPr="00AA4A3D">
        <w:rPr>
          <w:rFonts w:eastAsia="Times New Roman" w:cs="Calibri"/>
          <w:color w:val="000000"/>
          <w:sz w:val="28"/>
          <w:szCs w:val="28"/>
          <w:u w:val="single"/>
          <w:shd w:val="clear" w:color="auto" w:fill="00FF00"/>
          <w:lang w:eastAsia="zh-CN"/>
        </w:rPr>
        <w:t xml:space="preserve">His teacher shamed him publicly for his failed </w:t>
      </w:r>
      <w:r w:rsidRPr="00AA4A3D">
        <w:rPr>
          <w:rFonts w:eastAsia="Times New Roman" w:cs="Calibri"/>
          <w:color w:val="000000"/>
          <w:sz w:val="28"/>
          <w:szCs w:val="28"/>
          <w:u w:val="single"/>
          <w:lang w:eastAsia="zh-CN"/>
        </w:rPr>
        <w:t xml:space="preserve">speech act—his failed act of </w:t>
      </w:r>
      <w:r w:rsidRPr="00AA4A3D">
        <w:rPr>
          <w:rFonts w:eastAsia="Times New Roman" w:cs="Calibri"/>
          <w:color w:val="000000"/>
          <w:sz w:val="28"/>
          <w:szCs w:val="28"/>
          <w:u w:val="single"/>
          <w:shd w:val="clear" w:color="auto" w:fill="00FF00"/>
          <w:lang w:eastAsia="zh-CN"/>
        </w:rPr>
        <w:t>mimicry</w:t>
      </w:r>
      <w:r w:rsidRPr="00AA4A3D">
        <w:rPr>
          <w:rFonts w:eastAsia="Times New Roman" w:cs="Calibri"/>
          <w:color w:val="000000"/>
          <w:sz w:val="28"/>
          <w:szCs w:val="28"/>
          <w:u w:val="single"/>
          <w:lang w:eastAsia="zh-CN"/>
        </w:rPr>
        <w:t xml:space="preserve"> —and demanded to </w:t>
      </w:r>
      <w:r w:rsidRPr="00AA4A3D">
        <w:rPr>
          <w:rFonts w:eastAsia="Times New Roman" w:cs="Calibri"/>
          <w:color w:val="000000"/>
          <w:sz w:val="28"/>
          <w:szCs w:val="28"/>
          <w:u w:val="single"/>
          <w:lang w:eastAsia="zh-CN"/>
        </w:rPr>
        <w:lastRenderedPageBreak/>
        <w:t xml:space="preserve">know where he learned to mispronounce such a simple word. </w:t>
      </w:r>
      <w:r w:rsidRPr="00AA4A3D">
        <w:rPr>
          <w:rFonts w:eastAsia="Times New Roman" w:cs="Calibri"/>
          <w:color w:val="000000"/>
          <w:sz w:val="16"/>
          <w:szCs w:val="16"/>
          <w:lang w:eastAsia="zh-CN"/>
        </w:rPr>
        <w:t xml:space="preserve">Nelson reluctantly replied that he learned this pronunciation from his mother. </w:t>
      </w:r>
      <w:r w:rsidRPr="00AA4A3D">
        <w:rPr>
          <w:rFonts w:eastAsia="Times New Roman" w:cs="Calibri"/>
          <w:color w:val="000000"/>
          <w:sz w:val="28"/>
          <w:szCs w:val="28"/>
          <w:u w:val="single"/>
          <w:lang w:eastAsia="zh-CN"/>
        </w:rPr>
        <w:t>Nelson remembers, in particular, feelings of social embarrassment and shame from the ridicule of his teacher and classmates.</w:t>
      </w:r>
      <w:r w:rsidRPr="00AA4A3D">
        <w:rPr>
          <w:rFonts w:eastAsia="Times New Roman" w:cs="Calibri"/>
          <w:color w:val="000000"/>
          <w:sz w:val="16"/>
          <w:szCs w:val="16"/>
          <w:lang w:eastAsia="zh-CN"/>
        </w:rPr>
        <w:t xml:space="preserve"> </w:t>
      </w:r>
      <w:r w:rsidRPr="00AA4A3D">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AA4A3D">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AA4A3D">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AA4A3D">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AA4A3D">
        <w:rPr>
          <w:rFonts w:eastAsia="Times New Roman" w:cs="Calibri"/>
          <w:color w:val="000000"/>
          <w:sz w:val="28"/>
          <w:szCs w:val="28"/>
          <w:u w:val="single"/>
          <w:lang w:eastAsia="zh-CN"/>
        </w:rPr>
        <w:t>Here the problem of</w:t>
      </w:r>
      <w:r w:rsidRPr="00AA4A3D">
        <w:rPr>
          <w:rFonts w:eastAsia="Times New Roman" w:cs="Calibri"/>
          <w:color w:val="000000"/>
          <w:sz w:val="28"/>
          <w:szCs w:val="28"/>
          <w:u w:val="single"/>
          <w:shd w:val="clear" w:color="auto" w:fill="00FF00"/>
          <w:lang w:eastAsia="zh-CN"/>
        </w:rPr>
        <w:t xml:space="preserve"> accent marks</w:t>
      </w:r>
      <w:r w:rsidRPr="00AA4A3D">
        <w:rPr>
          <w:rFonts w:eastAsia="Times New Roman" w:cs="Calibri"/>
          <w:color w:val="000000"/>
          <w:sz w:val="28"/>
          <w:szCs w:val="28"/>
          <w:u w:val="single"/>
          <w:lang w:eastAsia="zh-CN"/>
        </w:rPr>
        <w:t xml:space="preserve"> an </w:t>
      </w:r>
      <w:r w:rsidRPr="00AA4A3D">
        <w:rPr>
          <w:rFonts w:eastAsia="Times New Roman" w:cs="Calibri"/>
          <w:color w:val="000000"/>
          <w:sz w:val="28"/>
          <w:szCs w:val="28"/>
          <w:u w:val="single"/>
          <w:shd w:val="clear" w:color="auto" w:fill="00FF00"/>
          <w:lang w:eastAsia="zh-CN"/>
        </w:rPr>
        <w:t>impossible social compliance</w:t>
      </w:r>
      <w:r w:rsidRPr="00AA4A3D">
        <w:rPr>
          <w:rFonts w:eastAsia="Times New Roman" w:cs="Calibri"/>
          <w:color w:val="000000"/>
          <w:sz w:val="28"/>
          <w:szCs w:val="28"/>
          <w:u w:val="single"/>
          <w:lang w:eastAsia="zh-CN"/>
        </w:rPr>
        <w:t xml:space="preserve">. In both instances, </w:t>
      </w:r>
      <w:r w:rsidRPr="00AA4A3D">
        <w:rPr>
          <w:rFonts w:eastAsia="Times New Roman" w:cs="Calibri"/>
          <w:color w:val="000000"/>
          <w:sz w:val="28"/>
          <w:szCs w:val="28"/>
          <w:u w:val="single"/>
          <w:shd w:val="clear" w:color="auto" w:fill="00FF00"/>
          <w:lang w:eastAsia="zh-CN"/>
        </w:rPr>
        <w:t>language is the privileged vehicle</w:t>
      </w:r>
      <w:r w:rsidRPr="00AA4A3D">
        <w:rPr>
          <w:rFonts w:eastAsia="Times New Roman" w:cs="Calibri"/>
          <w:color w:val="000000"/>
          <w:sz w:val="28"/>
          <w:szCs w:val="28"/>
          <w:u w:val="single"/>
          <w:lang w:eastAsia="zh-CN"/>
        </w:rPr>
        <w:t xml:space="preserve">— the privileged property— </w:t>
      </w:r>
      <w:r w:rsidRPr="00AA4A3D">
        <w:rPr>
          <w:rFonts w:eastAsia="Times New Roman" w:cs="Calibri"/>
          <w:color w:val="000000"/>
          <w:sz w:val="28"/>
          <w:szCs w:val="28"/>
          <w:u w:val="single"/>
          <w:shd w:val="clear" w:color="auto" w:fill="00FF00"/>
          <w:lang w:eastAsia="zh-CN"/>
        </w:rPr>
        <w:t>by which standards of successful assimilation</w:t>
      </w:r>
      <w:r w:rsidRPr="00AA4A3D">
        <w:rPr>
          <w:rFonts w:eastAsia="Times New Roman" w:cs="Calibri"/>
          <w:color w:val="000000"/>
          <w:sz w:val="28"/>
          <w:szCs w:val="28"/>
          <w:u w:val="single"/>
          <w:lang w:eastAsia="zh-CN"/>
        </w:rPr>
        <w:t xml:space="preserve"> and failed integration </w:t>
      </w:r>
      <w:r w:rsidRPr="00AA4A3D">
        <w:rPr>
          <w:rFonts w:eastAsia="Times New Roman" w:cs="Calibri"/>
          <w:color w:val="000000"/>
          <w:sz w:val="28"/>
          <w:szCs w:val="28"/>
          <w:u w:val="single"/>
          <w:shd w:val="clear" w:color="auto" w:fill="00FF00"/>
          <w:lang w:eastAsia="zh-CN"/>
        </w:rPr>
        <w:t>are measured</w:t>
      </w:r>
      <w:r w:rsidRPr="00AA4A3D">
        <w:rPr>
          <w:rFonts w:eastAsia="Times New Roman" w:cs="Calibri"/>
          <w:color w:val="000000"/>
          <w:sz w:val="28"/>
          <w:szCs w:val="28"/>
          <w:u w:val="single"/>
          <w:lang w:eastAsia="zh-CN"/>
        </w:rPr>
        <w:t>.</w:t>
      </w:r>
      <w:r w:rsidRPr="00AA4A3D">
        <w:rPr>
          <w:rFonts w:eastAsia="Times New Roman" w:cs="Calibri"/>
          <w:color w:val="000000"/>
          <w:sz w:val="16"/>
          <w:szCs w:val="16"/>
          <w:lang w:eastAsia="zh-CN"/>
        </w:rPr>
        <w:t xml:space="preserve"> In this sense, </w:t>
      </w:r>
      <w:r w:rsidRPr="00AA4A3D">
        <w:rPr>
          <w:rFonts w:eastAsia="Times New Roman" w:cs="Calibri"/>
          <w:b/>
          <w:bCs/>
          <w:color w:val="000000"/>
          <w:sz w:val="28"/>
          <w:szCs w:val="28"/>
          <w:u w:val="single"/>
          <w:shd w:val="clear" w:color="auto" w:fill="00FF00"/>
          <w:lang w:eastAsia="zh-CN"/>
        </w:rPr>
        <w:t>language</w:t>
      </w:r>
      <w:r w:rsidRPr="00AA4A3D">
        <w:rPr>
          <w:rFonts w:eastAsia="Times New Roman" w:cs="Calibri"/>
          <w:b/>
          <w:bCs/>
          <w:color w:val="000000"/>
          <w:sz w:val="28"/>
          <w:szCs w:val="28"/>
          <w:u w:val="single"/>
          <w:lang w:eastAsia="zh-CN"/>
        </w:rPr>
        <w:t xml:space="preserve"> itself might be thought of as </w:t>
      </w:r>
      <w:r w:rsidRPr="00AA4A3D">
        <w:rPr>
          <w:rFonts w:eastAsia="Times New Roman" w:cs="Calibri"/>
          <w:b/>
          <w:bCs/>
          <w:color w:val="000000"/>
          <w:sz w:val="28"/>
          <w:szCs w:val="28"/>
          <w:u w:val="single"/>
          <w:shd w:val="clear" w:color="auto" w:fill="00FF00"/>
          <w:lang w:eastAsia="zh-CN"/>
        </w:rPr>
        <w:t>a</w:t>
      </w:r>
      <w:r w:rsidRPr="00AA4A3D">
        <w:rPr>
          <w:rFonts w:eastAsia="Times New Roman" w:cs="Calibri"/>
          <w:b/>
          <w:bCs/>
          <w:color w:val="000000"/>
          <w:sz w:val="28"/>
          <w:szCs w:val="28"/>
          <w:u w:val="single"/>
          <w:lang w:eastAsia="zh-CN"/>
        </w:rPr>
        <w:t xml:space="preserve"> kind of </w:t>
      </w:r>
      <w:r w:rsidRPr="00AA4A3D">
        <w:rPr>
          <w:rFonts w:eastAsia="Times New Roman" w:cs="Calibri"/>
          <w:b/>
          <w:bCs/>
          <w:color w:val="000000"/>
          <w:sz w:val="28"/>
          <w:szCs w:val="28"/>
          <w:u w:val="single"/>
          <w:shd w:val="clear" w:color="auto" w:fill="00FF00"/>
          <w:lang w:eastAsia="zh-CN"/>
        </w:rPr>
        <w:t>property right</w:t>
      </w:r>
      <w:r w:rsidRPr="00AA4A3D">
        <w:rPr>
          <w:rFonts w:eastAsia="Times New Roman" w:cs="Calibri"/>
          <w:b/>
          <w:bCs/>
          <w:color w:val="000000"/>
          <w:sz w:val="28"/>
          <w:szCs w:val="28"/>
          <w:u w:val="single"/>
          <w:lang w:eastAsia="zh-CN"/>
        </w:rPr>
        <w:t xml:space="preserve"> and stereotype, </w:t>
      </w:r>
      <w:r w:rsidRPr="00AA4A3D">
        <w:rPr>
          <w:rFonts w:eastAsia="Times New Roman" w:cs="Calibri"/>
          <w:b/>
          <w:bCs/>
          <w:color w:val="000000"/>
          <w:sz w:val="28"/>
          <w:szCs w:val="28"/>
          <w:u w:val="single"/>
          <w:shd w:val="clear" w:color="auto" w:fill="00FF00"/>
          <w:lang w:eastAsia="zh-CN"/>
        </w:rPr>
        <w:t>demanding a flawless mimicry</w:t>
      </w:r>
      <w:r w:rsidRPr="00AA4A3D">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AA4A3D">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AA4A3D">
        <w:rPr>
          <w:rFonts w:eastAsia="Times New Roman" w:cs="Calibri"/>
          <w:b/>
          <w:bCs/>
          <w:color w:val="000000"/>
          <w:sz w:val="28"/>
          <w:szCs w:val="28"/>
          <w:u w:val="single"/>
          <w:lang w:eastAsia="zh-CN"/>
        </w:rPr>
        <w:t xml:space="preserve">We need to emphasize that </w:t>
      </w:r>
      <w:r w:rsidRPr="00AA4A3D">
        <w:rPr>
          <w:rFonts w:eastAsia="Times New Roman" w:cs="Calibri"/>
          <w:b/>
          <w:bCs/>
          <w:color w:val="000000"/>
          <w:sz w:val="28"/>
          <w:szCs w:val="28"/>
          <w:u w:val="single"/>
          <w:shd w:val="clear" w:color="auto" w:fill="00FF00"/>
          <w:lang w:eastAsia="zh-CN"/>
        </w:rPr>
        <w:t>the shaming ritual</w:t>
      </w:r>
      <w:r w:rsidRPr="00AA4A3D">
        <w:rPr>
          <w:rFonts w:eastAsia="Times New Roman" w:cs="Calibri"/>
          <w:b/>
          <w:bCs/>
          <w:color w:val="000000"/>
          <w:sz w:val="28"/>
          <w:szCs w:val="28"/>
          <w:u w:val="single"/>
          <w:lang w:eastAsia="zh-CN"/>
        </w:rPr>
        <w:t xml:space="preserve"> to which the grade-school teacher subjected Nelson—one </w:t>
      </w:r>
      <w:r w:rsidRPr="00AA4A3D">
        <w:rPr>
          <w:rFonts w:eastAsia="Times New Roman" w:cs="Calibri"/>
          <w:b/>
          <w:bCs/>
          <w:color w:val="000000"/>
          <w:sz w:val="28"/>
          <w:szCs w:val="28"/>
          <w:u w:val="single"/>
          <w:shd w:val="clear" w:color="auto" w:fill="00FF00"/>
          <w:lang w:eastAsia="zh-CN"/>
        </w:rPr>
        <w:t xml:space="preserve">all too common in the </w:t>
      </w:r>
      <w:r w:rsidRPr="00AA4A3D">
        <w:rPr>
          <w:rFonts w:eastAsia="Times New Roman" w:cs="Calibri"/>
          <w:b/>
          <w:bCs/>
          <w:color w:val="000000"/>
          <w:sz w:val="28"/>
          <w:szCs w:val="28"/>
          <w:u w:val="single"/>
          <w:lang w:eastAsia="zh-CN"/>
        </w:rPr>
        <w:t>Darwinian space of the</w:t>
      </w:r>
      <w:r w:rsidRPr="00AA4A3D">
        <w:rPr>
          <w:rFonts w:eastAsia="Times New Roman" w:cs="Calibri"/>
          <w:b/>
          <w:bCs/>
          <w:color w:val="000000"/>
          <w:sz w:val="28"/>
          <w:szCs w:val="28"/>
          <w:u w:val="single"/>
          <w:shd w:val="clear" w:color="auto" w:fill="00FF00"/>
          <w:lang w:eastAsia="zh-CN"/>
        </w:rPr>
        <w:t xml:space="preserve"> classroom— </w:t>
      </w:r>
      <w:r w:rsidRPr="00AA4A3D">
        <w:rPr>
          <w:rFonts w:eastAsia="Times New Roman" w:cs="Calibri"/>
          <w:b/>
          <w:bCs/>
          <w:color w:val="000000"/>
          <w:sz w:val="28"/>
          <w:szCs w:val="28"/>
          <w:u w:val="single"/>
          <w:lang w:eastAsia="zh-CN"/>
        </w:rPr>
        <w:t xml:space="preserve">is one that not merely makes his transition into English difficult but also </w:t>
      </w:r>
      <w:r w:rsidRPr="00AA4A3D">
        <w:rPr>
          <w:rFonts w:eastAsia="Times New Roman" w:cs="Calibri"/>
          <w:b/>
          <w:bCs/>
          <w:color w:val="000000"/>
          <w:sz w:val="28"/>
          <w:szCs w:val="28"/>
          <w:u w:val="single"/>
          <w:shd w:val="clear" w:color="auto" w:fill="00FF00"/>
          <w:lang w:eastAsia="zh-CN"/>
        </w:rPr>
        <w:t>demonizes</w:t>
      </w:r>
      <w:r w:rsidRPr="00AA4A3D">
        <w:rPr>
          <w:rFonts w:eastAsia="Times New Roman" w:cs="Calibri"/>
          <w:b/>
          <w:bCs/>
          <w:color w:val="000000"/>
          <w:sz w:val="28"/>
          <w:szCs w:val="28"/>
          <w:u w:val="single"/>
          <w:lang w:eastAsia="zh-CN"/>
        </w:rPr>
        <w:t xml:space="preserve"> and repudiates </w:t>
      </w:r>
      <w:r w:rsidRPr="00AA4A3D">
        <w:rPr>
          <w:rFonts w:eastAsia="Times New Roman" w:cs="Calibri"/>
          <w:b/>
          <w:bCs/>
          <w:color w:val="000000"/>
          <w:sz w:val="28"/>
          <w:szCs w:val="28"/>
          <w:u w:val="single"/>
          <w:shd w:val="clear" w:color="auto" w:fill="00FF00"/>
          <w:lang w:eastAsia="zh-CN"/>
        </w:rPr>
        <w:t>the mother</w:t>
      </w:r>
      <w:r w:rsidRPr="00AA4A3D">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AA4A3D">
        <w:rPr>
          <w:rFonts w:eastAsia="Times New Roman" w:cs="Calibri"/>
          <w:color w:val="000000"/>
          <w:sz w:val="16"/>
          <w:szCs w:val="16"/>
          <w:lang w:eastAsia="zh-CN"/>
        </w:rPr>
        <w:t>insecurity.</w:t>
      </w:r>
      <w:proofErr w:type="gramEnd"/>
      <w:r w:rsidRPr="00AA4A3D">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AA4A3D">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AA4A3D">
        <w:rPr>
          <w:rFonts w:eastAsia="Times New Roman" w:cs="Calibri"/>
          <w:color w:val="000000"/>
          <w:sz w:val="16"/>
          <w:szCs w:val="16"/>
          <w:lang w:eastAsia="zh-CN"/>
        </w:rPr>
        <w:t>. “Kelly</w:t>
      </w:r>
      <w:proofErr w:type="gramStart"/>
      <w:r w:rsidRPr="00AA4A3D">
        <w:rPr>
          <w:rFonts w:eastAsia="Times New Roman" w:cs="Calibri"/>
          <w:color w:val="000000"/>
          <w:sz w:val="16"/>
          <w:szCs w:val="16"/>
          <w:lang w:eastAsia="zh-CN"/>
        </w:rPr>
        <w:t>”(</w:t>
      </w:r>
      <w:proofErr w:type="gramEnd"/>
      <w:r w:rsidRPr="00AA4A3D">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AA4A3D">
        <w:rPr>
          <w:rFonts w:eastAsia="Times New Roman" w:cs="Calibri"/>
          <w:color w:val="000000"/>
          <w:sz w:val="28"/>
          <w:szCs w:val="28"/>
          <w:u w:val="single"/>
          <w:lang w:eastAsia="zh-CN"/>
        </w:rPr>
        <w:t xml:space="preserve">Truong’s narrator recalls their grade-school teacher: </w:t>
      </w:r>
      <w:r w:rsidRPr="00AA4A3D">
        <w:rPr>
          <w:rFonts w:eastAsia="Times New Roman" w:cs="Calibri"/>
          <w:color w:val="000000"/>
          <w:sz w:val="16"/>
          <w:szCs w:val="16"/>
          <w:lang w:eastAsia="zh-CN"/>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AA4A3D">
        <w:rPr>
          <w:rFonts w:eastAsia="Times New Roman" w:cs="Calibri"/>
          <w:color w:val="000000"/>
          <w:sz w:val="28"/>
          <w:szCs w:val="28"/>
          <w:u w:val="single"/>
          <w:lang w:eastAsia="zh-CN"/>
        </w:rPr>
        <w:t xml:space="preserve">You have to know that all the while she was teaching us history she was telling, with her language </w:t>
      </w:r>
      <w:r w:rsidRPr="00AA4A3D">
        <w:rPr>
          <w:rFonts w:eastAsia="Times New Roman" w:cs="Calibri"/>
          <w:color w:val="000000"/>
          <w:sz w:val="28"/>
          <w:szCs w:val="28"/>
          <w:u w:val="single"/>
          <w:lang w:eastAsia="zh-CN"/>
        </w:rPr>
        <w:lastRenderedPageBreak/>
        <w:t>for the deaf, blind, and dumb; she was telling all the boys in our class that I was Pearl and my last name was Harbor. They understood her like she was speaking French and their names were all Claude and Pierre</w:t>
      </w:r>
      <w:r w:rsidRPr="00AA4A3D">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AA4A3D">
        <w:rPr>
          <w:rFonts w:eastAsia="Times New Roman" w:cs="Calibri"/>
          <w:color w:val="000000"/>
          <w:sz w:val="28"/>
          <w:szCs w:val="28"/>
          <w:u w:val="single"/>
          <w:lang w:eastAsia="zh-CN"/>
        </w:rPr>
        <w:t>Here, Mrs. Hammerick’s common language for the “deaf, blind, and dumb”—a language from which Thuy-Mai is emphatically excluded—is used to create and then separate good students from bad students within the institutionalized space of the classroom.</w:t>
      </w:r>
      <w:r w:rsidRPr="00AA4A3D">
        <w:rPr>
          <w:rFonts w:eastAsia="Times New Roman" w:cs="Calibri"/>
          <w:color w:val="000000"/>
          <w:sz w:val="16"/>
          <w:szCs w:val="16"/>
          <w:lang w:eastAsia="zh-CN"/>
        </w:rPr>
        <w:t xml:space="preserve"> The Susans and the Beths, the Claudes and the Pierres, are all, as Louis Althusser would put it, “interpellated”by the mayor’s wife as good citizen- subjects of the classroom and nation-state.46 </w:t>
      </w:r>
      <w:r w:rsidRPr="00AA4A3D">
        <w:rPr>
          <w:rFonts w:eastAsia="Times New Roman" w:cs="Calibri"/>
          <w:b/>
          <w:bCs/>
          <w:color w:val="000000"/>
          <w:sz w:val="28"/>
          <w:szCs w:val="28"/>
          <w:u w:val="single"/>
          <w:lang w:eastAsia="zh-CN"/>
        </w:rPr>
        <w:t xml:space="preserve">Truong emphasizes how </w:t>
      </w:r>
      <w:r w:rsidRPr="00AA4A3D">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AA4A3D">
        <w:rPr>
          <w:rFonts w:eastAsia="Times New Roman" w:cs="Calibri"/>
          <w:b/>
          <w:bCs/>
          <w:color w:val="000000"/>
          <w:sz w:val="28"/>
          <w:szCs w:val="28"/>
          <w:u w:val="single"/>
          <w:lang w:eastAsia="zh-CN"/>
        </w:rPr>
        <w:t xml:space="preserve">and belonging </w:t>
      </w:r>
      <w:r w:rsidRPr="00AA4A3D">
        <w:rPr>
          <w:rFonts w:eastAsia="Times New Roman" w:cs="Calibri"/>
          <w:b/>
          <w:bCs/>
          <w:color w:val="000000"/>
          <w:sz w:val="28"/>
          <w:szCs w:val="28"/>
          <w:u w:val="single"/>
          <w:shd w:val="clear" w:color="auto" w:fill="00FF00"/>
          <w:lang w:eastAsia="zh-CN"/>
        </w:rPr>
        <w:t xml:space="preserve">are established </w:t>
      </w:r>
      <w:r w:rsidRPr="00AA4A3D">
        <w:rPr>
          <w:rFonts w:eastAsia="Times New Roman" w:cs="Calibri"/>
          <w:b/>
          <w:bCs/>
          <w:color w:val="000000"/>
          <w:sz w:val="28"/>
          <w:szCs w:val="28"/>
          <w:u w:val="single"/>
          <w:lang w:eastAsia="zh-CN"/>
        </w:rPr>
        <w:t xml:space="preserve">and reinforced through pedagogical compliance. </w:t>
      </w:r>
      <w:r w:rsidRPr="00AA4A3D">
        <w:rPr>
          <w:rFonts w:eastAsia="Times New Roman" w:cs="Calibri"/>
          <w:color w:val="000000"/>
          <w:sz w:val="16"/>
          <w:szCs w:val="16"/>
          <w:lang w:eastAsia="zh-CN"/>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AA4A3D">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AA4A3D">
        <w:rPr>
          <w:rFonts w:eastAsia="Times New Roman" w:cs="Calibri"/>
          <w:color w:val="000000"/>
          <w:sz w:val="16"/>
          <w:szCs w:val="16"/>
          <w:lang w:eastAsia="zh-CN"/>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AA4A3D">
      <w:pPr>
        <w:spacing w:before="240" w:after="40" w:line="240" w:lineRule="auto"/>
        <w:outlineLvl w:val="3"/>
        <w:rPr>
          <w:rFonts w:ascii="Times New Roman" w:eastAsia="Times New Roman" w:hAnsi="Times New Roman" w:cs="Times New Roman"/>
          <w:b/>
          <w:bCs/>
          <w:sz w:val="24"/>
          <w:szCs w:val="24"/>
          <w:lang w:eastAsia="zh-CN"/>
        </w:rPr>
      </w:pPr>
      <w:r w:rsidRPr="00AA4A3D">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AA4A3D" w:rsidRPr="00AA4A3D" w:rsidRDefault="00AA4A3D" w:rsidP="00AA4A3D">
      <w:pPr>
        <w:spacing w:before="240" w:after="240" w:line="240" w:lineRule="auto"/>
        <w:rPr>
          <w:rFonts w:ascii="Times New Roman" w:eastAsia="Times New Roman" w:hAnsi="Times New Roman" w:cs="Times New Roman"/>
          <w:sz w:val="24"/>
          <w:szCs w:val="24"/>
          <w:lang w:eastAsia="zh-CN"/>
        </w:rPr>
      </w:pPr>
      <w:r w:rsidRPr="00AA4A3D">
        <w:rPr>
          <w:rFonts w:ascii="Arial" w:eastAsia="Times New Roman" w:hAnsi="Arial" w:cs="Arial"/>
          <w:color w:val="000000"/>
          <w:sz w:val="26"/>
          <w:szCs w:val="26"/>
          <w:lang w:eastAsia="zh-CN"/>
        </w:rPr>
        <w:t xml:space="preserve">Kim 2 [Asian] </w:t>
      </w:r>
      <w:r w:rsidRPr="00AA4A3D">
        <w:rPr>
          <w:rFonts w:ascii="Arial" w:eastAsia="Times New Roman" w:hAnsi="Arial" w:cs="Arial"/>
          <w:color w:val="000000"/>
          <w:lang w:eastAsia="zh-CN"/>
        </w:rPr>
        <w:t>(Chang-Hee Kim, The Fantasy of Asian America: Identity, Ideology, and Desire) 2009 //Nato</w:t>
      </w:r>
    </w:p>
    <w:p w:rsidR="00AA4A3D" w:rsidRPr="00AA4A3D" w:rsidRDefault="00AA4A3D" w:rsidP="00AA4A3D">
      <w:pPr>
        <w:spacing w:before="240" w:after="240" w:line="240" w:lineRule="auto"/>
        <w:rPr>
          <w:rFonts w:ascii="Times New Roman" w:eastAsia="Times New Roman" w:hAnsi="Times New Roman" w:cs="Times New Roman"/>
          <w:sz w:val="24"/>
          <w:szCs w:val="24"/>
          <w:lang w:eastAsia="zh-CN"/>
        </w:rPr>
      </w:pPr>
      <w:r w:rsidRPr="00AA4A3D">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AA4A3D">
        <w:rPr>
          <w:rFonts w:ascii="Arial" w:eastAsia="Times New Roman" w:hAnsi="Arial" w:cs="Arial"/>
          <w:b/>
          <w:bCs/>
          <w:color w:val="000000"/>
          <w:u w:val="single"/>
          <w:shd w:val="clear" w:color="auto" w:fill="00FF00"/>
          <w:lang w:eastAsia="zh-CN"/>
        </w:rPr>
        <w:t>freedom</w:t>
      </w:r>
      <w:r w:rsidRPr="00AA4A3D">
        <w:rPr>
          <w:rFonts w:ascii="Arial" w:eastAsia="Times New Roman" w:hAnsi="Arial" w:cs="Arial"/>
          <w:color w:val="000000"/>
          <w:lang w:eastAsia="zh-CN"/>
        </w:rPr>
        <w:t xml:space="preserve"> to gain the true sense of self is not the subject’s recognizing the objectified other in self-reflectivity; rather, that </w:t>
      </w:r>
      <w:r w:rsidRPr="00AA4A3D">
        <w:rPr>
          <w:rFonts w:ascii="Arial" w:eastAsia="Times New Roman" w:hAnsi="Arial" w:cs="Arial"/>
          <w:b/>
          <w:bCs/>
          <w:color w:val="000000"/>
          <w:u w:val="single"/>
          <w:shd w:val="clear" w:color="auto" w:fill="00FF00"/>
          <w:lang w:eastAsia="zh-CN"/>
        </w:rPr>
        <w:t>is</w:t>
      </w:r>
      <w:r w:rsidRPr="00AA4A3D">
        <w:rPr>
          <w:rFonts w:ascii="Arial" w:eastAsia="Times New Roman" w:hAnsi="Arial" w:cs="Arial"/>
          <w:color w:val="000000"/>
          <w:lang w:eastAsia="zh-CN"/>
        </w:rPr>
        <w:t xml:space="preserve"> its </w:t>
      </w:r>
      <w:r w:rsidRPr="00AA4A3D">
        <w:rPr>
          <w:rFonts w:ascii="Arial" w:eastAsia="Times New Roman" w:hAnsi="Arial" w:cs="Arial"/>
          <w:b/>
          <w:bCs/>
          <w:color w:val="000000"/>
          <w:u w:val="single"/>
          <w:shd w:val="clear" w:color="auto" w:fill="00FF00"/>
          <w:lang w:eastAsia="zh-CN"/>
        </w:rPr>
        <w:t>eliminating the other from itself</w:t>
      </w:r>
      <w:r w:rsidRPr="00AA4A3D">
        <w:rPr>
          <w:rFonts w:ascii="Arial" w:eastAsia="Times New Roman" w:hAnsi="Arial" w:cs="Arial"/>
          <w:color w:val="000000"/>
          <w:lang w:eastAsia="zh-CN"/>
        </w:rPr>
        <w:t xml:space="preserve"> to consolidate its hegemonic</w:t>
      </w:r>
      <w:r w:rsidRPr="00AA4A3D">
        <w:rPr>
          <w:rFonts w:ascii="Arial" w:eastAsia="Times New Roman" w:hAnsi="Arial" w:cs="Arial"/>
          <w:color w:val="000000"/>
          <w:sz w:val="16"/>
          <w:szCs w:val="16"/>
          <w:lang w:eastAsia="zh-CN"/>
        </w:rPr>
        <w:t>—whether master or slave—position</w:t>
      </w:r>
      <w:r w:rsidRPr="00AA4A3D">
        <w:rPr>
          <w:rFonts w:ascii="Arial" w:eastAsia="Times New Roman" w:hAnsi="Arial" w:cs="Arial"/>
          <w:b/>
          <w:bCs/>
          <w:color w:val="000000"/>
          <w:sz w:val="16"/>
          <w:szCs w:val="16"/>
          <w:u w:val="single"/>
          <w:lang w:eastAsia="zh-CN"/>
        </w:rPr>
        <w:t xml:space="preserve"> </w:t>
      </w:r>
      <w:r w:rsidRPr="00AA4A3D">
        <w:rPr>
          <w:rFonts w:ascii="Arial" w:eastAsia="Times New Roman" w:hAnsi="Arial" w:cs="Arial"/>
          <w:b/>
          <w:bCs/>
          <w:color w:val="000000"/>
          <w:u w:val="single"/>
          <w:shd w:val="clear" w:color="auto" w:fill="00FF00"/>
          <w:lang w:eastAsia="zh-CN"/>
        </w:rPr>
        <w:t>and</w:t>
      </w:r>
      <w:r w:rsidRPr="00AA4A3D">
        <w:rPr>
          <w:rFonts w:ascii="Arial" w:eastAsia="Times New Roman" w:hAnsi="Arial" w:cs="Arial"/>
          <w:color w:val="000000"/>
          <w:lang w:eastAsia="zh-CN"/>
        </w:rPr>
        <w:t xml:space="preserve"> thus to </w:t>
      </w:r>
      <w:r w:rsidRPr="00AA4A3D">
        <w:rPr>
          <w:rFonts w:ascii="Arial" w:eastAsia="Times New Roman" w:hAnsi="Arial" w:cs="Arial"/>
          <w:b/>
          <w:bCs/>
          <w:color w:val="000000"/>
          <w:u w:val="single"/>
          <w:shd w:val="clear" w:color="auto" w:fill="00FF00"/>
          <w:lang w:eastAsia="zh-CN"/>
        </w:rPr>
        <w:t>become independent</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 xml:space="preserve">of the other </w:t>
      </w:r>
      <w:r w:rsidRPr="00AA4A3D">
        <w:rPr>
          <w:rFonts w:ascii="Arial" w:eastAsia="Times New Roman" w:hAnsi="Arial" w:cs="Arial"/>
          <w:b/>
          <w:bCs/>
          <w:color w:val="000000"/>
          <w:u w:val="single"/>
          <w:shd w:val="clear" w:color="auto" w:fill="00FF00"/>
          <w:lang w:eastAsia="zh-CN"/>
        </w:rPr>
        <w:t>permanently</w:t>
      </w:r>
      <w:r w:rsidRPr="00AA4A3D">
        <w:rPr>
          <w:rFonts w:ascii="Arial" w:eastAsia="Times New Roman" w:hAnsi="Arial" w:cs="Arial"/>
          <w:b/>
          <w:bCs/>
          <w:color w:val="000000"/>
          <w:u w:val="single"/>
          <w:lang w:eastAsia="zh-CN"/>
        </w:rPr>
        <w:t>.</w:t>
      </w:r>
      <w:r w:rsidRPr="00AA4A3D">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AA4A3D">
        <w:rPr>
          <w:rFonts w:ascii="Arial" w:eastAsia="Times New Roman" w:hAnsi="Arial" w:cs="Arial"/>
          <w:color w:val="000000"/>
          <w:lang w:eastAsia="zh-CN"/>
        </w:rPr>
        <w:t xml:space="preserve">This is a critical moment when the </w:t>
      </w:r>
      <w:r w:rsidRPr="00AA4A3D">
        <w:rPr>
          <w:rFonts w:ascii="Arial" w:eastAsia="Times New Roman" w:hAnsi="Arial" w:cs="Arial"/>
          <w:b/>
          <w:bCs/>
          <w:color w:val="000000"/>
          <w:u w:val="single"/>
          <w:shd w:val="clear" w:color="auto" w:fill="00FF00"/>
          <w:lang w:eastAsia="zh-CN"/>
        </w:rPr>
        <w:t>ontological gap</w:t>
      </w:r>
      <w:r w:rsidRPr="00AA4A3D">
        <w:rPr>
          <w:rFonts w:ascii="Arial" w:eastAsia="Times New Roman" w:hAnsi="Arial" w:cs="Arial"/>
          <w:color w:val="000000"/>
          <w:lang w:eastAsia="zh-CN"/>
        </w:rPr>
        <w:t xml:space="preserve"> of the subject </w:t>
      </w:r>
      <w:r w:rsidRPr="00AA4A3D">
        <w:rPr>
          <w:rFonts w:ascii="Arial" w:eastAsia="Times New Roman" w:hAnsi="Arial" w:cs="Arial"/>
          <w:b/>
          <w:bCs/>
          <w:color w:val="000000"/>
          <w:u w:val="single"/>
          <w:shd w:val="clear" w:color="auto" w:fill="00FF00"/>
          <w:lang w:eastAsia="zh-CN"/>
        </w:rPr>
        <w:t>erupts, separating its</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becoming from its</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b/>
          <w:bCs/>
          <w:color w:val="000000"/>
          <w:u w:val="single"/>
          <w:shd w:val="clear" w:color="auto" w:fill="00FF00"/>
          <w:lang w:eastAsia="zh-CN"/>
        </w:rPr>
        <w:t>being</w:t>
      </w:r>
      <w:r w:rsidRPr="00AA4A3D">
        <w:rPr>
          <w:rFonts w:ascii="Arial" w:eastAsia="Times New Roman" w:hAnsi="Arial" w:cs="Arial"/>
          <w:color w:val="000000"/>
          <w:lang w:eastAsia="zh-CN"/>
        </w:rPr>
        <w:t>.</w:t>
      </w:r>
      <w:r w:rsidRPr="00AA4A3D">
        <w:rPr>
          <w:rFonts w:ascii="Arial" w:eastAsia="Times New Roman" w:hAnsi="Arial" w:cs="Arial"/>
          <w:color w:val="000000"/>
          <w:sz w:val="16"/>
          <w:szCs w:val="16"/>
          <w:lang w:eastAsia="zh-CN"/>
        </w:rPr>
        <w:t xml:space="preserve"> That is, the 44 subject as </w:t>
      </w:r>
      <w:r w:rsidRPr="00AA4A3D">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AA4A3D">
        <w:rPr>
          <w:rFonts w:ascii="Arial" w:eastAsia="Times New Roman" w:hAnsi="Arial" w:cs="Arial"/>
          <w:color w:val="000000"/>
          <w:sz w:val="16"/>
          <w:szCs w:val="16"/>
          <w:lang w:eastAsia="zh-CN"/>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AA4A3D">
        <w:rPr>
          <w:rFonts w:ascii="Arial" w:eastAsia="Times New Roman" w:hAnsi="Arial" w:cs="Arial"/>
          <w:color w:val="000000"/>
          <w:lang w:eastAsia="zh-CN"/>
        </w:rPr>
        <w:t>master’s position is indebted to that of the slave insofar</w:t>
      </w:r>
      <w:r w:rsidRPr="00AA4A3D">
        <w:rPr>
          <w:rFonts w:ascii="Arial" w:eastAsia="Times New Roman" w:hAnsi="Arial" w:cs="Arial"/>
          <w:color w:val="000000"/>
          <w:sz w:val="16"/>
          <w:szCs w:val="16"/>
          <w:lang w:eastAsia="zh-CN"/>
        </w:rPr>
        <w:t xml:space="preserve"> as the latter, i.e., </w:t>
      </w:r>
      <w:r w:rsidRPr="00AA4A3D">
        <w:rPr>
          <w:rFonts w:ascii="Arial" w:eastAsia="Times New Roman" w:hAnsi="Arial" w:cs="Arial"/>
          <w:color w:val="000000"/>
          <w:lang w:eastAsia="zh-CN"/>
        </w:rPr>
        <w:t xml:space="preserve">the enemy, is what makes the former ontologically consistent in itself. </w:t>
      </w:r>
      <w:r w:rsidRPr="00AA4A3D">
        <w:rPr>
          <w:rFonts w:ascii="Arial" w:eastAsia="Times New Roman" w:hAnsi="Arial" w:cs="Arial"/>
          <w:color w:val="000000"/>
          <w:sz w:val="16"/>
          <w:szCs w:val="16"/>
          <w:lang w:eastAsia="zh-CN"/>
        </w:rPr>
        <w:t xml:space="preserve">In other words, the </w:t>
      </w:r>
      <w:r w:rsidRPr="00AA4A3D">
        <w:rPr>
          <w:rFonts w:ascii="Arial" w:eastAsia="Times New Roman" w:hAnsi="Arial" w:cs="Arial"/>
          <w:color w:val="000000"/>
          <w:lang w:eastAsia="zh-CN"/>
        </w:rPr>
        <w:t xml:space="preserve">true sense of </w:t>
      </w:r>
      <w:r w:rsidRPr="00AA4A3D">
        <w:rPr>
          <w:rFonts w:ascii="Arial" w:eastAsia="Times New Roman" w:hAnsi="Arial" w:cs="Arial"/>
          <w:b/>
          <w:bCs/>
          <w:color w:val="000000"/>
          <w:u w:val="single"/>
          <w:shd w:val="clear" w:color="auto" w:fill="00FF00"/>
          <w:lang w:eastAsia="zh-CN"/>
        </w:rPr>
        <w:t>freedom for the subject</w:t>
      </w:r>
      <w:r w:rsidRPr="00AA4A3D">
        <w:rPr>
          <w:rFonts w:ascii="Arial" w:eastAsia="Times New Roman" w:hAnsi="Arial" w:cs="Arial"/>
          <w:color w:val="000000"/>
          <w:sz w:val="16"/>
          <w:szCs w:val="16"/>
          <w:lang w:eastAsia="zh-CN"/>
        </w:rPr>
        <w:t xml:space="preserve"> in Hegel is to </w:t>
      </w:r>
      <w:r w:rsidRPr="00AA4A3D">
        <w:rPr>
          <w:rFonts w:ascii="Arial" w:eastAsia="Times New Roman" w:hAnsi="Arial" w:cs="Arial"/>
          <w:color w:val="000000"/>
          <w:sz w:val="16"/>
          <w:szCs w:val="16"/>
          <w:lang w:eastAsia="zh-CN"/>
        </w:rPr>
        <w:lastRenderedPageBreak/>
        <w:t xml:space="preserve">either become the enemy or eliminate it, either of which </w:t>
      </w:r>
      <w:r w:rsidRPr="00AA4A3D">
        <w:rPr>
          <w:rFonts w:ascii="Arial" w:eastAsia="Times New Roman" w:hAnsi="Arial" w:cs="Arial"/>
          <w:b/>
          <w:bCs/>
          <w:color w:val="000000"/>
          <w:u w:val="single"/>
          <w:shd w:val="clear" w:color="auto" w:fill="00FF00"/>
          <w:lang w:eastAsia="zh-CN"/>
        </w:rPr>
        <w:t>means</w:t>
      </w:r>
      <w:r w:rsidRPr="00AA4A3D">
        <w:rPr>
          <w:rFonts w:ascii="Arial" w:eastAsia="Times New Roman" w:hAnsi="Arial" w:cs="Arial"/>
          <w:color w:val="000000"/>
          <w:lang w:eastAsia="zh-CN"/>
        </w:rPr>
        <w:t xml:space="preserve"> the </w:t>
      </w:r>
      <w:r w:rsidRPr="00AA4A3D">
        <w:rPr>
          <w:rFonts w:ascii="Arial" w:eastAsia="Times New Roman" w:hAnsi="Arial" w:cs="Arial"/>
          <w:b/>
          <w:bCs/>
          <w:color w:val="000000"/>
          <w:u w:val="single"/>
          <w:shd w:val="clear" w:color="auto" w:fill="00FF00"/>
          <w:lang w:eastAsia="zh-CN"/>
        </w:rPr>
        <w:t>death</w:t>
      </w:r>
      <w:r w:rsidRPr="00AA4A3D">
        <w:rPr>
          <w:rFonts w:ascii="Arial" w:eastAsia="Times New Roman" w:hAnsi="Arial" w:cs="Arial"/>
          <w:color w:val="000000"/>
          <w:lang w:eastAsia="zh-CN"/>
        </w:rPr>
        <w:t xml:space="preserve"> of the subject</w:t>
      </w:r>
      <w:r w:rsidRPr="00AA4A3D">
        <w:rPr>
          <w:rFonts w:ascii="Arial" w:eastAsia="Times New Roman" w:hAnsi="Arial" w:cs="Arial"/>
          <w:color w:val="000000"/>
          <w:sz w:val="16"/>
          <w:szCs w:val="16"/>
          <w:lang w:eastAsia="zh-CN"/>
        </w:rPr>
        <w:t xml:space="preserve">. The Hegelian </w:t>
      </w:r>
      <w:r w:rsidRPr="00AA4A3D">
        <w:rPr>
          <w:rFonts w:ascii="Arial" w:eastAsia="Times New Roman" w:hAnsi="Arial" w:cs="Arial"/>
          <w:color w:val="000000"/>
          <w:lang w:eastAsia="zh-CN"/>
        </w:rPr>
        <w:t>subject</w:t>
      </w:r>
      <w:r w:rsidRPr="00AA4A3D">
        <w:rPr>
          <w:rFonts w:ascii="Arial" w:eastAsia="Times New Roman" w:hAnsi="Arial" w:cs="Arial"/>
          <w:color w:val="000000"/>
          <w:sz w:val="16"/>
          <w:szCs w:val="16"/>
          <w:lang w:eastAsia="zh-CN"/>
        </w:rPr>
        <w:t xml:space="preserve"> essentially attempts to </w:t>
      </w:r>
      <w:r w:rsidRPr="00AA4A3D">
        <w:rPr>
          <w:rFonts w:ascii="Arial" w:eastAsia="Times New Roman" w:hAnsi="Arial" w:cs="Arial"/>
          <w:color w:val="000000"/>
          <w:lang w:eastAsia="zh-CN"/>
        </w:rPr>
        <w:t>carry out the “</w:t>
      </w:r>
      <w:r w:rsidRPr="00AA4A3D">
        <w:rPr>
          <w:rFonts w:ascii="Arial" w:eastAsia="Times New Roman" w:hAnsi="Arial" w:cs="Arial"/>
          <w:b/>
          <w:bCs/>
          <w:color w:val="000000"/>
          <w:u w:val="single"/>
          <w:shd w:val="clear" w:color="auto" w:fill="00FF00"/>
          <w:lang w:eastAsia="zh-CN"/>
        </w:rPr>
        <w:t>absolute negation” of the selves</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in a fashion to negate their own otherness in themselves and to</w:t>
      </w:r>
      <w:r w:rsidRPr="00AA4A3D">
        <w:rPr>
          <w:rFonts w:ascii="Arial" w:eastAsia="Times New Roman" w:hAnsi="Arial" w:cs="Arial"/>
          <w:color w:val="000000"/>
          <w:sz w:val="16"/>
          <w:szCs w:val="16"/>
          <w:lang w:eastAsia="zh-CN"/>
        </w:rPr>
        <w:t xml:space="preserve"> “</w:t>
      </w:r>
      <w:r w:rsidRPr="00AA4A3D">
        <w:rPr>
          <w:rFonts w:ascii="Arial" w:eastAsia="Times New Roman" w:hAnsi="Arial" w:cs="Arial"/>
          <w:b/>
          <w:bCs/>
          <w:color w:val="000000"/>
          <w:u w:val="single"/>
          <w:shd w:val="clear" w:color="auto" w:fill="00FF00"/>
          <w:lang w:eastAsia="zh-CN"/>
        </w:rPr>
        <w:t>raise</w:t>
      </w:r>
      <w:r w:rsidRPr="00AA4A3D">
        <w:rPr>
          <w:rFonts w:ascii="Arial" w:eastAsia="Times New Roman" w:hAnsi="Arial" w:cs="Arial"/>
          <w:color w:val="000000"/>
          <w:sz w:val="16"/>
          <w:szCs w:val="16"/>
          <w:lang w:eastAsia="zh-CN"/>
        </w:rPr>
        <w:t xml:space="preserve"> their </w:t>
      </w:r>
      <w:r w:rsidRPr="00AA4A3D">
        <w:rPr>
          <w:rFonts w:ascii="Arial" w:eastAsia="Times New Roman" w:hAnsi="Arial" w:cs="Arial"/>
          <w:b/>
          <w:bCs/>
          <w:color w:val="000000"/>
          <w:u w:val="single"/>
          <w:shd w:val="clear" w:color="auto" w:fill="00FF00"/>
          <w:lang w:eastAsia="zh-CN"/>
        </w:rPr>
        <w:t>self-certainty</w:t>
      </w:r>
      <w:r w:rsidRPr="00AA4A3D">
        <w:rPr>
          <w:rFonts w:ascii="Arial" w:eastAsia="Times New Roman" w:hAnsi="Arial" w:cs="Arial"/>
          <w:b/>
          <w:bCs/>
          <w:color w:val="000000"/>
          <w:sz w:val="16"/>
          <w:szCs w:val="16"/>
          <w:u w:val="single"/>
          <w:lang w:eastAsia="zh-CN"/>
        </w:rPr>
        <w:t xml:space="preserve"> </w:t>
      </w:r>
      <w:r w:rsidRPr="00AA4A3D">
        <w:rPr>
          <w:rFonts w:ascii="Arial" w:eastAsia="Times New Roman" w:hAnsi="Arial" w:cs="Arial"/>
          <w:color w:val="000000"/>
          <w:sz w:val="16"/>
          <w:szCs w:val="16"/>
          <w:lang w:eastAsia="zh-CN"/>
        </w:rPr>
        <w:t xml:space="preserve">(about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AA4A3D">
        <w:rPr>
          <w:rFonts w:ascii="Arial" w:eastAsia="Times New Roman" w:hAnsi="Arial" w:cs="Arial"/>
          <w:color w:val="000000"/>
          <w:lang w:eastAsia="zh-CN"/>
        </w:rPr>
        <w:t>way to obtain freedom from its own ontological limitation that the subject cannot be in-andfor itself as a whole is paradoxically negating its positive being dependent on that of the other.</w:t>
      </w:r>
      <w:r w:rsidRPr="00AA4A3D">
        <w:rPr>
          <w:rFonts w:ascii="Arial" w:eastAsia="Times New Roman" w:hAnsi="Arial" w:cs="Arial"/>
          <w:color w:val="000000"/>
          <w:sz w:val="16"/>
          <w:szCs w:val="16"/>
          <w:lang w:eastAsia="zh-CN"/>
        </w:rPr>
        <w:t xml:space="preserve"> This illustrates the </w:t>
      </w:r>
      <w:r w:rsidRPr="00AA4A3D">
        <w:rPr>
          <w:rFonts w:ascii="Arial" w:eastAsia="Times New Roman" w:hAnsi="Arial" w:cs="Arial"/>
          <w:b/>
          <w:bCs/>
          <w:color w:val="000000"/>
          <w:u w:val="single"/>
          <w:shd w:val="clear" w:color="auto" w:fill="00FF00"/>
          <w:lang w:eastAsia="zh-CN"/>
        </w:rPr>
        <w:t>subject’s</w:t>
      </w:r>
      <w:r w:rsidRPr="00AA4A3D">
        <w:rPr>
          <w:rFonts w:ascii="Arial" w:eastAsia="Times New Roman" w:hAnsi="Arial" w:cs="Arial"/>
          <w:color w:val="000000"/>
          <w:lang w:eastAsia="zh-CN"/>
        </w:rPr>
        <w:t xml:space="preserve"> death </w:t>
      </w:r>
      <w:r w:rsidRPr="00AA4A3D">
        <w:rPr>
          <w:rFonts w:ascii="Arial" w:eastAsia="Times New Roman" w:hAnsi="Arial" w:cs="Arial"/>
          <w:b/>
          <w:bCs/>
          <w:color w:val="000000"/>
          <w:u w:val="single"/>
          <w:shd w:val="clear" w:color="auto" w:fill="00FF00"/>
          <w:lang w:eastAsia="zh-CN"/>
        </w:rPr>
        <w:t>instinct towards “nothingness</w:t>
      </w:r>
      <w:r w:rsidRPr="00AA4A3D">
        <w:rPr>
          <w:rFonts w:ascii="Arial" w:eastAsia="Times New Roman" w:hAnsi="Arial" w:cs="Arial"/>
          <w:color w:val="000000"/>
          <w:sz w:val="16"/>
          <w:szCs w:val="16"/>
          <w:lang w:eastAsia="zh-CN"/>
        </w:rPr>
        <w:t xml:space="preserve">,” which </w:t>
      </w:r>
      <w:r w:rsidRPr="00AA4A3D">
        <w:rPr>
          <w:rFonts w:ascii="Arial" w:eastAsia="Times New Roman" w:hAnsi="Arial" w:cs="Arial"/>
          <w:b/>
          <w:bCs/>
          <w:color w:val="000000"/>
          <w:u w:val="single"/>
          <w:shd w:val="clear" w:color="auto" w:fill="00FF00"/>
          <w:lang w:eastAsia="zh-CN"/>
        </w:rPr>
        <w:t>makes</w:t>
      </w:r>
      <w:r w:rsidRPr="00AA4A3D">
        <w:rPr>
          <w:rFonts w:ascii="Arial" w:eastAsia="Times New Roman" w:hAnsi="Arial" w:cs="Arial"/>
          <w:color w:val="000000"/>
          <w:lang w:eastAsia="zh-CN"/>
        </w:rPr>
        <w:t xml:space="preserve"> our </w:t>
      </w:r>
      <w:r w:rsidRPr="00AA4A3D">
        <w:rPr>
          <w:rFonts w:ascii="Arial" w:eastAsia="Times New Roman" w:hAnsi="Arial" w:cs="Arial"/>
          <w:b/>
          <w:bCs/>
          <w:color w:val="000000"/>
          <w:u w:val="single"/>
          <w:shd w:val="clear" w:color="auto" w:fill="00FF00"/>
          <w:lang w:eastAsia="zh-CN"/>
        </w:rPr>
        <w:t>knowledge</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 xml:space="preserve">on the subject inexorably </w:t>
      </w:r>
      <w:r w:rsidRPr="00AA4A3D">
        <w:rPr>
          <w:rFonts w:ascii="Arial" w:eastAsia="Times New Roman" w:hAnsi="Arial" w:cs="Arial"/>
          <w:b/>
          <w:bCs/>
          <w:color w:val="000000"/>
          <w:u w:val="single"/>
          <w:shd w:val="clear" w:color="auto" w:fill="00FF00"/>
          <w:lang w:eastAsia="zh-CN"/>
        </w:rPr>
        <w:t>entangled in</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 xml:space="preserve">inconsistencies and </w:t>
      </w:r>
      <w:r w:rsidRPr="00AA4A3D">
        <w:rPr>
          <w:rFonts w:ascii="Arial" w:eastAsia="Times New Roman" w:hAnsi="Arial" w:cs="Arial"/>
          <w:b/>
          <w:bCs/>
          <w:color w:val="000000"/>
          <w:u w:val="single"/>
          <w:shd w:val="clear" w:color="auto" w:fill="00FF00"/>
          <w:lang w:eastAsia="zh-CN"/>
        </w:rPr>
        <w:t>contradictions</w:t>
      </w:r>
      <w:r w:rsidRPr="00AA4A3D">
        <w:rPr>
          <w:rFonts w:ascii="Arial" w:eastAsia="Times New Roman" w:hAnsi="Arial" w:cs="Arial"/>
          <w:color w:val="000000"/>
          <w:lang w:eastAsia="zh-CN"/>
        </w:rPr>
        <w:t xml:space="preserve">. </w:t>
      </w:r>
      <w:r w:rsidRPr="00AA4A3D">
        <w:rPr>
          <w:rFonts w:ascii="Arial" w:eastAsia="Times New Roman" w:hAnsi="Arial" w:cs="Arial"/>
          <w:color w:val="000000"/>
          <w:sz w:val="16"/>
          <w:szCs w:val="16"/>
          <w:lang w:eastAsia="zh-CN"/>
        </w:rPr>
        <w:t xml:space="preserve">45 In Hegel, the </w:t>
      </w:r>
      <w:r w:rsidRPr="00AA4A3D">
        <w:rPr>
          <w:rFonts w:ascii="Arial" w:eastAsia="Times New Roman" w:hAnsi="Arial" w:cs="Arial"/>
          <w:color w:val="000000"/>
          <w:lang w:eastAsia="zh-CN"/>
        </w:rPr>
        <w:t xml:space="preserve">subject’s death instinct, an ontological abyss </w:t>
      </w:r>
      <w:r w:rsidRPr="00AA4A3D">
        <w:rPr>
          <w:rFonts w:ascii="Arial" w:eastAsia="Times New Roman" w:hAnsi="Arial" w:cs="Arial"/>
          <w:color w:val="000000"/>
          <w:shd w:val="clear" w:color="auto" w:fill="00FF00"/>
          <w:lang w:eastAsia="zh-CN"/>
        </w:rPr>
        <w:t>t</w:t>
      </w:r>
      <w:r w:rsidRPr="00AA4A3D">
        <w:rPr>
          <w:rFonts w:ascii="Arial" w:eastAsia="Times New Roman" w:hAnsi="Arial" w:cs="Arial"/>
          <w:b/>
          <w:bCs/>
          <w:color w:val="000000"/>
          <w:u w:val="single"/>
          <w:shd w:val="clear" w:color="auto" w:fill="00FF00"/>
          <w:lang w:eastAsia="zh-CN"/>
        </w:rPr>
        <w:t>hat remains unfathomable in</w:t>
      </w:r>
      <w:r w:rsidRPr="00AA4A3D">
        <w:rPr>
          <w:rFonts w:ascii="Arial" w:eastAsia="Times New Roman" w:hAnsi="Arial" w:cs="Arial"/>
          <w:color w:val="000000"/>
          <w:lang w:eastAsia="zh-CN"/>
        </w:rPr>
        <w:t xml:space="preserve"> its </w:t>
      </w:r>
      <w:r w:rsidRPr="00AA4A3D">
        <w:rPr>
          <w:rFonts w:ascii="Arial" w:eastAsia="Times New Roman" w:hAnsi="Arial" w:cs="Arial"/>
          <w:b/>
          <w:bCs/>
          <w:color w:val="000000"/>
          <w:u w:val="single"/>
          <w:shd w:val="clear" w:color="auto" w:fill="00FF00"/>
          <w:lang w:eastAsia="zh-CN"/>
        </w:rPr>
        <w:t>ideological edifice</w:t>
      </w:r>
      <w:r w:rsidRPr="00AA4A3D">
        <w:rPr>
          <w:rFonts w:ascii="Arial" w:eastAsia="Times New Roman" w:hAnsi="Arial" w:cs="Arial"/>
          <w:b/>
          <w:bCs/>
          <w:color w:val="000000"/>
          <w:u w:val="single"/>
          <w:lang w:eastAsia="zh-CN"/>
        </w:rPr>
        <w:t>,</w:t>
      </w:r>
      <w:r w:rsidRPr="00AA4A3D">
        <w:rPr>
          <w:rFonts w:ascii="Arial" w:eastAsia="Times New Roman" w:hAnsi="Arial" w:cs="Arial"/>
          <w:color w:val="000000"/>
          <w:lang w:eastAsia="zh-CN"/>
        </w:rPr>
        <w:t xml:space="preserve"> is the only way to realize its “pure existence-for-self</w:t>
      </w:r>
      <w:r w:rsidRPr="00AA4A3D">
        <w:rPr>
          <w:rFonts w:ascii="Arial" w:eastAsia="Times New Roman" w:hAnsi="Arial" w:cs="Arial"/>
          <w:color w:val="000000"/>
          <w:sz w:val="16"/>
          <w:szCs w:val="16"/>
          <w:lang w:eastAsia="zh-CN"/>
        </w:rPr>
        <w:t xml:space="preserve">” (Hegel 55) Identity is apparitional in nature, for as discussed earlier, </w:t>
      </w:r>
      <w:r w:rsidRPr="00AA4A3D">
        <w:rPr>
          <w:rFonts w:ascii="Arial" w:eastAsia="Times New Roman" w:hAnsi="Arial" w:cs="Arial"/>
          <w:color w:val="000000"/>
          <w:lang w:eastAsia="zh-CN"/>
        </w:rPr>
        <w:t>we all can become a/the “real Asian American” but never will be, and the resulting gap between our being and becoming is where the subject endlessly strives to secure its identitarian position</w:t>
      </w:r>
      <w:r w:rsidRPr="00AA4A3D">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AA4A3D">
        <w:rPr>
          <w:rFonts w:ascii="Arial" w:eastAsia="Times New Roman" w:hAnsi="Arial" w:cs="Arial"/>
          <w:color w:val="000000"/>
          <w:lang w:eastAsia="zh-CN"/>
        </w:rPr>
        <w:t>Asian American identity</w:t>
      </w:r>
      <w:r w:rsidRPr="00AA4A3D">
        <w:rPr>
          <w:rFonts w:ascii="Arial" w:eastAsia="Times New Roman" w:hAnsi="Arial" w:cs="Arial"/>
          <w:color w:val="000000"/>
          <w:sz w:val="16"/>
          <w:szCs w:val="16"/>
          <w:lang w:eastAsia="zh-CN"/>
        </w:rPr>
        <w:t xml:space="preserve"> as the cultural capital of </w:t>
      </w:r>
      <w:r w:rsidRPr="00AA4A3D">
        <w:rPr>
          <w:rFonts w:ascii="Arial" w:eastAsia="Times New Roman" w:hAnsi="Arial" w:cs="Arial"/>
          <w:color w:val="000000"/>
          <w:lang w:eastAsia="zh-CN"/>
        </w:rPr>
        <w:t>both accommodation and resistance in U.S. society</w:t>
      </w:r>
      <w:r w:rsidRPr="00AA4A3D">
        <w:rPr>
          <w:rFonts w:ascii="Arial" w:eastAsia="Times New Roman" w:hAnsi="Arial" w:cs="Arial"/>
          <w:color w:val="000000"/>
          <w:sz w:val="16"/>
          <w:szCs w:val="16"/>
          <w:lang w:eastAsia="zh-CN"/>
        </w:rPr>
        <w:t xml:space="preserve">, and it well explains the point I am making here (143-44): on the one hand, </w:t>
      </w:r>
      <w:r w:rsidRPr="00AA4A3D">
        <w:rPr>
          <w:rFonts w:ascii="Arial" w:eastAsia="Times New Roman" w:hAnsi="Arial" w:cs="Arial"/>
          <w:color w:val="000000"/>
          <w:lang w:eastAsia="zh-CN"/>
        </w:rPr>
        <w:t>Asian Americans make a good relationship with the society that praises them as a model minority</w:t>
      </w:r>
      <w:r w:rsidRPr="00AA4A3D">
        <w:rPr>
          <w:rFonts w:ascii="Arial" w:eastAsia="Times New Roman" w:hAnsi="Arial" w:cs="Arial"/>
          <w:color w:val="000000"/>
          <w:sz w:val="16"/>
          <w:szCs w:val="16"/>
          <w:lang w:eastAsia="zh-CN"/>
        </w:rPr>
        <w:t xml:space="preserve">, as a civil subject fully assimilable to the mainstream; on the other hand, </w:t>
      </w:r>
      <w:r w:rsidRPr="00AA4A3D">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AA4A3D">
        <w:rPr>
          <w:rFonts w:ascii="Arial" w:eastAsia="Times New Roman" w:hAnsi="Arial" w:cs="Arial"/>
          <w:b/>
          <w:bCs/>
          <w:color w:val="000000"/>
          <w:u w:val="single"/>
          <w:shd w:val="clear" w:color="auto" w:fill="00FF00"/>
          <w:lang w:eastAsia="zh-CN"/>
        </w:rPr>
        <w:t>Asian American identity has</w:t>
      </w:r>
      <w:r w:rsidRPr="00AA4A3D">
        <w:rPr>
          <w:rFonts w:ascii="Arial" w:eastAsia="Times New Roman" w:hAnsi="Arial" w:cs="Arial"/>
          <w:color w:val="000000"/>
          <w:lang w:eastAsia="zh-CN"/>
        </w:rPr>
        <w:t xml:space="preserve"> its</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b/>
          <w:bCs/>
          <w:color w:val="000000"/>
          <w:u w:val="single"/>
          <w:shd w:val="clear" w:color="auto" w:fill="00FF00"/>
          <w:lang w:eastAsia="zh-CN"/>
        </w:rPr>
        <w:t>multiple meanings</w:t>
      </w:r>
      <w:r w:rsidRPr="00AA4A3D">
        <w:rPr>
          <w:rFonts w:ascii="Arial" w:eastAsia="Times New Roman" w:hAnsi="Arial" w:cs="Arial"/>
          <w:color w:val="000000"/>
          <w:lang w:eastAsia="zh-CN"/>
        </w:rPr>
        <w:t xml:space="preserve"> with an apparitional effect </w:t>
      </w:r>
      <w:r w:rsidRPr="00AA4A3D">
        <w:rPr>
          <w:rFonts w:ascii="Arial" w:eastAsia="Times New Roman" w:hAnsi="Arial" w:cs="Arial"/>
          <w:b/>
          <w:bCs/>
          <w:color w:val="000000"/>
          <w:u w:val="single"/>
          <w:shd w:val="clear" w:color="auto" w:fill="00FF00"/>
          <w:lang w:eastAsia="zh-CN"/>
        </w:rPr>
        <w:t>that changes the ontological meaning</w:t>
      </w:r>
      <w:r w:rsidRPr="00AA4A3D">
        <w:rPr>
          <w:rFonts w:ascii="Arial" w:eastAsia="Times New Roman" w:hAnsi="Arial" w:cs="Arial"/>
          <w:color w:val="000000"/>
          <w:lang w:eastAsia="zh-CN"/>
        </w:rPr>
        <w:t xml:space="preserve"> of its referent </w:t>
      </w:r>
      <w:r w:rsidRPr="00AA4A3D">
        <w:rPr>
          <w:rFonts w:ascii="Arial" w:eastAsia="Times New Roman" w:hAnsi="Arial" w:cs="Arial"/>
          <w:b/>
          <w:bCs/>
          <w:color w:val="000000"/>
          <w:u w:val="single"/>
          <w:shd w:val="clear" w:color="auto" w:fill="00FF00"/>
          <w:lang w:eastAsia="zh-CN"/>
        </w:rPr>
        <w:t>and</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 xml:space="preserve">at the same time, </w:t>
      </w:r>
      <w:r w:rsidRPr="00AA4A3D">
        <w:rPr>
          <w:rFonts w:ascii="Arial" w:eastAsia="Times New Roman" w:hAnsi="Arial" w:cs="Arial"/>
          <w:b/>
          <w:bCs/>
          <w:color w:val="000000"/>
          <w:u w:val="single"/>
          <w:shd w:val="clear" w:color="auto" w:fill="00FF00"/>
          <w:lang w:eastAsia="zh-CN"/>
        </w:rPr>
        <w:t>reduces them</w:t>
      </w:r>
      <w:r w:rsidRPr="00AA4A3D">
        <w:rPr>
          <w:rFonts w:ascii="Arial" w:eastAsia="Times New Roman" w:hAnsi="Arial" w:cs="Arial"/>
          <w:color w:val="000000"/>
          <w:lang w:eastAsia="zh-CN"/>
        </w:rPr>
        <w:t xml:space="preserve"> back </w:t>
      </w:r>
      <w:r w:rsidRPr="00AA4A3D">
        <w:rPr>
          <w:rFonts w:ascii="Arial" w:eastAsia="Times New Roman" w:hAnsi="Arial" w:cs="Arial"/>
          <w:b/>
          <w:bCs/>
          <w:color w:val="000000"/>
          <w:u w:val="single"/>
          <w:shd w:val="clear" w:color="auto" w:fill="00FF00"/>
          <w:lang w:eastAsia="zh-CN"/>
        </w:rPr>
        <w:t>to their archetype</w:t>
      </w:r>
      <w:r w:rsidRPr="00AA4A3D">
        <w:rPr>
          <w:rFonts w:ascii="Arial" w:eastAsia="Times New Roman" w:hAnsi="Arial" w:cs="Arial"/>
          <w:b/>
          <w:bCs/>
          <w:color w:val="000000"/>
          <w:sz w:val="16"/>
          <w:szCs w:val="16"/>
          <w:u w:val="single"/>
          <w:lang w:eastAsia="zh-CN"/>
        </w:rPr>
        <w:t xml:space="preserve">: </w:t>
      </w:r>
      <w:r w:rsidRPr="00AA4A3D">
        <w:rPr>
          <w:rFonts w:ascii="Arial" w:eastAsia="Times New Roman" w:hAnsi="Arial" w:cs="Arial"/>
          <w:color w:val="000000"/>
          <w:sz w:val="16"/>
          <w:szCs w:val="16"/>
          <w:lang w:eastAsia="zh-CN"/>
        </w:rPr>
        <w:t xml:space="preserve">Charlie Chan or the gook. While the </w:t>
      </w:r>
      <w:r w:rsidRPr="00AA4A3D">
        <w:rPr>
          <w:rFonts w:ascii="Arial" w:eastAsia="Times New Roman" w:hAnsi="Arial" w:cs="Arial"/>
          <w:color w:val="000000"/>
          <w:lang w:eastAsia="zh-CN"/>
        </w:rPr>
        <w:t>identity</w:t>
      </w:r>
      <w:r w:rsidRPr="00AA4A3D">
        <w:rPr>
          <w:rFonts w:ascii="Arial" w:eastAsia="Times New Roman" w:hAnsi="Arial" w:cs="Arial"/>
          <w:color w:val="000000"/>
          <w:sz w:val="16"/>
          <w:szCs w:val="16"/>
          <w:lang w:eastAsia="zh-CN"/>
        </w:rPr>
        <w:t xml:space="preserve"> acts as a conduit that connects Asian Americans with the society for their mutual understanding, </w:t>
      </w:r>
      <w:r w:rsidRPr="00AA4A3D">
        <w:rPr>
          <w:rFonts w:ascii="Arial" w:eastAsia="Times New Roman" w:hAnsi="Arial" w:cs="Arial"/>
          <w:color w:val="000000"/>
          <w:lang w:eastAsia="zh-CN"/>
        </w:rPr>
        <w:t xml:space="preserve">this </w:t>
      </w:r>
      <w:r w:rsidRPr="00AA4A3D">
        <w:rPr>
          <w:rFonts w:ascii="Arial" w:eastAsia="Times New Roman" w:hAnsi="Arial" w:cs="Arial"/>
          <w:b/>
          <w:bCs/>
          <w:color w:val="000000"/>
          <w:u w:val="single"/>
          <w:shd w:val="clear" w:color="auto" w:fill="00FF00"/>
          <w:lang w:eastAsia="zh-CN"/>
        </w:rPr>
        <w:t>communicative sign always signifies itself as</w:t>
      </w:r>
      <w:r w:rsidRPr="00AA4A3D">
        <w:rPr>
          <w:rFonts w:ascii="Arial" w:eastAsia="Times New Roman" w:hAnsi="Arial" w:cs="Arial"/>
          <w:b/>
          <w:bCs/>
          <w:color w:val="000000"/>
          <w:u w:val="single"/>
          <w:lang w:eastAsia="zh-CN"/>
        </w:rPr>
        <w:t xml:space="preserve"> </w:t>
      </w:r>
      <w:r w:rsidRPr="00AA4A3D">
        <w:rPr>
          <w:rFonts w:ascii="Arial" w:eastAsia="Times New Roman" w:hAnsi="Arial" w:cs="Arial"/>
          <w:color w:val="000000"/>
          <w:lang w:eastAsia="zh-CN"/>
        </w:rPr>
        <w:t xml:space="preserve">inconsistent, </w:t>
      </w:r>
      <w:r w:rsidRPr="00AA4A3D">
        <w:rPr>
          <w:rFonts w:ascii="Arial" w:eastAsia="Times New Roman" w:hAnsi="Arial" w:cs="Arial"/>
          <w:b/>
          <w:bCs/>
          <w:color w:val="000000"/>
          <w:u w:val="single"/>
          <w:shd w:val="clear" w:color="auto" w:fill="00FF00"/>
          <w:lang w:eastAsia="zh-CN"/>
        </w:rPr>
        <w:t>contradictory</w:t>
      </w:r>
      <w:r w:rsidRPr="00AA4A3D">
        <w:rPr>
          <w:rFonts w:ascii="Arial" w:eastAsia="Times New Roman" w:hAnsi="Arial" w:cs="Arial"/>
          <w:color w:val="000000"/>
          <w:sz w:val="16"/>
          <w:szCs w:val="16"/>
          <w:lang w:eastAsia="zh-CN"/>
        </w:rPr>
        <w:t xml:space="preserve">, and, as Nguyen puts it, “hypocritical” </w:t>
      </w:r>
      <w:r w:rsidRPr="00AA4A3D">
        <w:rPr>
          <w:rFonts w:ascii="Arial" w:eastAsia="Times New Roman" w:hAnsi="Arial" w:cs="Arial"/>
          <w:color w:val="000000"/>
          <w:lang w:eastAsia="zh-CN"/>
        </w:rPr>
        <w:t>in representing Asian Americans as a whole</w:t>
      </w:r>
      <w:r w:rsidRPr="00AA4A3D">
        <w:rPr>
          <w:rFonts w:ascii="Arial" w:eastAsia="Times New Roman" w:hAnsi="Arial" w:cs="Arial"/>
          <w:color w:val="000000"/>
          <w:sz w:val="16"/>
          <w:szCs w:val="16"/>
          <w:lang w:eastAsia="zh-CN"/>
        </w:rPr>
        <w:t>.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w:t>
      </w:r>
      <w:r w:rsidRPr="00AA4A3D">
        <w:rPr>
          <w:rFonts w:ascii="Arial" w:eastAsia="Times New Roman" w:hAnsi="Arial" w:cs="Arial"/>
          <w:color w:val="000000"/>
          <w:sz w:val="14"/>
          <w:szCs w:val="14"/>
          <w:lang w:eastAsia="zh-CN"/>
        </w:rPr>
        <w:t>gelian dialectic shows that the subject comes to have its identity rendered apparitional and thus precarious. Simultaneously, the identity never completely sits itself apart from its proprietor because of its dialectical relationship with it, the subject, 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AA4A3D">
      <w:pPr>
        <w:spacing w:before="240" w:after="40" w:line="240" w:lineRule="auto"/>
        <w:outlineLvl w:val="3"/>
        <w:rPr>
          <w:rFonts w:ascii="Times New Roman" w:eastAsia="Times New Roman" w:hAnsi="Times New Roman" w:cs="Times New Roman"/>
          <w:b/>
          <w:bCs/>
          <w:sz w:val="24"/>
          <w:szCs w:val="24"/>
          <w:lang w:eastAsia="zh-CN"/>
        </w:rPr>
      </w:pPr>
      <w:r w:rsidRPr="00AA4A3D">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AA4A3D" w:rsidRPr="00AA4A3D" w:rsidRDefault="00AA4A3D" w:rsidP="00AA4A3D">
      <w:pPr>
        <w:spacing w:before="240" w:after="240" w:line="240" w:lineRule="auto"/>
        <w:rPr>
          <w:rFonts w:ascii="Times New Roman" w:eastAsia="Times New Roman" w:hAnsi="Times New Roman" w:cs="Times New Roman"/>
          <w:sz w:val="24"/>
          <w:szCs w:val="24"/>
          <w:lang w:eastAsia="zh-CN"/>
        </w:rPr>
      </w:pPr>
      <w:r w:rsidRPr="00AA4A3D">
        <w:rPr>
          <w:rFonts w:ascii="Arial" w:eastAsia="Times New Roman" w:hAnsi="Arial" w:cs="Arial"/>
          <w:color w:val="000000"/>
          <w:sz w:val="28"/>
          <w:szCs w:val="28"/>
          <w:lang w:eastAsia="zh-CN"/>
        </w:rPr>
        <w:t>Eng &amp; Han 4</w:t>
      </w:r>
      <w:r w:rsidRPr="00AA4A3D">
        <w:rPr>
          <w:rFonts w:ascii="Arial" w:eastAsia="Times New Roman" w:hAnsi="Arial" w:cs="Arial"/>
          <w:color w:val="000000"/>
          <w:sz w:val="16"/>
          <w:szCs w:val="16"/>
          <w:lang w:eastAsia="zh-CN"/>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AA4A3D" w:rsidRPr="00AA4A3D" w:rsidRDefault="00AA4A3D" w:rsidP="00AA4A3D">
      <w:pPr>
        <w:spacing w:before="240" w:after="240" w:line="240" w:lineRule="auto"/>
        <w:rPr>
          <w:rFonts w:ascii="Times New Roman" w:eastAsia="Times New Roman" w:hAnsi="Times New Roman" w:cs="Times New Roman"/>
          <w:sz w:val="24"/>
          <w:szCs w:val="24"/>
          <w:lang w:eastAsia="zh-CN"/>
        </w:rPr>
      </w:pPr>
      <w:r w:rsidRPr="00AA4A3D">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w:t>
      </w:r>
      <w:r w:rsidRPr="00AA4A3D">
        <w:rPr>
          <w:rFonts w:ascii="Arial" w:eastAsia="Times New Roman" w:hAnsi="Arial" w:cs="Arial"/>
          <w:color w:val="000000"/>
          <w:sz w:val="10"/>
          <w:szCs w:val="10"/>
          <w:lang w:eastAsia="zh-CN"/>
        </w:rPr>
        <w:lastRenderedPageBreak/>
        <w:t xml:space="preserve">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AA4A3D">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AA4A3D">
        <w:rPr>
          <w:rFonts w:ascii="Arial" w:eastAsia="Times New Roman" w:hAnsi="Arial" w:cs="Arial"/>
          <w:color w:val="000000"/>
          <w:sz w:val="10"/>
          <w:szCs w:val="10"/>
          <w:lang w:eastAsia="zh-CN"/>
        </w:rPr>
        <w:t xml:space="preserve"> As we know</w:t>
      </w:r>
      <w:r w:rsidRPr="00AA4A3D">
        <w:rPr>
          <w:rFonts w:ascii="Arial" w:eastAsia="Times New Roman" w:hAnsi="Arial" w:cs="Arial"/>
          <w:color w:val="000000"/>
          <w:sz w:val="16"/>
          <w:szCs w:val="16"/>
          <w:lang w:eastAsia="zh-CN"/>
        </w:rPr>
        <w:t xml:space="preserve">, </w:t>
      </w:r>
      <w:r w:rsidRPr="00AA4A3D">
        <w:rPr>
          <w:rFonts w:ascii="Arial" w:eastAsia="Times New Roman" w:hAnsi="Arial" w:cs="Arial"/>
          <w:b/>
          <w:bCs/>
          <w:i/>
          <w:iCs/>
          <w:color w:val="000000"/>
          <w:sz w:val="28"/>
          <w:szCs w:val="28"/>
          <w:u w:val="single"/>
          <w:lang w:eastAsia="zh-CN"/>
        </w:rPr>
        <w:t xml:space="preserve">the formation of the US nation-state </w:t>
      </w:r>
      <w:r w:rsidRPr="00AA4A3D">
        <w:rPr>
          <w:rFonts w:ascii="Arial" w:eastAsia="Times New Roman" w:hAnsi="Arial" w:cs="Arial"/>
          <w:i/>
          <w:iCs/>
          <w:color w:val="000000"/>
          <w:sz w:val="10"/>
          <w:szCs w:val="10"/>
          <w:lang w:eastAsia="zh-CN"/>
        </w:rPr>
        <w:t xml:space="preserve">entailed—and </w:t>
      </w:r>
      <w:r w:rsidRPr="00AA4A3D">
        <w:rPr>
          <w:rFonts w:ascii="Arial" w:eastAsia="Times New Roman" w:hAnsi="Arial" w:cs="Arial"/>
          <w:b/>
          <w:bCs/>
          <w:i/>
          <w:iCs/>
          <w:color w:val="000000"/>
          <w:sz w:val="28"/>
          <w:szCs w:val="28"/>
          <w:u w:val="single"/>
          <w:lang w:eastAsia="zh-CN"/>
        </w:rPr>
        <w:t>continues to entail</w:t>
      </w:r>
      <w:r w:rsidRPr="00AA4A3D">
        <w:rPr>
          <w:rFonts w:ascii="Arial" w:eastAsia="Times New Roman" w:hAnsi="Arial" w:cs="Arial"/>
          <w:i/>
          <w:iCs/>
          <w:color w:val="000000"/>
          <w:sz w:val="10"/>
          <w:szCs w:val="10"/>
          <w:lang w:eastAsia="zh-CN"/>
        </w:rPr>
        <w:t>—a history of</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institutionalized exclusions,</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10"/>
          <w:szCs w:val="10"/>
          <w:lang w:eastAsia="zh-CN"/>
        </w:rPr>
        <w:t>legal and otherwise</w:t>
      </w:r>
      <w:r w:rsidRPr="00AA4A3D">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AA4A3D">
        <w:rPr>
          <w:rFonts w:ascii="Arial" w:eastAsia="Times New Roman" w:hAnsi="Arial" w:cs="Arial"/>
          <w:color w:val="000000"/>
          <w:sz w:val="28"/>
          <w:szCs w:val="28"/>
          <w:lang w:eastAsia="zh-CN"/>
        </w:rPr>
        <w:t xml:space="preserve"> </w:t>
      </w:r>
      <w:r w:rsidRPr="00AA4A3D">
        <w:rPr>
          <w:rFonts w:ascii="Arial" w:eastAsia="Times New Roman" w:hAnsi="Arial" w:cs="Arial"/>
          <w:b/>
          <w:bCs/>
          <w:color w:val="000000"/>
          <w:sz w:val="28"/>
          <w:szCs w:val="28"/>
          <w:u w:val="single"/>
          <w:lang w:eastAsia="zh-CN"/>
        </w:rPr>
        <w:t xml:space="preserve">of Asian American </w:t>
      </w:r>
      <w:r w:rsidRPr="00AA4A3D">
        <w:rPr>
          <w:rFonts w:ascii="Arial" w:eastAsia="Times New Roman" w:hAnsi="Arial" w:cs="Arial"/>
          <w:color w:val="000000"/>
          <w:sz w:val="10"/>
          <w:szCs w:val="10"/>
          <w:lang w:eastAsia="zh-CN"/>
        </w:rPr>
        <w:t>immigrants and</w:t>
      </w:r>
      <w:r w:rsidRPr="00AA4A3D">
        <w:rPr>
          <w:rFonts w:ascii="Arial" w:eastAsia="Times New Roman" w:hAnsi="Arial" w:cs="Arial"/>
          <w:b/>
          <w:bCs/>
          <w:color w:val="000000"/>
          <w:sz w:val="10"/>
          <w:szCs w:val="10"/>
          <w:u w:val="single"/>
          <w:lang w:eastAsia="zh-CN"/>
        </w:rPr>
        <w:t xml:space="preserve"> </w:t>
      </w:r>
      <w:r w:rsidRPr="00AA4A3D">
        <w:rPr>
          <w:rFonts w:ascii="Arial" w:eastAsia="Times New Roman" w:hAnsi="Arial" w:cs="Arial"/>
          <w:color w:val="000000"/>
          <w:sz w:val="10"/>
          <w:szCs w:val="10"/>
          <w:lang w:eastAsia="zh-CN"/>
        </w:rPr>
        <w:t xml:space="preserve">citizens alike—from Japanese internment and indefinite detention during World War II to earlier </w:t>
      </w:r>
      <w:r w:rsidRPr="00AA4A3D">
        <w:rPr>
          <w:rFonts w:ascii="Arial" w:eastAsia="Times New Roman" w:hAnsi="Arial" w:cs="Arial"/>
          <w:b/>
          <w:bCs/>
          <w:color w:val="000000"/>
          <w:sz w:val="28"/>
          <w:szCs w:val="28"/>
          <w:u w:val="single"/>
          <w:lang w:eastAsia="zh-CN"/>
        </w:rPr>
        <w:t>exclusion acts</w:t>
      </w:r>
      <w:r w:rsidRPr="00AA4A3D">
        <w:rPr>
          <w:rFonts w:ascii="Arial" w:eastAsia="Times New Roman" w:hAnsi="Arial" w:cs="Arial"/>
          <w:color w:val="000000"/>
          <w:sz w:val="28"/>
          <w:szCs w:val="28"/>
          <w:lang w:eastAsia="zh-CN"/>
        </w:rPr>
        <w:t xml:space="preserve"> </w:t>
      </w:r>
      <w:r w:rsidRPr="00AA4A3D">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AA4A3D">
        <w:rPr>
          <w:rFonts w:ascii="Arial" w:eastAsia="Times New Roman" w:hAnsi="Arial" w:cs="Arial"/>
          <w:i/>
          <w:iCs/>
          <w:color w:val="000000"/>
          <w:sz w:val="10"/>
          <w:szCs w:val="10"/>
          <w:lang w:eastAsia="zh-CN"/>
        </w:rPr>
        <w:t>Chinese immigrants experienced the longest legalized history of exclusion and</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bars to</w:t>
      </w:r>
      <w:r w:rsidRPr="00AA4A3D">
        <w:rPr>
          <w:rFonts w:ascii="Arial" w:eastAsia="Times New Roman" w:hAnsi="Arial" w:cs="Arial"/>
          <w:i/>
          <w:iCs/>
          <w:color w:val="000000"/>
          <w:sz w:val="10"/>
          <w:szCs w:val="10"/>
          <w:lang w:eastAsia="zh-CN"/>
        </w:rPr>
        <w:t xml:space="preserve"> naturalization and</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citizenship</w:t>
      </w:r>
      <w:r w:rsidRPr="00AA4A3D">
        <w:rPr>
          <w:rFonts w:ascii="Arial" w:eastAsia="Times New Roman" w:hAnsi="Arial" w:cs="Arial"/>
          <w:i/>
          <w:iCs/>
          <w:color w:val="000000"/>
          <w:sz w:val="10"/>
          <w:szCs w:val="10"/>
          <w:lang w:eastAsia="zh-CN"/>
        </w:rPr>
        <w:t>—the first raced-based exclusions in US history.</w:t>
      </w:r>
      <w:r w:rsidRPr="00AA4A3D">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AA4A3D">
        <w:rPr>
          <w:rFonts w:ascii="Arial" w:eastAsia="Times New Roman" w:hAnsi="Arial" w:cs="Arial"/>
          <w:i/>
          <w:iCs/>
          <w:color w:val="000000"/>
          <w:sz w:val="10"/>
          <w:szCs w:val="10"/>
          <w:lang w:eastAsia="zh-CN"/>
        </w:rPr>
        <w:t>race, citizenship, and property were simultaneously</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 xml:space="preserve">managed by the state to control </w:t>
      </w:r>
      <w:r w:rsidRPr="00AA4A3D">
        <w:rPr>
          <w:rFonts w:ascii="Arial" w:eastAsia="Times New Roman" w:hAnsi="Arial" w:cs="Arial"/>
          <w:i/>
          <w:iCs/>
          <w:color w:val="000000"/>
          <w:sz w:val="10"/>
          <w:szCs w:val="10"/>
          <w:lang w:eastAsia="zh-CN"/>
        </w:rPr>
        <w:t>and restrict</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 xml:space="preserve">flows of </w:t>
      </w:r>
      <w:r w:rsidRPr="00AA4A3D">
        <w:rPr>
          <w:rFonts w:ascii="Arial" w:eastAsia="Times New Roman" w:hAnsi="Arial" w:cs="Arial"/>
          <w:i/>
          <w:iCs/>
          <w:color w:val="000000"/>
          <w:sz w:val="10"/>
          <w:szCs w:val="10"/>
          <w:lang w:eastAsia="zh-CN"/>
        </w:rPr>
        <w:t xml:space="preserve">both </w:t>
      </w:r>
      <w:r w:rsidRPr="00AA4A3D">
        <w:rPr>
          <w:rFonts w:ascii="Arial" w:eastAsia="Times New Roman" w:hAnsi="Arial" w:cs="Arial"/>
          <w:b/>
          <w:bCs/>
          <w:i/>
          <w:iCs/>
          <w:color w:val="000000"/>
          <w:sz w:val="28"/>
          <w:szCs w:val="28"/>
          <w:u w:val="single"/>
          <w:lang w:eastAsia="zh-CN"/>
        </w:rPr>
        <w:t>Asian labor and capital</w:t>
      </w:r>
      <w:r w:rsidRPr="00AA4A3D">
        <w:rPr>
          <w:rFonts w:ascii="Arial" w:eastAsia="Times New Roman" w:hAnsi="Arial" w:cs="Arial"/>
          <w:i/>
          <w:iCs/>
          <w:color w:val="000000"/>
          <w:sz w:val="28"/>
          <w:szCs w:val="28"/>
          <w:lang w:eastAsia="zh-CN"/>
        </w:rPr>
        <w:t>.</w:t>
      </w:r>
      <w:r w:rsidRPr="00AA4A3D">
        <w:rPr>
          <w:rFonts w:ascii="Arial" w:eastAsia="Times New Roman" w:hAnsi="Arial" w:cs="Arial"/>
          <w:color w:val="000000"/>
          <w:sz w:val="10"/>
          <w:szCs w:val="10"/>
          <w:lang w:eastAsia="zh-CN"/>
        </w:rPr>
        <w:t xml:space="preserve"> This law was followed by a series of further exclusion laws, as well as accompanied by legislative </w:t>
      </w:r>
      <w:r w:rsidRPr="00AA4A3D">
        <w:rPr>
          <w:rFonts w:ascii="Arial" w:eastAsia="Times New Roman" w:hAnsi="Arial" w:cs="Arial"/>
          <w:b/>
          <w:bCs/>
          <w:color w:val="000000"/>
          <w:sz w:val="28"/>
          <w:szCs w:val="28"/>
          <w:u w:val="single"/>
          <w:lang w:eastAsia="zh-CN"/>
        </w:rPr>
        <w:t xml:space="preserve">acts </w:t>
      </w:r>
      <w:r w:rsidRPr="00AA4A3D">
        <w:rPr>
          <w:rFonts w:ascii="Arial" w:eastAsia="Times New Roman" w:hAnsi="Arial" w:cs="Arial"/>
          <w:color w:val="000000"/>
          <w:sz w:val="12"/>
          <w:szCs w:val="12"/>
          <w:lang w:eastAsia="zh-CN"/>
        </w:rPr>
        <w:t xml:space="preserve">against miscegenation and the ownership of private property, culminating in </w:t>
      </w:r>
      <w:r w:rsidRPr="00AA4A3D">
        <w:rPr>
          <w:rFonts w:ascii="Arial" w:eastAsia="Times New Roman" w:hAnsi="Arial" w:cs="Arial"/>
          <w:color w:val="000000"/>
          <w:sz w:val="10"/>
          <w:szCs w:val="10"/>
          <w:lang w:eastAsia="zh-CN"/>
        </w:rPr>
        <w:t>the National Origins Act (1924) and the Tydings-McDuffie Act (1934), which effectively</w:t>
      </w:r>
      <w:r w:rsidRPr="00AA4A3D">
        <w:rPr>
          <w:rFonts w:ascii="Arial" w:eastAsia="Times New Roman" w:hAnsi="Arial" w:cs="Arial"/>
          <w:color w:val="000000"/>
          <w:sz w:val="28"/>
          <w:szCs w:val="28"/>
          <w:lang w:eastAsia="zh-CN"/>
        </w:rPr>
        <w:t xml:space="preserve"> </w:t>
      </w:r>
      <w:r w:rsidRPr="00AA4A3D">
        <w:rPr>
          <w:rFonts w:ascii="Arial" w:eastAsia="Times New Roman" w:hAnsi="Arial" w:cs="Arial"/>
          <w:b/>
          <w:bCs/>
          <w:color w:val="000000"/>
          <w:sz w:val="28"/>
          <w:szCs w:val="28"/>
          <w:u w:val="single"/>
          <w:lang w:eastAsia="zh-CN"/>
        </w:rPr>
        <w:t>halted all immigration from Asia</w:t>
      </w:r>
      <w:r w:rsidRPr="00AA4A3D">
        <w:rPr>
          <w:rFonts w:ascii="Arial" w:eastAsia="Times New Roman" w:hAnsi="Arial" w:cs="Arial"/>
          <w:color w:val="000000"/>
          <w:sz w:val="28"/>
          <w:szCs w:val="28"/>
          <w:lang w:eastAsia="zh-CN"/>
        </w:rPr>
        <w:t xml:space="preserve"> </w:t>
      </w:r>
      <w:r w:rsidRPr="00AA4A3D">
        <w:rPr>
          <w:rFonts w:ascii="Arial" w:eastAsia="Times New Roman" w:hAnsi="Arial" w:cs="Arial"/>
          <w:color w:val="000000"/>
          <w:sz w:val="10"/>
          <w:szCs w:val="10"/>
          <w:lang w:eastAsia="zh-CN"/>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AA4A3D">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 xml:space="preserve">“alien citizenship” </w:t>
      </w:r>
      <w:r w:rsidRPr="00AA4A3D">
        <w:rPr>
          <w:rFonts w:ascii="Arial" w:eastAsia="Times New Roman" w:hAnsi="Arial" w:cs="Arial"/>
          <w:i/>
          <w:iCs/>
          <w:color w:val="000000"/>
          <w:sz w:val="10"/>
          <w:szCs w:val="10"/>
          <w:lang w:eastAsia="zh-CN"/>
        </w:rPr>
        <w:t>preoccupying so much of political debate concerning immigration today. This history of exclusion is</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 xml:space="preserve">barely taught in </w:t>
      </w:r>
      <w:r w:rsidRPr="00AA4A3D">
        <w:rPr>
          <w:rFonts w:ascii="Arial" w:eastAsia="Times New Roman" w:hAnsi="Arial" w:cs="Arial"/>
          <w:i/>
          <w:iCs/>
          <w:color w:val="000000"/>
          <w:sz w:val="10"/>
          <w:szCs w:val="10"/>
          <w:lang w:eastAsia="zh-CN"/>
        </w:rPr>
        <w:t>US universities or high</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schools</w:t>
      </w:r>
      <w:r w:rsidRPr="00AA4A3D">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AA4A3D">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AA4A3D">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AA4A3D">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AA4A3D">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AA4A3D">
        <w:rPr>
          <w:rFonts w:ascii="Arial" w:eastAsia="Times New Roman" w:hAnsi="Arial" w:cs="Arial"/>
          <w:color w:val="000000"/>
          <w:sz w:val="10"/>
          <w:szCs w:val="10"/>
          <w:lang w:eastAsia="zh-CN"/>
        </w:rPr>
        <w:t xml:space="preserve">At the same time, Hart-Celler also created a vast and largely unacknowledged force of low-income and undocumented migrants from South Asia, new areas of China, particularly Fujian province, and Southeast Asia. </w:t>
      </w:r>
      <w:r w:rsidRPr="00AA4A3D">
        <w:rPr>
          <w:rFonts w:ascii="Arial" w:eastAsia="Times New Roman" w:hAnsi="Arial" w:cs="Arial"/>
          <w:i/>
          <w:iCs/>
          <w:color w:val="000000"/>
          <w:sz w:val="10"/>
          <w:szCs w:val="10"/>
          <w:lang w:eastAsia="zh-CN"/>
        </w:rPr>
        <w:t>This</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 xml:space="preserve">“yellowing” of the US </w:t>
      </w:r>
      <w:r w:rsidRPr="00AA4A3D">
        <w:rPr>
          <w:rFonts w:ascii="Arial" w:eastAsia="Times New Roman" w:hAnsi="Arial" w:cs="Arial"/>
          <w:i/>
          <w:iCs/>
          <w:color w:val="000000"/>
          <w:sz w:val="10"/>
          <w:szCs w:val="10"/>
          <w:lang w:eastAsia="zh-CN"/>
        </w:rPr>
        <w:t>nation-state</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reversed</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10"/>
          <w:szCs w:val="10"/>
          <w:lang w:eastAsia="zh-CN"/>
        </w:rPr>
        <w:t>a long history of</w:t>
      </w:r>
      <w:r w:rsidRPr="00AA4A3D">
        <w:rPr>
          <w:rFonts w:ascii="Arial" w:eastAsia="Times New Roman" w:hAnsi="Arial" w:cs="Arial"/>
          <w:b/>
          <w:bCs/>
          <w:i/>
          <w:iCs/>
          <w:color w:val="000000"/>
          <w:sz w:val="10"/>
          <w:szCs w:val="10"/>
          <w:u w:val="single"/>
          <w:lang w:eastAsia="zh-CN"/>
        </w:rPr>
        <w:t xml:space="preserve"> </w:t>
      </w:r>
      <w:r w:rsidRPr="00AA4A3D">
        <w:rPr>
          <w:rFonts w:ascii="Arial" w:eastAsia="Times New Roman" w:hAnsi="Arial" w:cs="Arial"/>
          <w:b/>
          <w:bCs/>
          <w:i/>
          <w:iCs/>
          <w:color w:val="000000"/>
          <w:sz w:val="28"/>
          <w:szCs w:val="28"/>
          <w:u w:val="single"/>
          <w:lang w:eastAsia="zh-CN"/>
        </w:rPr>
        <w:t>anti-Asian exclusion</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10"/>
          <w:szCs w:val="10"/>
          <w:lang w:eastAsia="zh-CN"/>
        </w:rPr>
        <w:t>precisely under the banner of model minority citizenship</w:t>
      </w:r>
      <w:r w:rsidRPr="00AA4A3D">
        <w:rPr>
          <w:rFonts w:ascii="Arial" w:eastAsia="Times New Roman" w:hAnsi="Arial" w:cs="Arial"/>
          <w:b/>
          <w:bCs/>
          <w:i/>
          <w:iCs/>
          <w:color w:val="000000"/>
          <w:sz w:val="28"/>
          <w:szCs w:val="28"/>
          <w:u w:val="single"/>
          <w:lang w:eastAsia="zh-CN"/>
        </w:rPr>
        <w:t xml:space="preserve"> and</w:t>
      </w:r>
      <w:r w:rsidRPr="00AA4A3D">
        <w:rPr>
          <w:rFonts w:ascii="Arial" w:eastAsia="Times New Roman" w:hAnsi="Arial" w:cs="Arial"/>
          <w:i/>
          <w:iCs/>
          <w:color w:val="000000"/>
          <w:sz w:val="10"/>
          <w:szCs w:val="10"/>
          <w:lang w:eastAsia="zh-CN"/>
        </w:rPr>
        <w:t xml:space="preserve"> the</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collective forgetting</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8"/>
          <w:szCs w:val="8"/>
          <w:lang w:eastAsia="zh-CN"/>
        </w:rPr>
        <w:t>of this history of exclusion and its unauthorized subjects.</w:t>
      </w:r>
      <w:r w:rsidRPr="00AA4A3D">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AA4A3D">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AA4A3D">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AA4A3D">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AA4A3D">
        <w:rPr>
          <w:rFonts w:ascii="Arial" w:eastAsia="Times New Roman" w:hAnsi="Arial" w:cs="Arial"/>
          <w:color w:val="000000"/>
          <w:sz w:val="8"/>
          <w:szCs w:val="8"/>
          <w:lang w:eastAsia="zh-CN"/>
        </w:rPr>
        <w:t xml:space="preserve"> In this sense, </w:t>
      </w:r>
      <w:r w:rsidRPr="00AA4A3D">
        <w:rPr>
          <w:rFonts w:ascii="Arial" w:eastAsia="Times New Roman" w:hAnsi="Arial" w:cs="Arial"/>
          <w:i/>
          <w:iCs/>
          <w:color w:val="000000"/>
          <w:sz w:val="8"/>
          <w:szCs w:val="8"/>
          <w:lang w:eastAsia="zh-CN"/>
        </w:rPr>
        <w:t>the</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Asian American</w:t>
      </w:r>
      <w:r w:rsidRPr="00AA4A3D">
        <w:rPr>
          <w:rFonts w:ascii="Arial" w:eastAsia="Times New Roman" w:hAnsi="Arial" w:cs="Arial"/>
          <w:i/>
          <w:iCs/>
          <w:color w:val="000000"/>
          <w:sz w:val="10"/>
          <w:szCs w:val="10"/>
          <w:lang w:eastAsia="zh-CN"/>
        </w:rPr>
        <w:t xml:space="preserve"> model minority </w:t>
      </w:r>
      <w:r w:rsidRPr="00AA4A3D">
        <w:rPr>
          <w:rFonts w:ascii="Arial" w:eastAsia="Times New Roman" w:hAnsi="Arial" w:cs="Arial"/>
          <w:b/>
          <w:bCs/>
          <w:i/>
          <w:iCs/>
          <w:color w:val="000000"/>
          <w:sz w:val="28"/>
          <w:szCs w:val="28"/>
          <w:u w:val="single"/>
          <w:lang w:eastAsia="zh-CN"/>
        </w:rPr>
        <w:t>subject</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5"/>
          <w:szCs w:val="5"/>
          <w:lang w:eastAsia="zh-CN"/>
        </w:rPr>
        <w:t>also</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b/>
          <w:bCs/>
          <w:i/>
          <w:iCs/>
          <w:color w:val="000000"/>
          <w:sz w:val="28"/>
          <w:szCs w:val="28"/>
          <w:u w:val="single"/>
          <w:lang w:eastAsia="zh-CN"/>
        </w:rPr>
        <w:t>endures in the US historical imaginary</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6"/>
          <w:szCs w:val="6"/>
          <w:lang w:eastAsia="zh-CN"/>
        </w:rPr>
        <w:t>as a melancholic national object—</w:t>
      </w:r>
      <w:r w:rsidRPr="00AA4A3D">
        <w:rPr>
          <w:rFonts w:ascii="Arial" w:eastAsia="Times New Roman" w:hAnsi="Arial" w:cs="Arial"/>
          <w:b/>
          <w:bCs/>
          <w:i/>
          <w:iCs/>
          <w:color w:val="000000"/>
          <w:sz w:val="28"/>
          <w:szCs w:val="28"/>
          <w:u w:val="single"/>
          <w:lang w:eastAsia="zh-CN"/>
        </w:rPr>
        <w:t xml:space="preserve">as a haunting </w:t>
      </w:r>
      <w:r w:rsidRPr="00AA4A3D">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AA4A3D">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AA4A3D">
        <w:rPr>
          <w:rFonts w:ascii="Arial" w:eastAsia="Times New Roman" w:hAnsi="Arial" w:cs="Arial"/>
          <w:color w:val="000000"/>
          <w:sz w:val="10"/>
          <w:szCs w:val="10"/>
          <w:lang w:eastAsia="zh-CN"/>
        </w:rPr>
        <w:t xml:space="preserve">of </w:t>
      </w:r>
      <w:r w:rsidRPr="00AA4A3D">
        <w:rPr>
          <w:rFonts w:ascii="Tahoma" w:eastAsia="Times New Roman" w:hAnsi="Tahoma" w:cs="Tahoma"/>
          <w:color w:val="000000"/>
          <w:sz w:val="10"/>
          <w:szCs w:val="10"/>
          <w:lang w:eastAsia="zh-CN"/>
        </w:rPr>
        <w:t>﻿</w:t>
      </w:r>
      <w:r w:rsidRPr="00AA4A3D">
        <w:rPr>
          <w:rFonts w:ascii="Arial" w:eastAsia="Times New Roman" w:hAnsi="Arial" w:cs="Arial"/>
          <w:color w:val="000000"/>
          <w:sz w:val="10"/>
          <w:szCs w:val="10"/>
          <w:lang w:eastAsia="zh-CN"/>
        </w:rPr>
        <w:t>the</w:t>
      </w:r>
      <w:proofErr w:type="gramEnd"/>
      <w:r w:rsidRPr="00AA4A3D">
        <w:rPr>
          <w:rFonts w:ascii="Arial" w:eastAsia="Times New Roman" w:hAnsi="Arial" w:cs="Arial"/>
          <w:color w:val="000000"/>
          <w:sz w:val="10"/>
          <w:szCs w:val="10"/>
          <w:lang w:eastAsia="zh-CN"/>
        </w:rPr>
        <w:t xml:space="preserv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AA4A3D">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AA4A3D">
        <w:rPr>
          <w:rFonts w:ascii="Arial" w:eastAsia="Times New Roman" w:hAnsi="Arial" w:cs="Arial"/>
          <w:i/>
          <w:iCs/>
          <w:color w:val="000000"/>
          <w:sz w:val="28"/>
          <w:szCs w:val="28"/>
          <w:lang w:eastAsia="zh-CN"/>
        </w:rPr>
        <w:t xml:space="preserve"> </w:t>
      </w:r>
      <w:r w:rsidRPr="00AA4A3D">
        <w:rPr>
          <w:rFonts w:ascii="Arial" w:eastAsia="Times New Roman" w:hAnsi="Arial" w:cs="Arial"/>
          <w:i/>
          <w:iCs/>
          <w:color w:val="000000"/>
          <w:sz w:val="8"/>
          <w:szCs w:val="8"/>
          <w:lang w:eastAsia="zh-CN"/>
        </w:rPr>
        <w:t>as well as institutional violence</w:t>
      </w:r>
      <w:r w:rsidRPr="00AA4A3D">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AA4A3D">
        <w:rPr>
          <w:rFonts w:ascii="Arial" w:eastAsia="Times New Roman" w:hAnsi="Arial" w:cs="Arial"/>
          <w:i/>
          <w:iCs/>
          <w:color w:val="000000"/>
          <w:sz w:val="8"/>
          <w:szCs w:val="8"/>
          <w:lang w:eastAsia="zh-CN"/>
        </w:rPr>
        <w:t xml:space="preserve">They cannot perceive the “Fleaman’s” accomplishments building the transcontinental railroad as legitimizing his membership in the American nation. </w:t>
      </w:r>
      <w:r w:rsidRPr="00AA4A3D">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AA4A3D">
        <w:rPr>
          <w:rFonts w:ascii="Arial" w:eastAsia="Times New Roman" w:hAnsi="Arial" w:cs="Arial"/>
          <w:color w:val="000000"/>
          <w:sz w:val="8"/>
          <w:szCs w:val="8"/>
          <w:lang w:eastAsia="zh-CN"/>
        </w:rPr>
        <w:t>That</w:t>
      </w:r>
      <w:proofErr w:type="gramEnd"/>
      <w:r w:rsidRPr="00AA4A3D">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AA4A3D">
      <w:pPr>
        <w:spacing w:after="0" w:line="240" w:lineRule="auto"/>
        <w:rPr>
          <w:rFonts w:ascii="Times New Roman" w:eastAsia="Times New Roman" w:hAnsi="Times New Roman" w:cs="Times New Roman"/>
          <w:sz w:val="24"/>
          <w:szCs w:val="24"/>
          <w:lang w:eastAsia="zh-CN"/>
        </w:rPr>
      </w:pPr>
      <w:proofErr w:type="gramStart"/>
      <w:r w:rsidRPr="00AA4A3D">
        <w:rPr>
          <w:rFonts w:eastAsia="Times New Roman" w:cs="Calibri"/>
          <w:b/>
          <w:bCs/>
          <w:color w:val="000000"/>
          <w:sz w:val="28"/>
          <w:szCs w:val="28"/>
          <w:shd w:val="clear" w:color="auto" w:fill="FFFFFF"/>
          <w:lang w:eastAsia="zh-CN"/>
        </w:rPr>
        <w:t>perm</w:t>
      </w:r>
      <w:proofErr w:type="gramEnd"/>
      <w:r w:rsidRPr="00AA4A3D">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shd w:val="clear" w:color="auto" w:fill="FFFFFF"/>
          <w:lang w:eastAsia="zh-CN"/>
        </w:rPr>
        <w:t xml:space="preserve">Ty 17 [Asian] </w:t>
      </w:r>
      <w:r w:rsidRPr="00AA4A3D">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r w:rsidRPr="00AA4A3D">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w:t>
      </w:r>
      <w:r w:rsidRPr="00AA4A3D">
        <w:rPr>
          <w:rFonts w:eastAsia="Times New Roman" w:cs="Calibri"/>
          <w:color w:val="000000"/>
          <w:sz w:val="16"/>
          <w:szCs w:val="16"/>
          <w:shd w:val="clear" w:color="auto" w:fill="FFFFFF"/>
          <w:lang w:eastAsia="zh-CN"/>
        </w:rPr>
        <w:lastRenderedPageBreak/>
        <w:t xml:space="preserve">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AA4A3D">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AA4A3D">
        <w:rPr>
          <w:rFonts w:eastAsia="Times New Roman" w:cs="Calibri"/>
          <w:color w:val="000000"/>
          <w:sz w:val="28"/>
          <w:szCs w:val="28"/>
          <w:shd w:val="clear" w:color="auto" w:fill="FFFFFF"/>
          <w:lang w:eastAsia="zh-CN"/>
        </w:rPr>
        <w:t> </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roofErr w:type="gramStart"/>
      <w:r w:rsidRPr="00AA4A3D">
        <w:rPr>
          <w:rFonts w:eastAsia="Times New Roman" w:cs="Calibri"/>
          <w:b/>
          <w:bCs/>
          <w:color w:val="000000"/>
          <w:sz w:val="28"/>
          <w:szCs w:val="28"/>
          <w:u w:val="single"/>
          <w:shd w:val="clear" w:color="auto" w:fill="FFFFFF"/>
          <w:lang w:eastAsia="zh-CN"/>
        </w:rPr>
        <w:t>high</w:t>
      </w:r>
      <w:proofErr w:type="gramEnd"/>
      <w:r w:rsidRPr="00AA4A3D">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AA4A3D">
        <w:rPr>
          <w:rFonts w:eastAsia="Times New Roman" w:cs="Calibri"/>
          <w:b/>
          <w:bCs/>
          <w:color w:val="000000"/>
          <w:sz w:val="10"/>
          <w:szCs w:val="10"/>
          <w:u w:val="single"/>
          <w:shd w:val="clear" w:color="auto" w:fill="FFFFFF"/>
          <w:lang w:eastAsia="zh-CN"/>
        </w:rPr>
        <w:t>(Schmitt and Zipperer 15).</w:t>
      </w:r>
      <w:r w:rsidRPr="00AA4A3D">
        <w:rPr>
          <w:rFonts w:eastAsia="Times New Roman" w:cs="Calibri"/>
          <w:b/>
          <w:bCs/>
          <w:color w:val="000000"/>
          <w:sz w:val="10"/>
          <w:szCs w:val="10"/>
          <w:shd w:val="clear" w:color="auto" w:fill="FFFFFF"/>
          <w:lang w:eastAsia="zh-CN"/>
        </w:rPr>
        <w:t xml:space="preserve"> </w:t>
      </w:r>
      <w:r w:rsidRPr="00AA4A3D">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AA4A3D">
        <w:rPr>
          <w:rFonts w:eastAsia="Times New Roman" w:cs="Calibri"/>
          <w:color w:val="000000"/>
          <w:sz w:val="10"/>
          <w:szCs w:val="10"/>
          <w:u w:val="single"/>
          <w:shd w:val="clear" w:color="auto" w:fill="FFFFFF"/>
          <w:lang w:eastAsia="zh-CN"/>
        </w:rPr>
        <w:t xml:space="preserve">. </w:t>
      </w:r>
      <w:r w:rsidRPr="00AA4A3D">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AA4A3D">
        <w:rPr>
          <w:rFonts w:eastAsia="Times New Roman" w:cs="Calibri"/>
          <w:color w:val="000000"/>
          <w:sz w:val="10"/>
          <w:szCs w:val="10"/>
          <w:lang w:eastAsia="zh-CN"/>
        </w:rPr>
        <w:t>stitutional change, “shifts in the structure of society and politics” that have “large consequences for the quality of American democracy” (Weste</w:t>
      </w:r>
      <w:r w:rsidRPr="00AA4A3D">
        <w:rPr>
          <w:rFonts w:eastAsia="Times New Roman" w:cs="Calibri"/>
          <w:color w:val="000000"/>
          <w:sz w:val="16"/>
          <w:szCs w:val="16"/>
          <w:lang w:eastAsia="zh-CN"/>
        </w:rPr>
        <w:t xml:space="preserve">rn 2). </w:t>
      </w:r>
      <w:r w:rsidRPr="00AA4A3D">
        <w:rPr>
          <w:rFonts w:eastAsia="Times New Roman" w:cs="Calibri"/>
          <w:color w:val="000000"/>
          <w:sz w:val="28"/>
          <w:szCs w:val="28"/>
          <w:u w:val="single"/>
          <w:lang w:eastAsia="zh-CN"/>
        </w:rPr>
        <w:t xml:space="preserve">If in the 1960s </w:t>
      </w:r>
      <w:r w:rsidRPr="00AA4A3D">
        <w:rPr>
          <w:rFonts w:eastAsia="Times New Roman" w:cs="Calibri"/>
          <w:b/>
          <w:bCs/>
          <w:color w:val="000000"/>
          <w:sz w:val="28"/>
          <w:szCs w:val="28"/>
          <w:u w:val="single"/>
          <w:lang w:eastAsia="zh-CN"/>
        </w:rPr>
        <w:t>and early 1970s</w:t>
      </w:r>
      <w:r w:rsidRPr="00AA4A3D">
        <w:rPr>
          <w:rFonts w:eastAsia="Times New Roman" w:cs="Calibri"/>
          <w:color w:val="000000"/>
          <w:sz w:val="28"/>
          <w:szCs w:val="28"/>
          <w:u w:val="single"/>
          <w:lang w:eastAsia="zh-CN"/>
        </w:rPr>
        <w:t xml:space="preserve"> Asian </w:t>
      </w:r>
      <w:r w:rsidRPr="00AA4A3D">
        <w:rPr>
          <w:rFonts w:eastAsia="Times New Roman" w:cs="Calibri"/>
          <w:b/>
          <w:bCs/>
          <w:color w:val="000000"/>
          <w:sz w:val="28"/>
          <w:szCs w:val="28"/>
          <w:u w:val="single"/>
          <w:lang w:eastAsia="zh-CN"/>
        </w:rPr>
        <w:t>American</w:t>
      </w:r>
      <w:r w:rsidRPr="00AA4A3D">
        <w:rPr>
          <w:rFonts w:eastAsia="Times New Roman" w:cs="Calibri"/>
          <w:color w:val="000000"/>
          <w:sz w:val="28"/>
          <w:szCs w:val="28"/>
          <w:u w:val="single"/>
          <w:lang w:eastAsia="zh-CN"/>
        </w:rPr>
        <w:t xml:space="preserve"> movements were formed in solidarity with </w:t>
      </w:r>
      <w:r w:rsidRPr="00AA4A3D">
        <w:rPr>
          <w:rFonts w:eastAsia="Times New Roman" w:cs="Calibri"/>
          <w:b/>
          <w:bCs/>
          <w:color w:val="000000"/>
          <w:sz w:val="28"/>
          <w:szCs w:val="28"/>
          <w:u w:val="single"/>
          <w:lang w:eastAsia="zh-CN"/>
        </w:rPr>
        <w:t>and as a response to</w:t>
      </w:r>
      <w:r w:rsidRPr="00AA4A3D">
        <w:rPr>
          <w:rFonts w:eastAsia="Times New Roman" w:cs="Calibri"/>
          <w:color w:val="000000"/>
          <w:sz w:val="28"/>
          <w:szCs w:val="28"/>
          <w:u w:val="single"/>
          <w:lang w:eastAsia="zh-CN"/>
        </w:rPr>
        <w:t xml:space="preserve"> the Black Panther and Women’s Liberation </w:t>
      </w:r>
      <w:r w:rsidRPr="00AA4A3D">
        <w:rPr>
          <w:rFonts w:eastAsia="Times New Roman" w:cs="Calibri"/>
          <w:b/>
          <w:bCs/>
          <w:color w:val="000000"/>
          <w:sz w:val="28"/>
          <w:szCs w:val="28"/>
          <w:u w:val="single"/>
          <w:lang w:eastAsia="zh-CN"/>
        </w:rPr>
        <w:t>movements</w:t>
      </w:r>
      <w:r w:rsidRPr="00AA4A3D">
        <w:rPr>
          <w:rFonts w:eastAsia="Times New Roman" w:cs="Calibri"/>
          <w:color w:val="000000"/>
          <w:sz w:val="28"/>
          <w:szCs w:val="28"/>
          <w:u w:val="single"/>
          <w:lang w:eastAsia="zh-CN"/>
        </w:rPr>
        <w:t xml:space="preserve">, then in the twenty-first century the criminalization of </w:t>
      </w:r>
      <w:r w:rsidRPr="00AA4A3D">
        <w:rPr>
          <w:rFonts w:eastAsia="Times New Roman" w:cs="Calibri"/>
          <w:b/>
          <w:bCs/>
          <w:color w:val="000000"/>
          <w:sz w:val="28"/>
          <w:szCs w:val="28"/>
          <w:u w:val="single"/>
          <w:lang w:eastAsia="zh-CN"/>
        </w:rPr>
        <w:t>large numbers of young</w:t>
      </w:r>
      <w:r w:rsidRPr="00AA4A3D">
        <w:rPr>
          <w:rFonts w:eastAsia="Times New Roman" w:cs="Calibri"/>
          <w:color w:val="000000"/>
          <w:sz w:val="28"/>
          <w:szCs w:val="28"/>
          <w:u w:val="single"/>
          <w:lang w:eastAsia="zh-CN"/>
        </w:rPr>
        <w:t xml:space="preserve"> African Americans </w:t>
      </w:r>
      <w:r w:rsidRPr="00AA4A3D">
        <w:rPr>
          <w:rFonts w:eastAsia="Times New Roman" w:cs="Calibri"/>
          <w:b/>
          <w:bCs/>
          <w:color w:val="000000"/>
          <w:sz w:val="28"/>
          <w:szCs w:val="28"/>
          <w:u w:val="single"/>
          <w:lang w:eastAsia="zh-CN"/>
        </w:rPr>
        <w:t>and First Nations Canadians</w:t>
      </w:r>
      <w:r w:rsidRPr="00AA4A3D">
        <w:rPr>
          <w:rFonts w:eastAsia="Times New Roman" w:cs="Calibri"/>
          <w:color w:val="000000"/>
          <w:sz w:val="28"/>
          <w:szCs w:val="28"/>
          <w:u w:val="single"/>
          <w:lang w:eastAsia="zh-CN"/>
        </w:rPr>
        <w:t xml:space="preserve"> has considerable effects on </w:t>
      </w:r>
      <w:r w:rsidRPr="00AA4A3D">
        <w:rPr>
          <w:rFonts w:eastAsia="Times New Roman" w:cs="Calibri"/>
          <w:b/>
          <w:bCs/>
          <w:color w:val="000000"/>
          <w:sz w:val="28"/>
          <w:szCs w:val="28"/>
          <w:u w:val="single"/>
          <w:lang w:eastAsia="zh-CN"/>
        </w:rPr>
        <w:t>American and Canadian racial and</w:t>
      </w:r>
      <w:r w:rsidRPr="00AA4A3D">
        <w:rPr>
          <w:rFonts w:eastAsia="Times New Roman" w:cs="Calibri"/>
          <w:color w:val="000000"/>
          <w:sz w:val="28"/>
          <w:szCs w:val="28"/>
          <w:u w:val="single"/>
          <w:lang w:eastAsia="zh-CN"/>
        </w:rPr>
        <w:t xml:space="preserve"> social inequality, on the collective </w:t>
      </w:r>
      <w:r w:rsidRPr="00AA4A3D">
        <w:rPr>
          <w:rFonts w:eastAsia="Times New Roman" w:cs="Calibri"/>
          <w:b/>
          <w:bCs/>
          <w:color w:val="000000"/>
          <w:sz w:val="28"/>
          <w:szCs w:val="28"/>
          <w:u w:val="single"/>
          <w:lang w:eastAsia="zh-CN"/>
        </w:rPr>
        <w:t>affective</w:t>
      </w:r>
      <w:r w:rsidRPr="00AA4A3D">
        <w:rPr>
          <w:rFonts w:eastAsia="Times New Roman" w:cs="Calibri"/>
          <w:color w:val="000000"/>
          <w:sz w:val="28"/>
          <w:szCs w:val="28"/>
          <w:u w:val="single"/>
          <w:lang w:eastAsia="zh-CN"/>
        </w:rPr>
        <w:t xml:space="preserve"> experiences of p</w:t>
      </w:r>
      <w:r w:rsidRPr="00AA4A3D">
        <w:rPr>
          <w:rFonts w:eastAsia="Times New Roman" w:cs="Calibri"/>
          <w:b/>
          <w:bCs/>
          <w:color w:val="000000"/>
          <w:sz w:val="28"/>
          <w:szCs w:val="28"/>
          <w:u w:val="single"/>
          <w:lang w:eastAsia="zh-CN"/>
        </w:rPr>
        <w:t>eople</w:t>
      </w:r>
      <w:r w:rsidRPr="00AA4A3D">
        <w:rPr>
          <w:rFonts w:eastAsia="Times New Roman" w:cs="Calibri"/>
          <w:color w:val="000000"/>
          <w:sz w:val="28"/>
          <w:szCs w:val="28"/>
          <w:u w:val="single"/>
          <w:lang w:eastAsia="zh-CN"/>
        </w:rPr>
        <w:t xml:space="preserve"> o</w:t>
      </w:r>
      <w:r w:rsidRPr="00AA4A3D">
        <w:rPr>
          <w:rFonts w:eastAsia="Times New Roman" w:cs="Calibri"/>
          <w:b/>
          <w:bCs/>
          <w:color w:val="000000"/>
          <w:sz w:val="28"/>
          <w:szCs w:val="28"/>
          <w:u w:val="single"/>
          <w:lang w:eastAsia="zh-CN"/>
        </w:rPr>
        <w:t xml:space="preserve">f </w:t>
      </w:r>
      <w:r w:rsidRPr="00AA4A3D">
        <w:rPr>
          <w:rFonts w:eastAsia="Times New Roman" w:cs="Calibri"/>
          <w:color w:val="000000"/>
          <w:sz w:val="28"/>
          <w:szCs w:val="28"/>
          <w:u w:val="single"/>
          <w:lang w:eastAsia="zh-CN"/>
        </w:rPr>
        <w:t>c</w:t>
      </w:r>
      <w:r w:rsidRPr="00AA4A3D">
        <w:rPr>
          <w:rFonts w:eastAsia="Times New Roman" w:cs="Calibri"/>
          <w:b/>
          <w:bCs/>
          <w:color w:val="000000"/>
          <w:sz w:val="28"/>
          <w:szCs w:val="28"/>
          <w:u w:val="single"/>
          <w:lang w:eastAsia="zh-CN"/>
        </w:rPr>
        <w:t xml:space="preserve">olor </w:t>
      </w:r>
      <w:r w:rsidRPr="00AA4A3D">
        <w:rPr>
          <w:rFonts w:eastAsia="Times New Roman" w:cs="Calibri"/>
          <w:color w:val="000000"/>
          <w:sz w:val="28"/>
          <w:szCs w:val="28"/>
          <w:u w:val="single"/>
          <w:lang w:eastAsia="zh-CN"/>
        </w:rPr>
        <w:t>and minorities.</w:t>
      </w:r>
      <w:r w:rsidRPr="00AA4A3D">
        <w:rPr>
          <w:rFonts w:eastAsia="Times New Roman" w:cs="Calibri"/>
          <w:color w:val="000000"/>
          <w:sz w:val="16"/>
          <w:szCs w:val="16"/>
          <w:lang w:eastAsia="zh-CN"/>
        </w:rPr>
        <w:t xml:space="preserve"> In the works I examined, we see the affect of fear in Vietnamese refugees who do not understand enough English to follow rules in The Gangster We Are All Looking For, or the dire consequences of the misrecognition of a Filipin</w:t>
      </w:r>
      <w:r w:rsidRPr="00AA4A3D">
        <w:rPr>
          <w:rFonts w:eastAsia="Times New Roman" w:cs="Calibri"/>
          <w:color w:val="000000"/>
          <w:sz w:val="16"/>
          <w:szCs w:val="16"/>
          <w:shd w:val="clear" w:color="auto" w:fill="FFFFFF"/>
          <w:lang w:eastAsia="zh-CN"/>
        </w:rPr>
        <w:t xml:space="preserve">o immigrant in Gilvarry’s From the Memoirs of a Non-Enemy Combatant. The fear of the racial </w:t>
      </w:r>
      <w:proofErr w:type="gramStart"/>
      <w:r w:rsidRPr="00AA4A3D">
        <w:rPr>
          <w:rFonts w:eastAsia="Times New Roman" w:cs="Calibri"/>
          <w:color w:val="000000"/>
          <w:sz w:val="16"/>
          <w:szCs w:val="16"/>
          <w:shd w:val="clear" w:color="auto" w:fill="FFFFFF"/>
          <w:lang w:eastAsia="zh-CN"/>
        </w:rPr>
        <w:t>Other</w:t>
      </w:r>
      <w:proofErr w:type="gramEnd"/>
      <w:r w:rsidRPr="00AA4A3D">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AA4A3D">
        <w:rPr>
          <w:rFonts w:eastAsia="Times New Roman" w:cs="Calibri"/>
          <w:color w:val="000000"/>
          <w:sz w:val="16"/>
          <w:szCs w:val="16"/>
          <w:shd w:val="clear" w:color="auto" w:fill="FFFFFF"/>
          <w:lang w:eastAsia="zh-CN"/>
        </w:rPr>
        <w:t>– )</w:t>
      </w:r>
      <w:proofErr w:type="gramEnd"/>
      <w:r w:rsidRPr="00AA4A3D">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For this reason,</w:t>
      </w:r>
      <w:r w:rsidRPr="00AA4A3D">
        <w:rPr>
          <w:rFonts w:eastAsia="Times New Roman" w:cs="Calibri"/>
          <w:color w:val="000000"/>
          <w:sz w:val="28"/>
          <w:szCs w:val="28"/>
          <w:u w:val="single"/>
          <w:shd w:val="clear" w:color="auto" w:fill="FFFFFF"/>
          <w:lang w:eastAsia="zh-CN"/>
        </w:rPr>
        <w:t xml:space="preserve"> it is heartening to see </w:t>
      </w:r>
      <w:r w:rsidRPr="00AA4A3D">
        <w:rPr>
          <w:rFonts w:eastAsia="Times New Roman" w:cs="Calibri"/>
          <w:color w:val="000000"/>
          <w:sz w:val="28"/>
          <w:szCs w:val="28"/>
          <w:u w:val="single"/>
          <w:shd w:val="clear" w:color="auto" w:fill="00FF00"/>
          <w:lang w:eastAsia="zh-CN"/>
        </w:rPr>
        <w:t>Asian</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American</w:t>
      </w:r>
      <w:r w:rsidRPr="00AA4A3D">
        <w:rPr>
          <w:rFonts w:eastAsia="Times New Roman" w:cs="Calibri"/>
          <w:color w:val="000000"/>
          <w:sz w:val="28"/>
          <w:szCs w:val="28"/>
          <w:u w:val="single"/>
          <w:shd w:val="clear" w:color="auto" w:fill="00FF00"/>
          <w:lang w:eastAsia="zh-CN"/>
        </w:rPr>
        <w:t>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and Asian Canadians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expressing solidarity with other disenfranchised groups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and working for global environmental causes. The affiliations work</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to defy</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and counter</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the</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racially</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divisive idealization of</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Asian North Americans perpetuated by</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the model minority</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myth</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For example</w:t>
      </w:r>
      <w:r w:rsidRPr="00AA4A3D">
        <w:rPr>
          <w:rFonts w:eastAsia="Times New Roman" w:cs="Calibri"/>
          <w:color w:val="000000"/>
          <w:sz w:val="28"/>
          <w:szCs w:val="28"/>
          <w:u w:val="single"/>
          <w:shd w:val="clear" w:color="auto" w:fill="FFFFFF"/>
          <w:lang w:eastAsia="zh-CN"/>
        </w:rPr>
        <w:t>, #</w:t>
      </w:r>
      <w:r w:rsidRPr="00AA4A3D">
        <w:rPr>
          <w:rFonts w:eastAsia="Times New Roman" w:cs="Calibri"/>
          <w:color w:val="000000"/>
          <w:sz w:val="28"/>
          <w:szCs w:val="28"/>
          <w:u w:val="single"/>
          <w:shd w:val="clear" w:color="auto" w:fill="00FF00"/>
          <w:lang w:eastAsia="zh-CN"/>
        </w:rPr>
        <w:t>Asians4Blacklives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AA4A3D">
        <w:rPr>
          <w:rFonts w:eastAsia="Times New Roman" w:cs="Calibri"/>
          <w:color w:val="000000"/>
          <w:sz w:val="28"/>
          <w:szCs w:val="28"/>
          <w:u w:val="single"/>
          <w:shd w:val="clear" w:color="auto" w:fill="00FF00"/>
          <w:lang w:eastAsia="zh-CN"/>
        </w:rPr>
        <w:t>have come together</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in response to a call from Black Lives Matter Bay Area”</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to show solidarity</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16"/>
          <w:szCs w:val="16"/>
          <w:shd w:val="clear" w:color="auto" w:fill="FFFFFF"/>
          <w:lang w:eastAsia="zh-CN"/>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AA4A3D">
        <w:rPr>
          <w:rFonts w:eastAsia="Times New Roman" w:cs="Calibri"/>
          <w:b/>
          <w:bCs/>
          <w:color w:val="000000"/>
          <w:sz w:val="28"/>
          <w:szCs w:val="28"/>
          <w:u w:val="single"/>
          <w:shd w:val="clear" w:color="auto" w:fill="FFFFFF"/>
          <w:lang w:eastAsia="zh-CN"/>
        </w:rPr>
        <w:t>Wong stresses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the need to form alliances with feminists and First Nations communities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AA4A3D">
        <w:rPr>
          <w:rFonts w:eastAsia="Times New Roman" w:cs="Calibri"/>
          <w:color w:val="000000"/>
          <w:sz w:val="28"/>
          <w:szCs w:val="28"/>
          <w:u w:val="single"/>
          <w:shd w:val="clear" w:color="auto" w:fill="FFFFFF"/>
          <w:lang w:eastAsia="zh-CN"/>
        </w:rPr>
        <w:t>.</w:t>
      </w:r>
      <w:r w:rsidRPr="00AA4A3D">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w:t>
      </w:r>
      <w:r w:rsidRPr="00AA4A3D">
        <w:rPr>
          <w:rFonts w:eastAsia="Times New Roman" w:cs="Calibri"/>
          <w:color w:val="000000"/>
          <w:sz w:val="16"/>
          <w:szCs w:val="16"/>
          <w:shd w:val="clear" w:color="auto" w:fill="FFFFFF"/>
          <w:lang w:eastAsia="zh-CN"/>
        </w:rPr>
        <w:lastRenderedPageBreak/>
        <w:t>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roofErr w:type="gramStart"/>
      <w:r w:rsidRPr="00AA4A3D">
        <w:rPr>
          <w:rFonts w:eastAsia="Times New Roman" w:cs="Calibri"/>
          <w:color w:val="000000"/>
          <w:sz w:val="16"/>
          <w:szCs w:val="16"/>
          <w:shd w:val="clear" w:color="auto" w:fill="FFFFFF"/>
          <w:lang w:eastAsia="zh-CN"/>
        </w:rPr>
        <w:t>background</w:t>
      </w:r>
      <w:proofErr w:type="gramEnd"/>
      <w:r w:rsidRPr="00AA4A3D">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AA4A3D">
        <w:rPr>
          <w:rFonts w:eastAsia="Times New Roman" w:cs="Calibri"/>
          <w:b/>
          <w:bCs/>
          <w:color w:val="000000"/>
          <w:sz w:val="28"/>
          <w:szCs w:val="28"/>
          <w:u w:val="single"/>
          <w:shd w:val="clear" w:color="auto" w:fill="FFFFFF"/>
          <w:lang w:eastAsia="zh-CN"/>
        </w:rPr>
        <w:t>These instances I have been discussing here</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illustrate the increasing diversity of Asian</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shd w:val="clear" w:color="auto" w:fill="FFFFFF"/>
          <w:lang w:eastAsia="zh-CN"/>
        </w:rPr>
        <w:t>North American</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subjects</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color w:val="000000"/>
          <w:sz w:val="28"/>
          <w:szCs w:val="28"/>
          <w:u w:val="single"/>
          <w:shd w:val="clear" w:color="auto" w:fill="00FF00"/>
          <w:lang w:eastAsia="zh-CN"/>
        </w:rPr>
        <w:t>and their responses to failure</w:t>
      </w:r>
      <w:r w:rsidRPr="00AA4A3D">
        <w:rPr>
          <w:rFonts w:eastAsia="Times New Roman" w:cs="Calibri"/>
          <w:color w:val="000000"/>
          <w:sz w:val="28"/>
          <w:szCs w:val="28"/>
          <w:u w:val="single"/>
          <w:shd w:val="clear" w:color="auto" w:fill="FFFFFF"/>
          <w:lang w:eastAsia="zh-CN"/>
        </w:rPr>
        <w:t xml:space="preserve"> </w:t>
      </w:r>
      <w:r w:rsidRPr="00AA4A3D">
        <w:rPr>
          <w:rFonts w:eastAsia="Times New Roman" w:cs="Calibri"/>
          <w:b/>
          <w:bCs/>
          <w:color w:val="000000"/>
          <w:sz w:val="28"/>
          <w:szCs w:val="28"/>
          <w:u w:val="single"/>
          <w:lang w:eastAsia="zh-CN"/>
        </w:rPr>
        <w:t>of various sorts</w:t>
      </w:r>
      <w:r w:rsidRPr="00AA4A3D">
        <w:rPr>
          <w:rFonts w:eastAsia="Times New Roman" w:cs="Calibri"/>
          <w:color w:val="000000"/>
          <w:sz w:val="28"/>
          <w:szCs w:val="28"/>
          <w:u w:val="single"/>
          <w:lang w:eastAsia="zh-CN"/>
        </w:rPr>
        <w:t xml:space="preserve">. </w:t>
      </w:r>
      <w:r w:rsidRPr="00AA4A3D">
        <w:rPr>
          <w:rFonts w:eastAsia="Times New Roman" w:cs="Calibri"/>
          <w:color w:val="000000"/>
          <w:sz w:val="16"/>
          <w:szCs w:val="16"/>
          <w:lang w:eastAsia="zh-CN"/>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AA4A3D">
        <w:rPr>
          <w:rFonts w:eastAsia="Times New Roman" w:cs="Calibri"/>
          <w:color w:val="000000"/>
          <w:sz w:val="28"/>
          <w:szCs w:val="28"/>
          <w:u w:val="single"/>
          <w:lang w:eastAsia="zh-CN"/>
        </w:rPr>
        <w:t>. Sometimes, the failure to follow traditional routes leads to a new and unexpected way of finding peace and contentment, o</w:t>
      </w:r>
      <w:r w:rsidRPr="00AA4A3D">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AA4A3D">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AA4A3D" w:rsidRPr="00AA4A3D" w:rsidRDefault="00AA4A3D" w:rsidP="00AA4A3D">
      <w:pPr>
        <w:spacing w:after="0" w:line="240" w:lineRule="auto"/>
        <w:rPr>
          <w:rFonts w:ascii="Times New Roman" w:eastAsia="Times New Roman" w:hAnsi="Times New Roman" w:cs="Times New Roman"/>
          <w:sz w:val="24"/>
          <w:szCs w:val="24"/>
          <w:lang w:eastAsia="zh-CN"/>
        </w:rPr>
      </w:pPr>
    </w:p>
    <w:p w:rsidR="00AA4A3D" w:rsidRPr="00AA4A3D" w:rsidRDefault="00AA4A3D" w:rsidP="00AA4A3D">
      <w:pPr>
        <w:spacing w:before="40" w:after="0" w:line="240" w:lineRule="auto"/>
        <w:outlineLvl w:val="3"/>
        <w:rPr>
          <w:rFonts w:ascii="Times New Roman" w:eastAsia="Times New Roman" w:hAnsi="Times New Roman" w:cs="Times New Roman"/>
          <w:b/>
          <w:bCs/>
          <w:sz w:val="24"/>
          <w:szCs w:val="24"/>
          <w:lang w:eastAsia="zh-CN"/>
        </w:rPr>
      </w:pPr>
      <w:r w:rsidRPr="00AA4A3D">
        <w:rPr>
          <w:rFonts w:eastAsia="Times New Roman" w:cs="Calibri"/>
          <w:b/>
          <w:bCs/>
          <w:color w:val="000000"/>
          <w:sz w:val="28"/>
          <w:szCs w:val="28"/>
          <w:lang w:eastAsia="zh-CN"/>
        </w:rPr>
        <w:t>Neoliberalism is inevitable – but perfcons are good to create a buffer zone between the ruling ideology and the subject of exclusion.</w:t>
      </w:r>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b/>
          <w:bCs/>
          <w:color w:val="000000"/>
          <w:sz w:val="28"/>
          <w:szCs w:val="28"/>
          <w:lang w:eastAsia="zh-CN"/>
        </w:rPr>
        <w:t xml:space="preserve">Kim 09 </w:t>
      </w:r>
      <w:r w:rsidRPr="00AA4A3D">
        <w:rPr>
          <w:rFonts w:eastAsia="Times New Roman" w:cs="Calibri"/>
          <w:color w:val="000000"/>
          <w:sz w:val="28"/>
          <w:szCs w:val="28"/>
          <w:lang w:eastAsia="zh-CN"/>
        </w:rPr>
        <w:t xml:space="preserve">(Chang-Hee Kim, The Fantasy of Asian America: Identity, Ideology, and Desire) 2009 //Nato + </w:t>
      </w:r>
      <w:proofErr w:type="gramStart"/>
      <w:r w:rsidRPr="00AA4A3D">
        <w:rPr>
          <w:rFonts w:eastAsia="Times New Roman" w:cs="Calibri"/>
          <w:color w:val="000000"/>
          <w:sz w:val="28"/>
          <w:szCs w:val="28"/>
          <w:lang w:eastAsia="zh-CN"/>
        </w:rPr>
        <w:t>lydia</w:t>
      </w:r>
      <w:proofErr w:type="gramEnd"/>
    </w:p>
    <w:p w:rsidR="00AA4A3D" w:rsidRPr="00AA4A3D" w:rsidRDefault="00AA4A3D" w:rsidP="00AA4A3D">
      <w:pPr>
        <w:spacing w:line="240" w:lineRule="auto"/>
        <w:rPr>
          <w:rFonts w:ascii="Times New Roman" w:eastAsia="Times New Roman" w:hAnsi="Times New Roman" w:cs="Times New Roman"/>
          <w:sz w:val="24"/>
          <w:szCs w:val="24"/>
          <w:lang w:eastAsia="zh-CN"/>
        </w:rPr>
      </w:pPr>
      <w:r w:rsidRPr="00AA4A3D">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AA4A3D">
        <w:rPr>
          <w:rFonts w:eastAsia="Times New Roman" w:cs="Calibri"/>
          <w:color w:val="000000"/>
          <w:sz w:val="28"/>
          <w:szCs w:val="28"/>
          <w:u w:val="single"/>
          <w:shd w:val="clear" w:color="auto" w:fill="00FF00"/>
          <w:lang w:eastAsia="zh-CN"/>
        </w:rPr>
        <w:t>performative contradiction</w:t>
      </w:r>
      <w:r w:rsidRPr="00AA4A3D">
        <w:rPr>
          <w:rFonts w:eastAsia="Times New Roman" w:cs="Calibri"/>
          <w:color w:val="000000"/>
          <w:sz w:val="16"/>
          <w:szCs w:val="16"/>
          <w:lang w:eastAsia="zh-CN"/>
        </w:rPr>
        <w:t xml:space="preserve">.” Žižek explains that the </w:t>
      </w:r>
      <w:r w:rsidRPr="00AA4A3D">
        <w:rPr>
          <w:rFonts w:eastAsia="Times New Roman" w:cs="Calibri"/>
          <w:color w:val="000000"/>
          <w:sz w:val="28"/>
          <w:szCs w:val="28"/>
          <w:u w:val="single"/>
          <w:lang w:eastAsia="zh-CN"/>
        </w:rPr>
        <w:t xml:space="preserve">ruling ideology can possibly claim its universality only </w:t>
      </w:r>
      <w:r w:rsidRPr="00AA4A3D">
        <w:rPr>
          <w:rFonts w:eastAsia="Times New Roman" w:cs="Calibri"/>
          <w:color w:val="000000"/>
          <w:sz w:val="28"/>
          <w:szCs w:val="28"/>
          <w:u w:val="single"/>
          <w:shd w:val="clear" w:color="auto" w:fill="00FF00"/>
          <w:lang w:eastAsia="zh-CN"/>
        </w:rPr>
        <w:t>when grounded upon</w:t>
      </w:r>
      <w:r w:rsidRPr="00AA4A3D">
        <w:rPr>
          <w:rFonts w:eastAsia="Times New Roman" w:cs="Calibri"/>
          <w:color w:val="000000"/>
          <w:sz w:val="28"/>
          <w:szCs w:val="28"/>
          <w:u w:val="single"/>
          <w:lang w:eastAsia="zh-CN"/>
        </w:rPr>
        <w:t xml:space="preserve"> the </w:t>
      </w:r>
      <w:r w:rsidRPr="00AA4A3D">
        <w:rPr>
          <w:rFonts w:eastAsia="Times New Roman" w:cs="Calibri"/>
          <w:color w:val="000000"/>
          <w:sz w:val="28"/>
          <w:szCs w:val="28"/>
          <w:u w:val="single"/>
          <w:shd w:val="clear" w:color="auto" w:fill="00FF00"/>
          <w:lang w:eastAsia="zh-CN"/>
        </w:rPr>
        <w:t>continuing exclusion</w:t>
      </w:r>
      <w:r w:rsidRPr="00AA4A3D">
        <w:rPr>
          <w:rFonts w:eastAsia="Times New Roman" w:cs="Calibri"/>
          <w:color w:val="000000"/>
          <w:sz w:val="28"/>
          <w:szCs w:val="28"/>
          <w:u w:val="single"/>
          <w:lang w:eastAsia="zh-CN"/>
        </w:rPr>
        <w:t xml:space="preserve"> of its own particulars </w:t>
      </w:r>
      <w:r w:rsidRPr="00AA4A3D">
        <w:rPr>
          <w:rFonts w:eastAsia="Times New Roman" w:cs="Calibri"/>
          <w:color w:val="000000"/>
          <w:sz w:val="28"/>
          <w:szCs w:val="28"/>
          <w:u w:val="single"/>
          <w:shd w:val="clear" w:color="auto" w:fill="00FF00"/>
          <w:lang w:eastAsia="zh-CN"/>
        </w:rPr>
        <w:t>that contradict its</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dominant discourse</w:t>
      </w:r>
      <w:r w:rsidRPr="00AA4A3D">
        <w:rPr>
          <w:rFonts w:eastAsia="Times New Roman" w:cs="Calibri"/>
          <w:color w:val="000000"/>
          <w:sz w:val="28"/>
          <w:szCs w:val="28"/>
          <w:u w:val="single"/>
          <w:lang w:eastAsia="zh-CN"/>
        </w:rPr>
        <w:t xml:space="preserve"> and challenge its power</w:t>
      </w:r>
      <w:r w:rsidRPr="00AA4A3D">
        <w:rPr>
          <w:rFonts w:eastAsia="Times New Roman" w:cs="Calibri"/>
          <w:color w:val="000000"/>
          <w:sz w:val="16"/>
          <w:szCs w:val="16"/>
          <w:lang w:eastAsia="zh-CN"/>
        </w:rPr>
        <w:t>. The hegemonic system of the ruling ideology makes this process of exclusion a consistent routine in a persistent manner of questioning, renegotiating, and displacing the oppositional particulars—i.e., of “</w:t>
      </w:r>
      <w:r w:rsidRPr="00AA4A3D">
        <w:rPr>
          <w:rFonts w:eastAsia="Times New Roman" w:cs="Calibri"/>
          <w:color w:val="000000"/>
          <w:sz w:val="28"/>
          <w:szCs w:val="28"/>
          <w:u w:val="single"/>
          <w:shd w:val="clear" w:color="auto" w:fill="00FF00"/>
          <w:lang w:eastAsia="zh-CN"/>
        </w:rPr>
        <w:t>assuming the gap</w:t>
      </w:r>
      <w:r w:rsidRPr="00AA4A3D">
        <w:rPr>
          <w:rFonts w:eastAsia="Times New Roman" w:cs="Calibri"/>
          <w:color w:val="000000"/>
          <w:sz w:val="28"/>
          <w:szCs w:val="28"/>
          <w:u w:val="single"/>
          <w:lang w:eastAsia="zh-CN"/>
        </w:rPr>
        <w:t xml:space="preserve"> between its own form and content, by conceiving itself as unaccomplished in its very notion.”</w:t>
      </w:r>
      <w:r w:rsidRPr="00AA4A3D">
        <w:rPr>
          <w:rFonts w:eastAsia="Times New Roman" w:cs="Calibri"/>
          <w:color w:val="000000"/>
          <w:sz w:val="16"/>
          <w:szCs w:val="16"/>
          <w:lang w:eastAsia="zh-CN"/>
        </w:rPr>
        <w:t xml:space="preserve"> Žižek likens to </w:t>
      </w:r>
      <w:r w:rsidRPr="00AA4A3D">
        <w:rPr>
          <w:rFonts w:eastAsia="Times New Roman" w:cs="Calibri"/>
          <w:color w:val="000000"/>
          <w:sz w:val="28"/>
          <w:szCs w:val="28"/>
          <w:u w:val="single"/>
          <w:shd w:val="clear" w:color="auto" w:fill="00FF00"/>
          <w:lang w:eastAsia="zh-CN"/>
        </w:rPr>
        <w:t>cheating the paradoxical formation of</w:t>
      </w:r>
      <w:r w:rsidRPr="00AA4A3D">
        <w:rPr>
          <w:rFonts w:eastAsia="Times New Roman" w:cs="Calibri"/>
          <w:color w:val="000000"/>
          <w:sz w:val="28"/>
          <w:szCs w:val="28"/>
          <w:u w:val="single"/>
          <w:lang w:eastAsia="zh-CN"/>
        </w:rPr>
        <w:t xml:space="preserve"> the universal hegemony of </w:t>
      </w:r>
      <w:r w:rsidRPr="00AA4A3D">
        <w:rPr>
          <w:rFonts w:eastAsia="Times New Roman" w:cs="Calibri"/>
          <w:color w:val="000000"/>
          <w:sz w:val="28"/>
          <w:szCs w:val="28"/>
          <w:u w:val="single"/>
          <w:shd w:val="clear" w:color="auto" w:fill="00FF00"/>
          <w:lang w:eastAsia="zh-CN"/>
        </w:rPr>
        <w:t>a ruing ideology</w:t>
      </w:r>
      <w:r w:rsidRPr="00AA4A3D">
        <w:rPr>
          <w:rFonts w:eastAsia="Times New Roman" w:cs="Calibri"/>
          <w:color w:val="000000"/>
          <w:sz w:val="28"/>
          <w:szCs w:val="28"/>
          <w:u w:val="single"/>
          <w:lang w:eastAsia="zh-CN"/>
        </w:rPr>
        <w:t>, which in fact has recourse to its insubordinate particulars.</w:t>
      </w:r>
      <w:r w:rsidRPr="00AA4A3D">
        <w:rPr>
          <w:rFonts w:eastAsia="Times New Roman" w:cs="Calibri"/>
          <w:color w:val="000000"/>
          <w:sz w:val="16"/>
          <w:szCs w:val="16"/>
          <w:lang w:eastAsia="zh-CN"/>
        </w:rPr>
        <w:t xml:space="preserve"> He continues: [I]f the ruling ideology performatively ‘cheats’ by undermining…its own officially asserted universality, </w:t>
      </w:r>
      <w:r w:rsidRPr="00AA4A3D">
        <w:rPr>
          <w:rFonts w:eastAsia="Times New Roman" w:cs="Calibri"/>
          <w:color w:val="000000"/>
          <w:sz w:val="28"/>
          <w:szCs w:val="28"/>
          <w:u w:val="single"/>
          <w:shd w:val="clear" w:color="auto" w:fill="00FF00"/>
          <w:lang w:eastAsia="zh-CN"/>
        </w:rPr>
        <w:t>progressive politics should</w:t>
      </w:r>
      <w:r w:rsidRPr="00AA4A3D">
        <w:rPr>
          <w:rFonts w:eastAsia="Times New Roman" w:cs="Calibri"/>
          <w:color w:val="000000"/>
          <w:sz w:val="28"/>
          <w:szCs w:val="28"/>
          <w:u w:val="single"/>
          <w:lang w:eastAsia="zh-CN"/>
        </w:rPr>
        <w:t xml:space="preserve"> precisely </w:t>
      </w:r>
      <w:r w:rsidRPr="00AA4A3D">
        <w:rPr>
          <w:rFonts w:eastAsia="Times New Roman" w:cs="Calibri"/>
          <w:color w:val="000000"/>
          <w:sz w:val="28"/>
          <w:szCs w:val="28"/>
          <w:u w:val="single"/>
          <w:shd w:val="clear" w:color="auto" w:fill="00FF00"/>
          <w:lang w:eastAsia="zh-CN"/>
        </w:rPr>
        <w:t>openly practice performative contradiction</w:t>
      </w:r>
      <w:r w:rsidRPr="00AA4A3D">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AA4A3D">
        <w:rPr>
          <w:rFonts w:eastAsia="Times New Roman" w:cs="Calibri"/>
          <w:color w:val="000000"/>
          <w:sz w:val="28"/>
          <w:szCs w:val="28"/>
          <w:u w:val="single"/>
          <w:lang w:eastAsia="zh-CN"/>
        </w:rPr>
        <w:t xml:space="preserve">cheating, identity of the </w:t>
      </w:r>
      <w:r w:rsidRPr="00AA4A3D">
        <w:rPr>
          <w:rFonts w:eastAsia="Times New Roman" w:cs="Calibri"/>
          <w:color w:val="000000"/>
          <w:sz w:val="28"/>
          <w:szCs w:val="28"/>
          <w:u w:val="single"/>
          <w:lang w:eastAsia="zh-CN"/>
        </w:rPr>
        <w:lastRenderedPageBreak/>
        <w:t xml:space="preserve">inassimilable subjects also creates a performative locus of inconsistency, exclusion, and exception in the hegemonic space of the ruling ideology as a kind of </w:t>
      </w:r>
      <w:r w:rsidRPr="00AA4A3D">
        <w:rPr>
          <w:rFonts w:eastAsia="Times New Roman" w:cs="Calibri"/>
          <w:color w:val="000000"/>
          <w:sz w:val="28"/>
          <w:szCs w:val="28"/>
          <w:u w:val="single"/>
          <w:shd w:val="clear" w:color="auto" w:fill="00FF00"/>
          <w:lang w:eastAsia="zh-CN"/>
        </w:rPr>
        <w:t>buffer zone</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between the</w:t>
      </w:r>
      <w:r w:rsidRPr="00AA4A3D">
        <w:rPr>
          <w:rFonts w:eastAsia="Times New Roman" w:cs="Calibri"/>
          <w:color w:val="000000"/>
          <w:sz w:val="28"/>
          <w:szCs w:val="28"/>
          <w:u w:val="single"/>
          <w:lang w:eastAsia="zh-CN"/>
        </w:rPr>
        <w:t xml:space="preserve"> universal (the </w:t>
      </w:r>
      <w:r w:rsidRPr="00AA4A3D">
        <w:rPr>
          <w:rFonts w:eastAsia="Times New Roman" w:cs="Calibri"/>
          <w:color w:val="000000"/>
          <w:sz w:val="28"/>
          <w:szCs w:val="28"/>
          <w:u w:val="single"/>
          <w:shd w:val="clear" w:color="auto" w:fill="00FF00"/>
          <w:lang w:eastAsia="zh-CN"/>
        </w:rPr>
        <w:t>ruling ideology</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and</w:t>
      </w:r>
      <w:r w:rsidRPr="00AA4A3D">
        <w:rPr>
          <w:rFonts w:eastAsia="Times New Roman" w:cs="Calibri"/>
          <w:color w:val="000000"/>
          <w:sz w:val="28"/>
          <w:szCs w:val="28"/>
          <w:u w:val="single"/>
          <w:lang w:eastAsia="zh-CN"/>
        </w:rPr>
        <w:t xml:space="preserve"> the particular (the </w:t>
      </w:r>
      <w:r w:rsidRPr="00AA4A3D">
        <w:rPr>
          <w:rFonts w:eastAsia="Times New Roman" w:cs="Calibri"/>
          <w:color w:val="000000"/>
          <w:sz w:val="28"/>
          <w:szCs w:val="28"/>
          <w:u w:val="single"/>
          <w:shd w:val="clear" w:color="auto" w:fill="00FF00"/>
          <w:lang w:eastAsia="zh-CN"/>
        </w:rPr>
        <w:t>subject of exclusion</w:t>
      </w:r>
      <w:r w:rsidRPr="00AA4A3D">
        <w:rPr>
          <w:rFonts w:eastAsia="Times New Roman" w:cs="Calibri"/>
          <w:color w:val="000000"/>
          <w:sz w:val="28"/>
          <w:szCs w:val="28"/>
          <w:u w:val="single"/>
          <w:lang w:eastAsia="zh-CN"/>
        </w:rPr>
        <w:t>)</w:t>
      </w:r>
      <w:r w:rsidRPr="00AA4A3D">
        <w:rPr>
          <w:rFonts w:eastAsia="Times New Roman" w:cs="Calibri"/>
          <w:color w:val="000000"/>
          <w:sz w:val="16"/>
          <w:szCs w:val="16"/>
          <w:lang w:eastAsia="zh-CN"/>
        </w:rPr>
        <w:t xml:space="preserve">. This buffer zone, or </w:t>
      </w:r>
      <w:r w:rsidRPr="00AA4A3D">
        <w:rPr>
          <w:rFonts w:eastAsia="Times New Roman" w:cs="Calibri"/>
          <w:color w:val="000000"/>
          <w:sz w:val="28"/>
          <w:szCs w:val="28"/>
          <w:u w:val="single"/>
          <w:lang w:eastAsia="zh-CN"/>
        </w:rPr>
        <w:t xml:space="preserve">ideological gap, works as a sort of structural </w:t>
      </w:r>
      <w:r w:rsidRPr="00AA4A3D">
        <w:rPr>
          <w:rFonts w:eastAsia="Times New Roman" w:cs="Calibri"/>
          <w:color w:val="000000"/>
          <w:sz w:val="28"/>
          <w:szCs w:val="28"/>
          <w:u w:val="single"/>
          <w:shd w:val="clear" w:color="auto" w:fill="00FF00"/>
          <w:lang w:eastAsia="zh-CN"/>
        </w:rPr>
        <w:t>short circuit</w:t>
      </w:r>
      <w:r w:rsidRPr="00AA4A3D">
        <w:rPr>
          <w:rFonts w:eastAsia="Times New Roman" w:cs="Calibri"/>
          <w:color w:val="000000"/>
          <w:sz w:val="28"/>
          <w:szCs w:val="28"/>
          <w:u w:val="single"/>
          <w:lang w:eastAsia="zh-CN"/>
        </w:rPr>
        <w:t xml:space="preserve"> between </w:t>
      </w:r>
      <w:r w:rsidRPr="00AA4A3D">
        <w:rPr>
          <w:rFonts w:eastAsia="Times New Roman" w:cs="Calibri"/>
          <w:color w:val="000000"/>
          <w:sz w:val="28"/>
          <w:szCs w:val="28"/>
          <w:u w:val="single"/>
          <w:shd w:val="clear" w:color="auto" w:fill="00FF00"/>
          <w:lang w:eastAsia="zh-CN"/>
        </w:rPr>
        <w:t>them</w:t>
      </w:r>
      <w:r w:rsidRPr="00AA4A3D">
        <w:rPr>
          <w:rFonts w:eastAsia="Times New Roman" w:cs="Calibri"/>
          <w:color w:val="000000"/>
          <w:sz w:val="28"/>
          <w:szCs w:val="28"/>
          <w:u w:val="single"/>
          <w:lang w:eastAsia="zh-CN"/>
        </w:rPr>
        <w:t>, for the act of cheating is what they both want from each other for their own sake. I</w:t>
      </w:r>
      <w:r w:rsidRPr="00AA4A3D">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AA4A3D">
        <w:rPr>
          <w:rFonts w:eastAsia="Times New Roman" w:cs="Calibri"/>
          <w:color w:val="000000"/>
          <w:sz w:val="28"/>
          <w:szCs w:val="28"/>
          <w:u w:val="single"/>
          <w:shd w:val="clear" w:color="auto" w:fill="00FF00"/>
          <w:lang w:eastAsia="zh-CN"/>
        </w:rPr>
        <w:t>The performative</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contradiction of</w:t>
      </w:r>
      <w:r w:rsidRPr="00AA4A3D">
        <w:rPr>
          <w:rFonts w:eastAsia="Times New Roman" w:cs="Calibri"/>
          <w:color w:val="000000"/>
          <w:sz w:val="28"/>
          <w:szCs w:val="28"/>
          <w:u w:val="single"/>
          <w:lang w:eastAsia="zh-CN"/>
        </w:rPr>
        <w:t xml:space="preserve"> the U.S. </w:t>
      </w:r>
      <w:r w:rsidRPr="00AA4A3D">
        <w:rPr>
          <w:rFonts w:eastAsia="Times New Roman" w:cs="Calibri"/>
          <w:color w:val="000000"/>
          <w:sz w:val="28"/>
          <w:szCs w:val="28"/>
          <w:u w:val="single"/>
          <w:shd w:val="clear" w:color="auto" w:fill="00FF00"/>
          <w:lang w:eastAsia="zh-CN"/>
        </w:rPr>
        <w:t>neoliberal expansionism</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enables Mei-Li</w:t>
      </w:r>
      <w:r w:rsidRPr="00AA4A3D">
        <w:rPr>
          <w:rFonts w:eastAsia="Times New Roman" w:cs="Calibri"/>
          <w:color w:val="000000"/>
          <w:sz w:val="28"/>
          <w:szCs w:val="28"/>
          <w:u w:val="single"/>
          <w:lang w:eastAsia="zh-CN"/>
        </w:rPr>
        <w:t xml:space="preserve"> </w:t>
      </w:r>
      <w:r w:rsidRPr="00AA4A3D">
        <w:rPr>
          <w:rFonts w:eastAsia="Times New Roman" w:cs="Calibri"/>
          <w:color w:val="000000"/>
          <w:sz w:val="28"/>
          <w:szCs w:val="28"/>
          <w:u w:val="single"/>
          <w:shd w:val="clear" w:color="auto" w:fill="00FF00"/>
          <w:lang w:eastAsia="zh-CN"/>
        </w:rPr>
        <w:t>to become</w:t>
      </w:r>
      <w:r w:rsidRPr="00AA4A3D">
        <w:rPr>
          <w:rFonts w:eastAsia="Times New Roman" w:cs="Calibri"/>
          <w:color w:val="000000"/>
          <w:sz w:val="28"/>
          <w:szCs w:val="28"/>
          <w:u w:val="single"/>
          <w:lang w:eastAsia="zh-CN"/>
        </w:rPr>
        <w:t xml:space="preserve"> the inconsistent </w:t>
      </w:r>
      <w:r w:rsidRPr="00AA4A3D">
        <w:rPr>
          <w:rFonts w:eastAsia="Times New Roman" w:cs="Calibri"/>
          <w:color w:val="000000"/>
          <w:sz w:val="28"/>
          <w:szCs w:val="28"/>
          <w:u w:val="single"/>
          <w:shd w:val="clear" w:color="auto" w:fill="00FF00"/>
          <w:lang w:eastAsia="zh-CN"/>
        </w:rPr>
        <w:t>subject of exception</w:t>
      </w:r>
      <w:r w:rsidRPr="00AA4A3D">
        <w:rPr>
          <w:rFonts w:eastAsia="Times New Roman" w:cs="Calibri"/>
          <w:color w:val="000000"/>
          <w:sz w:val="28"/>
          <w:szCs w:val="28"/>
          <w:u w:val="single"/>
          <w:lang w:eastAsia="zh-CN"/>
        </w:rPr>
        <w:t>—a female Oriental illegal-immigrant who marries for love and can be naturalized as a lawful citizen subject.</w:t>
      </w:r>
      <w:r w:rsidRPr="00AA4A3D">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AA4A3D">
        <w:rPr>
          <w:rFonts w:eastAsia="Times New Roman" w:cs="Calibri"/>
          <w:color w:val="000000"/>
          <w:sz w:val="28"/>
          <w:szCs w:val="28"/>
          <w:u w:val="single"/>
          <w:lang w:eastAsia="zh-CN"/>
        </w:rPr>
        <w:t>). Asians’ desire for American citizenship should be considered not so much a transparently self-serving choice as a constituted one, for no other choices can possibly be made to remain un-civilized in U.S. neoliberal capitalism. In this framework, Mei-Li’s double identity bears upon her politically-salient use of “performative contradiction,” by which she becomes a member of American civil society with a free but pretended choice—namely, a choice only to become American and thus civilized.</w:t>
      </w:r>
    </w:p>
    <w:p w:rsidR="00A95652" w:rsidRDefault="00A95652" w:rsidP="00B55AD5"/>
    <w:p w:rsidR="00AA4A3D" w:rsidRDefault="00AA4A3D" w:rsidP="00B55AD5">
      <w:r>
        <w:t>UV</w:t>
      </w:r>
    </w:p>
    <w:p w:rsidR="00AA4A3D" w:rsidRPr="00B55AD5" w:rsidRDefault="00AB48DA" w:rsidP="00B55AD5">
      <w:r>
        <w:rPr>
          <w:rFonts w:eastAsia="Times New Roman" w:cs="Calibri"/>
          <w:color w:val="000000"/>
          <w:sz w:val="24"/>
          <w:szCs w:val="24"/>
          <w:lang w:eastAsia="zh-CN"/>
        </w:rPr>
        <w:t>Dm for previous stuff they change by round &lt;3</w:t>
      </w:r>
      <w:bookmarkStart w:id="0" w:name="_GoBack"/>
      <w:bookmarkEnd w:id="0"/>
    </w:p>
    <w:sectPr w:rsidR="00AA4A3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46B7C"/>
    <w:multiLevelType w:val="multilevel"/>
    <w:tmpl w:val="96DAC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2454C0"/>
    <w:multiLevelType w:val="multilevel"/>
    <w:tmpl w:val="FC82B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19918156"/>
    <w:docVar w:name="VerbatimVersion" w:val="5.1"/>
  </w:docVars>
  <w:rsids>
    <w:rsidRoot w:val="00AA4A3D"/>
    <w:rsid w:val="000139A3"/>
    <w:rsid w:val="000B6D8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4A3D"/>
    <w:rsid w:val="00AB48DA"/>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ADE668-BA22-4B4C-8182-512732D0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B48DA"/>
    <w:rPr>
      <w:rFonts w:ascii="Calibri" w:hAnsi="Calibri"/>
    </w:rPr>
  </w:style>
  <w:style w:type="paragraph" w:styleId="Heading1">
    <w:name w:val="heading 1"/>
    <w:aliases w:val="Pocket"/>
    <w:basedOn w:val="Normal"/>
    <w:next w:val="Normal"/>
    <w:link w:val="Heading1Char"/>
    <w:qFormat/>
    <w:rsid w:val="00AB48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48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48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B48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48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8DA"/>
  </w:style>
  <w:style w:type="character" w:customStyle="1" w:styleId="Heading1Char">
    <w:name w:val="Heading 1 Char"/>
    <w:aliases w:val="Pocket Char"/>
    <w:basedOn w:val="DefaultParagraphFont"/>
    <w:link w:val="Heading1"/>
    <w:rsid w:val="00AB48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48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B48D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B48DA"/>
    <w:rPr>
      <w:rFonts w:ascii="Calibri" w:eastAsiaTheme="majorEastAsia" w:hAnsi="Calibri" w:cstheme="majorBidi"/>
      <w:b/>
      <w:iCs/>
      <w:sz w:val="26"/>
    </w:rPr>
  </w:style>
  <w:style w:type="character" w:styleId="Emphasis">
    <w:name w:val="Emphasis"/>
    <w:basedOn w:val="DefaultParagraphFont"/>
    <w:uiPriority w:val="7"/>
    <w:qFormat/>
    <w:rsid w:val="00AB48D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B48DA"/>
    <w:rPr>
      <w:b/>
      <w:bCs/>
      <w:sz w:val="26"/>
      <w:u w:val="none"/>
    </w:rPr>
  </w:style>
  <w:style w:type="character" w:customStyle="1" w:styleId="StyleUnderline">
    <w:name w:val="Style Underline"/>
    <w:aliases w:val="Underline"/>
    <w:basedOn w:val="DefaultParagraphFont"/>
    <w:uiPriority w:val="6"/>
    <w:qFormat/>
    <w:rsid w:val="00AB48DA"/>
    <w:rPr>
      <w:b w:val="0"/>
      <w:sz w:val="22"/>
      <w:u w:val="single"/>
    </w:rPr>
  </w:style>
  <w:style w:type="character" w:styleId="Hyperlink">
    <w:name w:val="Hyperlink"/>
    <w:basedOn w:val="DefaultParagraphFont"/>
    <w:uiPriority w:val="99"/>
    <w:semiHidden/>
    <w:unhideWhenUsed/>
    <w:rsid w:val="00AB48DA"/>
    <w:rPr>
      <w:color w:val="auto"/>
      <w:u w:val="none"/>
    </w:rPr>
  </w:style>
  <w:style w:type="character" w:styleId="FollowedHyperlink">
    <w:name w:val="FollowedHyperlink"/>
    <w:basedOn w:val="DefaultParagraphFont"/>
    <w:uiPriority w:val="99"/>
    <w:semiHidden/>
    <w:unhideWhenUsed/>
    <w:rsid w:val="00AB48DA"/>
    <w:rPr>
      <w:color w:val="auto"/>
      <w:u w:val="none"/>
    </w:rPr>
  </w:style>
  <w:style w:type="paragraph" w:styleId="NormalWeb">
    <w:name w:val="Normal (Web)"/>
    <w:basedOn w:val="Normal"/>
    <w:uiPriority w:val="99"/>
    <w:semiHidden/>
    <w:unhideWhenUsed/>
    <w:rsid w:val="00AA4A3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616650">
      <w:bodyDiv w:val="1"/>
      <w:marLeft w:val="0"/>
      <w:marRight w:val="0"/>
      <w:marTop w:val="0"/>
      <w:marBottom w:val="0"/>
      <w:divBdr>
        <w:top w:val="none" w:sz="0" w:space="0" w:color="auto"/>
        <w:left w:val="none" w:sz="0" w:space="0" w:color="auto"/>
        <w:bottom w:val="none" w:sz="0" w:space="0" w:color="auto"/>
        <w:right w:val="none" w:sz="0" w:space="0" w:color="auto"/>
      </w:divBdr>
    </w:div>
    <w:div w:id="5975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19341-957B-440F-A9E9-34CD305F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14487</Words>
  <Characters>82582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5</cp:revision>
  <dcterms:created xsi:type="dcterms:W3CDTF">2022-01-23T17:55:00Z</dcterms:created>
  <dcterms:modified xsi:type="dcterms:W3CDTF">2022-01-23T19:28:00Z</dcterms:modified>
</cp:coreProperties>
</file>