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b/>
          <w:bCs/>
          <w:i/>
          <w:iCs/>
          <w:color w:val="000000"/>
          <w:sz w:val="24"/>
          <w:szCs w:val="24"/>
          <w:lang w:eastAsia="zh-CN"/>
        </w:rPr>
        <w:t>I affirm, </w:t>
      </w:r>
    </w:p>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b/>
          <w:bCs/>
          <w:i/>
          <w:iCs/>
          <w:color w:val="000000"/>
          <w:sz w:val="24"/>
          <w:szCs w:val="24"/>
          <w:lang w:eastAsia="zh-CN"/>
        </w:rPr>
        <w:t>Brackets for Clarity</w:t>
      </w:r>
    </w:p>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b/>
          <w:bCs/>
          <w:i/>
          <w:iCs/>
          <w:color w:val="000000"/>
          <w:sz w:val="24"/>
          <w:szCs w:val="24"/>
          <w:lang w:eastAsia="zh-CN"/>
        </w:rPr>
        <w:t>Spikes on bottom</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A043E6" w:rsidP="00533B4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533B4C" w:rsidRPr="00533B4C" w:rsidRDefault="00533B4C" w:rsidP="00533B4C">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533B4C">
        <w:rPr>
          <w:rFonts w:eastAsia="Times New Roman" w:cs="Calibri"/>
          <w:b/>
          <w:bCs/>
          <w:color w:val="000000"/>
          <w:sz w:val="32"/>
          <w:szCs w:val="32"/>
          <w:u w:val="single"/>
          <w:lang w:eastAsia="zh-CN"/>
        </w:rPr>
        <w:t>1AC – Linguistics</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after="0" w:line="240" w:lineRule="auto"/>
        <w:jc w:val="center"/>
        <w:rPr>
          <w:rFonts w:ascii="Times New Roman" w:eastAsia="Times New Roman" w:hAnsi="Times New Roman" w:cs="Times New Roman"/>
          <w:sz w:val="24"/>
          <w:szCs w:val="24"/>
          <w:lang w:eastAsia="zh-CN"/>
        </w:rPr>
      </w:pPr>
      <w:r w:rsidRPr="00533B4C">
        <w:rPr>
          <w:rFonts w:ascii="Malgun Gothic" w:eastAsia="Malgun Gothic" w:hAnsi="Malgun Gothic" w:cs="Malgun Gothic" w:hint="eastAsia"/>
          <w:b/>
          <w:bCs/>
          <w:color w:val="000000"/>
          <w:lang w:eastAsia="zh-CN"/>
        </w:rPr>
        <w:t>已解</w:t>
      </w:r>
      <w:r w:rsidRPr="00533B4C">
        <w:rPr>
          <w:rFonts w:ascii="Microsoft YaHei" w:eastAsia="Microsoft YaHei" w:hAnsi="Microsoft YaHei" w:cs="Microsoft YaHei" w:hint="eastAsia"/>
          <w:b/>
          <w:bCs/>
          <w:color w:val="000000"/>
          <w:lang w:eastAsia="zh-CN"/>
        </w:rPr>
        <w:t>决：私人实体占用外层空间是不公正的</w:t>
      </w:r>
      <w:r w:rsidRPr="00533B4C">
        <w:rPr>
          <w:rFonts w:ascii="Malgun Gothic" w:eastAsia="Times New Roman" w:hAnsi="Malgun Gothic" w:cs="Malgun Gothic"/>
          <w:b/>
          <w:bCs/>
          <w:color w:val="000000"/>
          <w:lang w:eastAsia="zh-CN"/>
        </w:rPr>
        <w:t>。</w:t>
      </w:r>
    </w:p>
    <w:p w:rsidR="00533B4C" w:rsidRPr="00533B4C" w:rsidRDefault="00533B4C" w:rsidP="00533B4C">
      <w:pPr>
        <w:spacing w:after="240" w:line="240" w:lineRule="auto"/>
        <w:rPr>
          <w:rFonts w:ascii="Times New Roman" w:eastAsia="Times New Roman" w:hAnsi="Times New Roman" w:cs="Times New Roman"/>
          <w:sz w:val="24"/>
          <w:szCs w:val="24"/>
          <w:lang w:eastAsia="zh-CN"/>
        </w:rPr>
      </w:pP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533B4C">
        <w:rPr>
          <w:rFonts w:eastAsia="Times New Roman" w:cs="Calibri"/>
          <w:b/>
          <w:bCs/>
          <w:color w:val="000000"/>
          <w:sz w:val="28"/>
          <w:szCs w:val="28"/>
          <w:shd w:val="clear" w:color="auto" w:fill="FFFFFF"/>
          <w:lang w:eastAsia="zh-CN"/>
        </w:rPr>
        <w:t>Aff</w:t>
      </w:r>
      <w:proofErr w:type="spellEnd"/>
      <w:r w:rsidRPr="00533B4C">
        <w:rPr>
          <w:rFonts w:eastAsia="Times New Roman" w:cs="Calibri"/>
          <w:b/>
          <w:bCs/>
          <w:color w:val="000000"/>
          <w:sz w:val="28"/>
          <w:szCs w:val="28"/>
          <w:shd w:val="clear" w:color="auto" w:fill="FFFFFF"/>
          <w:lang w:eastAsia="zh-CN"/>
        </w:rPr>
        <w:t xml:space="preserve"> to interrogate racial ideologies of language.</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533B4C">
        <w:rPr>
          <w:rFonts w:eastAsia="Times New Roman" w:cs="Calibri"/>
          <w:b/>
          <w:bCs/>
          <w:color w:val="000000"/>
          <w:sz w:val="28"/>
          <w:szCs w:val="28"/>
          <w:shd w:val="clear" w:color="auto" w:fill="FFFFFF"/>
          <w:lang w:eastAsia="zh-CN"/>
        </w:rPr>
        <w:t>raciolinguistic</w:t>
      </w:r>
      <w:proofErr w:type="spellEnd"/>
      <w:r w:rsidRPr="00533B4C">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533B4C">
        <w:rPr>
          <w:rFonts w:eastAsia="Times New Roman" w:cs="Calibri"/>
          <w:b/>
          <w:bCs/>
          <w:color w:val="000000"/>
          <w:sz w:val="28"/>
          <w:szCs w:val="28"/>
          <w:shd w:val="clear" w:color="auto" w:fill="FFFFFF"/>
          <w:lang w:eastAsia="zh-CN"/>
        </w:rPr>
        <w:t>Nato</w:t>
      </w:r>
      <w:proofErr w:type="spellEnd"/>
      <w:proofErr w:type="gramEnd"/>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16"/>
          <w:szCs w:val="16"/>
          <w:shd w:val="clear" w:color="auto" w:fill="FFFFFF"/>
          <w:lang w:eastAsia="zh-CN"/>
        </w:rPr>
        <w:t xml:space="preserve">Similar to </w:t>
      </w:r>
      <w:proofErr w:type="spellStart"/>
      <w:r w:rsidRPr="00533B4C">
        <w:rPr>
          <w:rFonts w:eastAsia="Times New Roman" w:cs="Calibri"/>
          <w:b/>
          <w:bCs/>
          <w:color w:val="000000"/>
          <w:sz w:val="16"/>
          <w:szCs w:val="16"/>
          <w:shd w:val="clear" w:color="auto" w:fill="FFFFFF"/>
          <w:lang w:eastAsia="zh-CN"/>
        </w:rPr>
        <w:t>Bucholtz</w:t>
      </w:r>
      <w:proofErr w:type="spellEnd"/>
      <w:r w:rsidRPr="00533B4C">
        <w:rPr>
          <w:rFonts w:eastAsia="Times New Roman" w:cs="Calibri"/>
          <w:b/>
          <w:bCs/>
          <w:color w:val="000000"/>
          <w:sz w:val="16"/>
          <w:szCs w:val="16"/>
          <w:shd w:val="clear" w:color="auto" w:fill="FFFFFF"/>
          <w:lang w:eastAsia="zh-CN"/>
        </w:rPr>
        <w:t xml:space="preserve"> &amp; Hall's (2005) approach to identity and interaction, we are interested in </w:t>
      </w:r>
      <w:r w:rsidRPr="00533B4C">
        <w:rPr>
          <w:rFonts w:eastAsia="Times New Roman" w:cs="Calibri"/>
          <w:b/>
          <w:bCs/>
          <w:color w:val="000000"/>
          <w:sz w:val="28"/>
          <w:szCs w:val="28"/>
          <w:u w:val="single"/>
          <w:shd w:val="clear" w:color="auto" w:fill="FFFFFF"/>
          <w:lang w:eastAsia="zh-CN"/>
        </w:rPr>
        <w:t xml:space="preserve">how </w:t>
      </w:r>
      <w:r w:rsidRPr="00533B4C">
        <w:rPr>
          <w:rFonts w:eastAsia="Times New Roman" w:cs="Calibri"/>
          <w:b/>
          <w:bCs/>
          <w:color w:val="000000"/>
          <w:sz w:val="28"/>
          <w:szCs w:val="28"/>
          <w:u w:val="single"/>
          <w:shd w:val="clear" w:color="auto" w:fill="00FF00"/>
          <w:lang w:eastAsia="zh-CN"/>
        </w:rPr>
        <w:t xml:space="preserve">processes of </w:t>
      </w:r>
      <w:proofErr w:type="spellStart"/>
      <w:r w:rsidRPr="00533B4C">
        <w:rPr>
          <w:rFonts w:eastAsia="Times New Roman" w:cs="Calibri"/>
          <w:b/>
          <w:bCs/>
          <w:color w:val="000000"/>
          <w:sz w:val="28"/>
          <w:szCs w:val="28"/>
          <w:u w:val="single"/>
          <w:shd w:val="clear" w:color="auto" w:fill="00FF00"/>
          <w:lang w:eastAsia="zh-CN"/>
        </w:rPr>
        <w:t>raciolinguistic</w:t>
      </w:r>
      <w:proofErr w:type="spellEnd"/>
      <w:r w:rsidRPr="00533B4C">
        <w:rPr>
          <w:rFonts w:eastAsia="Times New Roman" w:cs="Calibri"/>
          <w:b/>
          <w:bCs/>
          <w:color w:val="000000"/>
          <w:sz w:val="28"/>
          <w:szCs w:val="28"/>
          <w:u w:val="single"/>
          <w:shd w:val="clear" w:color="auto" w:fill="00FF00"/>
          <w:lang w:eastAsia="zh-CN"/>
        </w:rPr>
        <w:t xml:space="preserve"> </w:t>
      </w:r>
      <w:proofErr w:type="spellStart"/>
      <w:r w:rsidRPr="00533B4C">
        <w:rPr>
          <w:rFonts w:eastAsia="Times New Roman" w:cs="Calibri"/>
          <w:b/>
          <w:bCs/>
          <w:color w:val="000000"/>
          <w:sz w:val="28"/>
          <w:szCs w:val="28"/>
          <w:u w:val="single"/>
          <w:shd w:val="clear" w:color="auto" w:fill="00FF00"/>
          <w:lang w:eastAsia="zh-CN"/>
        </w:rPr>
        <w:t>enregisterment</w:t>
      </w:r>
      <w:proofErr w:type="spellEnd"/>
      <w:r w:rsidRPr="00533B4C">
        <w:rPr>
          <w:rFonts w:eastAsia="Times New Roman" w:cs="Calibri"/>
          <w:b/>
          <w:bCs/>
          <w:color w:val="000000"/>
          <w:sz w:val="28"/>
          <w:szCs w:val="28"/>
          <w:u w:val="single"/>
          <w:shd w:val="clear" w:color="auto" w:fill="00FF00"/>
          <w:lang w:eastAsia="zh-CN"/>
        </w:rPr>
        <w:t xml:space="preserve"> emblematize </w:t>
      </w:r>
      <w:r w:rsidRPr="00533B4C">
        <w:rPr>
          <w:rFonts w:eastAsia="Times New Roman" w:cs="Calibri"/>
          <w:b/>
          <w:bCs/>
          <w:color w:val="000000"/>
          <w:sz w:val="28"/>
          <w:szCs w:val="28"/>
          <w:u w:val="single"/>
          <w:shd w:val="clear" w:color="auto" w:fill="FFFFFF"/>
          <w:lang w:eastAsia="zh-CN"/>
        </w:rPr>
        <w:t xml:space="preserve">particular linguistic </w:t>
      </w:r>
      <w:r w:rsidRPr="00533B4C">
        <w:rPr>
          <w:rFonts w:eastAsia="Times New Roman" w:cs="Calibri"/>
          <w:b/>
          <w:bCs/>
          <w:color w:val="000000"/>
          <w:sz w:val="28"/>
          <w:szCs w:val="28"/>
          <w:u w:val="single"/>
          <w:shd w:val="clear" w:color="auto" w:fill="00FF00"/>
          <w:lang w:eastAsia="zh-CN"/>
        </w:rPr>
        <w:t xml:space="preserve">features as </w:t>
      </w:r>
      <w:r w:rsidRPr="00533B4C">
        <w:rPr>
          <w:rFonts w:eastAsia="Times New Roman" w:cs="Calibri"/>
          <w:b/>
          <w:bCs/>
          <w:color w:val="000000"/>
          <w:sz w:val="28"/>
          <w:szCs w:val="28"/>
          <w:u w:val="single"/>
          <w:shd w:val="clear" w:color="auto" w:fill="FFFFFF"/>
          <w:lang w:eastAsia="zh-CN"/>
        </w:rPr>
        <w:t xml:space="preserve">authentic </w:t>
      </w:r>
      <w:r w:rsidRPr="00533B4C">
        <w:rPr>
          <w:rFonts w:eastAsia="Times New Roman" w:cs="Calibri"/>
          <w:b/>
          <w:bCs/>
          <w:color w:val="000000"/>
          <w:sz w:val="28"/>
          <w:szCs w:val="28"/>
          <w:u w:val="single"/>
          <w:shd w:val="clear" w:color="auto" w:fill="00FF00"/>
          <w:lang w:eastAsia="zh-CN"/>
        </w:rPr>
        <w:t xml:space="preserve">signs of </w:t>
      </w:r>
      <w:r w:rsidRPr="00533B4C">
        <w:rPr>
          <w:rFonts w:eastAsia="Times New Roman" w:cs="Calibri"/>
          <w:b/>
          <w:bCs/>
          <w:color w:val="000000"/>
          <w:sz w:val="28"/>
          <w:szCs w:val="28"/>
          <w:u w:val="single"/>
          <w:shd w:val="clear" w:color="auto" w:fill="FFFFFF"/>
          <w:lang w:eastAsia="zh-CN"/>
        </w:rPr>
        <w:t xml:space="preserve">racialized models of </w:t>
      </w:r>
      <w:r w:rsidRPr="00533B4C">
        <w:rPr>
          <w:rFonts w:eastAsia="Times New Roman" w:cs="Calibri"/>
          <w:b/>
          <w:bCs/>
          <w:color w:val="000000"/>
          <w:sz w:val="28"/>
          <w:szCs w:val="28"/>
          <w:u w:val="single"/>
          <w:shd w:val="clear" w:color="auto" w:fill="00FF00"/>
          <w:lang w:eastAsia="zh-CN"/>
        </w:rPr>
        <w:t>personhood</w:t>
      </w:r>
      <w:r w:rsidRPr="00533B4C">
        <w:rPr>
          <w:rFonts w:eastAsia="Times New Roman" w:cs="Calibri"/>
          <w:b/>
          <w:bCs/>
          <w:color w:val="000000"/>
          <w:sz w:val="16"/>
          <w:szCs w:val="16"/>
          <w:shd w:val="clear" w:color="auto" w:fill="FFFFFF"/>
          <w:lang w:eastAsia="zh-CN"/>
        </w:rPr>
        <w:t xml:space="preserve">. This is found not only in sociolinguistic accounts of the features that </w:t>
      </w:r>
      <w:r w:rsidRPr="00533B4C">
        <w:rPr>
          <w:rFonts w:eastAsia="Times New Roman" w:cs="Calibri"/>
          <w:b/>
          <w:bCs/>
          <w:color w:val="000000"/>
          <w:sz w:val="28"/>
          <w:szCs w:val="28"/>
          <w:u w:val="single"/>
          <w:shd w:val="clear" w:color="auto" w:fill="00FF00"/>
          <w:lang w:eastAsia="zh-CN"/>
        </w:rPr>
        <w:t>compose</w:t>
      </w:r>
      <w:r w:rsidRPr="00533B4C">
        <w:rPr>
          <w:rFonts w:eastAsia="Times New Roman" w:cs="Calibri"/>
          <w:b/>
          <w:bCs/>
          <w:color w:val="000000"/>
          <w:sz w:val="16"/>
          <w:szCs w:val="16"/>
          <w:shd w:val="clear" w:color="auto" w:fill="FFFFFF"/>
          <w:lang w:eastAsia="zh-CN"/>
        </w:rPr>
        <w:t xml:space="preserve"> categories such as ‘</w:t>
      </w:r>
      <w:r w:rsidRPr="00533B4C">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533B4C">
        <w:rPr>
          <w:rFonts w:eastAsia="Times New Roman" w:cs="Calibri"/>
          <w:b/>
          <w:bCs/>
          <w:color w:val="000000"/>
          <w:sz w:val="28"/>
          <w:szCs w:val="28"/>
          <w:u w:val="single"/>
          <w:shd w:val="clear" w:color="auto" w:fill="00FF00"/>
          <w:lang w:eastAsia="zh-CN"/>
        </w:rPr>
        <w:t>stereotypes</w:t>
      </w:r>
      <w:r w:rsidRPr="00533B4C">
        <w:rPr>
          <w:rFonts w:eastAsia="Times New Roman" w:cs="Calibri"/>
          <w:b/>
          <w:bCs/>
          <w:color w:val="000000"/>
          <w:sz w:val="28"/>
          <w:szCs w:val="28"/>
          <w:u w:val="single"/>
          <w:shd w:val="clear" w:color="auto" w:fill="FFFFFF"/>
          <w:lang w:eastAsia="zh-CN"/>
        </w:rPr>
        <w:t xml:space="preserve"> and modes of linguistic appropriation </w:t>
      </w:r>
      <w:r w:rsidRPr="00533B4C">
        <w:rPr>
          <w:rFonts w:eastAsia="Times New Roman" w:cs="Calibri"/>
          <w:b/>
          <w:bCs/>
          <w:color w:val="000000"/>
          <w:sz w:val="28"/>
          <w:szCs w:val="28"/>
          <w:u w:val="single"/>
          <w:shd w:val="clear" w:color="auto" w:fill="00FF00"/>
          <w:lang w:eastAsia="zh-CN"/>
        </w:rPr>
        <w:t>such as</w:t>
      </w:r>
      <w:r w:rsidRPr="00533B4C">
        <w:rPr>
          <w:rFonts w:eastAsia="Times New Roman" w:cs="Calibri"/>
          <w:b/>
          <w:bCs/>
          <w:color w:val="000000"/>
          <w:sz w:val="28"/>
          <w:szCs w:val="28"/>
          <w:u w:val="single"/>
          <w:shd w:val="clear" w:color="auto" w:fill="FFFFFF"/>
          <w:lang w:eastAsia="zh-CN"/>
        </w:rPr>
        <w:t xml:space="preserve"> ‘Mock Spanish’ (Hill 2008), ‘</w:t>
      </w:r>
      <w:r w:rsidRPr="00533B4C">
        <w:rPr>
          <w:rFonts w:eastAsia="Times New Roman" w:cs="Calibri"/>
          <w:b/>
          <w:bCs/>
          <w:color w:val="000000"/>
          <w:sz w:val="28"/>
          <w:szCs w:val="28"/>
          <w:u w:val="single"/>
          <w:shd w:val="clear" w:color="auto" w:fill="00FF00"/>
          <w:lang w:eastAsia="zh-CN"/>
        </w:rPr>
        <w:t>Mock Asian’</w:t>
      </w:r>
      <w:r w:rsidRPr="00533B4C">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533B4C">
        <w:rPr>
          <w:rFonts w:eastAsia="Times New Roman" w:cs="Calibri"/>
          <w:b/>
          <w:bCs/>
          <w:color w:val="000000"/>
          <w:sz w:val="28"/>
          <w:szCs w:val="28"/>
          <w:u w:val="single"/>
          <w:shd w:val="clear" w:color="auto" w:fill="FFFFFF"/>
          <w:lang w:eastAsia="zh-CN"/>
        </w:rPr>
        <w:t>Bucholtz</w:t>
      </w:r>
      <w:proofErr w:type="spellEnd"/>
      <w:r w:rsidRPr="00533B4C">
        <w:rPr>
          <w:rFonts w:eastAsia="Times New Roman" w:cs="Calibri"/>
          <w:b/>
          <w:bCs/>
          <w:color w:val="000000"/>
          <w:sz w:val="28"/>
          <w:szCs w:val="28"/>
          <w:u w:val="single"/>
          <w:shd w:val="clear" w:color="auto" w:fill="FFFFFF"/>
          <w:lang w:eastAsia="zh-CN"/>
        </w:rPr>
        <w:t xml:space="preserve"> &amp; Lopez 2011).</w:t>
      </w:r>
      <w:r w:rsidRPr="00533B4C">
        <w:rPr>
          <w:rFonts w:eastAsia="Times New Roman" w:cs="Calibri"/>
          <w:b/>
          <w:bCs/>
          <w:color w:val="000000"/>
          <w:sz w:val="16"/>
          <w:szCs w:val="16"/>
          <w:shd w:val="clear" w:color="auto" w:fill="FFFFFF"/>
          <w:lang w:eastAsia="zh-CN"/>
        </w:rPr>
        <w:t xml:space="preserve"> In each of these cases, minute </w:t>
      </w:r>
      <w:r w:rsidRPr="00533B4C">
        <w:rPr>
          <w:rFonts w:eastAsia="Times New Roman" w:cs="Calibri"/>
          <w:b/>
          <w:bCs/>
          <w:color w:val="000000"/>
          <w:sz w:val="28"/>
          <w:szCs w:val="28"/>
          <w:u w:val="single"/>
          <w:shd w:val="clear" w:color="auto" w:fill="FFFFFF"/>
          <w:lang w:eastAsia="zh-CN"/>
        </w:rPr>
        <w:t>features of language</w:t>
      </w:r>
      <w:r w:rsidRPr="00533B4C">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533B4C">
        <w:rPr>
          <w:rFonts w:eastAsia="Times New Roman" w:cs="Calibri"/>
          <w:b/>
          <w:bCs/>
          <w:color w:val="000000"/>
          <w:sz w:val="28"/>
          <w:szCs w:val="28"/>
          <w:u w:val="single"/>
          <w:shd w:val="clear" w:color="auto" w:fill="FFFFFF"/>
          <w:lang w:eastAsia="zh-CN"/>
        </w:rPr>
        <w:t>sets of signs that correspond to racial categories</w:t>
      </w:r>
      <w:r w:rsidRPr="00533B4C">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533B4C">
        <w:rPr>
          <w:rFonts w:eastAsia="Times New Roman" w:cs="Calibri"/>
          <w:b/>
          <w:bCs/>
          <w:color w:val="000000"/>
          <w:sz w:val="16"/>
          <w:szCs w:val="16"/>
          <w:shd w:val="clear" w:color="auto" w:fill="FFFFFF"/>
          <w:lang w:eastAsia="zh-CN"/>
        </w:rPr>
        <w:t>emblematization</w:t>
      </w:r>
      <w:proofErr w:type="spellEnd"/>
      <w:r w:rsidRPr="00533B4C">
        <w:rPr>
          <w:rFonts w:eastAsia="Times New Roman" w:cs="Calibri"/>
          <w:b/>
          <w:bCs/>
          <w:color w:val="000000"/>
          <w:sz w:val="16"/>
          <w:szCs w:val="16"/>
          <w:shd w:val="clear" w:color="auto" w:fill="FFFFFF"/>
          <w:lang w:eastAsia="zh-CN"/>
        </w:rPr>
        <w:t xml:space="preserve">. Moreover, as Lo &amp; Reyes (2009) point out, </w:t>
      </w:r>
      <w:r w:rsidRPr="00533B4C">
        <w:rPr>
          <w:rFonts w:eastAsia="Times New Roman" w:cs="Calibri"/>
          <w:b/>
          <w:bCs/>
          <w:color w:val="000000"/>
          <w:sz w:val="28"/>
          <w:szCs w:val="28"/>
          <w:u w:val="single"/>
          <w:shd w:val="clear" w:color="auto" w:fill="FFFFFF"/>
          <w:lang w:eastAsia="zh-CN"/>
        </w:rPr>
        <w:t xml:space="preserve">the imagination of groups such as </w:t>
      </w:r>
      <w:r w:rsidRPr="00533B4C">
        <w:rPr>
          <w:rFonts w:eastAsia="Times New Roman" w:cs="Calibri"/>
          <w:b/>
          <w:bCs/>
          <w:color w:val="000000"/>
          <w:sz w:val="28"/>
          <w:szCs w:val="28"/>
          <w:u w:val="single"/>
          <w:shd w:val="clear" w:color="auto" w:fill="00FF00"/>
          <w:lang w:eastAsia="zh-CN"/>
        </w:rPr>
        <w:t>Asian Americans</w:t>
      </w:r>
      <w:r w:rsidRPr="00533B4C">
        <w:rPr>
          <w:rFonts w:eastAsia="Times New Roman" w:cs="Calibri"/>
          <w:b/>
          <w:bCs/>
          <w:color w:val="000000"/>
          <w:sz w:val="28"/>
          <w:szCs w:val="28"/>
          <w:u w:val="single"/>
          <w:shd w:val="clear" w:color="auto" w:fill="FFFFFF"/>
          <w:lang w:eastAsia="zh-CN"/>
        </w:rPr>
        <w:t xml:space="preserve"> as </w:t>
      </w:r>
      <w:r w:rsidRPr="00533B4C">
        <w:rPr>
          <w:rFonts w:eastAsia="Times New Roman" w:cs="Calibri"/>
          <w:b/>
          <w:bCs/>
          <w:color w:val="000000"/>
          <w:sz w:val="28"/>
          <w:szCs w:val="28"/>
          <w:u w:val="single"/>
          <w:shd w:val="clear" w:color="auto" w:fill="00FF00"/>
          <w:lang w:eastAsia="zh-CN"/>
        </w:rPr>
        <w:t>lack</w:t>
      </w:r>
      <w:r w:rsidRPr="00533B4C">
        <w:rPr>
          <w:rFonts w:eastAsia="Times New Roman" w:cs="Calibri"/>
          <w:b/>
          <w:bCs/>
          <w:color w:val="000000"/>
          <w:sz w:val="28"/>
          <w:szCs w:val="28"/>
          <w:u w:val="single"/>
          <w:shd w:val="clear" w:color="auto" w:fill="FFFFFF"/>
          <w:lang w:eastAsia="zh-CN"/>
        </w:rPr>
        <w:t xml:space="preserve">ing a distinctive </w:t>
      </w:r>
      <w:r w:rsidRPr="00533B4C">
        <w:rPr>
          <w:rFonts w:eastAsia="Times New Roman" w:cs="Calibri"/>
          <w:b/>
          <w:bCs/>
          <w:color w:val="000000"/>
          <w:sz w:val="28"/>
          <w:szCs w:val="28"/>
          <w:u w:val="single"/>
          <w:shd w:val="clear" w:color="auto" w:fill="00FF00"/>
          <w:lang w:eastAsia="zh-CN"/>
        </w:rPr>
        <w:t>racialized variety of English</w:t>
      </w:r>
      <w:r w:rsidRPr="00533B4C">
        <w:rPr>
          <w:rFonts w:eastAsia="Times New Roman" w:cs="Calibri"/>
          <w:b/>
          <w:bCs/>
          <w:color w:val="000000"/>
          <w:sz w:val="28"/>
          <w:szCs w:val="28"/>
          <w:u w:val="single"/>
          <w:shd w:val="clear" w:color="auto" w:fill="FFFFFF"/>
          <w:lang w:eastAsia="zh-CN"/>
        </w:rPr>
        <w:t xml:space="preserve"> analogous to African American English or Chicano English, </w:t>
      </w:r>
      <w:r w:rsidRPr="00533B4C">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533B4C">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533B4C">
        <w:rPr>
          <w:rFonts w:eastAsia="Times New Roman" w:cs="Calibri"/>
          <w:b/>
          <w:bCs/>
          <w:color w:val="000000"/>
          <w:sz w:val="16"/>
          <w:szCs w:val="16"/>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 xml:space="preserve">Specifically, Lo &amp; Reyes argue that </w:t>
      </w:r>
      <w:r w:rsidRPr="00533B4C">
        <w:rPr>
          <w:rFonts w:eastAsia="Times New Roman" w:cs="Calibri"/>
          <w:b/>
          <w:bCs/>
          <w:color w:val="000000"/>
          <w:sz w:val="28"/>
          <w:szCs w:val="28"/>
          <w:u w:val="single"/>
          <w:shd w:val="clear" w:color="auto" w:fill="00FF00"/>
          <w:lang w:eastAsia="zh-CN"/>
        </w:rPr>
        <w:t xml:space="preserve">racial ideologies constructing Asian Americans </w:t>
      </w:r>
      <w:r w:rsidRPr="00533B4C">
        <w:rPr>
          <w:rFonts w:eastAsia="Times New Roman" w:cs="Calibri"/>
          <w:b/>
          <w:bCs/>
          <w:color w:val="000000"/>
          <w:sz w:val="28"/>
          <w:szCs w:val="28"/>
          <w:u w:val="single"/>
          <w:shd w:val="clear" w:color="auto" w:fill="FFFFFF"/>
          <w:lang w:eastAsia="zh-CN"/>
        </w:rPr>
        <w:t xml:space="preserve">as model minorities who approximate whiteness </w:t>
      </w:r>
      <w:r w:rsidRPr="00533B4C">
        <w:rPr>
          <w:rFonts w:eastAsia="Times New Roman" w:cs="Calibri"/>
          <w:b/>
          <w:bCs/>
          <w:color w:val="000000"/>
          <w:sz w:val="28"/>
          <w:szCs w:val="28"/>
          <w:u w:val="single"/>
          <w:shd w:val="clear" w:color="auto" w:fill="00FF00"/>
          <w:lang w:eastAsia="zh-CN"/>
        </w:rPr>
        <w:t xml:space="preserve">are linked to language ideologies </w:t>
      </w:r>
      <w:r w:rsidRPr="00533B4C">
        <w:rPr>
          <w:rFonts w:eastAsia="Times New Roman" w:cs="Calibri"/>
          <w:b/>
          <w:bCs/>
          <w:color w:val="000000"/>
          <w:sz w:val="28"/>
          <w:szCs w:val="28"/>
          <w:u w:val="single"/>
          <w:shd w:val="clear" w:color="auto" w:fill="FFFFFF"/>
          <w:lang w:eastAsia="zh-CN"/>
        </w:rPr>
        <w:t>constructing Asian Americans as lacking a racially distinctive variety of English</w:t>
      </w:r>
      <w:r w:rsidRPr="00533B4C">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533B4C">
        <w:rPr>
          <w:rFonts w:eastAsia="Times New Roman" w:cs="Calibri"/>
          <w:b/>
          <w:bCs/>
          <w:color w:val="000000"/>
          <w:sz w:val="16"/>
          <w:szCs w:val="16"/>
          <w:shd w:val="clear" w:color="auto" w:fill="FFFFFF"/>
          <w:lang w:eastAsia="zh-CN"/>
        </w:rPr>
        <w:t>ching-chong</w:t>
      </w:r>
      <w:proofErr w:type="spellEnd"/>
      <w:r w:rsidRPr="00533B4C">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533B4C">
        <w:rPr>
          <w:rFonts w:eastAsia="Times New Roman" w:cs="Calibri"/>
          <w:b/>
          <w:bCs/>
          <w:color w:val="000000"/>
          <w:sz w:val="28"/>
          <w:szCs w:val="28"/>
          <w:u w:val="single"/>
          <w:shd w:val="clear" w:color="auto" w:fill="00FF00"/>
          <w:lang w:eastAsia="zh-CN"/>
        </w:rPr>
        <w:t>sustains</w:t>
      </w:r>
      <w:r w:rsidRPr="00533B4C">
        <w:rPr>
          <w:rFonts w:eastAsia="Times New Roman" w:cs="Calibri"/>
          <w:b/>
          <w:bCs/>
          <w:color w:val="000000"/>
          <w:sz w:val="16"/>
          <w:szCs w:val="16"/>
          <w:shd w:val="clear" w:color="auto" w:fill="00FF00"/>
          <w:lang w:eastAsia="zh-CN"/>
        </w:rPr>
        <w:t xml:space="preserve"> </w:t>
      </w:r>
      <w:r w:rsidRPr="00533B4C">
        <w:rPr>
          <w:rFonts w:eastAsia="Times New Roman" w:cs="Calibri"/>
          <w:b/>
          <w:bCs/>
          <w:color w:val="000000"/>
          <w:sz w:val="28"/>
          <w:szCs w:val="28"/>
          <w:u w:val="single"/>
          <w:shd w:val="clear" w:color="auto" w:fill="00FF00"/>
          <w:lang w:eastAsia="zh-CN"/>
        </w:rPr>
        <w:t>Asian Americans</w:t>
      </w:r>
      <w:r w:rsidRPr="00533B4C">
        <w:rPr>
          <w:rFonts w:eastAsia="Times New Roman" w:cs="Calibri"/>
          <w:b/>
          <w:bCs/>
          <w:color w:val="000000"/>
          <w:sz w:val="16"/>
          <w:szCs w:val="16"/>
          <w:shd w:val="clear" w:color="auto" w:fill="00FF00"/>
          <w:lang w:eastAsia="zh-CN"/>
        </w:rPr>
        <w:t xml:space="preserve"> </w:t>
      </w:r>
      <w:r w:rsidRPr="00533B4C">
        <w:rPr>
          <w:rFonts w:eastAsia="Times New Roman" w:cs="Calibri"/>
          <w:b/>
          <w:bCs/>
          <w:color w:val="000000"/>
          <w:sz w:val="16"/>
          <w:szCs w:val="16"/>
          <w:shd w:val="clear" w:color="auto" w:fill="FFFFFF"/>
          <w:lang w:eastAsia="zh-CN"/>
        </w:rPr>
        <w:t xml:space="preserve">alternately </w:t>
      </w:r>
      <w:r w:rsidRPr="00533B4C">
        <w:rPr>
          <w:rFonts w:eastAsia="Times New Roman" w:cs="Calibri"/>
          <w:b/>
          <w:bCs/>
          <w:color w:val="000000"/>
          <w:sz w:val="28"/>
          <w:szCs w:val="28"/>
          <w:u w:val="single"/>
          <w:shd w:val="clear" w:color="auto" w:fill="00FF00"/>
          <w:lang w:eastAsia="zh-CN"/>
        </w:rPr>
        <w:t xml:space="preserve">as </w:t>
      </w:r>
      <w:r w:rsidRPr="00533B4C">
        <w:rPr>
          <w:rFonts w:eastAsia="Times New Roman" w:cs="Calibri"/>
          <w:b/>
          <w:bCs/>
          <w:color w:val="000000"/>
          <w:sz w:val="28"/>
          <w:szCs w:val="28"/>
          <w:u w:val="single"/>
          <w:shd w:val="clear" w:color="auto" w:fill="FFFFFF"/>
          <w:lang w:eastAsia="zh-CN"/>
        </w:rPr>
        <w:t xml:space="preserve">model minorities and </w:t>
      </w:r>
      <w:r w:rsidRPr="00533B4C">
        <w:rPr>
          <w:rFonts w:eastAsia="Times New Roman" w:cs="Calibri"/>
          <w:b/>
          <w:bCs/>
          <w:color w:val="000000"/>
          <w:sz w:val="28"/>
          <w:szCs w:val="28"/>
          <w:u w:val="single"/>
          <w:shd w:val="clear" w:color="auto" w:fill="00FF00"/>
          <w:lang w:eastAsia="zh-CN"/>
        </w:rPr>
        <w:t>forever foreigners</w:t>
      </w:r>
      <w:r w:rsidRPr="00533B4C">
        <w:rPr>
          <w:rFonts w:eastAsia="Times New Roman" w:cs="Calibri"/>
          <w:b/>
          <w:bCs/>
          <w:color w:val="000000"/>
          <w:sz w:val="28"/>
          <w:szCs w:val="28"/>
          <w:u w:val="single"/>
          <w:shd w:val="clear" w:color="auto" w:fill="FFFFFF"/>
          <w:lang w:eastAsia="zh-CN"/>
        </w:rPr>
        <w:t xml:space="preserve">. Thus, we must </w:t>
      </w:r>
      <w:r w:rsidRPr="00533B4C">
        <w:rPr>
          <w:rFonts w:eastAsia="Times New Roman" w:cs="Calibri"/>
          <w:b/>
          <w:bCs/>
          <w:color w:val="000000"/>
          <w:sz w:val="28"/>
          <w:szCs w:val="28"/>
          <w:u w:val="single"/>
          <w:shd w:val="clear" w:color="auto" w:fill="FFFFFF"/>
          <w:lang w:eastAsia="zh-CN"/>
        </w:rPr>
        <w:lastRenderedPageBreak/>
        <w:t>carefully reconsider seemingly ‘distinctive’ and ‘</w:t>
      </w:r>
      <w:proofErr w:type="spellStart"/>
      <w:r w:rsidRPr="00533B4C">
        <w:rPr>
          <w:rFonts w:eastAsia="Times New Roman" w:cs="Calibri"/>
          <w:b/>
          <w:bCs/>
          <w:color w:val="000000"/>
          <w:sz w:val="28"/>
          <w:szCs w:val="28"/>
          <w:u w:val="single"/>
          <w:shd w:val="clear" w:color="auto" w:fill="FFFFFF"/>
          <w:lang w:eastAsia="zh-CN"/>
        </w:rPr>
        <w:t>nondistinctive</w:t>
      </w:r>
      <w:proofErr w:type="spellEnd"/>
      <w:r w:rsidRPr="00533B4C">
        <w:rPr>
          <w:rFonts w:eastAsia="Times New Roman" w:cs="Calibri"/>
          <w:b/>
          <w:bCs/>
          <w:color w:val="000000"/>
          <w:sz w:val="28"/>
          <w:szCs w:val="28"/>
          <w:u w:val="single"/>
          <w:shd w:val="clear" w:color="auto" w:fill="FFFFFF"/>
          <w:lang w:eastAsia="zh-CN"/>
        </w:rPr>
        <w:t>’ language varieties alike, by analyzing the logics that position particular racial groups and linguistic forms in relation to one another</w:t>
      </w:r>
      <w:r w:rsidRPr="00533B4C">
        <w:rPr>
          <w:rFonts w:eastAsia="Times New Roman" w:cs="Calibri"/>
          <w:b/>
          <w:bCs/>
          <w:color w:val="000000"/>
          <w:sz w:val="38"/>
          <w:szCs w:val="38"/>
          <w:u w:val="single"/>
          <w:shd w:val="clear" w:color="auto" w:fill="FFFFFF"/>
          <w:lang w:eastAsia="zh-CN"/>
        </w:rPr>
        <w:t xml:space="preserve">. </w:t>
      </w:r>
      <w:r w:rsidRPr="00533B4C">
        <w:rPr>
          <w:rFonts w:eastAsia="Times New Roman" w:cs="Calibri"/>
          <w:color w:val="000000"/>
          <w:sz w:val="18"/>
          <w:szCs w:val="18"/>
          <w:shd w:val="clear" w:color="auto" w:fill="FFFFFF"/>
          <w:lang w:eastAsia="zh-CN"/>
        </w:rPr>
        <w:t xml:space="preserve">That is, no language variety is objectively distinctive or </w:t>
      </w:r>
      <w:proofErr w:type="spellStart"/>
      <w:r w:rsidRPr="00533B4C">
        <w:rPr>
          <w:rFonts w:eastAsia="Times New Roman" w:cs="Calibri"/>
          <w:color w:val="000000"/>
          <w:sz w:val="18"/>
          <w:szCs w:val="18"/>
          <w:shd w:val="clear" w:color="auto" w:fill="FFFFFF"/>
          <w:lang w:eastAsia="zh-CN"/>
        </w:rPr>
        <w:t>nondistinctive</w:t>
      </w:r>
      <w:proofErr w:type="spellEnd"/>
      <w:r w:rsidRPr="00533B4C">
        <w:rPr>
          <w:rFonts w:eastAsia="Times New Roman" w:cs="Calibri"/>
          <w:color w:val="000000"/>
          <w:sz w:val="18"/>
          <w:szCs w:val="18"/>
          <w:shd w:val="clear" w:color="auto" w:fill="FFFFFF"/>
          <w:lang w:eastAsia="zh-CN"/>
        </w:rPr>
        <w:t xml:space="preserve">, but rather comes to be </w:t>
      </w:r>
      <w:proofErr w:type="spellStart"/>
      <w:r w:rsidRPr="00533B4C">
        <w:rPr>
          <w:rFonts w:eastAsia="Times New Roman" w:cs="Calibri"/>
          <w:color w:val="000000"/>
          <w:sz w:val="18"/>
          <w:szCs w:val="18"/>
          <w:shd w:val="clear" w:color="auto" w:fill="FFFFFF"/>
          <w:lang w:eastAsia="zh-CN"/>
        </w:rPr>
        <w:t>enregistered</w:t>
      </w:r>
      <w:proofErr w:type="spellEnd"/>
      <w:r w:rsidRPr="00533B4C">
        <w:rPr>
          <w:rFonts w:eastAsia="Times New Roman" w:cs="Calibri"/>
          <w:color w:val="000000"/>
          <w:sz w:val="18"/>
          <w:szCs w:val="18"/>
          <w:shd w:val="clear" w:color="auto" w:fill="FFFFFF"/>
          <w:lang w:eastAsia="zh-CN"/>
        </w:rPr>
        <w:t xml:space="preserve"> as such in particular historical, political, and economic circumstances.</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sz w:val="24"/>
          <w:szCs w:val="24"/>
          <w:lang w:eastAsia="zh-CN"/>
        </w:rPr>
        <w:t> </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sz w:val="24"/>
          <w:szCs w:val="24"/>
          <w:lang w:eastAsia="zh-CN"/>
        </w:rPr>
        <w:t> </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spellStart"/>
      <w:r w:rsidRPr="00533B4C">
        <w:rPr>
          <w:rFonts w:eastAsia="Times New Roman" w:cs="Calibri"/>
          <w:b/>
          <w:bCs/>
          <w:color w:val="000000"/>
          <w:sz w:val="28"/>
          <w:szCs w:val="28"/>
          <w:shd w:val="clear" w:color="auto" w:fill="FFFFFF"/>
          <w:lang w:eastAsia="zh-CN"/>
        </w:rPr>
        <w:t>Duan</w:t>
      </w:r>
      <w:proofErr w:type="spellEnd"/>
      <w:r w:rsidRPr="00533B4C">
        <w:rPr>
          <w:rFonts w:eastAsia="Times New Roman" w:cs="Calibri"/>
          <w:b/>
          <w:bCs/>
          <w:color w:val="000000"/>
          <w:sz w:val="28"/>
          <w:szCs w:val="28"/>
          <w:shd w:val="clear" w:color="auto" w:fill="FFFFFF"/>
          <w:lang w:eastAsia="zh-CN"/>
        </w:rPr>
        <w:t xml:space="preserve"> 15 [Asian] </w:t>
      </w:r>
      <w:proofErr w:type="spellStart"/>
      <w:r w:rsidRPr="00533B4C">
        <w:rPr>
          <w:rFonts w:eastAsia="Times New Roman" w:cs="Calibri"/>
          <w:b/>
          <w:bCs/>
          <w:color w:val="000000"/>
          <w:sz w:val="28"/>
          <w:szCs w:val="28"/>
          <w:shd w:val="clear" w:color="auto" w:fill="FFFFFF"/>
          <w:lang w:eastAsia="zh-CN"/>
        </w:rPr>
        <w:t>Duan</w:t>
      </w:r>
      <w:proofErr w:type="spellEnd"/>
      <w:r w:rsidRPr="00533B4C">
        <w:rPr>
          <w:rFonts w:eastAsia="Times New Roman" w:cs="Calibri"/>
          <w:b/>
          <w:bCs/>
          <w:color w:val="000000"/>
          <w:sz w:val="28"/>
          <w:szCs w:val="28"/>
          <w:shd w:val="clear" w:color="auto" w:fill="FFFFFF"/>
          <w:lang w:eastAsia="zh-CN"/>
        </w:rPr>
        <w:t xml:space="preserve">, </w:t>
      </w:r>
      <w:proofErr w:type="spellStart"/>
      <w:r w:rsidRPr="00533B4C">
        <w:rPr>
          <w:rFonts w:eastAsia="Times New Roman" w:cs="Calibri"/>
          <w:b/>
          <w:bCs/>
          <w:color w:val="000000"/>
          <w:sz w:val="28"/>
          <w:szCs w:val="28"/>
          <w:shd w:val="clear" w:color="auto" w:fill="FFFFFF"/>
          <w:lang w:eastAsia="zh-CN"/>
        </w:rPr>
        <w:t>Carlina</w:t>
      </w:r>
      <w:proofErr w:type="spellEnd"/>
      <w:r w:rsidRPr="00533B4C">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533B4C">
        <w:rPr>
          <w:rFonts w:eastAsia="Times New Roman" w:cs="Calibri"/>
          <w:b/>
          <w:bCs/>
          <w:color w:val="000000"/>
          <w:sz w:val="28"/>
          <w:szCs w:val="28"/>
          <w:shd w:val="clear" w:color="auto" w:fill="FFFFFF"/>
          <w:lang w:eastAsia="zh-CN"/>
        </w:rPr>
        <w:t>Nato</w:t>
      </w:r>
      <w:proofErr w:type="spellEnd"/>
      <w:proofErr w:type="gramEnd"/>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533B4C">
        <w:rPr>
          <w:rFonts w:eastAsia="Times New Roman" w:cs="Calibri"/>
          <w:b/>
          <w:bCs/>
          <w:color w:val="000000"/>
          <w:sz w:val="28"/>
          <w:szCs w:val="28"/>
          <w:u w:val="single"/>
          <w:shd w:val="clear" w:color="auto" w:fill="00FF00"/>
          <w:lang w:eastAsia="zh-CN"/>
        </w:rPr>
        <w:t>the strategic role of translation</w:t>
      </w:r>
      <w:r w:rsidRPr="00533B4C">
        <w:rPr>
          <w:rFonts w:eastAsia="Times New Roman" w:cs="Calibri"/>
          <w:b/>
          <w:bCs/>
          <w:color w:val="000000"/>
          <w:sz w:val="16"/>
          <w:szCs w:val="16"/>
          <w:shd w:val="clear" w:color="auto" w:fill="00FF00"/>
          <w:lang w:eastAsia="zh-CN"/>
        </w:rPr>
        <w:t xml:space="preserve"> </w:t>
      </w:r>
      <w:r w:rsidRPr="00533B4C">
        <w:rPr>
          <w:rFonts w:eastAsia="Times New Roman" w:cs="Calibri"/>
          <w:b/>
          <w:bCs/>
          <w:color w:val="000000"/>
          <w:sz w:val="28"/>
          <w:szCs w:val="28"/>
          <w:u w:val="single"/>
          <w:shd w:val="clear" w:color="auto" w:fill="00FF00"/>
          <w:lang w:eastAsia="zh-CN"/>
        </w:rPr>
        <w:t xml:space="preserve">as a form of linguistic activism </w:t>
      </w:r>
      <w:r w:rsidRPr="00533B4C">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533B4C">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533B4C">
        <w:rPr>
          <w:rFonts w:eastAsia="Times New Roman" w:cs="Calibri"/>
          <w:b/>
          <w:bCs/>
          <w:color w:val="000000"/>
          <w:sz w:val="16"/>
          <w:szCs w:val="16"/>
          <w:shd w:val="clear" w:color="auto" w:fill="FFFFFF"/>
          <w:lang w:eastAsia="zh-CN"/>
        </w:rPr>
        <w:t xml:space="preserve">” She added, “I think I want to debunk the idea of </w:t>
      </w:r>
      <w:r w:rsidRPr="00533B4C">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533B4C">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533B4C">
        <w:rPr>
          <w:rFonts w:eastAsia="Times New Roman" w:cs="Calibri"/>
          <w:b/>
          <w:bCs/>
          <w:color w:val="000000"/>
          <w:sz w:val="28"/>
          <w:szCs w:val="28"/>
          <w:u w:val="single"/>
          <w:shd w:val="clear" w:color="auto" w:fill="00FF00"/>
          <w:lang w:eastAsia="zh-CN"/>
        </w:rPr>
        <w:t xml:space="preserve">codeswitching </w:t>
      </w:r>
      <w:r w:rsidRPr="00533B4C">
        <w:rPr>
          <w:rFonts w:eastAsia="Times New Roman" w:cs="Calibri"/>
          <w:b/>
          <w:bCs/>
          <w:color w:val="000000"/>
          <w:sz w:val="28"/>
          <w:szCs w:val="28"/>
          <w:u w:val="single"/>
          <w:shd w:val="clear" w:color="auto" w:fill="FFFFFF"/>
          <w:lang w:eastAsia="zh-CN"/>
        </w:rPr>
        <w:t xml:space="preserve">— without translation — also more accurately </w:t>
      </w:r>
      <w:r w:rsidRPr="00533B4C">
        <w:rPr>
          <w:rFonts w:eastAsia="Times New Roman" w:cs="Calibri"/>
          <w:b/>
          <w:bCs/>
          <w:color w:val="000000"/>
          <w:sz w:val="28"/>
          <w:szCs w:val="28"/>
          <w:u w:val="single"/>
          <w:shd w:val="clear" w:color="auto" w:fill="00FF00"/>
          <w:lang w:eastAsia="zh-CN"/>
        </w:rPr>
        <w:t xml:space="preserve">reflects </w:t>
      </w:r>
      <w:r w:rsidRPr="00533B4C">
        <w:rPr>
          <w:rFonts w:eastAsia="Times New Roman" w:cs="Calibri"/>
          <w:b/>
          <w:bCs/>
          <w:color w:val="000000"/>
          <w:sz w:val="28"/>
          <w:szCs w:val="28"/>
          <w:u w:val="single"/>
          <w:shd w:val="clear" w:color="auto" w:fill="FFFFFF"/>
          <w:lang w:eastAsia="zh-CN"/>
        </w:rPr>
        <w:t xml:space="preserve">her personal </w:t>
      </w:r>
      <w:r w:rsidRPr="00533B4C">
        <w:rPr>
          <w:rFonts w:eastAsia="Times New Roman" w:cs="Calibri"/>
          <w:b/>
          <w:bCs/>
          <w:color w:val="000000"/>
          <w:sz w:val="28"/>
          <w:szCs w:val="28"/>
          <w:u w:val="single"/>
          <w:shd w:val="clear" w:color="auto" w:fill="00FF00"/>
          <w:lang w:eastAsia="zh-CN"/>
        </w:rPr>
        <w:t>experiences of</w:t>
      </w:r>
      <w:r w:rsidRPr="00533B4C">
        <w:rPr>
          <w:rFonts w:eastAsia="Times New Roman" w:cs="Calibri"/>
          <w:b/>
          <w:bCs/>
          <w:color w:val="000000"/>
          <w:sz w:val="28"/>
          <w:szCs w:val="28"/>
          <w:u w:val="single"/>
          <w:shd w:val="clear" w:color="auto" w:fill="FFFFFF"/>
          <w:lang w:eastAsia="zh-CN"/>
        </w:rPr>
        <w:t xml:space="preserve"> cultural and </w:t>
      </w:r>
      <w:r w:rsidRPr="00533B4C">
        <w:rPr>
          <w:rFonts w:eastAsia="Times New Roman" w:cs="Calibri"/>
          <w:b/>
          <w:bCs/>
          <w:color w:val="000000"/>
          <w:sz w:val="28"/>
          <w:szCs w:val="28"/>
          <w:u w:val="single"/>
          <w:shd w:val="clear" w:color="auto" w:fill="00FF00"/>
          <w:lang w:eastAsia="zh-CN"/>
        </w:rPr>
        <w:t>linguistic movement.</w:t>
      </w:r>
      <w:r w:rsidRPr="00533B4C">
        <w:rPr>
          <w:rFonts w:eastAsia="Times New Roman" w:cs="Calibri"/>
          <w:b/>
          <w:bCs/>
          <w:color w:val="000000"/>
          <w:sz w:val="28"/>
          <w:szCs w:val="28"/>
          <w:u w:val="single"/>
          <w:shd w:val="clear" w:color="auto" w:fill="FFFFFF"/>
          <w:lang w:eastAsia="zh-CN"/>
        </w:rPr>
        <w:t xml:space="preserve"> Hong points out that human </w:t>
      </w:r>
      <w:r w:rsidRPr="00533B4C">
        <w:rPr>
          <w:rFonts w:eastAsia="Times New Roman" w:cs="Calibri"/>
          <w:b/>
          <w:bCs/>
          <w:color w:val="000000"/>
          <w:sz w:val="28"/>
          <w:szCs w:val="28"/>
          <w:u w:val="single"/>
          <w:shd w:val="clear" w:color="auto" w:fill="00FF00"/>
          <w:lang w:eastAsia="zh-CN"/>
        </w:rPr>
        <w:t>experiences</w:t>
      </w:r>
      <w:r w:rsidRPr="00533B4C">
        <w:rPr>
          <w:rFonts w:eastAsia="Times New Roman" w:cs="Calibri"/>
          <w:b/>
          <w:bCs/>
          <w:color w:val="000000"/>
          <w:sz w:val="28"/>
          <w:szCs w:val="28"/>
          <w:u w:val="single"/>
          <w:shd w:val="clear" w:color="auto" w:fill="FFFFFF"/>
          <w:lang w:eastAsia="zh-CN"/>
        </w:rPr>
        <w:t xml:space="preserve"> and the world of memory, especially </w:t>
      </w:r>
      <w:r w:rsidRPr="00533B4C">
        <w:rPr>
          <w:rFonts w:eastAsia="Times New Roman" w:cs="Calibri"/>
          <w:b/>
          <w:bCs/>
          <w:color w:val="000000"/>
          <w:sz w:val="28"/>
          <w:szCs w:val="28"/>
          <w:u w:val="single"/>
          <w:shd w:val="clear" w:color="auto" w:fill="00FF00"/>
          <w:lang w:eastAsia="zh-CN"/>
        </w:rPr>
        <w:t>for bilingual speakers, are “not transparent</w:t>
      </w:r>
      <w:r w:rsidRPr="00533B4C">
        <w:rPr>
          <w:rFonts w:eastAsia="Times New Roman" w:cs="Calibri"/>
          <w:b/>
          <w:bCs/>
          <w:color w:val="000000"/>
          <w:sz w:val="28"/>
          <w:szCs w:val="28"/>
          <w:u w:val="single"/>
          <w:shd w:val="clear" w:color="auto" w:fill="FFFFFF"/>
          <w:lang w:eastAsia="zh-CN"/>
        </w:rPr>
        <w:t xml:space="preserve">” — not captured neatly by one language, </w:t>
      </w:r>
      <w:r w:rsidRPr="00533B4C">
        <w:rPr>
          <w:rFonts w:eastAsia="Times New Roman" w:cs="Calibri"/>
          <w:b/>
          <w:bCs/>
          <w:color w:val="000000"/>
          <w:sz w:val="28"/>
          <w:szCs w:val="28"/>
          <w:u w:val="single"/>
          <w:shd w:val="clear" w:color="auto" w:fill="00FF00"/>
          <w:lang w:eastAsia="zh-CN"/>
        </w:rPr>
        <w:t>but</w:t>
      </w:r>
      <w:r w:rsidRPr="00533B4C">
        <w:rPr>
          <w:rFonts w:eastAsia="Times New Roman" w:cs="Calibri"/>
          <w:b/>
          <w:bCs/>
          <w:color w:val="000000"/>
          <w:sz w:val="28"/>
          <w:szCs w:val="28"/>
          <w:u w:val="single"/>
          <w:shd w:val="clear" w:color="auto" w:fill="FFFFFF"/>
          <w:lang w:eastAsia="zh-CN"/>
        </w:rPr>
        <w:t xml:space="preserve"> rather, “</w:t>
      </w:r>
      <w:r w:rsidRPr="00533B4C">
        <w:rPr>
          <w:rFonts w:eastAsia="Times New Roman" w:cs="Calibri"/>
          <w:b/>
          <w:bCs/>
          <w:color w:val="000000"/>
          <w:sz w:val="28"/>
          <w:szCs w:val="28"/>
          <w:u w:val="single"/>
          <w:shd w:val="clear" w:color="auto" w:fill="00FF00"/>
          <w:lang w:eastAsia="zh-CN"/>
        </w:rPr>
        <w:t xml:space="preserve">bisected” by </w:t>
      </w:r>
      <w:r w:rsidRPr="00533B4C">
        <w:rPr>
          <w:rFonts w:eastAsia="Times New Roman" w:cs="Calibri"/>
          <w:b/>
          <w:bCs/>
          <w:color w:val="000000"/>
          <w:sz w:val="28"/>
          <w:szCs w:val="28"/>
          <w:u w:val="single"/>
          <w:shd w:val="clear" w:color="auto" w:fill="FFFFFF"/>
          <w:lang w:eastAsia="zh-CN"/>
        </w:rPr>
        <w:t xml:space="preserve">the </w:t>
      </w:r>
      <w:r w:rsidRPr="00533B4C">
        <w:rPr>
          <w:rFonts w:eastAsia="Times New Roman" w:cs="Calibri"/>
          <w:b/>
          <w:bCs/>
          <w:color w:val="000000"/>
          <w:sz w:val="28"/>
          <w:szCs w:val="28"/>
          <w:u w:val="single"/>
          <w:shd w:val="clear" w:color="auto" w:fill="00FF00"/>
          <w:lang w:eastAsia="zh-CN"/>
        </w:rPr>
        <w:t>complexities of belonging to two</w:t>
      </w:r>
      <w:r w:rsidRPr="00533B4C">
        <w:rPr>
          <w:rFonts w:eastAsia="Times New Roman" w:cs="Calibri"/>
          <w:b/>
          <w:bCs/>
          <w:color w:val="000000"/>
          <w:sz w:val="28"/>
          <w:szCs w:val="28"/>
          <w:u w:val="single"/>
          <w:shd w:val="clear" w:color="auto" w:fill="FFFFFF"/>
          <w:lang w:eastAsia="zh-CN"/>
        </w:rPr>
        <w:t xml:space="preserve"> (or more) </w:t>
      </w:r>
      <w:r w:rsidRPr="00533B4C">
        <w:rPr>
          <w:rFonts w:eastAsia="Times New Roman" w:cs="Calibri"/>
          <w:b/>
          <w:bCs/>
          <w:color w:val="000000"/>
          <w:sz w:val="28"/>
          <w:szCs w:val="28"/>
          <w:u w:val="single"/>
          <w:shd w:val="clear" w:color="auto" w:fill="00FF00"/>
          <w:lang w:eastAsia="zh-CN"/>
        </w:rPr>
        <w:t>languages</w:t>
      </w:r>
      <w:r w:rsidRPr="00533B4C">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533B4C">
        <w:rPr>
          <w:rFonts w:eastAsia="Times New Roman" w:cs="Calibri"/>
          <w:b/>
          <w:bCs/>
          <w:color w:val="000000"/>
          <w:sz w:val="28"/>
          <w:szCs w:val="28"/>
          <w:u w:val="single"/>
          <w:lang w:eastAsia="zh-CN"/>
        </w:rPr>
        <w:t>power.</w:t>
      </w:r>
      <w:r w:rsidRPr="00533B4C">
        <w:rPr>
          <w:rFonts w:eastAsia="Times New Roman" w:cs="Calibri"/>
          <w:b/>
          <w:bCs/>
          <w:color w:val="000000"/>
          <w:sz w:val="16"/>
          <w:szCs w:val="16"/>
          <w:lang w:eastAsia="zh-CN"/>
        </w:rPr>
        <w:t xml:space="preserve"> Literary scholar </w:t>
      </w:r>
      <w:proofErr w:type="spellStart"/>
      <w:r w:rsidRPr="00533B4C">
        <w:rPr>
          <w:rFonts w:eastAsia="Times New Roman" w:cs="Calibri"/>
          <w:b/>
          <w:bCs/>
          <w:color w:val="000000"/>
          <w:sz w:val="16"/>
          <w:szCs w:val="16"/>
          <w:lang w:eastAsia="zh-CN"/>
        </w:rPr>
        <w:t>Benzi</w:t>
      </w:r>
      <w:proofErr w:type="spellEnd"/>
      <w:r w:rsidRPr="00533B4C">
        <w:rPr>
          <w:rFonts w:eastAsia="Times New Roman" w:cs="Calibri"/>
          <w:b/>
          <w:bCs/>
          <w:color w:val="000000"/>
          <w:sz w:val="16"/>
          <w:szCs w:val="16"/>
          <w:lang w:eastAsia="zh-CN"/>
        </w:rPr>
        <w:t xml:space="preserve"> Zhang argues that code-switching makes apparent different levels of cultural knowledge for speaker and reader: </w:t>
      </w:r>
      <w:r w:rsidRPr="00533B4C">
        <w:rPr>
          <w:rFonts w:eastAsia="Times New Roman" w:cs="Calibri"/>
          <w:b/>
          <w:bCs/>
          <w:color w:val="000000"/>
          <w:sz w:val="28"/>
          <w:szCs w:val="28"/>
          <w:u w:val="single"/>
          <w:lang w:eastAsia="zh-CN"/>
        </w:rPr>
        <w:t>“[T]</w:t>
      </w:r>
      <w:proofErr w:type="gramStart"/>
      <w:r w:rsidRPr="00533B4C">
        <w:rPr>
          <w:rFonts w:eastAsia="Times New Roman" w:cs="Calibri"/>
          <w:b/>
          <w:bCs/>
          <w:color w:val="000000"/>
          <w:sz w:val="28"/>
          <w:szCs w:val="28"/>
          <w:u w:val="single"/>
          <w:lang w:eastAsia="zh-CN"/>
        </w:rPr>
        <w:t>he</w:t>
      </w:r>
      <w:proofErr w:type="gramEnd"/>
      <w:r w:rsidRPr="00533B4C">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533B4C">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533B4C">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533B4C">
        <w:rPr>
          <w:rFonts w:eastAsia="Times New Roman" w:cs="Calibri"/>
          <w:b/>
          <w:bCs/>
          <w:color w:val="000000"/>
          <w:sz w:val="28"/>
          <w:szCs w:val="28"/>
          <w:u w:val="single"/>
          <w:shd w:val="clear" w:color="auto" w:fill="FFFFFF"/>
          <w:lang w:eastAsia="zh-CN"/>
        </w:rPr>
        <w:t xml:space="preserve">she uses code-switching to reflect her speaker’s lived experiences of Korean-American identity, grappling </w:t>
      </w:r>
      <w:r w:rsidRPr="00533B4C">
        <w:rPr>
          <w:rFonts w:eastAsia="Times New Roman" w:cs="Calibri"/>
          <w:b/>
          <w:bCs/>
          <w:color w:val="000000"/>
          <w:sz w:val="28"/>
          <w:szCs w:val="28"/>
          <w:u w:val="single"/>
          <w:shd w:val="clear" w:color="auto" w:fill="FFFFFF"/>
          <w:lang w:eastAsia="zh-CN"/>
        </w:rPr>
        <w:lastRenderedPageBreak/>
        <w:t>with multiple languages and cultural codes</w:t>
      </w:r>
      <w:r w:rsidRPr="00533B4C">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533B4C">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533B4C">
        <w:rPr>
          <w:rFonts w:eastAsia="Times New Roman" w:cs="Calibri"/>
          <w:b/>
          <w:bCs/>
          <w:color w:val="000000"/>
          <w:sz w:val="28"/>
          <w:szCs w:val="28"/>
          <w:u w:val="single"/>
          <w:shd w:val="clear" w:color="auto" w:fill="FFFFFF"/>
          <w:lang w:eastAsia="zh-CN"/>
        </w:rPr>
        <w:t>qtd</w:t>
      </w:r>
      <w:proofErr w:type="spellEnd"/>
      <w:r w:rsidRPr="00533B4C">
        <w:rPr>
          <w:rFonts w:eastAsia="Times New Roman" w:cs="Calibri"/>
          <w:b/>
          <w:bCs/>
          <w:color w:val="000000"/>
          <w:sz w:val="28"/>
          <w:szCs w:val="28"/>
          <w:u w:val="single"/>
          <w:shd w:val="clear" w:color="auto" w:fill="FFFFFF"/>
          <w:lang w:eastAsia="zh-CN"/>
        </w:rPr>
        <w:t>. Zhang 137</w:t>
      </w:r>
      <w:r w:rsidRPr="00533B4C">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533B4C">
        <w:rPr>
          <w:rFonts w:eastAsia="Times New Roman" w:cs="Calibri"/>
          <w:b/>
          <w:bCs/>
          <w:color w:val="000000"/>
          <w:sz w:val="28"/>
          <w:szCs w:val="28"/>
          <w:u w:val="single"/>
          <w:shd w:val="clear" w:color="auto" w:fill="FFFFFF"/>
          <w:lang w:eastAsia="zh-CN"/>
        </w:rPr>
        <w:t xml:space="preserve">Thus, the poems not only </w:t>
      </w:r>
      <w:r w:rsidRPr="00533B4C">
        <w:rPr>
          <w:rFonts w:eastAsia="Times New Roman" w:cs="Calibri"/>
          <w:b/>
          <w:bCs/>
          <w:color w:val="000000"/>
          <w:sz w:val="28"/>
          <w:szCs w:val="28"/>
          <w:u w:val="single"/>
          <w:shd w:val="clear" w:color="auto" w:fill="00FF00"/>
          <w:lang w:eastAsia="zh-CN"/>
        </w:rPr>
        <w:t xml:space="preserve">act as </w:t>
      </w:r>
      <w:r w:rsidRPr="00533B4C">
        <w:rPr>
          <w:rFonts w:eastAsia="Times New Roman" w:cs="Calibri"/>
          <w:b/>
          <w:bCs/>
          <w:color w:val="000000"/>
          <w:sz w:val="28"/>
          <w:szCs w:val="28"/>
          <w:u w:val="single"/>
          <w:shd w:val="clear" w:color="auto" w:fill="FFFFFF"/>
          <w:lang w:eastAsia="zh-CN"/>
        </w:rPr>
        <w:t xml:space="preserve">social </w:t>
      </w:r>
      <w:r w:rsidRPr="00533B4C">
        <w:rPr>
          <w:rFonts w:eastAsia="Times New Roman" w:cs="Calibri"/>
          <w:b/>
          <w:bCs/>
          <w:color w:val="000000"/>
          <w:sz w:val="28"/>
          <w:szCs w:val="28"/>
          <w:u w:val="single"/>
          <w:shd w:val="clear" w:color="auto" w:fill="00FF00"/>
          <w:lang w:eastAsia="zh-CN"/>
        </w:rPr>
        <w:t>critique of exoticization</w:t>
      </w:r>
      <w:r w:rsidRPr="00533B4C">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533B4C">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533B4C">
        <w:rPr>
          <w:rFonts w:eastAsia="Times New Roman" w:cs="Calibri"/>
          <w:b/>
          <w:bCs/>
          <w:color w:val="000000"/>
          <w:sz w:val="16"/>
          <w:szCs w:val="16"/>
          <w:shd w:val="clear" w:color="auto" w:fill="FFFFFF"/>
          <w:lang w:eastAsia="zh-CN"/>
        </w:rPr>
        <w:t>Mo’um</w:t>
      </w:r>
      <w:proofErr w:type="spellEnd"/>
      <w:r w:rsidRPr="00533B4C">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533B4C">
        <w:rPr>
          <w:rFonts w:eastAsia="Times New Roman" w:cs="Calibri"/>
          <w:b/>
          <w:bCs/>
          <w:color w:val="000000"/>
          <w:sz w:val="28"/>
          <w:szCs w:val="28"/>
          <w:u w:val="single"/>
          <w:shd w:val="clear" w:color="auto" w:fill="FFFFFF"/>
          <w:lang w:eastAsia="zh-CN"/>
        </w:rPr>
        <w:t xml:space="preserve">According to Clausen, Hong’s work with </w:t>
      </w:r>
      <w:r w:rsidRPr="00533B4C">
        <w:rPr>
          <w:rFonts w:eastAsia="Times New Roman" w:cs="Calibri"/>
          <w:b/>
          <w:bCs/>
          <w:color w:val="000000"/>
          <w:sz w:val="28"/>
          <w:szCs w:val="28"/>
          <w:u w:val="single"/>
          <w:shd w:val="clear" w:color="auto" w:fill="00FF00"/>
          <w:lang w:eastAsia="zh-CN"/>
        </w:rPr>
        <w:t xml:space="preserve">code-switching </w:t>
      </w:r>
      <w:r w:rsidRPr="00533B4C">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533B4C">
        <w:rPr>
          <w:rFonts w:eastAsia="Times New Roman" w:cs="Calibri"/>
          <w:b/>
          <w:bCs/>
          <w:color w:val="000000"/>
          <w:sz w:val="28"/>
          <w:szCs w:val="28"/>
          <w:u w:val="single"/>
          <w:shd w:val="clear" w:color="auto" w:fill="00FF00"/>
          <w:lang w:eastAsia="zh-CN"/>
        </w:rPr>
        <w:t>dismantl</w:t>
      </w:r>
      <w:r w:rsidRPr="00533B4C">
        <w:rPr>
          <w:rFonts w:eastAsia="Times New Roman" w:cs="Calibri"/>
          <w:b/>
          <w:bCs/>
          <w:color w:val="000000"/>
          <w:sz w:val="28"/>
          <w:szCs w:val="28"/>
          <w:u w:val="single"/>
          <w:shd w:val="clear" w:color="auto" w:fill="FFFFFF"/>
          <w:lang w:eastAsia="zh-CN"/>
        </w:rPr>
        <w:t xml:space="preserve">ing </w:t>
      </w:r>
      <w:r w:rsidRPr="00533B4C">
        <w:rPr>
          <w:rFonts w:eastAsia="Times New Roman" w:cs="Calibri"/>
          <w:b/>
          <w:bCs/>
          <w:color w:val="000000"/>
          <w:sz w:val="28"/>
          <w:szCs w:val="28"/>
          <w:u w:val="single"/>
          <w:shd w:val="clear" w:color="auto" w:fill="00FF00"/>
          <w:lang w:eastAsia="zh-CN"/>
        </w:rPr>
        <w:t>what a reader</w:t>
      </w:r>
      <w:r w:rsidRPr="00533B4C">
        <w:rPr>
          <w:rFonts w:eastAsia="Times New Roman" w:cs="Calibri"/>
          <w:b/>
          <w:bCs/>
          <w:color w:val="000000"/>
          <w:sz w:val="28"/>
          <w:szCs w:val="28"/>
          <w:u w:val="single"/>
          <w:shd w:val="clear" w:color="auto" w:fill="FFFFFF"/>
          <w:lang w:eastAsia="zh-CN"/>
        </w:rPr>
        <w:t xml:space="preserve"> may </w:t>
      </w:r>
      <w:r w:rsidRPr="00533B4C">
        <w:rPr>
          <w:rFonts w:eastAsia="Times New Roman" w:cs="Calibri"/>
          <w:b/>
          <w:bCs/>
          <w:color w:val="000000"/>
          <w:sz w:val="28"/>
          <w:szCs w:val="28"/>
          <w:u w:val="single"/>
          <w:shd w:val="clear" w:color="auto" w:fill="00FF00"/>
          <w:lang w:eastAsia="zh-CN"/>
        </w:rPr>
        <w:t>expect</w:t>
      </w:r>
      <w:r w:rsidRPr="00533B4C">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533B4C">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533B4C">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533B4C">
        <w:rPr>
          <w:rFonts w:eastAsia="Times New Roman" w:cs="Calibri"/>
          <w:b/>
          <w:bCs/>
          <w:color w:val="000000"/>
          <w:sz w:val="16"/>
          <w:szCs w:val="16"/>
          <w:shd w:val="clear" w:color="auto" w:fill="FFFFFF"/>
          <w:lang w:eastAsia="zh-CN"/>
        </w:rPr>
        <w:t xml:space="preserve"> </w:t>
      </w:r>
      <w:r w:rsidRPr="00533B4C">
        <w:rPr>
          <w:rFonts w:eastAsia="Times New Roman" w:cs="Calibri"/>
          <w:b/>
          <w:bCs/>
          <w:color w:val="000000"/>
          <w:sz w:val="28"/>
          <w:szCs w:val="28"/>
          <w:u w:val="single"/>
          <w:shd w:val="clear" w:color="auto" w:fill="00FF00"/>
          <w:lang w:eastAsia="zh-CN"/>
        </w:rPr>
        <w:t>Rather than</w:t>
      </w:r>
      <w:r w:rsidRPr="00533B4C">
        <w:rPr>
          <w:rFonts w:eastAsia="Times New Roman" w:cs="Calibri"/>
          <w:b/>
          <w:bCs/>
          <w:color w:val="000000"/>
          <w:sz w:val="28"/>
          <w:szCs w:val="28"/>
          <w:u w:val="single"/>
          <w:shd w:val="clear" w:color="auto" w:fill="FFFFFF"/>
          <w:lang w:eastAsia="zh-CN"/>
        </w:rPr>
        <w:t xml:space="preserve"> allow </w:t>
      </w:r>
      <w:r w:rsidRPr="00533B4C">
        <w:rPr>
          <w:rFonts w:eastAsia="Times New Roman" w:cs="Calibri"/>
          <w:b/>
          <w:bCs/>
          <w:color w:val="000000"/>
          <w:sz w:val="28"/>
          <w:szCs w:val="28"/>
          <w:u w:val="single"/>
          <w:shd w:val="clear" w:color="auto" w:fill="00FF00"/>
          <w:lang w:eastAsia="zh-CN"/>
        </w:rPr>
        <w:t>others to shape her identity</w:t>
      </w:r>
      <w:r w:rsidRPr="00533B4C">
        <w:rPr>
          <w:rFonts w:eastAsia="Times New Roman" w:cs="Calibri"/>
          <w:b/>
          <w:bCs/>
          <w:color w:val="000000"/>
          <w:sz w:val="28"/>
          <w:szCs w:val="28"/>
          <w:u w:val="single"/>
          <w:shd w:val="clear" w:color="auto" w:fill="FFFFFF"/>
          <w:lang w:eastAsia="zh-CN"/>
        </w:rPr>
        <w:t xml:space="preserve"> for her, </w:t>
      </w:r>
      <w:r w:rsidRPr="00533B4C">
        <w:rPr>
          <w:rFonts w:eastAsia="Times New Roman" w:cs="Calibri"/>
          <w:b/>
          <w:bCs/>
          <w:color w:val="000000"/>
          <w:sz w:val="28"/>
          <w:szCs w:val="28"/>
          <w:u w:val="single"/>
          <w:shd w:val="clear" w:color="auto" w:fill="00FF00"/>
          <w:lang w:eastAsia="zh-CN"/>
        </w:rPr>
        <w:t>she remains dominant in shaping her identity — and</w:t>
      </w:r>
      <w:r w:rsidRPr="00533B4C">
        <w:rPr>
          <w:rFonts w:eastAsia="Times New Roman" w:cs="Calibri"/>
          <w:b/>
          <w:bCs/>
          <w:color w:val="000000"/>
          <w:sz w:val="28"/>
          <w:szCs w:val="28"/>
          <w:u w:val="single"/>
          <w:shd w:val="clear" w:color="auto" w:fill="FFFFFF"/>
          <w:lang w:eastAsia="zh-CN"/>
        </w:rPr>
        <w:t xml:space="preserve"> her </w:t>
      </w:r>
      <w:r w:rsidRPr="00533B4C">
        <w:rPr>
          <w:rFonts w:eastAsia="Times New Roman" w:cs="Calibri"/>
          <w:b/>
          <w:bCs/>
          <w:color w:val="000000"/>
          <w:sz w:val="28"/>
          <w:szCs w:val="28"/>
          <w:u w:val="single"/>
          <w:shd w:val="clear" w:color="auto" w:fill="00FF00"/>
          <w:lang w:eastAsia="zh-CN"/>
        </w:rPr>
        <w:t xml:space="preserve">agency </w:t>
      </w:r>
      <w:r w:rsidRPr="00533B4C">
        <w:rPr>
          <w:rFonts w:eastAsia="Times New Roman" w:cs="Calibri"/>
          <w:b/>
          <w:bCs/>
          <w:color w:val="000000"/>
          <w:sz w:val="28"/>
          <w:szCs w:val="28"/>
          <w:u w:val="single"/>
          <w:shd w:val="clear" w:color="auto" w:fill="FFFFFF"/>
          <w:lang w:eastAsia="zh-CN"/>
        </w:rPr>
        <w:t>— for herself.</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sz w:val="24"/>
          <w:szCs w:val="24"/>
          <w:lang w:eastAsia="zh-CN"/>
        </w:rPr>
        <w:t> </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shd w:val="clear" w:color="auto" w:fill="FFFFFF"/>
          <w:lang w:eastAsia="zh-CN"/>
        </w:rPr>
        <w:t xml:space="preserve">The 1AC embodies the oppressor and </w:t>
      </w:r>
      <w:proofErr w:type="spellStart"/>
      <w:r w:rsidRPr="00533B4C">
        <w:rPr>
          <w:rFonts w:eastAsia="Times New Roman" w:cs="Calibri"/>
          <w:b/>
          <w:bCs/>
          <w:color w:val="000000"/>
          <w:sz w:val="28"/>
          <w:szCs w:val="28"/>
          <w:shd w:val="clear" w:color="auto" w:fill="FFFFFF"/>
          <w:lang w:eastAsia="zh-CN"/>
        </w:rPr>
        <w:t>weaponizes</w:t>
      </w:r>
      <w:proofErr w:type="spellEnd"/>
      <w:r w:rsidRPr="00533B4C">
        <w:rPr>
          <w:rFonts w:eastAsia="Times New Roman" w:cs="Calibri"/>
          <w:b/>
          <w:bCs/>
          <w:color w:val="000000"/>
          <w:sz w:val="28"/>
          <w:szCs w:val="28"/>
          <w:shd w:val="clear" w:color="auto" w:fill="FFFFFF"/>
          <w:lang w:eastAsia="zh-CN"/>
        </w:rPr>
        <w:t xml:space="preserve"> language to rupture debate through </w:t>
      </w:r>
      <w:r w:rsidRPr="00533B4C">
        <w:rPr>
          <w:rFonts w:eastAsia="Times New Roman" w:cs="Calibri"/>
          <w:b/>
          <w:bCs/>
          <w:color w:val="000000"/>
          <w:sz w:val="28"/>
          <w:szCs w:val="28"/>
          <w:u w:val="single"/>
          <w:shd w:val="clear" w:color="auto" w:fill="FFFFFF"/>
          <w:lang w:eastAsia="zh-CN"/>
        </w:rPr>
        <w:t>radical mimicry</w:t>
      </w:r>
      <w:r w:rsidRPr="00533B4C">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gramStart"/>
      <w:r w:rsidRPr="00533B4C">
        <w:rPr>
          <w:rFonts w:eastAsia="Times New Roman" w:cs="Calibri"/>
          <w:b/>
          <w:bCs/>
          <w:color w:val="000000"/>
          <w:sz w:val="28"/>
          <w:szCs w:val="28"/>
          <w:shd w:val="clear" w:color="auto" w:fill="FFFFFF"/>
          <w:lang w:eastAsia="zh-CN"/>
        </w:rPr>
        <w:t>exercise</w:t>
      </w:r>
      <w:proofErr w:type="gramEnd"/>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spellStart"/>
      <w:r w:rsidRPr="00533B4C">
        <w:rPr>
          <w:rFonts w:eastAsia="Times New Roman" w:cs="Calibri"/>
          <w:b/>
          <w:bCs/>
          <w:color w:val="000000"/>
          <w:sz w:val="28"/>
          <w:szCs w:val="28"/>
          <w:shd w:val="clear" w:color="auto" w:fill="FFFFFF"/>
          <w:lang w:eastAsia="zh-CN"/>
        </w:rPr>
        <w:t>Conquergood</w:t>
      </w:r>
      <w:proofErr w:type="spellEnd"/>
      <w:r w:rsidRPr="00533B4C">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533B4C">
        <w:rPr>
          <w:rFonts w:eastAsia="Times New Roman" w:cs="Calibri"/>
          <w:b/>
          <w:bCs/>
          <w:color w:val="000000"/>
          <w:sz w:val="28"/>
          <w:szCs w:val="28"/>
          <w:shd w:val="clear" w:color="auto" w:fill="FFFFFF"/>
          <w:lang w:eastAsia="zh-CN"/>
        </w:rPr>
        <w:t>Conquergood</w:t>
      </w:r>
      <w:proofErr w:type="spellEnd"/>
      <w:r w:rsidRPr="00533B4C">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533B4C">
          <w:rPr>
            <w:rFonts w:eastAsia="Times New Roman" w:cs="Calibri"/>
            <w:b/>
            <w:bCs/>
            <w:color w:val="1155CC"/>
            <w:sz w:val="28"/>
            <w:szCs w:val="28"/>
            <w:u w:val="single"/>
            <w:shd w:val="clear" w:color="auto" w:fill="FFFFFF"/>
            <w:lang w:eastAsia="zh-CN"/>
          </w:rPr>
          <w:t>The MIT Press</w:t>
        </w:r>
      </w:hyperlink>
      <w:r w:rsidRPr="00533B4C">
        <w:rPr>
          <w:rFonts w:eastAsia="Times New Roman" w:cs="Calibri"/>
          <w:b/>
          <w:bCs/>
          <w:color w:val="000000"/>
          <w:sz w:val="28"/>
          <w:szCs w:val="28"/>
          <w:shd w:val="clear" w:color="auto" w:fill="FFFFFF"/>
          <w:lang w:eastAsia="zh-CN"/>
        </w:rPr>
        <w:t xml:space="preserve"> SJDH</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33B4C">
        <w:rPr>
          <w:rFonts w:eastAsia="Times New Roman" w:cs="Calibri"/>
          <w:b/>
          <w:bCs/>
          <w:color w:val="000000"/>
          <w:sz w:val="8"/>
          <w:szCs w:val="8"/>
          <w:shd w:val="clear" w:color="auto" w:fill="FFFFFF"/>
          <w:lang w:eastAsia="zh-CN"/>
        </w:rPr>
        <w:t>ing</w:t>
      </w:r>
      <w:proofErr w:type="spellEnd"/>
      <w:r w:rsidRPr="00533B4C">
        <w:rPr>
          <w:rFonts w:eastAsia="Times New Roman" w:cs="Calibri"/>
          <w:b/>
          <w:bCs/>
          <w:color w:val="000000"/>
          <w:sz w:val="8"/>
          <w:szCs w:val="8"/>
          <w:shd w:val="clear" w:color="auto" w:fill="FFFFFF"/>
          <w:lang w:eastAsia="zh-CN"/>
        </w:rPr>
        <w:t xml:space="preserve"> but he </w:t>
      </w:r>
      <w:proofErr w:type="spellStart"/>
      <w:r w:rsidRPr="00533B4C">
        <w:rPr>
          <w:rFonts w:eastAsia="Times New Roman" w:cs="Calibri"/>
          <w:b/>
          <w:bCs/>
          <w:color w:val="000000"/>
          <w:sz w:val="8"/>
          <w:szCs w:val="8"/>
          <w:shd w:val="clear" w:color="auto" w:fill="FFFFFF"/>
          <w:lang w:eastAsia="zh-CN"/>
        </w:rPr>
        <w:t>sho</w:t>
      </w:r>
      <w:proofErr w:type="spellEnd"/>
      <w:r w:rsidRPr="00533B4C">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33B4C">
        <w:rPr>
          <w:rFonts w:eastAsia="Times New Roman" w:cs="Calibri"/>
          <w:b/>
          <w:bCs/>
          <w:color w:val="000000"/>
          <w:sz w:val="28"/>
          <w:szCs w:val="28"/>
          <w:u w:val="single"/>
          <w:shd w:val="clear" w:color="auto" w:fill="FFFFFF"/>
          <w:lang w:eastAsia="zh-CN"/>
        </w:rPr>
        <w:t>Aware of the white man's drive to objectify, control, and grasp as a way of know</w:t>
      </w:r>
      <w:r w:rsidRPr="00533B4C">
        <w:rPr>
          <w:rFonts w:eastAsia="Times New Roman" w:cs="Calibri"/>
          <w:b/>
          <w:bCs/>
          <w:color w:val="000000"/>
          <w:sz w:val="28"/>
          <w:szCs w:val="28"/>
          <w:u w:val="single"/>
          <w:lang w:eastAsia="zh-CN"/>
        </w:rPr>
        <w:t>ing, subordinate people cunningly set a text, a decoy, outside the door to lure him away from "</w:t>
      </w:r>
      <w:proofErr w:type="spellStart"/>
      <w:r w:rsidRPr="00533B4C">
        <w:rPr>
          <w:rFonts w:eastAsia="Times New Roman" w:cs="Calibri"/>
          <w:b/>
          <w:bCs/>
          <w:color w:val="000000"/>
          <w:sz w:val="28"/>
          <w:szCs w:val="28"/>
          <w:u w:val="single"/>
          <w:lang w:eastAsia="zh-CN"/>
        </w:rPr>
        <w:t>homeplace</w:t>
      </w:r>
      <w:proofErr w:type="spellEnd"/>
      <w:r w:rsidRPr="00533B4C">
        <w:rPr>
          <w:rFonts w:eastAsia="Times New Roman" w:cs="Calibri"/>
          <w:b/>
          <w:bCs/>
          <w:color w:val="000000"/>
          <w:sz w:val="28"/>
          <w:szCs w:val="28"/>
          <w:u w:val="single"/>
          <w:lang w:eastAsia="zh-CN"/>
        </w:rPr>
        <w:t>" where subjugated but empowering truths and survival secre</w:t>
      </w:r>
      <w:r w:rsidRPr="00533B4C">
        <w:rPr>
          <w:rFonts w:eastAsia="Times New Roman" w:cs="Calibri"/>
          <w:b/>
          <w:bCs/>
          <w:color w:val="000000"/>
          <w:sz w:val="28"/>
          <w:szCs w:val="28"/>
          <w:u w:val="single"/>
          <w:shd w:val="clear" w:color="auto" w:fill="FFFFFF"/>
          <w:lang w:eastAsia="zh-CN"/>
        </w:rPr>
        <w:t>ts are sheltered</w:t>
      </w:r>
      <w:r w:rsidRPr="00533B4C">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533B4C">
        <w:rPr>
          <w:rFonts w:eastAsia="Times New Roman" w:cs="Calibri"/>
          <w:b/>
          <w:bCs/>
          <w:color w:val="000000"/>
          <w:sz w:val="8"/>
          <w:szCs w:val="8"/>
          <w:shd w:val="clear" w:color="auto" w:fill="FFFFFF"/>
          <w:lang w:eastAsia="zh-CN"/>
        </w:rPr>
        <w:t>performatively</w:t>
      </w:r>
      <w:proofErr w:type="spellEnd"/>
      <w:r w:rsidRPr="00533B4C">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33B4C">
        <w:rPr>
          <w:rFonts w:eastAsia="Times New Roman" w:cs="Calibri"/>
          <w:b/>
          <w:bCs/>
          <w:color w:val="000000"/>
          <w:sz w:val="28"/>
          <w:szCs w:val="28"/>
          <w:u w:val="single"/>
          <w:shd w:val="clear" w:color="auto" w:fill="FFFFFF"/>
          <w:lang w:eastAsia="zh-CN"/>
        </w:rPr>
        <w:t xml:space="preserve">: "then I'll say my say and sing my song." </w:t>
      </w:r>
      <w:r w:rsidRPr="00533B4C">
        <w:rPr>
          <w:rFonts w:eastAsia="Times New Roman" w:cs="Calibri"/>
          <w:b/>
          <w:bCs/>
          <w:color w:val="000000"/>
          <w:sz w:val="28"/>
          <w:szCs w:val="28"/>
          <w:u w:val="single"/>
          <w:shd w:val="clear" w:color="auto" w:fill="00FF00"/>
          <w:lang w:eastAsia="zh-CN"/>
        </w:rPr>
        <w:t>By mimicking</w:t>
      </w:r>
      <w:r w:rsidRPr="00533B4C">
        <w:rPr>
          <w:rFonts w:eastAsia="Times New Roman" w:cs="Calibri"/>
          <w:b/>
          <w:bCs/>
          <w:color w:val="000000"/>
          <w:sz w:val="28"/>
          <w:szCs w:val="28"/>
          <w:u w:val="single"/>
          <w:shd w:val="clear" w:color="auto" w:fill="FFFFFF"/>
          <w:lang w:eastAsia="zh-CN"/>
        </w:rPr>
        <w:t xml:space="preserve"> the reifying textualism of dominant knowledge regimes, </w:t>
      </w:r>
      <w:r w:rsidRPr="00533B4C">
        <w:rPr>
          <w:rFonts w:eastAsia="Times New Roman" w:cs="Calibri"/>
          <w:b/>
          <w:bCs/>
          <w:color w:val="000000"/>
          <w:sz w:val="28"/>
          <w:szCs w:val="28"/>
          <w:u w:val="single"/>
          <w:shd w:val="clear" w:color="auto" w:fill="00FF00"/>
          <w:lang w:eastAsia="zh-CN"/>
        </w:rPr>
        <w:t xml:space="preserve">subordinate people can deflect </w:t>
      </w:r>
      <w:r w:rsidRPr="00533B4C">
        <w:rPr>
          <w:rFonts w:eastAsia="Times New Roman" w:cs="Calibri"/>
          <w:b/>
          <w:bCs/>
          <w:color w:val="000000"/>
          <w:sz w:val="28"/>
          <w:szCs w:val="28"/>
          <w:u w:val="single"/>
          <w:shd w:val="clear" w:color="auto" w:fill="FFFFFF"/>
          <w:lang w:eastAsia="zh-CN"/>
        </w:rPr>
        <w:t xml:space="preserve">its invasive </w:t>
      </w:r>
      <w:r w:rsidRPr="00533B4C">
        <w:rPr>
          <w:rFonts w:eastAsia="Times New Roman" w:cs="Calibri"/>
          <w:b/>
          <w:bCs/>
          <w:color w:val="000000"/>
          <w:sz w:val="28"/>
          <w:szCs w:val="28"/>
          <w:u w:val="single"/>
          <w:shd w:val="clear" w:color="auto" w:fill="00FF00"/>
          <w:lang w:eastAsia="zh-CN"/>
        </w:rPr>
        <w:t xml:space="preserve">power. This mimicry </w:t>
      </w:r>
      <w:r w:rsidRPr="00533B4C">
        <w:rPr>
          <w:rFonts w:eastAsia="Times New Roman" w:cs="Calibri"/>
          <w:b/>
          <w:bCs/>
          <w:color w:val="000000"/>
          <w:sz w:val="28"/>
          <w:szCs w:val="28"/>
          <w:u w:val="single"/>
          <w:shd w:val="clear" w:color="auto" w:fill="FFFFFF"/>
          <w:lang w:eastAsia="zh-CN"/>
        </w:rPr>
        <w:t xml:space="preserve">of textualism </w:t>
      </w:r>
      <w:r w:rsidRPr="00533B4C">
        <w:rPr>
          <w:rFonts w:eastAsia="Times New Roman" w:cs="Calibri"/>
          <w:b/>
          <w:bCs/>
          <w:color w:val="000000"/>
          <w:sz w:val="28"/>
          <w:szCs w:val="28"/>
          <w:u w:val="single"/>
          <w:shd w:val="clear" w:color="auto" w:fill="00FF00"/>
          <w:lang w:eastAsia="zh-CN"/>
        </w:rPr>
        <w:t>is a</w:t>
      </w:r>
      <w:r w:rsidRPr="00533B4C">
        <w:rPr>
          <w:rFonts w:eastAsia="Times New Roman" w:cs="Calibri"/>
          <w:b/>
          <w:bCs/>
          <w:color w:val="000000"/>
          <w:sz w:val="28"/>
          <w:szCs w:val="28"/>
          <w:u w:val="single"/>
          <w:shd w:val="clear" w:color="auto" w:fill="FFFFFF"/>
          <w:lang w:eastAsia="zh-CN"/>
        </w:rPr>
        <w:t xml:space="preserve"> complex </w:t>
      </w:r>
      <w:r w:rsidRPr="00533B4C">
        <w:rPr>
          <w:rFonts w:eastAsia="Times New Roman" w:cs="Calibri"/>
          <w:b/>
          <w:bCs/>
          <w:color w:val="000000"/>
          <w:sz w:val="28"/>
          <w:szCs w:val="28"/>
          <w:u w:val="single"/>
          <w:shd w:val="clear" w:color="auto" w:fill="00FF00"/>
          <w:lang w:eastAsia="zh-CN"/>
        </w:rPr>
        <w:t>example of "mimetic excess</w:t>
      </w:r>
      <w:r w:rsidRPr="00533B4C">
        <w:rPr>
          <w:rFonts w:eastAsia="Times New Roman" w:cs="Calibri"/>
          <w:b/>
          <w:bCs/>
          <w:color w:val="000000"/>
          <w:sz w:val="28"/>
          <w:szCs w:val="28"/>
          <w:u w:val="single"/>
          <w:shd w:val="clear" w:color="auto" w:fill="FFFFFF"/>
          <w:lang w:eastAsia="zh-CN"/>
        </w:rPr>
        <w:t xml:space="preserve">" in </w:t>
      </w:r>
      <w:r w:rsidRPr="00533B4C">
        <w:rPr>
          <w:rFonts w:eastAsia="Times New Roman" w:cs="Calibri"/>
          <w:b/>
          <w:bCs/>
          <w:color w:val="000000"/>
          <w:sz w:val="28"/>
          <w:szCs w:val="28"/>
          <w:u w:val="single"/>
          <w:shd w:val="clear" w:color="auto" w:fill="00FF00"/>
          <w:lang w:eastAsia="zh-CN"/>
        </w:rPr>
        <w:t>which</w:t>
      </w:r>
      <w:r w:rsidRPr="00533B4C">
        <w:rPr>
          <w:rFonts w:eastAsia="Times New Roman" w:cs="Calibri"/>
          <w:b/>
          <w:bCs/>
          <w:color w:val="000000"/>
          <w:sz w:val="28"/>
          <w:szCs w:val="28"/>
          <w:u w:val="single"/>
          <w:shd w:val="clear" w:color="auto" w:fill="FFFFFF"/>
          <w:lang w:eastAsia="zh-CN"/>
        </w:rPr>
        <w:t xml:space="preserve"> the susceptibility of </w:t>
      </w:r>
      <w:r w:rsidRPr="00533B4C">
        <w:rPr>
          <w:rFonts w:eastAsia="Times New Roman" w:cs="Calibri"/>
          <w:b/>
          <w:bCs/>
          <w:color w:val="000000"/>
          <w:sz w:val="28"/>
          <w:szCs w:val="28"/>
          <w:u w:val="single"/>
          <w:lang w:eastAsia="zh-CN"/>
        </w:rPr>
        <w:t>dominant images, forms</w:t>
      </w:r>
      <w:r w:rsidRPr="00533B4C">
        <w:rPr>
          <w:rFonts w:eastAsia="Times New Roman" w:cs="Calibri"/>
          <w:b/>
          <w:bCs/>
          <w:color w:val="000000"/>
          <w:sz w:val="28"/>
          <w:szCs w:val="28"/>
          <w:u w:val="single"/>
          <w:shd w:val="clear" w:color="auto" w:fill="FFFFFF"/>
          <w:lang w:eastAsia="zh-CN"/>
        </w:rPr>
        <w:t xml:space="preserve">, and technologies of power to subversive doublings </w:t>
      </w:r>
      <w:r w:rsidRPr="00533B4C">
        <w:rPr>
          <w:rFonts w:eastAsia="Times New Roman" w:cs="Calibri"/>
          <w:b/>
          <w:bCs/>
          <w:color w:val="000000"/>
          <w:sz w:val="28"/>
          <w:szCs w:val="28"/>
          <w:u w:val="single"/>
          <w:shd w:val="clear" w:color="auto" w:fill="00FF00"/>
          <w:lang w:eastAsia="zh-CN"/>
        </w:rPr>
        <w:t xml:space="preserve">holds the potential for </w:t>
      </w:r>
      <w:r w:rsidRPr="00533B4C">
        <w:rPr>
          <w:rFonts w:eastAsia="Times New Roman" w:cs="Calibri"/>
          <w:b/>
          <w:bCs/>
          <w:color w:val="000000"/>
          <w:sz w:val="28"/>
          <w:szCs w:val="28"/>
          <w:u w:val="single"/>
          <w:shd w:val="clear" w:color="auto" w:fill="00FF00"/>
          <w:lang w:eastAsia="zh-CN"/>
        </w:rPr>
        <w:lastRenderedPageBreak/>
        <w:t>undermining</w:t>
      </w:r>
      <w:r w:rsidRPr="00533B4C">
        <w:rPr>
          <w:rFonts w:eastAsia="Times New Roman" w:cs="Calibri"/>
          <w:b/>
          <w:bCs/>
          <w:color w:val="000000"/>
          <w:sz w:val="28"/>
          <w:szCs w:val="28"/>
          <w:u w:val="single"/>
          <w:shd w:val="clear" w:color="auto" w:fill="FFFFFF"/>
          <w:lang w:eastAsia="zh-CN"/>
        </w:rPr>
        <w:t xml:space="preserve"> the </w:t>
      </w:r>
      <w:r w:rsidRPr="00533B4C">
        <w:rPr>
          <w:rFonts w:eastAsia="Times New Roman" w:cs="Calibri"/>
          <w:b/>
          <w:bCs/>
          <w:color w:val="000000"/>
          <w:sz w:val="28"/>
          <w:szCs w:val="28"/>
          <w:u w:val="single"/>
          <w:shd w:val="clear" w:color="auto" w:fill="00FF00"/>
          <w:lang w:eastAsia="zh-CN"/>
        </w:rPr>
        <w:t>power</w:t>
      </w:r>
      <w:r w:rsidRPr="00533B4C">
        <w:rPr>
          <w:rFonts w:eastAsia="Times New Roman" w:cs="Calibri"/>
          <w:b/>
          <w:bCs/>
          <w:color w:val="000000"/>
          <w:sz w:val="28"/>
          <w:szCs w:val="28"/>
          <w:u w:val="single"/>
          <w:shd w:val="clear" w:color="auto" w:fill="FFFFFF"/>
          <w:lang w:eastAsia="zh-CN"/>
        </w:rPr>
        <w:t xml:space="preserve"> of that which is mimed</w:t>
      </w:r>
      <w:r w:rsidRPr="00533B4C">
        <w:rPr>
          <w:rFonts w:eastAsia="Times New Roman" w:cs="Calibri"/>
          <w:b/>
          <w:bCs/>
          <w:color w:val="000000"/>
          <w:sz w:val="8"/>
          <w:szCs w:val="8"/>
          <w:shd w:val="clear" w:color="auto" w:fill="FFFFFF"/>
          <w:lang w:eastAsia="zh-CN"/>
        </w:rPr>
        <w:t xml:space="preserve"> (</w:t>
      </w:r>
      <w:proofErr w:type="spellStart"/>
      <w:r w:rsidRPr="00533B4C">
        <w:rPr>
          <w:rFonts w:eastAsia="Times New Roman" w:cs="Calibri"/>
          <w:b/>
          <w:bCs/>
          <w:color w:val="000000"/>
          <w:sz w:val="8"/>
          <w:szCs w:val="8"/>
          <w:shd w:val="clear" w:color="auto" w:fill="FFFFFF"/>
          <w:lang w:eastAsia="zh-CN"/>
        </w:rPr>
        <w:t>Taussig</w:t>
      </w:r>
      <w:proofErr w:type="spellEnd"/>
      <w:r w:rsidRPr="00533B4C">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533B4C">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533B4C">
        <w:rPr>
          <w:rFonts w:eastAsia="Times New Roman" w:cs="Calibri"/>
          <w:b/>
          <w:bCs/>
          <w:color w:val="000000"/>
          <w:sz w:val="28"/>
          <w:szCs w:val="28"/>
          <w:u w:val="single"/>
          <w:shd w:val="clear" w:color="auto" w:fill="00FF00"/>
          <w:lang w:eastAsia="zh-CN"/>
        </w:rPr>
        <w:t xml:space="preserve">disrupts </w:t>
      </w:r>
      <w:r w:rsidRPr="00533B4C">
        <w:rPr>
          <w:rFonts w:eastAsia="Times New Roman" w:cs="Calibri"/>
          <w:b/>
          <w:bCs/>
          <w:color w:val="000000"/>
          <w:sz w:val="28"/>
          <w:szCs w:val="28"/>
          <w:u w:val="single"/>
          <w:shd w:val="clear" w:color="auto" w:fill="FFFFFF"/>
          <w:lang w:eastAsia="zh-CN"/>
        </w:rPr>
        <w:t xml:space="preserve">any simplistic </w:t>
      </w:r>
      <w:r w:rsidRPr="00533B4C">
        <w:rPr>
          <w:rFonts w:eastAsia="Times New Roman" w:cs="Calibri"/>
          <w:b/>
          <w:bCs/>
          <w:color w:val="000000"/>
          <w:sz w:val="28"/>
          <w:szCs w:val="28"/>
          <w:u w:val="single"/>
          <w:shd w:val="clear" w:color="auto" w:fill="00FF00"/>
          <w:lang w:eastAsia="zh-CN"/>
        </w:rPr>
        <w:t xml:space="preserve">dichotomy </w:t>
      </w:r>
      <w:r w:rsidRPr="00533B4C">
        <w:rPr>
          <w:rFonts w:eastAsia="Times New Roman" w:cs="Calibri"/>
          <w:b/>
          <w:bCs/>
          <w:color w:val="000000"/>
          <w:sz w:val="28"/>
          <w:szCs w:val="28"/>
          <w:u w:val="single"/>
          <w:shd w:val="clear" w:color="auto" w:fill="FFFFFF"/>
          <w:lang w:eastAsia="zh-CN"/>
        </w:rPr>
        <w:t xml:space="preserve">that would </w:t>
      </w:r>
      <w:r w:rsidRPr="00533B4C">
        <w:rPr>
          <w:rFonts w:eastAsia="Times New Roman" w:cs="Calibri"/>
          <w:b/>
          <w:bCs/>
          <w:color w:val="000000"/>
          <w:sz w:val="28"/>
          <w:szCs w:val="28"/>
          <w:u w:val="single"/>
          <w:shd w:val="clear" w:color="auto" w:fill="00FF00"/>
          <w:lang w:eastAsia="zh-CN"/>
        </w:rPr>
        <w:t>align texts with</w:t>
      </w:r>
      <w:r w:rsidRPr="00533B4C">
        <w:rPr>
          <w:rFonts w:eastAsia="Times New Roman" w:cs="Calibri"/>
          <w:b/>
          <w:bCs/>
          <w:color w:val="000000"/>
          <w:sz w:val="28"/>
          <w:szCs w:val="28"/>
          <w:u w:val="single"/>
          <w:shd w:val="clear" w:color="auto" w:fill="FFFFFF"/>
          <w:lang w:eastAsia="zh-CN"/>
        </w:rPr>
        <w:t xml:space="preserve"> domination and </w:t>
      </w:r>
      <w:r w:rsidRPr="00533B4C">
        <w:rPr>
          <w:rFonts w:eastAsia="Times New Roman" w:cs="Calibri"/>
          <w:b/>
          <w:bCs/>
          <w:color w:val="000000"/>
          <w:sz w:val="28"/>
          <w:szCs w:val="28"/>
          <w:u w:val="single"/>
          <w:shd w:val="clear" w:color="auto" w:fill="00FF00"/>
          <w:lang w:eastAsia="zh-CN"/>
        </w:rPr>
        <w:t>performance with liberation</w:t>
      </w:r>
      <w:r w:rsidRPr="00533B4C">
        <w:rPr>
          <w:rFonts w:eastAsia="Times New Roman" w:cs="Calibri"/>
          <w:b/>
          <w:bCs/>
          <w:color w:val="000000"/>
          <w:sz w:val="8"/>
          <w:szCs w:val="8"/>
          <w:shd w:val="clear" w:color="auto" w:fill="FFFFFF"/>
          <w:lang w:eastAsia="zh-CN"/>
        </w:rPr>
        <w:t xml:space="preserve">. In Hurston's example, </w:t>
      </w:r>
      <w:r w:rsidRPr="00533B4C">
        <w:rPr>
          <w:rFonts w:eastAsia="Times New Roman" w:cs="Calibri"/>
          <w:b/>
          <w:bCs/>
          <w:color w:val="000000"/>
          <w:sz w:val="28"/>
          <w:szCs w:val="28"/>
          <w:u w:val="single"/>
          <w:shd w:val="clear" w:color="auto" w:fill="FFFFFF"/>
          <w:lang w:eastAsia="zh-CN"/>
        </w:rPr>
        <w:t xml:space="preserve">the </w:t>
      </w:r>
      <w:r w:rsidRPr="00533B4C">
        <w:rPr>
          <w:rFonts w:eastAsia="Times New Roman" w:cs="Calibri"/>
          <w:b/>
          <w:bCs/>
          <w:color w:val="000000"/>
          <w:sz w:val="28"/>
          <w:szCs w:val="28"/>
          <w:u w:val="single"/>
          <w:shd w:val="clear" w:color="auto" w:fill="00FF00"/>
          <w:lang w:eastAsia="zh-CN"/>
        </w:rPr>
        <w:t>white man</w:t>
      </w:r>
      <w:r w:rsidRPr="00533B4C">
        <w:rPr>
          <w:rFonts w:eastAsia="Times New Roman" w:cs="Calibri"/>
          <w:b/>
          <w:bCs/>
          <w:color w:val="000000"/>
          <w:sz w:val="28"/>
          <w:szCs w:val="28"/>
          <w:u w:val="single"/>
          <w:shd w:val="clear" w:color="auto" w:fill="FFFFFF"/>
          <w:lang w:eastAsia="zh-CN"/>
        </w:rPr>
        <w:t xml:space="preserve"> researcher </w:t>
      </w:r>
      <w:r w:rsidRPr="00533B4C">
        <w:rPr>
          <w:rFonts w:eastAsia="Times New Roman" w:cs="Calibri"/>
          <w:b/>
          <w:bCs/>
          <w:color w:val="000000"/>
          <w:sz w:val="28"/>
          <w:szCs w:val="28"/>
          <w:u w:val="single"/>
          <w:shd w:val="clear" w:color="auto" w:fill="00FF00"/>
          <w:lang w:eastAsia="zh-CN"/>
        </w:rPr>
        <w:t>is a fool</w:t>
      </w:r>
      <w:r w:rsidRPr="00533B4C">
        <w:rPr>
          <w:rFonts w:eastAsia="Times New Roman" w:cs="Calibri"/>
          <w:b/>
          <w:bCs/>
          <w:color w:val="000000"/>
          <w:sz w:val="28"/>
          <w:szCs w:val="28"/>
          <w:u w:val="single"/>
          <w:shd w:val="clear" w:color="auto" w:fill="FFFFFF"/>
          <w:lang w:eastAsia="zh-CN"/>
        </w:rPr>
        <w:t xml:space="preserve"> not </w:t>
      </w:r>
      <w:r w:rsidRPr="00533B4C">
        <w:rPr>
          <w:rFonts w:eastAsia="Times New Roman" w:cs="Calibri"/>
          <w:b/>
          <w:bCs/>
          <w:color w:val="000000"/>
          <w:sz w:val="28"/>
          <w:szCs w:val="28"/>
          <w:u w:val="single"/>
          <w:shd w:val="clear" w:color="auto" w:fill="00FF00"/>
          <w:lang w:eastAsia="zh-CN"/>
        </w:rPr>
        <w:t>because he values literacy</w:t>
      </w:r>
      <w:r w:rsidRPr="00533B4C">
        <w:rPr>
          <w:rFonts w:eastAsia="Times New Roman" w:cs="Calibri"/>
          <w:b/>
          <w:bCs/>
          <w:color w:val="000000"/>
          <w:sz w:val="28"/>
          <w:szCs w:val="28"/>
          <w:u w:val="single"/>
          <w:shd w:val="clear" w:color="auto" w:fill="FFFFFF"/>
          <w:lang w:eastAsia="zh-CN"/>
        </w:rPr>
        <w:t xml:space="preserve">, but because he valorized it </w:t>
      </w:r>
      <w:r w:rsidRPr="00533B4C">
        <w:rPr>
          <w:rFonts w:eastAsia="Times New Roman" w:cs="Calibri"/>
          <w:b/>
          <w:bCs/>
          <w:color w:val="000000"/>
          <w:sz w:val="28"/>
          <w:szCs w:val="28"/>
          <w:u w:val="single"/>
          <w:shd w:val="clear" w:color="auto" w:fill="00FF00"/>
          <w:lang w:eastAsia="zh-CN"/>
        </w:rPr>
        <w:t xml:space="preserve">to the exclusion of </w:t>
      </w:r>
      <w:r w:rsidRPr="00533B4C">
        <w:rPr>
          <w:rFonts w:eastAsia="Times New Roman" w:cs="Calibri"/>
          <w:b/>
          <w:bCs/>
          <w:color w:val="000000"/>
          <w:sz w:val="28"/>
          <w:szCs w:val="28"/>
          <w:u w:val="single"/>
          <w:shd w:val="clear" w:color="auto" w:fill="FFFFFF"/>
          <w:lang w:eastAsia="zh-CN"/>
        </w:rPr>
        <w:t xml:space="preserve">other media, other modes of </w:t>
      </w:r>
      <w:r w:rsidRPr="00533B4C">
        <w:rPr>
          <w:rFonts w:eastAsia="Times New Roman" w:cs="Calibri"/>
          <w:b/>
          <w:bCs/>
          <w:color w:val="000000"/>
          <w:sz w:val="28"/>
          <w:szCs w:val="28"/>
          <w:u w:val="single"/>
          <w:shd w:val="clear" w:color="auto" w:fill="00FF00"/>
          <w:lang w:eastAsia="zh-CN"/>
        </w:rPr>
        <w:t>knowing</w:t>
      </w:r>
      <w:r w:rsidRPr="00533B4C">
        <w:rPr>
          <w:rFonts w:eastAsia="Times New Roman" w:cs="Calibri"/>
          <w:b/>
          <w:bCs/>
          <w:color w:val="000000"/>
          <w:sz w:val="28"/>
          <w:szCs w:val="28"/>
          <w:u w:val="single"/>
          <w:shd w:val="clear" w:color="auto" w:fill="FFFFFF"/>
          <w:lang w:eastAsia="zh-CN"/>
        </w:rPr>
        <w:t xml:space="preserve">. </w:t>
      </w:r>
      <w:r w:rsidRPr="00533B4C">
        <w:rPr>
          <w:rFonts w:eastAsia="Times New Roman" w:cs="Calibri"/>
          <w:b/>
          <w:bCs/>
          <w:color w:val="000000"/>
          <w:sz w:val="8"/>
          <w:szCs w:val="8"/>
          <w:shd w:val="clear" w:color="auto" w:fill="FFFFFF"/>
          <w:lang w:eastAsia="zh-CN"/>
        </w:rPr>
        <w:t xml:space="preserve">I want to be very clear about this point: </w:t>
      </w:r>
      <w:proofErr w:type="spellStart"/>
      <w:r w:rsidRPr="00533B4C">
        <w:rPr>
          <w:rFonts w:eastAsia="Times New Roman" w:cs="Calibri"/>
          <w:b/>
          <w:bCs/>
          <w:color w:val="000000"/>
          <w:sz w:val="8"/>
          <w:szCs w:val="8"/>
          <w:shd w:val="clear" w:color="auto" w:fill="FFFFFF"/>
          <w:lang w:eastAsia="zh-CN"/>
        </w:rPr>
        <w:t>textocentrism</w:t>
      </w:r>
      <w:proofErr w:type="spellEnd"/>
      <w:r w:rsidRPr="00533B4C">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33B4C">
        <w:rPr>
          <w:rFonts w:eastAsia="Times New Roman" w:cs="Calibri"/>
          <w:b/>
          <w:bCs/>
          <w:color w:val="000000"/>
          <w:sz w:val="8"/>
          <w:szCs w:val="8"/>
          <w:shd w:val="clear" w:color="auto" w:fill="FFFFFF"/>
          <w:lang w:eastAsia="zh-CN"/>
        </w:rPr>
        <w:t>quiry</w:t>
      </w:r>
      <w:proofErr w:type="spellEnd"/>
      <w:r w:rsidRPr="00533B4C">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33B4C">
        <w:rPr>
          <w:rFonts w:eastAsia="Times New Roman" w:cs="Calibri"/>
          <w:b/>
          <w:bCs/>
          <w:color w:val="000000"/>
          <w:sz w:val="8"/>
          <w:szCs w:val="8"/>
          <w:shd w:val="clear" w:color="auto" w:fill="FFFFFF"/>
          <w:lang w:eastAsia="zh-CN"/>
        </w:rPr>
        <w:t>ev</w:t>
      </w:r>
      <w:proofErr w:type="spellEnd"/>
      <w:r w:rsidRPr="00533B4C">
        <w:rPr>
          <w:rFonts w:eastAsia="Times New Roman" w:cs="Calibri"/>
          <w:b/>
          <w:bCs/>
          <w:color w:val="000000"/>
          <w:sz w:val="8"/>
          <w:szCs w:val="8"/>
          <w:shd w:val="clear" w:color="auto" w:fill="FFFFFF"/>
          <w:lang w:eastAsia="zh-CN"/>
        </w:rPr>
        <w:t xml:space="preserve">- </w:t>
      </w:r>
      <w:proofErr w:type="spellStart"/>
      <w:r w:rsidRPr="00533B4C">
        <w:rPr>
          <w:rFonts w:eastAsia="Times New Roman" w:cs="Calibri"/>
          <w:b/>
          <w:bCs/>
          <w:color w:val="000000"/>
          <w:sz w:val="8"/>
          <w:szCs w:val="8"/>
          <w:shd w:val="clear" w:color="auto" w:fill="FFFFFF"/>
          <w:lang w:eastAsia="zh-CN"/>
        </w:rPr>
        <w:t>eryone</w:t>
      </w:r>
      <w:proofErr w:type="spellEnd"/>
      <w:r w:rsidRPr="00533B4C">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33B4C">
        <w:rPr>
          <w:rFonts w:eastAsia="Times New Roman" w:cs="Calibri"/>
          <w:b/>
          <w:bCs/>
          <w:color w:val="000000"/>
          <w:sz w:val="8"/>
          <w:szCs w:val="8"/>
          <w:shd w:val="clear" w:color="auto" w:fill="FFFFFF"/>
          <w:lang w:eastAsia="zh-CN"/>
        </w:rPr>
        <w:t>Conquergood</w:t>
      </w:r>
      <w:proofErr w:type="spellEnd"/>
      <w:r w:rsidRPr="00533B4C">
        <w:rPr>
          <w:rFonts w:eastAsia="Times New Roman" w:cs="Calibri"/>
          <w:b/>
          <w:bCs/>
          <w:color w:val="000000"/>
          <w:sz w:val="8"/>
          <w:szCs w:val="8"/>
          <w:shd w:val="clear" w:color="auto" w:fill="FFFFFF"/>
          <w:lang w:eastAsia="zh-CN"/>
        </w:rPr>
        <w:t xml:space="preserve"> I997)4 </w:t>
      </w:r>
      <w:proofErr w:type="gramStart"/>
      <w:r w:rsidRPr="00533B4C">
        <w:rPr>
          <w:rFonts w:eastAsia="Times New Roman" w:cs="Calibri"/>
          <w:b/>
          <w:bCs/>
          <w:color w:val="000000"/>
          <w:sz w:val="8"/>
          <w:szCs w:val="8"/>
          <w:shd w:val="clear" w:color="auto" w:fill="FFFFFF"/>
          <w:lang w:eastAsia="zh-CN"/>
        </w:rPr>
        <w:t>Through</w:t>
      </w:r>
      <w:proofErr w:type="gramEnd"/>
      <w:r w:rsidRPr="00533B4C">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533B4C">
        <w:rPr>
          <w:rFonts w:eastAsia="Times New Roman" w:cs="Calibri"/>
          <w:b/>
          <w:bCs/>
          <w:color w:val="000000"/>
          <w:sz w:val="8"/>
          <w:szCs w:val="8"/>
          <w:shd w:val="clear" w:color="auto" w:fill="FFFFFF"/>
          <w:lang w:eastAsia="zh-CN"/>
        </w:rPr>
        <w:t>resignify</w:t>
      </w:r>
      <w:proofErr w:type="spellEnd"/>
      <w:r w:rsidRPr="00533B4C">
        <w:rPr>
          <w:rFonts w:eastAsia="Times New Roman" w:cs="Calibri"/>
          <w:b/>
          <w:bCs/>
          <w:color w:val="000000"/>
          <w:sz w:val="8"/>
          <w:szCs w:val="8"/>
          <w:shd w:val="clear" w:color="auto" w:fill="FFFFFF"/>
          <w:lang w:eastAsia="zh-CN"/>
        </w:rPr>
        <w:t xml:space="preserve"> the </w:t>
      </w:r>
      <w:proofErr w:type="spellStart"/>
      <w:r w:rsidRPr="00533B4C">
        <w:rPr>
          <w:rFonts w:eastAsia="Times New Roman" w:cs="Calibri"/>
          <w:b/>
          <w:bCs/>
          <w:color w:val="000000"/>
          <w:sz w:val="8"/>
          <w:szCs w:val="8"/>
          <w:shd w:val="clear" w:color="auto" w:fill="FFFFFF"/>
          <w:lang w:eastAsia="zh-CN"/>
        </w:rPr>
        <w:t>citational</w:t>
      </w:r>
      <w:proofErr w:type="spellEnd"/>
      <w:r w:rsidRPr="00533B4C">
        <w:rPr>
          <w:rFonts w:eastAsia="Times New Roman" w:cs="Calibri"/>
          <w:b/>
          <w:bCs/>
          <w:color w:val="000000"/>
          <w:sz w:val="8"/>
          <w:szCs w:val="8"/>
          <w:shd w:val="clear" w:color="auto" w:fill="FFFFFF"/>
          <w:lang w:eastAsia="zh-CN"/>
        </w:rPr>
        <w:t xml:space="preserve"> force of the signed imperatives. Moreover, </w:t>
      </w:r>
      <w:proofErr w:type="spellStart"/>
      <w:r w:rsidRPr="00533B4C">
        <w:rPr>
          <w:rFonts w:eastAsia="Times New Roman" w:cs="Calibri"/>
          <w:b/>
          <w:bCs/>
          <w:color w:val="000000"/>
          <w:sz w:val="8"/>
          <w:szCs w:val="8"/>
          <w:shd w:val="clear" w:color="auto" w:fill="FFFFFF"/>
          <w:lang w:eastAsia="zh-CN"/>
        </w:rPr>
        <w:t>Ngugi</w:t>
      </w:r>
      <w:proofErr w:type="spellEnd"/>
      <w:r w:rsidRPr="00533B4C">
        <w:rPr>
          <w:rFonts w:eastAsia="Times New Roman" w:cs="Calibri"/>
          <w:b/>
          <w:bCs/>
          <w:color w:val="000000"/>
          <w:sz w:val="8"/>
          <w:szCs w:val="8"/>
          <w:shd w:val="clear" w:color="auto" w:fill="FFFFFF"/>
          <w:lang w:eastAsia="zh-CN"/>
        </w:rPr>
        <w:t xml:space="preserve"> </w:t>
      </w:r>
      <w:proofErr w:type="spellStart"/>
      <w:proofErr w:type="gramStart"/>
      <w:r w:rsidRPr="00533B4C">
        <w:rPr>
          <w:rFonts w:eastAsia="Times New Roman" w:cs="Calibri"/>
          <w:b/>
          <w:bCs/>
          <w:color w:val="000000"/>
          <w:sz w:val="8"/>
          <w:szCs w:val="8"/>
          <w:shd w:val="clear" w:color="auto" w:fill="FFFFFF"/>
          <w:lang w:eastAsia="zh-CN"/>
        </w:rPr>
        <w:t>wa</w:t>
      </w:r>
      <w:proofErr w:type="spellEnd"/>
      <w:proofErr w:type="gramEnd"/>
      <w:r w:rsidRPr="00533B4C">
        <w:rPr>
          <w:rFonts w:eastAsia="Times New Roman" w:cs="Calibri"/>
          <w:b/>
          <w:bCs/>
          <w:color w:val="000000"/>
          <w:sz w:val="8"/>
          <w:szCs w:val="8"/>
          <w:shd w:val="clear" w:color="auto" w:fill="FFFFFF"/>
          <w:lang w:eastAsia="zh-CN"/>
        </w:rPr>
        <w:t xml:space="preserve"> </w:t>
      </w:r>
      <w:proofErr w:type="spellStart"/>
      <w:r w:rsidRPr="00533B4C">
        <w:rPr>
          <w:rFonts w:eastAsia="Times New Roman" w:cs="Calibri"/>
          <w:b/>
          <w:bCs/>
          <w:color w:val="000000"/>
          <w:sz w:val="8"/>
          <w:szCs w:val="8"/>
          <w:shd w:val="clear" w:color="auto" w:fill="FFFFFF"/>
          <w:lang w:eastAsia="zh-CN"/>
        </w:rPr>
        <w:t>Thiong'o's</w:t>
      </w:r>
      <w:proofErr w:type="spellEnd"/>
      <w:r w:rsidRPr="00533B4C">
        <w:rPr>
          <w:rFonts w:eastAsia="Times New Roman" w:cs="Calibri"/>
          <w:b/>
          <w:bCs/>
          <w:color w:val="000000"/>
          <w:sz w:val="8"/>
          <w:szCs w:val="8"/>
          <w:shd w:val="clear" w:color="auto" w:fill="FFFFFF"/>
          <w:lang w:eastAsia="zh-CN"/>
        </w:rPr>
        <w:t xml:space="preserve"> concept of "</w:t>
      </w:r>
      <w:proofErr w:type="spellStart"/>
      <w:r w:rsidRPr="00533B4C">
        <w:rPr>
          <w:rFonts w:eastAsia="Times New Roman" w:cs="Calibri"/>
          <w:b/>
          <w:bCs/>
          <w:color w:val="000000"/>
          <w:sz w:val="8"/>
          <w:szCs w:val="8"/>
          <w:shd w:val="clear" w:color="auto" w:fill="FFFFFF"/>
          <w:lang w:eastAsia="zh-CN"/>
        </w:rPr>
        <w:t>orature</w:t>
      </w:r>
      <w:proofErr w:type="spellEnd"/>
      <w:r w:rsidRPr="00533B4C">
        <w:rPr>
          <w:rFonts w:eastAsia="Times New Roman" w:cs="Calibri"/>
          <w:b/>
          <w:bCs/>
          <w:color w:val="000000"/>
          <w:sz w:val="8"/>
          <w:szCs w:val="8"/>
          <w:shd w:val="clear" w:color="auto" w:fill="FFFFFF"/>
          <w:lang w:eastAsia="zh-CN"/>
        </w:rPr>
        <w:t xml:space="preserve">" complicates any easy </w:t>
      </w:r>
      <w:r w:rsidRPr="00533B4C">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533B4C">
        <w:rPr>
          <w:rFonts w:eastAsia="Times New Roman" w:cs="Calibri"/>
          <w:b/>
          <w:bCs/>
          <w:color w:val="000000"/>
          <w:sz w:val="8"/>
          <w:szCs w:val="8"/>
          <w:shd w:val="clear" w:color="auto" w:fill="FFFFFF"/>
          <w:lang w:eastAsia="zh-CN"/>
        </w:rPr>
        <w:t xml:space="preserve"> (1998). The </w:t>
      </w:r>
      <w:r w:rsidRPr="00533B4C">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533B4C">
        <w:rPr>
          <w:rFonts w:eastAsia="Times New Roman" w:cs="Calibri"/>
          <w:b/>
          <w:bCs/>
          <w:color w:val="000000"/>
          <w:sz w:val="28"/>
          <w:szCs w:val="28"/>
          <w:u w:val="single"/>
          <w:shd w:val="clear" w:color="auto" w:fill="00FF00"/>
          <w:lang w:eastAsia="zh-CN"/>
        </w:rPr>
        <w:t>We challenge</w:t>
      </w:r>
      <w:r w:rsidRPr="00533B4C">
        <w:rPr>
          <w:rFonts w:eastAsia="Times New Roman" w:cs="Calibri"/>
          <w:b/>
          <w:bCs/>
          <w:color w:val="000000"/>
          <w:sz w:val="28"/>
          <w:szCs w:val="28"/>
          <w:u w:val="single"/>
          <w:shd w:val="clear" w:color="auto" w:fill="FFFFFF"/>
          <w:lang w:eastAsia="zh-CN"/>
        </w:rPr>
        <w:t xml:space="preserve"> the </w:t>
      </w:r>
      <w:r w:rsidRPr="00533B4C">
        <w:rPr>
          <w:rFonts w:eastAsia="Times New Roman" w:cs="Calibri"/>
          <w:b/>
          <w:bCs/>
          <w:color w:val="000000"/>
          <w:sz w:val="28"/>
          <w:szCs w:val="28"/>
          <w:u w:val="single"/>
          <w:shd w:val="clear" w:color="auto" w:fill="00FF00"/>
          <w:lang w:eastAsia="zh-CN"/>
        </w:rPr>
        <w:t xml:space="preserve">hegemony </w:t>
      </w:r>
      <w:r w:rsidRPr="00533B4C">
        <w:rPr>
          <w:rFonts w:eastAsia="Times New Roman" w:cs="Calibri"/>
          <w:b/>
          <w:bCs/>
          <w:color w:val="000000"/>
          <w:sz w:val="28"/>
          <w:szCs w:val="28"/>
          <w:u w:val="single"/>
          <w:shd w:val="clear" w:color="auto" w:fill="FFFFFF"/>
          <w:lang w:eastAsia="zh-CN"/>
        </w:rPr>
        <w:t xml:space="preserve">of the text best </w:t>
      </w:r>
      <w:r w:rsidRPr="00533B4C">
        <w:rPr>
          <w:rFonts w:eastAsia="Times New Roman" w:cs="Calibri"/>
          <w:b/>
          <w:bCs/>
          <w:color w:val="000000"/>
          <w:sz w:val="28"/>
          <w:szCs w:val="28"/>
          <w:u w:val="single"/>
          <w:shd w:val="clear" w:color="auto" w:fill="00FF00"/>
          <w:lang w:eastAsia="zh-CN"/>
        </w:rPr>
        <w:t xml:space="preserve">by reconfiguring texts </w:t>
      </w:r>
      <w:r w:rsidRPr="00533B4C">
        <w:rPr>
          <w:rFonts w:eastAsia="Times New Roman" w:cs="Calibri"/>
          <w:b/>
          <w:bCs/>
          <w:color w:val="000000"/>
          <w:sz w:val="28"/>
          <w:szCs w:val="28"/>
          <w:u w:val="single"/>
          <w:lang w:eastAsia="zh-CN"/>
        </w:rPr>
        <w:t>and performances in horizontal, metonymic tension, not by replacing one hierarchy with another, the romance o</w:t>
      </w:r>
      <w:r w:rsidRPr="00533B4C">
        <w:rPr>
          <w:rFonts w:eastAsia="Times New Roman" w:cs="Calibri"/>
          <w:b/>
          <w:bCs/>
          <w:color w:val="000000"/>
          <w:sz w:val="28"/>
          <w:szCs w:val="28"/>
          <w:u w:val="single"/>
          <w:shd w:val="clear" w:color="auto" w:fill="FFFFFF"/>
          <w:lang w:eastAsia="zh-CN"/>
        </w:rPr>
        <w:t xml:space="preserve">f </w:t>
      </w:r>
      <w:r w:rsidRPr="00533B4C">
        <w:rPr>
          <w:rFonts w:eastAsia="Times New Roman" w:cs="Calibri"/>
          <w:b/>
          <w:bCs/>
          <w:color w:val="000000"/>
          <w:sz w:val="28"/>
          <w:szCs w:val="28"/>
          <w:u w:val="single"/>
          <w:shd w:val="clear" w:color="auto" w:fill="00FF00"/>
          <w:lang w:eastAsia="zh-CN"/>
        </w:rPr>
        <w:t xml:space="preserve">performance for </w:t>
      </w:r>
      <w:r w:rsidRPr="00533B4C">
        <w:rPr>
          <w:rFonts w:eastAsia="Times New Roman" w:cs="Calibri"/>
          <w:b/>
          <w:bCs/>
          <w:color w:val="000000"/>
          <w:sz w:val="28"/>
          <w:szCs w:val="28"/>
          <w:u w:val="single"/>
          <w:shd w:val="clear" w:color="auto" w:fill="FFFFFF"/>
          <w:lang w:eastAsia="zh-CN"/>
        </w:rPr>
        <w:t xml:space="preserve">the </w:t>
      </w:r>
      <w:r w:rsidRPr="00533B4C">
        <w:rPr>
          <w:rFonts w:eastAsia="Times New Roman" w:cs="Calibri"/>
          <w:b/>
          <w:bCs/>
          <w:color w:val="000000"/>
          <w:sz w:val="28"/>
          <w:szCs w:val="28"/>
          <w:u w:val="single"/>
          <w:shd w:val="clear" w:color="auto" w:fill="00FF00"/>
          <w:lang w:eastAsia="zh-CN"/>
        </w:rPr>
        <w:t>authority</w:t>
      </w:r>
      <w:r w:rsidRPr="00533B4C">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533B4C">
        <w:rPr>
          <w:rFonts w:eastAsia="Times New Roman" w:cs="Calibri"/>
          <w:b/>
          <w:bCs/>
          <w:color w:val="000000"/>
          <w:sz w:val="28"/>
          <w:szCs w:val="28"/>
          <w:u w:val="single"/>
          <w:shd w:val="clear" w:color="auto" w:fill="00FF00"/>
          <w:lang w:eastAsia="zh-CN"/>
        </w:rPr>
        <w:t>Performance</w:t>
      </w:r>
      <w:r w:rsidRPr="00533B4C">
        <w:rPr>
          <w:rFonts w:eastAsia="Times New Roman" w:cs="Calibri"/>
          <w:b/>
          <w:bCs/>
          <w:color w:val="000000"/>
          <w:sz w:val="28"/>
          <w:szCs w:val="28"/>
          <w:u w:val="single"/>
          <w:shd w:val="clear" w:color="auto" w:fill="FFFFFF"/>
          <w:lang w:eastAsia="zh-CN"/>
        </w:rPr>
        <w:t xml:space="preserve"> studies </w:t>
      </w:r>
      <w:r w:rsidRPr="00533B4C">
        <w:rPr>
          <w:rFonts w:eastAsia="Times New Roman" w:cs="Calibri"/>
          <w:b/>
          <w:bCs/>
          <w:color w:val="000000"/>
          <w:sz w:val="28"/>
          <w:szCs w:val="28"/>
          <w:u w:val="single"/>
          <w:shd w:val="clear" w:color="auto" w:fill="00FF00"/>
          <w:lang w:eastAsia="zh-CN"/>
        </w:rPr>
        <w:t xml:space="preserve">brings </w:t>
      </w:r>
      <w:r w:rsidRPr="00533B4C">
        <w:rPr>
          <w:rFonts w:eastAsia="Times New Roman" w:cs="Calibri"/>
          <w:b/>
          <w:bCs/>
          <w:color w:val="000000"/>
          <w:sz w:val="28"/>
          <w:szCs w:val="28"/>
          <w:u w:val="single"/>
          <w:shd w:val="clear" w:color="auto" w:fill="FFFFFF"/>
          <w:lang w:eastAsia="zh-CN"/>
        </w:rPr>
        <w:t xml:space="preserve">this </w:t>
      </w:r>
      <w:r w:rsidRPr="00533B4C">
        <w:rPr>
          <w:rFonts w:eastAsia="Times New Roman" w:cs="Calibri"/>
          <w:b/>
          <w:bCs/>
          <w:color w:val="000000"/>
          <w:sz w:val="28"/>
          <w:szCs w:val="28"/>
          <w:u w:val="single"/>
          <w:shd w:val="clear" w:color="auto" w:fill="00FF00"/>
          <w:lang w:eastAsia="zh-CN"/>
        </w:rPr>
        <w:t>rare hybridity into</w:t>
      </w:r>
      <w:r w:rsidRPr="00533B4C">
        <w:rPr>
          <w:rFonts w:eastAsia="Times New Roman" w:cs="Calibri"/>
          <w:b/>
          <w:bCs/>
          <w:color w:val="000000"/>
          <w:sz w:val="28"/>
          <w:szCs w:val="28"/>
          <w:u w:val="single"/>
          <w:shd w:val="clear" w:color="auto" w:fill="FFFFFF"/>
          <w:lang w:eastAsia="zh-CN"/>
        </w:rPr>
        <w:t xml:space="preserve"> the </w:t>
      </w:r>
      <w:r w:rsidRPr="00533B4C">
        <w:rPr>
          <w:rFonts w:eastAsia="Times New Roman" w:cs="Calibri"/>
          <w:b/>
          <w:bCs/>
          <w:color w:val="000000"/>
          <w:sz w:val="28"/>
          <w:szCs w:val="28"/>
          <w:u w:val="single"/>
          <w:shd w:val="clear" w:color="auto" w:fill="00FF00"/>
          <w:lang w:eastAsia="zh-CN"/>
        </w:rPr>
        <w:t xml:space="preserve">academy, </w:t>
      </w:r>
      <w:r w:rsidRPr="00533B4C">
        <w:rPr>
          <w:rFonts w:eastAsia="Times New Roman" w:cs="Calibri"/>
          <w:b/>
          <w:bCs/>
          <w:color w:val="000000"/>
          <w:sz w:val="28"/>
          <w:szCs w:val="28"/>
          <w:u w:val="single"/>
          <w:shd w:val="clear" w:color="auto" w:fill="FFFFFF"/>
          <w:lang w:eastAsia="zh-CN"/>
        </w:rPr>
        <w:t xml:space="preserve">a commingling of analytical and artistic ways of knowing that </w:t>
      </w:r>
      <w:r w:rsidRPr="00533B4C">
        <w:rPr>
          <w:rFonts w:eastAsia="Times New Roman" w:cs="Calibri"/>
          <w:b/>
          <w:bCs/>
          <w:color w:val="000000"/>
          <w:sz w:val="28"/>
          <w:szCs w:val="28"/>
          <w:u w:val="single"/>
          <w:shd w:val="clear" w:color="auto" w:fill="00FF00"/>
          <w:lang w:eastAsia="zh-CN"/>
        </w:rPr>
        <w:t>unsettles</w:t>
      </w:r>
      <w:r w:rsidRPr="00533B4C">
        <w:rPr>
          <w:rFonts w:eastAsia="Times New Roman" w:cs="Calibri"/>
          <w:b/>
          <w:bCs/>
          <w:color w:val="000000"/>
          <w:sz w:val="28"/>
          <w:szCs w:val="28"/>
          <w:u w:val="single"/>
          <w:shd w:val="clear" w:color="auto" w:fill="FFFFFF"/>
          <w:lang w:eastAsia="zh-CN"/>
        </w:rPr>
        <w:t xml:space="preserve"> the </w:t>
      </w:r>
      <w:r w:rsidRPr="00533B4C">
        <w:rPr>
          <w:rFonts w:eastAsia="Times New Roman" w:cs="Calibri"/>
          <w:b/>
          <w:bCs/>
          <w:color w:val="000000"/>
          <w:sz w:val="28"/>
          <w:szCs w:val="28"/>
          <w:u w:val="single"/>
          <w:shd w:val="clear" w:color="auto" w:fill="00FF00"/>
          <w:lang w:eastAsia="zh-CN"/>
        </w:rPr>
        <w:t>institutional organization</w:t>
      </w:r>
      <w:r w:rsidRPr="00533B4C">
        <w:rPr>
          <w:rFonts w:eastAsia="Times New Roman" w:cs="Calibri"/>
          <w:b/>
          <w:bCs/>
          <w:color w:val="000000"/>
          <w:sz w:val="28"/>
          <w:szCs w:val="28"/>
          <w:u w:val="single"/>
          <w:shd w:val="clear" w:color="auto" w:fill="FFFFFF"/>
          <w:lang w:eastAsia="zh-CN"/>
        </w:rPr>
        <w:t xml:space="preserve"> of knowledge and disciplines.</w:t>
      </w:r>
      <w:r w:rsidRPr="00533B4C">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533B4C">
        <w:rPr>
          <w:rFonts w:eastAsia="Times New Roman" w:cs="Calibri"/>
          <w:b/>
          <w:bCs/>
          <w:color w:val="000000"/>
          <w:sz w:val="8"/>
          <w:szCs w:val="8"/>
          <w:shd w:val="clear" w:color="auto" w:fill="FFFFFF"/>
          <w:lang w:eastAsia="zh-CN"/>
        </w:rPr>
        <w:t>jugated</w:t>
      </w:r>
      <w:proofErr w:type="spellEnd"/>
      <w:r w:rsidRPr="00533B4C">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33B4C">
        <w:rPr>
          <w:rFonts w:eastAsia="Times New Roman" w:cs="Calibri"/>
          <w:b/>
          <w:bCs/>
          <w:color w:val="000000"/>
          <w:sz w:val="8"/>
          <w:szCs w:val="8"/>
          <w:shd w:val="clear" w:color="auto" w:fill="FFFFFF"/>
          <w:lang w:eastAsia="zh-CN"/>
        </w:rPr>
        <w:t>Conquergood</w:t>
      </w:r>
      <w:proofErr w:type="spellEnd"/>
      <w:r w:rsidRPr="00533B4C">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533B4C">
        <w:rPr>
          <w:rFonts w:eastAsia="Times New Roman" w:cs="Calibri"/>
          <w:b/>
          <w:bCs/>
          <w:color w:val="000000"/>
          <w:sz w:val="8"/>
          <w:szCs w:val="8"/>
          <w:shd w:val="clear" w:color="auto" w:fill="FFFFFF"/>
          <w:lang w:eastAsia="zh-CN"/>
        </w:rPr>
        <w:t>Wellin</w:t>
      </w:r>
      <w:proofErr w:type="spellEnd"/>
      <w:r w:rsidRPr="00533B4C">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533B4C">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533B4C">
        <w:rPr>
          <w:rFonts w:eastAsia="Times New Roman" w:cs="Calibri"/>
          <w:b/>
          <w:bCs/>
          <w:color w:val="000000"/>
          <w:sz w:val="8"/>
          <w:szCs w:val="8"/>
          <w:lang w:eastAsia="zh-CN"/>
        </w:rPr>
        <w:t>activism</w:t>
      </w:r>
      <w:proofErr w:type="gramEnd"/>
      <w:r w:rsidRPr="00533B4C">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533B4C">
        <w:rPr>
          <w:rFonts w:eastAsia="Times New Roman" w:cs="Calibri"/>
          <w:b/>
          <w:bCs/>
          <w:color w:val="000000"/>
          <w:sz w:val="8"/>
          <w:szCs w:val="8"/>
          <w:lang w:eastAsia="zh-CN"/>
        </w:rPr>
        <w:t>strug</w:t>
      </w:r>
      <w:proofErr w:type="spellEnd"/>
      <w:r w:rsidRPr="00533B4C">
        <w:rPr>
          <w:rFonts w:eastAsia="Times New Roman" w:cs="Calibri"/>
          <w:b/>
          <w:bCs/>
          <w:color w:val="000000"/>
          <w:sz w:val="8"/>
          <w:szCs w:val="8"/>
          <w:lang w:eastAsia="zh-CN"/>
        </w:rPr>
        <w:t xml:space="preserve">- </w:t>
      </w:r>
      <w:proofErr w:type="spellStart"/>
      <w:r w:rsidRPr="00533B4C">
        <w:rPr>
          <w:rFonts w:eastAsia="Times New Roman" w:cs="Calibri"/>
          <w:b/>
          <w:bCs/>
          <w:color w:val="000000"/>
          <w:sz w:val="8"/>
          <w:szCs w:val="8"/>
          <w:lang w:eastAsia="zh-CN"/>
        </w:rPr>
        <w:t>gles</w:t>
      </w:r>
      <w:proofErr w:type="spellEnd"/>
      <w:r w:rsidRPr="00533B4C">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33B4C">
        <w:rPr>
          <w:rFonts w:eastAsia="Times New Roman" w:cs="Calibri"/>
          <w:b/>
          <w:bCs/>
          <w:color w:val="000000"/>
          <w:sz w:val="8"/>
          <w:szCs w:val="8"/>
          <w:lang w:eastAsia="zh-CN"/>
        </w:rPr>
        <w:t>ticipatory</w:t>
      </w:r>
      <w:proofErr w:type="spellEnd"/>
      <w:r w:rsidRPr="00533B4C">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533B4C">
        <w:rPr>
          <w:rFonts w:eastAsia="Times New Roman" w:cs="Calibri"/>
          <w:b/>
          <w:bCs/>
          <w:color w:val="000000"/>
          <w:sz w:val="8"/>
          <w:szCs w:val="8"/>
          <w:lang w:eastAsia="zh-CN"/>
        </w:rPr>
        <w:t>through</w:t>
      </w:r>
      <w:proofErr w:type="spellEnd"/>
      <w:r w:rsidRPr="00533B4C">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533B4C">
        <w:rPr>
          <w:rFonts w:eastAsia="Times New Roman" w:cs="Calibri"/>
          <w:b/>
          <w:bCs/>
          <w:color w:val="000000"/>
          <w:sz w:val="8"/>
          <w:szCs w:val="8"/>
          <w:lang w:eastAsia="zh-CN"/>
        </w:rPr>
        <w:t>munication</w:t>
      </w:r>
      <w:proofErr w:type="spellEnd"/>
      <w:r w:rsidRPr="00533B4C">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33B4C">
        <w:rPr>
          <w:rFonts w:eastAsia="Times New Roman" w:cs="Calibri"/>
          <w:b/>
          <w:bCs/>
          <w:color w:val="000000"/>
          <w:sz w:val="8"/>
          <w:szCs w:val="8"/>
          <w:lang w:eastAsia="zh-CN"/>
        </w:rPr>
        <w:t>contri</w:t>
      </w:r>
      <w:proofErr w:type="spellEnd"/>
      <w:r w:rsidRPr="00533B4C">
        <w:rPr>
          <w:rFonts w:eastAsia="Times New Roman" w:cs="Calibri"/>
          <w:b/>
          <w:bCs/>
          <w:color w:val="000000"/>
          <w:sz w:val="8"/>
          <w:szCs w:val="8"/>
          <w:lang w:eastAsia="zh-CN"/>
        </w:rPr>
        <w:t xml:space="preserve">- </w:t>
      </w:r>
      <w:proofErr w:type="spellStart"/>
      <w:r w:rsidRPr="00533B4C">
        <w:rPr>
          <w:rFonts w:eastAsia="Times New Roman" w:cs="Calibri"/>
          <w:b/>
          <w:bCs/>
          <w:color w:val="000000"/>
          <w:sz w:val="8"/>
          <w:szCs w:val="8"/>
          <w:lang w:eastAsia="zh-CN"/>
        </w:rPr>
        <w:t>bution</w:t>
      </w:r>
      <w:proofErr w:type="spellEnd"/>
      <w:r w:rsidRPr="00533B4C">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33B4C">
        <w:rPr>
          <w:rFonts w:eastAsia="Times New Roman" w:cs="Calibri"/>
          <w:b/>
          <w:bCs/>
          <w:color w:val="000000"/>
          <w:sz w:val="8"/>
          <w:szCs w:val="8"/>
          <w:lang w:eastAsia="zh-CN"/>
        </w:rPr>
        <w:t>literarytheorists</w:t>
      </w:r>
      <w:proofErr w:type="spellEnd"/>
      <w:r w:rsidRPr="00533B4C">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33B4C">
        <w:rPr>
          <w:rFonts w:eastAsia="Times New Roman" w:cs="Calibri"/>
          <w:b/>
          <w:bCs/>
          <w:color w:val="000000"/>
          <w:sz w:val="28"/>
          <w:szCs w:val="28"/>
          <w:u w:val="single"/>
          <w:lang w:eastAsia="zh-CN"/>
        </w:rPr>
        <w:t xml:space="preserve">The ongoing challenge of performance studies is to refuse and </w:t>
      </w:r>
      <w:proofErr w:type="spellStart"/>
      <w:r w:rsidRPr="00533B4C">
        <w:rPr>
          <w:rFonts w:eastAsia="Times New Roman" w:cs="Calibri"/>
          <w:b/>
          <w:bCs/>
          <w:color w:val="000000"/>
          <w:sz w:val="28"/>
          <w:szCs w:val="28"/>
          <w:u w:val="single"/>
          <w:lang w:eastAsia="zh-CN"/>
        </w:rPr>
        <w:t>supercede</w:t>
      </w:r>
      <w:proofErr w:type="spellEnd"/>
      <w:r w:rsidRPr="00533B4C">
        <w:rPr>
          <w:rFonts w:eastAsia="Times New Roman" w:cs="Calibri"/>
          <w:b/>
          <w:bCs/>
          <w:color w:val="000000"/>
          <w:sz w:val="28"/>
          <w:szCs w:val="28"/>
          <w:u w:val="single"/>
          <w:lang w:eastAsia="zh-CN"/>
        </w:rPr>
        <w:t xml:space="preserve"> this deeply entrenched division of labor, apartheid of </w:t>
      </w:r>
      <w:proofErr w:type="gramStart"/>
      <w:r w:rsidRPr="00533B4C">
        <w:rPr>
          <w:rFonts w:eastAsia="Times New Roman" w:cs="Calibri"/>
          <w:b/>
          <w:bCs/>
          <w:color w:val="000000"/>
          <w:sz w:val="28"/>
          <w:szCs w:val="28"/>
          <w:u w:val="single"/>
          <w:lang w:eastAsia="zh-CN"/>
        </w:rPr>
        <w:t>knowledges, that</w:t>
      </w:r>
      <w:proofErr w:type="gramEnd"/>
      <w:r w:rsidRPr="00533B4C">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533B4C">
        <w:rPr>
          <w:rFonts w:eastAsia="Times New Roman" w:cs="Calibri"/>
          <w:b/>
          <w:bCs/>
          <w:color w:val="000000"/>
          <w:sz w:val="28"/>
          <w:szCs w:val="28"/>
          <w:u w:val="single"/>
          <w:lang w:eastAsia="zh-CN"/>
        </w:rPr>
        <w:t>concep</w:t>
      </w:r>
      <w:proofErr w:type="spellEnd"/>
      <w:r w:rsidRPr="00533B4C">
        <w:rPr>
          <w:rFonts w:eastAsia="Times New Roman" w:cs="Calibri"/>
          <w:b/>
          <w:bCs/>
          <w:color w:val="000000"/>
          <w:sz w:val="28"/>
          <w:szCs w:val="28"/>
          <w:u w:val="single"/>
          <w:lang w:eastAsia="zh-CN"/>
        </w:rPr>
        <w:t xml:space="preserve">- </w:t>
      </w:r>
      <w:proofErr w:type="spellStart"/>
      <w:r w:rsidRPr="00533B4C">
        <w:rPr>
          <w:rFonts w:eastAsia="Times New Roman" w:cs="Calibri"/>
          <w:b/>
          <w:bCs/>
          <w:color w:val="000000"/>
          <w:sz w:val="28"/>
          <w:szCs w:val="28"/>
          <w:u w:val="single"/>
          <w:lang w:eastAsia="zh-CN"/>
        </w:rPr>
        <w:t>tualizing</w:t>
      </w:r>
      <w:proofErr w:type="spellEnd"/>
      <w:r w:rsidRPr="00533B4C">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533B4C">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533B4C">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533B4C">
        <w:rPr>
          <w:rFonts w:eastAsia="Times New Roman" w:cs="Calibri"/>
          <w:b/>
          <w:bCs/>
          <w:color w:val="000000"/>
          <w:sz w:val="8"/>
          <w:szCs w:val="8"/>
          <w:shd w:val="clear" w:color="auto" w:fill="FFFFFF"/>
          <w:lang w:eastAsia="zh-CN"/>
        </w:rPr>
        <w:t>ment</w:t>
      </w:r>
      <w:proofErr w:type="spellEnd"/>
      <w:r w:rsidRPr="00533B4C">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33B4C">
        <w:rPr>
          <w:rFonts w:eastAsia="Times New Roman" w:cs="Calibri"/>
          <w:b/>
          <w:bCs/>
          <w:color w:val="000000"/>
          <w:sz w:val="8"/>
          <w:szCs w:val="8"/>
          <w:shd w:val="clear" w:color="auto" w:fill="FFFFFF"/>
          <w:lang w:eastAsia="zh-CN"/>
        </w:rPr>
        <w:t>supercede</w:t>
      </w:r>
      <w:proofErr w:type="spellEnd"/>
      <w:r w:rsidRPr="00533B4C">
        <w:rPr>
          <w:rFonts w:eastAsia="Times New Roman" w:cs="Calibri"/>
          <w:b/>
          <w:bCs/>
          <w:color w:val="000000"/>
          <w:sz w:val="8"/>
          <w:szCs w:val="8"/>
          <w:shd w:val="clear" w:color="auto" w:fill="FFFFFF"/>
          <w:lang w:eastAsia="zh-CN"/>
        </w:rPr>
        <w:t xml:space="preserve"> this deeply entrenched division of labor, apartheid of </w:t>
      </w:r>
      <w:proofErr w:type="gramStart"/>
      <w:r w:rsidRPr="00533B4C">
        <w:rPr>
          <w:rFonts w:eastAsia="Times New Roman" w:cs="Calibri"/>
          <w:b/>
          <w:bCs/>
          <w:color w:val="000000"/>
          <w:sz w:val="8"/>
          <w:szCs w:val="8"/>
          <w:shd w:val="clear" w:color="auto" w:fill="FFFFFF"/>
          <w:lang w:eastAsia="zh-CN"/>
        </w:rPr>
        <w:t>knowledges, that</w:t>
      </w:r>
      <w:proofErr w:type="gramEnd"/>
      <w:r w:rsidRPr="00533B4C">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533B4C">
        <w:rPr>
          <w:rFonts w:eastAsia="Times New Roman" w:cs="Calibri"/>
          <w:b/>
          <w:bCs/>
          <w:color w:val="000000"/>
          <w:sz w:val="8"/>
          <w:szCs w:val="8"/>
          <w:shd w:val="clear" w:color="auto" w:fill="FFFFFF"/>
          <w:lang w:eastAsia="zh-CN"/>
        </w:rPr>
        <w:t>mak</w:t>
      </w:r>
      <w:proofErr w:type="spellEnd"/>
      <w:r w:rsidRPr="00533B4C">
        <w:rPr>
          <w:rFonts w:eastAsia="Times New Roman" w:cs="Calibri"/>
          <w:b/>
          <w:bCs/>
          <w:color w:val="000000"/>
          <w:sz w:val="8"/>
          <w:szCs w:val="8"/>
          <w:shd w:val="clear" w:color="auto" w:fill="FFFFFF"/>
          <w:lang w:eastAsia="zh-CN"/>
        </w:rPr>
        <w:t xml:space="preserve">- </w:t>
      </w:r>
      <w:proofErr w:type="spellStart"/>
      <w:r w:rsidRPr="00533B4C">
        <w:rPr>
          <w:rFonts w:eastAsia="Times New Roman" w:cs="Calibri"/>
          <w:b/>
          <w:bCs/>
          <w:color w:val="000000"/>
          <w:sz w:val="8"/>
          <w:szCs w:val="8"/>
          <w:shd w:val="clear" w:color="auto" w:fill="FFFFFF"/>
          <w:lang w:eastAsia="zh-CN"/>
        </w:rPr>
        <w:t>ing</w:t>
      </w:r>
      <w:proofErr w:type="spellEnd"/>
      <w:r w:rsidRPr="00533B4C">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533B4C">
        <w:rPr>
          <w:rFonts w:eastAsia="Times New Roman" w:cs="Calibri"/>
          <w:b/>
          <w:bCs/>
          <w:color w:val="000000"/>
          <w:sz w:val="8"/>
          <w:szCs w:val="8"/>
          <w:shd w:val="clear" w:color="auto" w:fill="FFFFFF"/>
          <w:lang w:eastAsia="zh-CN"/>
        </w:rPr>
        <w:t>binarisms</w:t>
      </w:r>
      <w:proofErr w:type="spellEnd"/>
      <w:r w:rsidRPr="00533B4C">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533B4C">
        <w:rPr>
          <w:rFonts w:eastAsia="Times New Roman" w:cs="Calibri"/>
          <w:b/>
          <w:bCs/>
          <w:color w:val="000000"/>
          <w:sz w:val="8"/>
          <w:szCs w:val="8"/>
          <w:shd w:val="clear" w:color="auto" w:fill="FFFFFF"/>
          <w:lang w:eastAsia="zh-CN"/>
        </w:rPr>
        <w:t>ofparticipatory</w:t>
      </w:r>
      <w:proofErr w:type="spellEnd"/>
      <w:r w:rsidRPr="00533B4C">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533B4C">
        <w:rPr>
          <w:rFonts w:eastAsia="Times New Roman" w:cs="Calibri"/>
          <w:b/>
          <w:bCs/>
          <w:color w:val="000000"/>
          <w:sz w:val="32"/>
          <w:szCs w:val="32"/>
          <w:u w:val="single"/>
          <w:lang w:eastAsia="zh-CN"/>
        </w:rPr>
        <w:t>1AC – Topic </w:t>
      </w:r>
    </w:p>
    <w:p w:rsidR="00533B4C" w:rsidRPr="00533B4C" w:rsidRDefault="00533B4C" w:rsidP="00533B4C">
      <w:pPr>
        <w:shd w:val="clear" w:color="auto" w:fill="FFFFFF"/>
        <w:spacing w:after="0" w:line="240" w:lineRule="auto"/>
        <w:outlineLvl w:val="3"/>
        <w:rPr>
          <w:rFonts w:ascii="Times New Roman" w:eastAsia="Times New Roman" w:hAnsi="Times New Roman" w:cs="Times New Roman"/>
          <w:b/>
          <w:bCs/>
          <w:sz w:val="24"/>
          <w:szCs w:val="24"/>
          <w:lang w:eastAsia="zh-CN"/>
        </w:rPr>
      </w:pPr>
      <w:r w:rsidRPr="00533B4C">
        <w:rPr>
          <w:rFonts w:ascii="Times New Roman" w:eastAsia="Times New Roman" w:hAnsi="Times New Roman" w:cs="Times New Roman"/>
          <w:b/>
          <w:bCs/>
          <w:sz w:val="24"/>
          <w:szCs w:val="24"/>
          <w:lang w:eastAsia="zh-CN"/>
        </w:rPr>
        <w:t> </w:t>
      </w:r>
    </w:p>
    <w:p w:rsidR="00533B4C" w:rsidRPr="00533B4C" w:rsidRDefault="00533B4C" w:rsidP="00533B4C">
      <w:pPr>
        <w:shd w:val="clear" w:color="auto" w:fill="FFFFFF"/>
        <w:spacing w:after="0" w:line="240" w:lineRule="auto"/>
        <w:outlineLvl w:val="3"/>
        <w:rPr>
          <w:rFonts w:ascii="Times New Roman" w:eastAsia="Times New Roman" w:hAnsi="Times New Roman" w:cs="Times New Roman"/>
          <w:b/>
          <w:bCs/>
          <w:sz w:val="24"/>
          <w:szCs w:val="24"/>
          <w:lang w:eastAsia="zh-CN"/>
        </w:rPr>
      </w:pPr>
      <w:r w:rsidRPr="00533B4C">
        <w:rPr>
          <w:rFonts w:eastAsia="Times New Roman" w:cs="Calibri"/>
          <w:b/>
          <w:bCs/>
          <w:color w:val="000000"/>
          <w:sz w:val="28"/>
          <w:szCs w:val="28"/>
          <w:lang w:eastAsia="zh-CN"/>
        </w:rPr>
        <w:t xml:space="preserve">Vote </w:t>
      </w:r>
      <w:proofErr w:type="spellStart"/>
      <w:r w:rsidRPr="00533B4C">
        <w:rPr>
          <w:rFonts w:eastAsia="Times New Roman" w:cs="Calibri"/>
          <w:b/>
          <w:bCs/>
          <w:color w:val="000000"/>
          <w:sz w:val="28"/>
          <w:szCs w:val="28"/>
          <w:lang w:eastAsia="zh-CN"/>
        </w:rPr>
        <w:t>aff</w:t>
      </w:r>
      <w:proofErr w:type="spellEnd"/>
      <w:r w:rsidRPr="00533B4C">
        <w:rPr>
          <w:rFonts w:eastAsia="Times New Roman" w:cs="Calibri"/>
          <w:b/>
          <w:bCs/>
          <w:color w:val="000000"/>
          <w:sz w:val="28"/>
          <w:szCs w:val="28"/>
          <w:lang w:eastAsia="zh-CN"/>
        </w:rPr>
        <w:t xml:space="preserve"> is I win space appropriation discourse is racist. It should be a non-negotiable impact and prioritized first. NC’s justify atrocities. And cx checks to prevent </w:t>
      </w:r>
      <w:proofErr w:type="spellStart"/>
      <w:r w:rsidRPr="00533B4C">
        <w:rPr>
          <w:rFonts w:eastAsia="Times New Roman" w:cs="Calibri"/>
          <w:b/>
          <w:bCs/>
          <w:color w:val="000000"/>
          <w:sz w:val="28"/>
          <w:szCs w:val="28"/>
          <w:lang w:eastAsia="zh-CN"/>
        </w:rPr>
        <w:t>friv</w:t>
      </w:r>
      <w:proofErr w:type="spellEnd"/>
      <w:r w:rsidRPr="00533B4C">
        <w:rPr>
          <w:rFonts w:eastAsia="Times New Roman" w:cs="Calibri"/>
          <w:b/>
          <w:bCs/>
          <w:color w:val="000000"/>
          <w:sz w:val="28"/>
          <w:szCs w:val="28"/>
          <w:lang w:eastAsia="zh-CN"/>
        </w:rPr>
        <w:t xml:space="preserve"> T debates</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color w:val="000000"/>
          <w:lang w:eastAsia="zh-CN"/>
        </w:rPr>
        <w:t>Space Appropriation rhetoric valorizes racist colonization - it’s not a question of whether or not they call it colonization, its racist either way</w:t>
      </w: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b/>
          <w:bCs/>
          <w:color w:val="000000"/>
          <w:lang w:eastAsia="zh-CN"/>
        </w:rPr>
        <w:t>Haskin 18:</w:t>
      </w: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color w:val="000000"/>
          <w:sz w:val="18"/>
          <w:szCs w:val="18"/>
          <w:lang w:eastAsia="zh-CN"/>
        </w:rPr>
        <w:t>Haskins, Caroline. “The Racist Language of Space Exploration.” The Outline, The Outline, 14 Aug. 2018,</w:t>
      </w:r>
      <w:hyperlink r:id="rId7" w:history="1">
        <w:r w:rsidRPr="00533B4C">
          <w:rPr>
            <w:rFonts w:ascii="Times New Roman" w:eastAsia="Times New Roman" w:hAnsi="Times New Roman" w:cs="Times New Roman"/>
            <w:color w:val="000000"/>
            <w:sz w:val="18"/>
            <w:szCs w:val="18"/>
            <w:lang w:eastAsia="zh-CN"/>
          </w:rPr>
          <w:t xml:space="preserve"> </w:t>
        </w:r>
        <w:r w:rsidRPr="00533B4C">
          <w:rPr>
            <w:rFonts w:ascii="Times New Roman" w:eastAsia="Times New Roman" w:hAnsi="Times New Roman" w:cs="Times New Roman"/>
            <w:color w:val="1155CC"/>
            <w:sz w:val="18"/>
            <w:szCs w:val="18"/>
            <w:u w:val="single"/>
            <w:lang w:eastAsia="zh-CN"/>
          </w:rPr>
          <w:t>https://theoutline.com/post/5809/the-racist-language-of-space-exploration</w:t>
        </w:r>
      </w:hyperlink>
      <w:r w:rsidRPr="00533B4C">
        <w:rPr>
          <w:rFonts w:ascii="Times New Roman" w:eastAsia="Times New Roman" w:hAnsi="Times New Roman" w:cs="Times New Roman"/>
          <w:color w:val="000000"/>
          <w:sz w:val="18"/>
          <w:szCs w:val="18"/>
          <w:lang w:eastAsia="zh-CN"/>
        </w:rPr>
        <w:t>. Valley Mini</w:t>
      </w: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color w:val="000000"/>
          <w:sz w:val="24"/>
          <w:szCs w:val="24"/>
          <w:lang w:eastAsia="zh-CN"/>
        </w:rPr>
        <w:t> </w:t>
      </w: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color w:val="000000"/>
          <w:sz w:val="10"/>
          <w:szCs w:val="10"/>
          <w:lang w:eastAsia="zh-CN"/>
        </w:rPr>
        <w:t xml:space="preserve">[O]n Thursday, Vice President Mike Pence, head of the National Space Council, outlined plans for creating the “Space Force” that President Donald Trump envisions as a space-dedicated military branch, complete with space warfighters and weapons, by the year 2020. Back in June, </w:t>
      </w:r>
      <w:r w:rsidRPr="00533B4C">
        <w:rPr>
          <w:rFonts w:ascii="Times New Roman" w:eastAsia="Times New Roman" w:hAnsi="Times New Roman" w:cs="Times New Roman"/>
          <w:b/>
          <w:bCs/>
          <w:color w:val="000000"/>
          <w:u w:val="single"/>
          <w:lang w:eastAsia="zh-CN"/>
        </w:rPr>
        <w:t>Trump explained the Space Force by using the language of Plessy v. Ferguson, the 1896 Supreme Court decision which ruled that racial segregation was constitutional, giving states and municipalities the authority to enact Jim Crow laws.</w:t>
      </w:r>
      <w:r w:rsidRPr="00533B4C">
        <w:rPr>
          <w:rFonts w:ascii="Times New Roman" w:eastAsia="Times New Roman" w:hAnsi="Times New Roman" w:cs="Times New Roman"/>
          <w:color w:val="000000"/>
          <w:sz w:val="10"/>
          <w:szCs w:val="10"/>
          <w:lang w:eastAsia="zh-CN"/>
        </w:rPr>
        <w:t xml:space="preserve"> "We are going to have the Air Force and we are going to have the Space Force, separate but equal, it is going to be something so important,” Trump said. He just as easily could have said, “The Space Force will be a branch of the military, like the Air Force,” but he did not. </w:t>
      </w:r>
      <w:r w:rsidRPr="00533B4C">
        <w:rPr>
          <w:rFonts w:ascii="Times New Roman" w:eastAsia="Times New Roman" w:hAnsi="Times New Roman" w:cs="Times New Roman"/>
          <w:b/>
          <w:bCs/>
          <w:color w:val="000000"/>
          <w:u w:val="single"/>
          <w:lang w:eastAsia="zh-CN"/>
        </w:rPr>
        <w:t xml:space="preserve">Trump is far from the first or only person to use the language of colonization to make a pro-space venture argument. Elon </w:t>
      </w:r>
      <w:r w:rsidRPr="00533B4C">
        <w:rPr>
          <w:rFonts w:ascii="Times New Roman" w:eastAsia="Times New Roman" w:hAnsi="Times New Roman" w:cs="Times New Roman"/>
          <w:b/>
          <w:bCs/>
          <w:color w:val="000000"/>
          <w:u w:val="single"/>
          <w:shd w:val="clear" w:color="auto" w:fill="00FF00"/>
          <w:lang w:eastAsia="zh-CN"/>
        </w:rPr>
        <w:t>Musk</w:t>
      </w:r>
      <w:r w:rsidRPr="00533B4C">
        <w:rPr>
          <w:rFonts w:ascii="Times New Roman" w:eastAsia="Times New Roman" w:hAnsi="Times New Roman" w:cs="Times New Roman"/>
          <w:b/>
          <w:bCs/>
          <w:color w:val="000000"/>
          <w:u w:val="single"/>
          <w:lang w:eastAsia="zh-CN"/>
        </w:rPr>
        <w:t xml:space="preserve"> famously </w:t>
      </w:r>
      <w:r w:rsidRPr="00533B4C">
        <w:rPr>
          <w:rFonts w:ascii="Times New Roman" w:eastAsia="Times New Roman" w:hAnsi="Times New Roman" w:cs="Times New Roman"/>
          <w:b/>
          <w:bCs/>
          <w:color w:val="000000"/>
          <w:u w:val="single"/>
          <w:shd w:val="clear" w:color="auto" w:fill="00FF00"/>
          <w:lang w:eastAsia="zh-CN"/>
        </w:rPr>
        <w:t xml:space="preserve">describes his plans for a Martian settlement as a “colony,” </w:t>
      </w:r>
      <w:r w:rsidRPr="00533B4C">
        <w:rPr>
          <w:rFonts w:ascii="Times New Roman" w:eastAsia="Times New Roman" w:hAnsi="Times New Roman" w:cs="Times New Roman"/>
          <w:b/>
          <w:bCs/>
          <w:color w:val="000000"/>
          <w:u w:val="single"/>
          <w:lang w:eastAsia="zh-CN"/>
        </w:rPr>
        <w:t xml:space="preserve">and a long lineage of space pundits, politicians, and thinkers </w:t>
      </w:r>
      <w:r w:rsidRPr="00533B4C">
        <w:rPr>
          <w:rFonts w:ascii="Times New Roman" w:eastAsia="Times New Roman" w:hAnsi="Times New Roman" w:cs="Times New Roman"/>
          <w:b/>
          <w:bCs/>
          <w:color w:val="000000"/>
          <w:u w:val="single"/>
          <w:shd w:val="clear" w:color="auto" w:fill="00FF00"/>
          <w:lang w:eastAsia="zh-CN"/>
        </w:rPr>
        <w:t xml:space="preserve">invoke the history of </w:t>
      </w:r>
      <w:r w:rsidRPr="00533B4C">
        <w:rPr>
          <w:rFonts w:ascii="Times New Roman" w:eastAsia="Times New Roman" w:hAnsi="Times New Roman" w:cs="Times New Roman"/>
          <w:b/>
          <w:bCs/>
          <w:color w:val="000000"/>
          <w:u w:val="single"/>
          <w:lang w:eastAsia="zh-CN"/>
        </w:rPr>
        <w:t xml:space="preserve">colonizers and </w:t>
      </w:r>
      <w:r w:rsidRPr="00533B4C">
        <w:rPr>
          <w:rFonts w:ascii="Times New Roman" w:eastAsia="Times New Roman" w:hAnsi="Times New Roman" w:cs="Times New Roman"/>
          <w:b/>
          <w:bCs/>
          <w:color w:val="000000"/>
          <w:u w:val="single"/>
          <w:shd w:val="clear" w:color="auto" w:fill="00FF00"/>
          <w:lang w:eastAsia="zh-CN"/>
        </w:rPr>
        <w:t>colonization in order to frame</w:t>
      </w:r>
      <w:r w:rsidRPr="00533B4C">
        <w:rPr>
          <w:rFonts w:ascii="Times New Roman" w:eastAsia="Times New Roman" w:hAnsi="Times New Roman" w:cs="Times New Roman"/>
          <w:b/>
          <w:bCs/>
          <w:color w:val="000000"/>
          <w:sz w:val="12"/>
          <w:szCs w:val="12"/>
          <w:u w:val="single"/>
          <w:lang w:eastAsia="zh-CN"/>
        </w:rPr>
        <w:t xml:space="preserve"> the future of</w:t>
      </w:r>
      <w:r w:rsidRPr="00533B4C">
        <w:rPr>
          <w:rFonts w:ascii="Times New Roman" w:eastAsia="Times New Roman" w:hAnsi="Times New Roman" w:cs="Times New Roman"/>
          <w:b/>
          <w:bCs/>
          <w:color w:val="000000"/>
          <w:u w:val="single"/>
          <w:lang w:eastAsia="zh-CN"/>
        </w:rPr>
        <w:t xml:space="preserve"> </w:t>
      </w:r>
      <w:r w:rsidRPr="00533B4C">
        <w:rPr>
          <w:rFonts w:ascii="Times New Roman" w:eastAsia="Times New Roman" w:hAnsi="Times New Roman" w:cs="Times New Roman"/>
          <w:b/>
          <w:bCs/>
          <w:color w:val="000000"/>
          <w:u w:val="single"/>
          <w:shd w:val="clear" w:color="auto" w:fill="00FF00"/>
          <w:lang w:eastAsia="zh-CN"/>
        </w:rPr>
        <w:t>humanity in space.</w:t>
      </w:r>
      <w:r w:rsidRPr="00533B4C">
        <w:rPr>
          <w:rFonts w:ascii="Times New Roman" w:eastAsia="Times New Roman" w:hAnsi="Times New Roman" w:cs="Times New Roman"/>
          <w:b/>
          <w:bCs/>
          <w:color w:val="000000"/>
          <w:u w:val="single"/>
          <w:lang w:eastAsia="zh-CN"/>
        </w:rPr>
        <w:t xml:space="preserve"> </w:t>
      </w:r>
      <w:r w:rsidRPr="00533B4C">
        <w:rPr>
          <w:rFonts w:ascii="Times New Roman" w:eastAsia="Times New Roman" w:hAnsi="Times New Roman" w:cs="Times New Roman"/>
          <w:color w:val="000000"/>
          <w:sz w:val="10"/>
          <w:szCs w:val="10"/>
          <w:lang w:eastAsia="zh-CN"/>
        </w:rPr>
        <w:t xml:space="preserve">During a July 25 hearing of the Subcommittee on Space, Science, and Competitiveness titled “Destination Mars – Putting American Boots on the Surface of the Red Planet,” subcommittee head, Texas Sen. Ted Cruz said that he believes that the first </w:t>
      </w:r>
      <w:proofErr w:type="spellStart"/>
      <w:r w:rsidRPr="00533B4C">
        <w:rPr>
          <w:rFonts w:ascii="Times New Roman" w:eastAsia="Times New Roman" w:hAnsi="Times New Roman" w:cs="Times New Roman"/>
          <w:color w:val="000000"/>
          <w:sz w:val="10"/>
          <w:szCs w:val="10"/>
          <w:lang w:eastAsia="zh-CN"/>
        </w:rPr>
        <w:t>trillionaire</w:t>
      </w:r>
      <w:proofErr w:type="spellEnd"/>
      <w:r w:rsidRPr="00533B4C">
        <w:rPr>
          <w:rFonts w:ascii="Times New Roman" w:eastAsia="Times New Roman" w:hAnsi="Times New Roman" w:cs="Times New Roman"/>
          <w:color w:val="000000"/>
          <w:sz w:val="10"/>
          <w:szCs w:val="10"/>
          <w:lang w:eastAsia="zh-CN"/>
        </w:rPr>
        <w:t xml:space="preserve"> on earth will make their money from space exploration. “I don’t know who it will be, and I don’t know what they will discover, or what they will accomplish,” Cruz said. “But I think it is every bit as vast and promising a frontier as the New World was some centuries ago.” “You could argue that the effort to colonize space is likely to involve new forms of inequality: shifts in tax revenues and administrative priorities devoted to that,” said Michael Ralph, a professor of anthropology at NYU.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in order to gather natural resources that would power up their economies. </w:t>
      </w:r>
      <w:r w:rsidRPr="00533B4C">
        <w:rPr>
          <w:rFonts w:ascii="Times New Roman" w:eastAsia="Times New Roman" w:hAnsi="Times New Roman" w:cs="Times New Roman"/>
          <w:b/>
          <w:bCs/>
          <w:color w:val="000000"/>
          <w:u w:val="single"/>
          <w:lang w:eastAsia="zh-CN"/>
        </w:rPr>
        <w:t xml:space="preserve">By </w:t>
      </w:r>
      <w:r w:rsidRPr="00533B4C">
        <w:rPr>
          <w:rFonts w:ascii="Times New Roman" w:eastAsia="Times New Roman" w:hAnsi="Times New Roman" w:cs="Times New Roman"/>
          <w:b/>
          <w:bCs/>
          <w:color w:val="000000"/>
          <w:u w:val="single"/>
          <w:shd w:val="clear" w:color="auto" w:fill="00FF00"/>
          <w:lang w:eastAsia="zh-CN"/>
        </w:rPr>
        <w:t>stealing the land</w:t>
      </w:r>
      <w:r w:rsidRPr="00533B4C">
        <w:rPr>
          <w:rFonts w:ascii="Times New Roman" w:eastAsia="Times New Roman" w:hAnsi="Times New Roman" w:cs="Times New Roman"/>
          <w:b/>
          <w:bCs/>
          <w:color w:val="000000"/>
          <w:u w:val="single"/>
          <w:lang w:eastAsia="zh-CN"/>
        </w:rPr>
        <w:t xml:space="preserve"> that made this resource extraction possible, </w:t>
      </w:r>
      <w:r w:rsidRPr="00533B4C">
        <w:rPr>
          <w:rFonts w:ascii="Times New Roman" w:eastAsia="Times New Roman" w:hAnsi="Times New Roman" w:cs="Times New Roman"/>
          <w:b/>
          <w:bCs/>
          <w:color w:val="000000"/>
          <w:u w:val="single"/>
          <w:shd w:val="clear" w:color="auto" w:fill="00FF00"/>
          <w:lang w:eastAsia="zh-CN"/>
        </w:rPr>
        <w:t>colonizers used genocide, enslavement,</w:t>
      </w:r>
      <w:r w:rsidRPr="00533B4C">
        <w:rPr>
          <w:rFonts w:ascii="Times New Roman" w:eastAsia="Times New Roman" w:hAnsi="Times New Roman" w:cs="Times New Roman"/>
          <w:b/>
          <w:bCs/>
          <w:color w:val="000000"/>
          <w:u w:val="single"/>
          <w:lang w:eastAsia="zh-CN"/>
        </w:rPr>
        <w:t xml:space="preserve"> biological weaponry, and warfare and </w:t>
      </w:r>
      <w:r w:rsidRPr="00533B4C">
        <w:rPr>
          <w:rFonts w:ascii="Times New Roman" w:eastAsia="Times New Roman" w:hAnsi="Times New Roman" w:cs="Times New Roman"/>
          <w:b/>
          <w:bCs/>
          <w:color w:val="000000"/>
          <w:u w:val="single"/>
          <w:shd w:val="clear" w:color="auto" w:fill="00FF00"/>
          <w:lang w:eastAsia="zh-CN"/>
        </w:rPr>
        <w:t>that resulted in the deaths of tens of millions of indigenous people living in the “New World.”</w:t>
      </w:r>
      <w:r w:rsidRPr="00533B4C">
        <w:rPr>
          <w:rFonts w:ascii="Times New Roman" w:eastAsia="Times New Roman" w:hAnsi="Times New Roman" w:cs="Times New Roman"/>
          <w:b/>
          <w:bCs/>
          <w:color w:val="000000"/>
          <w:u w:val="single"/>
          <w:lang w:eastAsia="zh-CN"/>
        </w:rPr>
        <w:t xml:space="preserve"> </w:t>
      </w:r>
      <w:r w:rsidRPr="00533B4C">
        <w:rPr>
          <w:rFonts w:ascii="Times New Roman" w:eastAsia="Times New Roman" w:hAnsi="Times New Roman" w:cs="Times New Roman"/>
          <w:color w:val="000000"/>
          <w:sz w:val="10"/>
          <w:szCs w:val="10"/>
          <w:lang w:eastAsia="zh-CN"/>
        </w:rPr>
        <w:t xml:space="preserve">The concept of race, and therefore racism, was invented as a way of justifying their violence and legitimizing a hierarchy of race-divided labor. Based off of what we know right now, the Moon and Mars are devoid of life, so this colonizing language is not actually putting other beings at risk. </w:t>
      </w:r>
      <w:r w:rsidRPr="00533B4C">
        <w:rPr>
          <w:rFonts w:ascii="Times New Roman" w:eastAsia="Times New Roman" w:hAnsi="Times New Roman" w:cs="Times New Roman"/>
          <w:b/>
          <w:bCs/>
          <w:color w:val="000000"/>
          <w:u w:val="single"/>
          <w:lang w:eastAsia="zh-CN"/>
        </w:rPr>
        <w:t xml:space="preserve">But, there is the </w:t>
      </w:r>
      <w:r w:rsidRPr="00533B4C">
        <w:rPr>
          <w:rFonts w:ascii="Times New Roman" w:eastAsia="Times New Roman" w:hAnsi="Times New Roman" w:cs="Times New Roman"/>
          <w:b/>
          <w:bCs/>
          <w:color w:val="000000"/>
          <w:u w:val="single"/>
          <w:shd w:val="clear" w:color="auto" w:fill="00FF00"/>
          <w:lang w:eastAsia="zh-CN"/>
        </w:rPr>
        <w:t>risk that the same racist mythology used to justify violence</w:t>
      </w:r>
      <w:r w:rsidRPr="00533B4C">
        <w:rPr>
          <w:rFonts w:ascii="Times New Roman" w:eastAsia="Times New Roman" w:hAnsi="Times New Roman" w:cs="Times New Roman"/>
          <w:b/>
          <w:bCs/>
          <w:color w:val="000000"/>
          <w:u w:val="single"/>
          <w:lang w:eastAsia="zh-CN"/>
        </w:rPr>
        <w:t xml:space="preserve"> and inequality on earth — such as the use of frontier, “cowboy” mythology to condone and promote the murder and displacement of indigenous people in the American West — </w:t>
      </w:r>
      <w:r w:rsidRPr="00533B4C">
        <w:rPr>
          <w:rFonts w:ascii="Times New Roman" w:eastAsia="Times New Roman" w:hAnsi="Times New Roman" w:cs="Times New Roman"/>
          <w:b/>
          <w:bCs/>
          <w:color w:val="000000"/>
          <w:u w:val="single"/>
          <w:shd w:val="clear" w:color="auto" w:fill="00FF00"/>
          <w:lang w:eastAsia="zh-CN"/>
        </w:rPr>
        <w:t>will be used to justify missions to space.</w:t>
      </w:r>
      <w:r w:rsidRPr="00533B4C">
        <w:rPr>
          <w:rFonts w:ascii="Times New Roman" w:eastAsia="Times New Roman" w:hAnsi="Times New Roman" w:cs="Times New Roman"/>
          <w:b/>
          <w:bCs/>
          <w:color w:val="000000"/>
          <w:u w:val="single"/>
          <w:lang w:eastAsia="zh-CN"/>
        </w:rPr>
        <w:t xml:space="preserve"> In a future where humans potentially do live on non-earth planets, that same racist mythology would carry through to who is allowed to exist on, and benefit from, extraterrestrial spaces.</w:t>
      </w:r>
      <w:r w:rsidRPr="00533B4C">
        <w:rPr>
          <w:rFonts w:ascii="Times New Roman" w:eastAsia="Times New Roman" w:hAnsi="Times New Roman" w:cs="Times New Roman"/>
          <w:color w:val="000000"/>
          <w:sz w:val="10"/>
          <w:szCs w:val="10"/>
          <w:lang w:eastAsia="zh-CN"/>
        </w:rPr>
        <w:t xml:space="preserve"> On Earth, and in the United States specifically, </w:t>
      </w:r>
      <w:r w:rsidRPr="00533B4C">
        <w:rPr>
          <w:rFonts w:ascii="Times New Roman" w:eastAsia="Times New Roman" w:hAnsi="Times New Roman" w:cs="Times New Roman"/>
          <w:b/>
          <w:bCs/>
          <w:color w:val="000000"/>
          <w:u w:val="single"/>
          <w:lang w:eastAsia="zh-CN"/>
        </w:rPr>
        <w:t>the ideal of a merit-based society has been used to justify race-blind hiring policies that fail to account for, say, the implicit bias against black or Asian-sounding names, or the legacy of segregation, which continues to make children of color more vulnerable to attending underfunded schools.</w:t>
      </w:r>
      <w:r w:rsidRPr="00533B4C">
        <w:rPr>
          <w:rFonts w:ascii="Times New Roman" w:eastAsia="Times New Roman" w:hAnsi="Times New Roman" w:cs="Times New Roman"/>
          <w:color w:val="000000"/>
          <w:sz w:val="10"/>
          <w:szCs w:val="10"/>
          <w:lang w:eastAsia="zh-CN"/>
        </w:rPr>
        <w:t xml:space="preserve"> Narratives of “law and order” have also been used to justify racial profiling and harsher prison sentences for people of color than for white people who commit the same crimes. Not nearly enough work has been done here on Earth to ensure that these structural inequalities wouldn’t carry through. “Those narratives do carry specific implications about how people living on other worlds might be structured,” </w:t>
      </w:r>
      <w:proofErr w:type="spellStart"/>
      <w:r w:rsidRPr="00533B4C">
        <w:rPr>
          <w:rFonts w:ascii="Times New Roman" w:eastAsia="Times New Roman" w:hAnsi="Times New Roman" w:cs="Times New Roman"/>
          <w:color w:val="000000"/>
          <w:sz w:val="10"/>
          <w:szCs w:val="10"/>
          <w:lang w:eastAsia="zh-CN"/>
        </w:rPr>
        <w:t>Lucianne</w:t>
      </w:r>
      <w:proofErr w:type="spellEnd"/>
      <w:r w:rsidRPr="00533B4C">
        <w:rPr>
          <w:rFonts w:ascii="Times New Roman" w:eastAsia="Times New Roman" w:hAnsi="Times New Roman" w:cs="Times New Roman"/>
          <w:color w:val="000000"/>
          <w:sz w:val="10"/>
          <w:szCs w:val="10"/>
          <w:lang w:eastAsia="zh-CN"/>
        </w:rPr>
        <w:t xml:space="preserve"> </w:t>
      </w:r>
      <w:proofErr w:type="spellStart"/>
      <w:r w:rsidRPr="00533B4C">
        <w:rPr>
          <w:rFonts w:ascii="Times New Roman" w:eastAsia="Times New Roman" w:hAnsi="Times New Roman" w:cs="Times New Roman"/>
          <w:color w:val="000000"/>
          <w:sz w:val="10"/>
          <w:szCs w:val="10"/>
          <w:lang w:eastAsia="zh-CN"/>
        </w:rPr>
        <w:t>Walkowicz</w:t>
      </w:r>
      <w:proofErr w:type="spellEnd"/>
      <w:r w:rsidRPr="00533B4C">
        <w:rPr>
          <w:rFonts w:ascii="Times New Roman" w:eastAsia="Times New Roman" w:hAnsi="Times New Roman" w:cs="Times New Roman"/>
          <w:color w:val="000000"/>
          <w:sz w:val="10"/>
          <w:szCs w:val="10"/>
          <w:lang w:eastAsia="zh-CN"/>
        </w:rPr>
        <w:t xml:space="preserve">, the current Chair of Astrobiology at the Library of Congress, told The Outline. </w:t>
      </w:r>
      <w:proofErr w:type="spellStart"/>
      <w:r w:rsidRPr="00533B4C">
        <w:rPr>
          <w:rFonts w:ascii="Times New Roman" w:eastAsia="Times New Roman" w:hAnsi="Times New Roman" w:cs="Times New Roman"/>
          <w:color w:val="000000"/>
          <w:sz w:val="10"/>
          <w:szCs w:val="10"/>
          <w:lang w:eastAsia="zh-CN"/>
        </w:rPr>
        <w:t>Walkowicz</w:t>
      </w:r>
      <w:proofErr w:type="spellEnd"/>
      <w:r w:rsidRPr="00533B4C">
        <w:rPr>
          <w:rFonts w:ascii="Times New Roman" w:eastAsia="Times New Roman" w:hAnsi="Times New Roman" w:cs="Times New Roman"/>
          <w:color w:val="000000"/>
          <w:sz w:val="10"/>
          <w:szCs w:val="10"/>
          <w:lang w:eastAsia="zh-CN"/>
        </w:rPr>
        <w:t xml:space="preserve"> organized the Decolonizing Mars Conference that took place on June 27 as well as a public follow-up event planned for September, to discuss how colonial language is shaping our potential future in space. “Space is not just built for nothing, it’s built for people.” </w:t>
      </w:r>
      <w:r w:rsidRPr="00533B4C">
        <w:rPr>
          <w:rFonts w:ascii="Times New Roman" w:eastAsia="Times New Roman" w:hAnsi="Times New Roman" w:cs="Times New Roman"/>
          <w:b/>
          <w:bCs/>
          <w:color w:val="000000"/>
          <w:u w:val="single"/>
          <w:lang w:eastAsia="zh-CN"/>
        </w:rPr>
        <w:t xml:space="preserve">When we think about humanity’s potential to exist on other planets, it’s important to consider who won’t have access to space, in part due to a total lack of concern over these issues by people who are able to access it. Amazon CEO Jeff Bezos intends to make space a place for the rich to use for adventure leisure, and SpaceX/Tesla founder Elon Musk has proposed that a Martian “colony” can save a selection of humanity from the collapse of civilization in some World War III scenario. </w:t>
      </w:r>
      <w:r w:rsidRPr="00533B4C">
        <w:rPr>
          <w:rFonts w:ascii="Times New Roman" w:eastAsia="Times New Roman" w:hAnsi="Times New Roman" w:cs="Times New Roman"/>
          <w:color w:val="000000"/>
          <w:sz w:val="10"/>
          <w:szCs w:val="10"/>
          <w:lang w:eastAsia="zh-CN"/>
        </w:rPr>
        <w:t xml:space="preserve">Granted, right now, these are just words from billionaires who want to excite the public about their business ventures. But they suggest that if the economically and socially vulnerable are priced out of a life-saving journey from Earth, it is a justifiable loss. “All of these things that are </w:t>
      </w:r>
      <w:proofErr w:type="spellStart"/>
      <w:r w:rsidRPr="00533B4C">
        <w:rPr>
          <w:rFonts w:ascii="Times New Roman" w:eastAsia="Times New Roman" w:hAnsi="Times New Roman" w:cs="Times New Roman"/>
          <w:color w:val="000000"/>
          <w:sz w:val="10"/>
          <w:szCs w:val="10"/>
          <w:lang w:eastAsia="zh-CN"/>
        </w:rPr>
        <w:t>said</w:t>
      </w:r>
      <w:proofErr w:type="spellEnd"/>
      <w:r w:rsidRPr="00533B4C">
        <w:rPr>
          <w:rFonts w:ascii="Times New Roman" w:eastAsia="Times New Roman" w:hAnsi="Times New Roman" w:cs="Times New Roman"/>
          <w:color w:val="000000"/>
          <w:sz w:val="10"/>
          <w:szCs w:val="10"/>
          <w:lang w:eastAsia="zh-CN"/>
        </w:rPr>
        <w:t xml:space="preserve"> off the cuff [by billionaires] have some implications that are concrete and count some people in, and some people out,” </w:t>
      </w:r>
      <w:proofErr w:type="spellStart"/>
      <w:r w:rsidRPr="00533B4C">
        <w:rPr>
          <w:rFonts w:ascii="Times New Roman" w:eastAsia="Times New Roman" w:hAnsi="Times New Roman" w:cs="Times New Roman"/>
          <w:color w:val="000000"/>
          <w:sz w:val="10"/>
          <w:szCs w:val="10"/>
          <w:lang w:eastAsia="zh-CN"/>
        </w:rPr>
        <w:t>Walkowicz</w:t>
      </w:r>
      <w:proofErr w:type="spellEnd"/>
      <w:r w:rsidRPr="00533B4C">
        <w:rPr>
          <w:rFonts w:ascii="Times New Roman" w:eastAsia="Times New Roman" w:hAnsi="Times New Roman" w:cs="Times New Roman"/>
          <w:color w:val="000000"/>
          <w:sz w:val="10"/>
          <w:szCs w:val="10"/>
          <w:lang w:eastAsia="zh-CN"/>
        </w:rPr>
        <w:t xml:space="preserve"> said. Part of that concern is fueled by the fact that Cruz and Pence have presented the path to settling space as one that will be privately funded, but lead by the U.S. government. In the Destination Mars subcommittee </w:t>
      </w:r>
      <w:r w:rsidRPr="00533B4C">
        <w:rPr>
          <w:rFonts w:ascii="Times New Roman" w:eastAsia="Times New Roman" w:hAnsi="Times New Roman" w:cs="Times New Roman"/>
          <w:color w:val="000000"/>
          <w:sz w:val="10"/>
          <w:szCs w:val="10"/>
          <w:lang w:eastAsia="zh-CN"/>
        </w:rPr>
        <w:lastRenderedPageBreak/>
        <w:t xml:space="preserve">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t>
      </w:r>
      <w:r w:rsidRPr="00533B4C">
        <w:rPr>
          <w:rFonts w:ascii="Times New Roman" w:eastAsia="Times New Roman" w:hAnsi="Times New Roman" w:cs="Times New Roman"/>
          <w:b/>
          <w:bCs/>
          <w:color w:val="000000"/>
          <w:u w:val="single"/>
          <w:lang w:eastAsia="zh-CN"/>
        </w:rPr>
        <w:t xml:space="preserve">“While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w:t>
      </w:r>
      <w:proofErr w:type="gramStart"/>
      <w:r w:rsidRPr="00533B4C">
        <w:rPr>
          <w:rFonts w:ascii="Times New Roman" w:eastAsia="Times New Roman" w:hAnsi="Times New Roman" w:cs="Times New Roman"/>
          <w:b/>
          <w:bCs/>
          <w:color w:val="000000"/>
          <w:u w:val="single"/>
          <w:lang w:eastAsia="zh-CN"/>
        </w:rPr>
        <w:t>frontier.</w:t>
      </w:r>
      <w:proofErr w:type="gramEnd"/>
      <w:r w:rsidRPr="00533B4C">
        <w:rPr>
          <w:rFonts w:ascii="Times New Roman" w:eastAsia="Times New Roman" w:hAnsi="Times New Roman" w:cs="Times New Roman"/>
          <w:b/>
          <w:bCs/>
          <w:color w:val="000000"/>
          <w:u w:val="single"/>
          <w:lang w:eastAsia="zh-CN"/>
        </w:rPr>
        <w:t>”</w:t>
      </w:r>
      <w:r w:rsidRPr="00533B4C">
        <w:rPr>
          <w:rFonts w:ascii="Times New Roman" w:eastAsia="Times New Roman" w:hAnsi="Times New Roman" w:cs="Times New Roman"/>
          <w:color w:val="000000"/>
          <w:sz w:val="10"/>
          <w:szCs w:val="10"/>
          <w:lang w:eastAsia="zh-CN"/>
        </w:rPr>
        <w:t xml:space="preserve"> This approach to public-private partnerships directly mirrors colonist practices. For instance, the British East India Company violently colonized parts of India on behalf of the company, but over time, ownership of the stolen land shifted to Great Britain.</w:t>
      </w:r>
    </w:p>
    <w:p w:rsidR="00533B4C" w:rsidRPr="00533B4C" w:rsidRDefault="00533B4C" w:rsidP="00533B4C">
      <w:pPr>
        <w:spacing w:before="240" w:after="0" w:line="240" w:lineRule="auto"/>
        <w:rPr>
          <w:rFonts w:ascii="Times New Roman" w:eastAsia="Times New Roman" w:hAnsi="Times New Roman" w:cs="Times New Roman"/>
          <w:sz w:val="24"/>
          <w:szCs w:val="24"/>
          <w:lang w:eastAsia="zh-CN"/>
        </w:rPr>
      </w:pPr>
      <w:r w:rsidRPr="00533B4C">
        <w:rPr>
          <w:rFonts w:ascii="Times New Roman" w:eastAsia="Times New Roman" w:hAnsi="Times New Roman" w:cs="Times New Roman"/>
          <w:color w:val="000000"/>
          <w:sz w:val="14"/>
          <w:szCs w:val="14"/>
          <w:lang w:eastAsia="zh-CN"/>
        </w:rPr>
        <w:t xml:space="preserve">While these risks feel a part of a </w:t>
      </w:r>
      <w:proofErr w:type="spellStart"/>
      <w:r w:rsidRPr="00533B4C">
        <w:rPr>
          <w:rFonts w:ascii="Times New Roman" w:eastAsia="Times New Roman" w:hAnsi="Times New Roman" w:cs="Times New Roman"/>
          <w:color w:val="000000"/>
          <w:sz w:val="14"/>
          <w:szCs w:val="14"/>
          <w:lang w:eastAsia="zh-CN"/>
        </w:rPr>
        <w:t>far away</w:t>
      </w:r>
      <w:proofErr w:type="spellEnd"/>
      <w:r w:rsidRPr="00533B4C">
        <w:rPr>
          <w:rFonts w:ascii="Times New Roman" w:eastAsia="Times New Roman" w:hAnsi="Times New Roman" w:cs="Times New Roman"/>
          <w:color w:val="000000"/>
          <w:sz w:val="14"/>
          <w:szCs w:val="14"/>
          <w:lang w:eastAsia="zh-CN"/>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t>
      </w:r>
      <w:proofErr w:type="spellStart"/>
      <w:r w:rsidRPr="00533B4C">
        <w:rPr>
          <w:rFonts w:ascii="Times New Roman" w:eastAsia="Times New Roman" w:hAnsi="Times New Roman" w:cs="Times New Roman"/>
          <w:color w:val="000000"/>
          <w:sz w:val="14"/>
          <w:szCs w:val="14"/>
          <w:lang w:eastAsia="zh-CN"/>
        </w:rPr>
        <w:t>Walkowicz</w:t>
      </w:r>
      <w:proofErr w:type="spellEnd"/>
      <w:r w:rsidRPr="00533B4C">
        <w:rPr>
          <w:rFonts w:ascii="Times New Roman" w:eastAsia="Times New Roman" w:hAnsi="Times New Roman" w:cs="Times New Roman"/>
          <w:color w:val="000000"/>
          <w:sz w:val="14"/>
          <w:szCs w:val="14"/>
          <w:lang w:eastAsia="zh-CN"/>
        </w:rPr>
        <w:t xml:space="preserve"> said that the social and economic legacy of colonization is ignored. By using narratives of adventurism and heroics, white Americans were able to convince other white Americans that they were not only entitled to steal and conquest land and persons, but that it was their destiny. Ralph said to The Outline that this mythology remains central to the way Americans conceptualize their history and culture. </w:t>
      </w:r>
      <w:r w:rsidRPr="00533B4C">
        <w:rPr>
          <w:rFonts w:ascii="Times New Roman" w:eastAsia="Times New Roman" w:hAnsi="Times New Roman" w:cs="Times New Roman"/>
          <w:color w:val="000000"/>
          <w:sz w:val="14"/>
          <w:szCs w:val="14"/>
          <w:shd w:val="clear" w:color="auto" w:fill="00FF00"/>
          <w:lang w:eastAsia="zh-CN"/>
        </w:rPr>
        <w:t>“</w:t>
      </w:r>
      <w:r w:rsidRPr="00533B4C">
        <w:rPr>
          <w:rFonts w:ascii="Times New Roman" w:eastAsia="Times New Roman" w:hAnsi="Times New Roman" w:cs="Times New Roman"/>
          <w:b/>
          <w:bCs/>
          <w:color w:val="000000"/>
          <w:u w:val="single"/>
          <w:shd w:val="clear" w:color="auto" w:fill="00FF00"/>
          <w:lang w:eastAsia="zh-CN"/>
        </w:rPr>
        <w:t>Colonization is portrayed as a heroic conquest,</w:t>
      </w:r>
      <w:r w:rsidRPr="00533B4C">
        <w:rPr>
          <w:rFonts w:ascii="Times New Roman" w:eastAsia="Times New Roman" w:hAnsi="Times New Roman" w:cs="Times New Roman"/>
          <w:color w:val="000000"/>
          <w:sz w:val="14"/>
          <w:szCs w:val="14"/>
          <w:shd w:val="clear" w:color="auto" w:fill="00FF00"/>
          <w:lang w:eastAsia="zh-CN"/>
        </w:rPr>
        <w:t>”</w:t>
      </w:r>
      <w:r w:rsidRPr="00533B4C">
        <w:rPr>
          <w:rFonts w:ascii="Times New Roman" w:eastAsia="Times New Roman" w:hAnsi="Times New Roman" w:cs="Times New Roman"/>
          <w:color w:val="000000"/>
          <w:sz w:val="14"/>
          <w:szCs w:val="14"/>
          <w:lang w:eastAsia="zh-CN"/>
        </w:rPr>
        <w:t xml:space="preserve"> Ralph said. “These practices are</w:t>
      </w:r>
      <w:r w:rsidRPr="00533B4C">
        <w:rPr>
          <w:rFonts w:ascii="Times New Roman" w:eastAsia="Times New Roman" w:hAnsi="Times New Roman" w:cs="Times New Roman"/>
          <w:b/>
          <w:bCs/>
          <w:color w:val="000000"/>
          <w:u w:val="single"/>
          <w:lang w:eastAsia="zh-CN"/>
        </w:rPr>
        <w:t xml:space="preserve"> </w:t>
      </w:r>
      <w:r w:rsidRPr="00533B4C">
        <w:rPr>
          <w:rFonts w:ascii="Times New Roman" w:eastAsia="Times New Roman" w:hAnsi="Times New Roman" w:cs="Times New Roman"/>
          <w:b/>
          <w:bCs/>
          <w:color w:val="000000"/>
          <w:u w:val="single"/>
          <w:shd w:val="clear" w:color="auto" w:fill="00FF00"/>
          <w:lang w:eastAsia="zh-CN"/>
        </w:rPr>
        <w:t>framed as central to American identity</w:t>
      </w:r>
      <w:r w:rsidRPr="00533B4C">
        <w:rPr>
          <w:rFonts w:ascii="Times New Roman" w:eastAsia="Times New Roman" w:hAnsi="Times New Roman" w:cs="Times New Roman"/>
          <w:color w:val="000000"/>
          <w:sz w:val="14"/>
          <w:szCs w:val="14"/>
          <w:shd w:val="clear" w:color="auto" w:fill="00FF00"/>
          <w:lang w:eastAsia="zh-CN"/>
        </w:rPr>
        <w:t xml:space="preserve">, </w:t>
      </w:r>
      <w:r w:rsidRPr="00533B4C">
        <w:rPr>
          <w:rFonts w:ascii="Times New Roman" w:eastAsia="Times New Roman" w:hAnsi="Times New Roman" w:cs="Times New Roman"/>
          <w:color w:val="000000"/>
          <w:sz w:val="14"/>
          <w:szCs w:val="14"/>
          <w:lang w:eastAsia="zh-CN"/>
        </w:rPr>
        <w:t xml:space="preserve">essential to governance, politics, and all major social institution. But not depicted as a colonizing that is one caused by violence, displacement, </w:t>
      </w:r>
      <w:proofErr w:type="gramStart"/>
      <w:r w:rsidRPr="00533B4C">
        <w:rPr>
          <w:rFonts w:ascii="Times New Roman" w:eastAsia="Times New Roman" w:hAnsi="Times New Roman" w:cs="Times New Roman"/>
          <w:color w:val="000000"/>
          <w:sz w:val="14"/>
          <w:szCs w:val="14"/>
          <w:lang w:eastAsia="zh-CN"/>
        </w:rPr>
        <w:t>dispossession</w:t>
      </w:r>
      <w:proofErr w:type="gramEnd"/>
      <w:r w:rsidRPr="00533B4C">
        <w:rPr>
          <w:rFonts w:ascii="Times New Roman" w:eastAsia="Times New Roman" w:hAnsi="Times New Roman" w:cs="Times New Roman"/>
          <w:color w:val="000000"/>
          <w:sz w:val="14"/>
          <w:szCs w:val="14"/>
          <w:lang w:eastAsia="zh-CN"/>
        </w:rPr>
        <w:t xml:space="preserve">.” </w:t>
      </w:r>
      <w:r w:rsidRPr="00533B4C">
        <w:rPr>
          <w:rFonts w:ascii="Times New Roman" w:eastAsia="Times New Roman" w:hAnsi="Times New Roman" w:cs="Times New Roman"/>
          <w:b/>
          <w:bCs/>
          <w:color w:val="000000"/>
          <w:u w:val="single"/>
          <w:shd w:val="clear" w:color="auto" w:fill="00FF00"/>
          <w:lang w:eastAsia="zh-CN"/>
        </w:rPr>
        <w:t>Even when people aren’t</w:t>
      </w:r>
      <w:r w:rsidRPr="00533B4C">
        <w:rPr>
          <w:rFonts w:ascii="Times New Roman" w:eastAsia="Times New Roman" w:hAnsi="Times New Roman" w:cs="Times New Roman"/>
          <w:color w:val="000000"/>
          <w:sz w:val="14"/>
          <w:szCs w:val="14"/>
          <w:shd w:val="clear" w:color="auto" w:fill="00FF00"/>
          <w:lang w:eastAsia="zh-CN"/>
        </w:rPr>
        <w:t xml:space="preserve"> </w:t>
      </w:r>
      <w:r w:rsidRPr="00533B4C">
        <w:rPr>
          <w:rFonts w:ascii="Times New Roman" w:eastAsia="Times New Roman" w:hAnsi="Times New Roman" w:cs="Times New Roman"/>
          <w:color w:val="000000"/>
          <w:sz w:val="14"/>
          <w:szCs w:val="14"/>
          <w:lang w:eastAsia="zh-CN"/>
        </w:rPr>
        <w:t>explicitly</w:t>
      </w:r>
      <w:r w:rsidRPr="00533B4C">
        <w:rPr>
          <w:rFonts w:ascii="Times New Roman" w:eastAsia="Times New Roman" w:hAnsi="Times New Roman" w:cs="Times New Roman"/>
          <w:b/>
          <w:bCs/>
          <w:color w:val="000000"/>
          <w:u w:val="single"/>
          <w:lang w:eastAsia="zh-CN"/>
        </w:rPr>
        <w:t xml:space="preserve"> </w:t>
      </w:r>
      <w:r w:rsidRPr="00533B4C">
        <w:rPr>
          <w:rFonts w:ascii="Times New Roman" w:eastAsia="Times New Roman" w:hAnsi="Times New Roman" w:cs="Times New Roman"/>
          <w:b/>
          <w:bCs/>
          <w:color w:val="000000"/>
          <w:u w:val="single"/>
          <w:shd w:val="clear" w:color="auto" w:fill="00FF00"/>
          <w:lang w:eastAsia="zh-CN"/>
        </w:rPr>
        <w:t>referring to settlements in space as “colonies,” they still use the rhetoric of colonizing the New World and the American frontier</w:t>
      </w:r>
      <w:r w:rsidRPr="00533B4C">
        <w:rPr>
          <w:rFonts w:ascii="Times New Roman" w:eastAsia="Times New Roman" w:hAnsi="Times New Roman" w:cs="Times New Roman"/>
          <w:b/>
          <w:bCs/>
          <w:color w:val="000000"/>
          <w:u w:val="single"/>
          <w:lang w:eastAsia="zh-CN"/>
        </w:rPr>
        <w:t xml:space="preserve">, which </w:t>
      </w:r>
      <w:r w:rsidRPr="00533B4C">
        <w:rPr>
          <w:rFonts w:ascii="Times New Roman" w:eastAsia="Times New Roman" w:hAnsi="Times New Roman" w:cs="Times New Roman"/>
          <w:b/>
          <w:bCs/>
          <w:color w:val="000000"/>
          <w:u w:val="single"/>
          <w:shd w:val="clear" w:color="auto" w:fill="00FF00"/>
          <w:lang w:eastAsia="zh-CN"/>
        </w:rPr>
        <w:t>erases the</w:t>
      </w:r>
      <w:r w:rsidRPr="00533B4C">
        <w:rPr>
          <w:rFonts w:ascii="Times New Roman" w:eastAsia="Times New Roman" w:hAnsi="Times New Roman" w:cs="Times New Roman"/>
          <w:b/>
          <w:bCs/>
          <w:color w:val="000000"/>
          <w:u w:val="single"/>
          <w:lang w:eastAsia="zh-CN"/>
        </w:rPr>
        <w:t xml:space="preserve"> stories of </w:t>
      </w:r>
      <w:r w:rsidRPr="00533B4C">
        <w:rPr>
          <w:rFonts w:ascii="Times New Roman" w:eastAsia="Times New Roman" w:hAnsi="Times New Roman" w:cs="Times New Roman"/>
          <w:color w:val="000000"/>
          <w:sz w:val="14"/>
          <w:szCs w:val="14"/>
          <w:lang w:eastAsia="zh-CN"/>
        </w:rPr>
        <w:t xml:space="preserve">and </w:t>
      </w:r>
      <w:r w:rsidRPr="00533B4C">
        <w:rPr>
          <w:rFonts w:ascii="Times New Roman" w:eastAsia="Times New Roman" w:hAnsi="Times New Roman" w:cs="Times New Roman"/>
          <w:b/>
          <w:bCs/>
          <w:color w:val="000000"/>
          <w:u w:val="single"/>
          <w:shd w:val="clear" w:color="auto" w:fill="00FF00"/>
          <w:lang w:eastAsia="zh-CN"/>
        </w:rPr>
        <w:t>violence against the people of color</w:t>
      </w:r>
      <w:r w:rsidRPr="00533B4C">
        <w:rPr>
          <w:rFonts w:ascii="Times New Roman" w:eastAsia="Times New Roman" w:hAnsi="Times New Roman" w:cs="Times New Roman"/>
          <w:b/>
          <w:bCs/>
          <w:color w:val="000000"/>
          <w:u w:val="single"/>
          <w:lang w:eastAsia="zh-CN"/>
        </w:rPr>
        <w:t xml:space="preserve"> who lived and ranched in the region. </w:t>
      </w:r>
      <w:r w:rsidRPr="00533B4C">
        <w:rPr>
          <w:rFonts w:ascii="Times New Roman" w:eastAsia="Times New Roman" w:hAnsi="Times New Roman" w:cs="Times New Roman"/>
          <w:color w:val="000000"/>
          <w:sz w:val="14"/>
          <w:szCs w:val="14"/>
          <w:lang w:eastAsia="zh-CN"/>
        </w:rPr>
        <w:t>But how did this language start being used in the first place?</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after="240" w:line="240" w:lineRule="auto"/>
        <w:rPr>
          <w:rFonts w:ascii="Times New Roman" w:eastAsia="Times New Roman" w:hAnsi="Times New Roman" w:cs="Times New Roman"/>
          <w:sz w:val="24"/>
          <w:szCs w:val="24"/>
          <w:lang w:eastAsia="zh-CN"/>
        </w:rPr>
      </w:pPr>
    </w:p>
    <w:p w:rsidR="00533B4C" w:rsidRPr="00533B4C" w:rsidRDefault="00533B4C" w:rsidP="00533B4C">
      <w:pPr>
        <w:spacing w:line="240" w:lineRule="auto"/>
        <w:jc w:val="center"/>
        <w:rPr>
          <w:rFonts w:ascii="Times New Roman" w:eastAsia="Times New Roman" w:hAnsi="Times New Roman" w:cs="Times New Roman"/>
          <w:sz w:val="24"/>
          <w:szCs w:val="24"/>
          <w:lang w:eastAsia="zh-CN"/>
        </w:rPr>
      </w:pPr>
      <w:r w:rsidRPr="00533B4C">
        <w:rPr>
          <w:rFonts w:ascii="Arial" w:eastAsia="Times New Roman" w:hAnsi="Arial" w:cs="Arial"/>
          <w:b/>
          <w:bCs/>
          <w:i/>
          <w:iCs/>
          <w:color w:val="000000"/>
          <w:sz w:val="24"/>
          <w:szCs w:val="24"/>
          <w:lang w:eastAsia="zh-CN"/>
        </w:rPr>
        <w:t>K</w:t>
      </w:r>
    </w:p>
    <w:p w:rsidR="00533B4C" w:rsidRPr="00533B4C" w:rsidRDefault="00533B4C" w:rsidP="00533B4C">
      <w:pPr>
        <w:spacing w:before="40" w:after="0" w:line="240" w:lineRule="auto"/>
        <w:outlineLvl w:val="3"/>
        <w:rPr>
          <w:rFonts w:ascii="Times New Roman" w:eastAsia="Times New Roman" w:hAnsi="Times New Roman" w:cs="Times New Roman"/>
          <w:b/>
          <w:bCs/>
          <w:sz w:val="24"/>
          <w:szCs w:val="24"/>
          <w:lang w:eastAsia="zh-CN"/>
        </w:rPr>
      </w:pPr>
      <w:r w:rsidRPr="00533B4C">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lang w:eastAsia="zh-CN"/>
        </w:rPr>
        <w:t xml:space="preserve">Kim 1 [Asian] </w:t>
      </w:r>
      <w:r w:rsidRPr="00533B4C">
        <w:rPr>
          <w:rFonts w:eastAsia="Times New Roman" w:cs="Calibri"/>
          <w:color w:val="000000"/>
          <w:sz w:val="28"/>
          <w:szCs w:val="28"/>
          <w:lang w:eastAsia="zh-CN"/>
        </w:rPr>
        <w:t>(Chang-</w:t>
      </w:r>
      <w:proofErr w:type="spellStart"/>
      <w:r w:rsidRPr="00533B4C">
        <w:rPr>
          <w:rFonts w:eastAsia="Times New Roman" w:cs="Calibri"/>
          <w:color w:val="000000"/>
          <w:sz w:val="28"/>
          <w:szCs w:val="28"/>
          <w:lang w:eastAsia="zh-CN"/>
        </w:rPr>
        <w:t>Hee</w:t>
      </w:r>
      <w:proofErr w:type="spellEnd"/>
      <w:r w:rsidRPr="00533B4C">
        <w:rPr>
          <w:rFonts w:eastAsia="Times New Roman" w:cs="Calibri"/>
          <w:color w:val="000000"/>
          <w:sz w:val="28"/>
          <w:szCs w:val="28"/>
          <w:lang w:eastAsia="zh-CN"/>
        </w:rPr>
        <w:t xml:space="preserve"> Kim, The Fantasy of Asian America: Identity, Ideology, and Desire) 2009 </w:t>
      </w:r>
      <w:proofErr w:type="spellStart"/>
      <w:r w:rsidRPr="00533B4C">
        <w:rPr>
          <w:rFonts w:eastAsia="Times New Roman" w:cs="Calibri"/>
          <w:color w:val="000000"/>
          <w:sz w:val="28"/>
          <w:szCs w:val="28"/>
          <w:lang w:eastAsia="zh-CN"/>
        </w:rPr>
        <w:t>klmd</w:t>
      </w:r>
      <w:proofErr w:type="spellEnd"/>
      <w:r w:rsidRPr="00533B4C">
        <w:rPr>
          <w:rFonts w:eastAsia="Times New Roman" w:cs="Calibri"/>
          <w:color w:val="000000"/>
          <w:sz w:val="28"/>
          <w:szCs w:val="28"/>
          <w:lang w:eastAsia="zh-CN"/>
        </w:rPr>
        <w:t xml:space="preserve"> recut/tagged </w:t>
      </w:r>
      <w:proofErr w:type="spellStart"/>
      <w:proofErr w:type="gramStart"/>
      <w:r w:rsidRPr="00533B4C">
        <w:rPr>
          <w:rFonts w:eastAsia="Times New Roman" w:cs="Calibri"/>
          <w:color w:val="000000"/>
          <w:sz w:val="28"/>
          <w:szCs w:val="28"/>
          <w:lang w:eastAsia="zh-CN"/>
        </w:rPr>
        <w:t>Nato</w:t>
      </w:r>
      <w:proofErr w:type="spellEnd"/>
      <w:proofErr w:type="gramEnd"/>
    </w:p>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color w:val="000000"/>
          <w:sz w:val="16"/>
          <w:szCs w:val="16"/>
          <w:lang w:eastAsia="zh-CN"/>
        </w:rPr>
        <w:t xml:space="preserve">Fantasy of </w:t>
      </w:r>
      <w:r w:rsidRPr="00533B4C">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533B4C">
        <w:rPr>
          <w:rFonts w:eastAsia="Times New Roman" w:cs="Calibri"/>
          <w:color w:val="000000"/>
          <w:sz w:val="16"/>
          <w:szCs w:val="16"/>
          <w:lang w:eastAsia="zh-CN"/>
        </w:rPr>
        <w:t>. Frank H. Wu states that “</w:t>
      </w:r>
      <w:r w:rsidRPr="00533B4C">
        <w:rPr>
          <w:rFonts w:eastAsia="Times New Roman" w:cs="Calibri"/>
          <w:color w:val="000000"/>
          <w:sz w:val="28"/>
          <w:szCs w:val="28"/>
          <w:u w:val="single"/>
          <w:shd w:val="clear" w:color="auto" w:fill="00FF00"/>
          <w:lang w:eastAsia="zh-CN"/>
        </w:rPr>
        <w:t>where are you from</w:t>
      </w:r>
      <w:r w:rsidRPr="00533B4C">
        <w:rPr>
          <w:rFonts w:eastAsia="Times New Roman" w:cs="Calibri"/>
          <w:color w:val="000000"/>
          <w:sz w:val="28"/>
          <w:szCs w:val="28"/>
          <w:u w:val="single"/>
          <w:lang w:eastAsia="zh-CN"/>
        </w:rPr>
        <w:t xml:space="preserve">” is a question anyone with an </w:t>
      </w:r>
      <w:r w:rsidRPr="00533B4C">
        <w:rPr>
          <w:rFonts w:eastAsia="Times New Roman" w:cs="Calibri"/>
          <w:color w:val="000000"/>
          <w:sz w:val="28"/>
          <w:szCs w:val="28"/>
          <w:u w:val="single"/>
          <w:shd w:val="clear" w:color="auto" w:fill="00FF00"/>
          <w:lang w:eastAsia="zh-CN"/>
        </w:rPr>
        <w:t>Asian</w:t>
      </w:r>
      <w:r w:rsidRPr="00533B4C">
        <w:rPr>
          <w:rFonts w:eastAsia="Times New Roman" w:cs="Calibri"/>
          <w:color w:val="000000"/>
          <w:sz w:val="28"/>
          <w:szCs w:val="28"/>
          <w:u w:val="single"/>
          <w:lang w:eastAsia="zh-CN"/>
        </w:rPr>
        <w:t xml:space="preserve"> face is </w:t>
      </w:r>
      <w:r w:rsidRPr="00533B4C">
        <w:rPr>
          <w:rFonts w:eastAsia="Times New Roman" w:cs="Calibri"/>
          <w:color w:val="000000"/>
          <w:sz w:val="28"/>
          <w:szCs w:val="28"/>
          <w:u w:val="single"/>
          <w:shd w:val="clear" w:color="auto" w:fill="00FF00"/>
          <w:lang w:eastAsia="zh-CN"/>
        </w:rPr>
        <w:t>continuously asked</w:t>
      </w:r>
      <w:r w:rsidRPr="00533B4C">
        <w:rPr>
          <w:rFonts w:eastAsia="Times New Roman" w:cs="Calibri"/>
          <w:color w:val="000000"/>
          <w:sz w:val="28"/>
          <w:szCs w:val="28"/>
          <w:u w:val="single"/>
          <w:lang w:eastAsia="zh-CN"/>
        </w:rPr>
        <w:t xml:space="preserve"> in the U.S. In his essay “</w:t>
      </w:r>
      <w:r w:rsidRPr="00533B4C">
        <w:rPr>
          <w:rFonts w:eastAsia="Times New Roman" w:cs="Calibri"/>
          <w:color w:val="000000"/>
          <w:sz w:val="28"/>
          <w:szCs w:val="28"/>
          <w:u w:val="single"/>
          <w:shd w:val="clear" w:color="auto" w:fill="00FF00"/>
          <w:lang w:eastAsia="zh-CN"/>
        </w:rPr>
        <w:t>Where Are You Really From</w:t>
      </w:r>
      <w:r w:rsidRPr="00533B4C">
        <w:rPr>
          <w:rFonts w:eastAsia="Times New Roman" w:cs="Calibri"/>
          <w:color w:val="000000"/>
          <w:sz w:val="28"/>
          <w:szCs w:val="28"/>
          <w:u w:val="single"/>
          <w:lang w:eastAsia="zh-CN"/>
        </w:rPr>
        <w:t xml:space="preserve">,” he mentions that </w:t>
      </w:r>
      <w:r w:rsidRPr="00533B4C">
        <w:rPr>
          <w:rFonts w:eastAsia="Times New Roman" w:cs="Calibri"/>
          <w:color w:val="000000"/>
          <w:sz w:val="28"/>
          <w:szCs w:val="28"/>
          <w:u w:val="single"/>
          <w:shd w:val="clear" w:color="auto" w:fill="00FF00"/>
          <w:lang w:eastAsia="zh-CN"/>
        </w:rPr>
        <w:t>Asian Americans’</w:t>
      </w:r>
      <w:r w:rsidRPr="00533B4C">
        <w:rPr>
          <w:rFonts w:eastAsia="Times New Roman" w:cs="Calibri"/>
          <w:color w:val="000000"/>
          <w:sz w:val="28"/>
          <w:szCs w:val="28"/>
          <w:u w:val="single"/>
          <w:lang w:eastAsia="zh-CN"/>
        </w:rPr>
        <w:t xml:space="preserve"> being mistaken for a foreigner has become their routine experience to the extent that they </w:t>
      </w:r>
      <w:r w:rsidRPr="00533B4C">
        <w:rPr>
          <w:rFonts w:eastAsia="Times New Roman" w:cs="Calibri"/>
          <w:color w:val="000000"/>
          <w:sz w:val="28"/>
          <w:szCs w:val="28"/>
          <w:u w:val="single"/>
          <w:shd w:val="clear" w:color="auto" w:fill="00FF00"/>
          <w:lang w:eastAsia="zh-CN"/>
        </w:rPr>
        <w:t>cannot be a real American</w:t>
      </w:r>
      <w:r w:rsidRPr="00533B4C">
        <w:rPr>
          <w:rFonts w:eastAsia="Times New Roman" w:cs="Calibri"/>
          <w:color w:val="000000"/>
          <w:sz w:val="16"/>
          <w:szCs w:val="16"/>
          <w:lang w:eastAsia="zh-CN"/>
        </w:rPr>
        <w:t xml:space="preserve">. </w:t>
      </w:r>
      <w:r w:rsidRPr="00533B4C">
        <w:rPr>
          <w:rFonts w:eastAsia="Times New Roman" w:cs="Calibri"/>
          <w:color w:val="000000"/>
          <w:sz w:val="28"/>
          <w:szCs w:val="28"/>
          <w:u w:val="single"/>
          <w:lang w:eastAsia="zh-CN"/>
        </w:rPr>
        <w:t>In everyday life in the United States,</w:t>
      </w:r>
      <w:r w:rsidRPr="00533B4C">
        <w:rPr>
          <w:rFonts w:eastAsia="Times New Roman" w:cs="Calibri"/>
          <w:color w:val="000000"/>
          <w:sz w:val="16"/>
          <w:szCs w:val="16"/>
          <w:lang w:eastAsia="zh-CN"/>
        </w:rPr>
        <w:t xml:space="preserve"> such awkward situations happen casually and regularly, and </w:t>
      </w:r>
      <w:r w:rsidRPr="00533B4C">
        <w:rPr>
          <w:rFonts w:eastAsia="Times New Roman" w:cs="Calibri"/>
          <w:color w:val="000000"/>
          <w:sz w:val="28"/>
          <w:szCs w:val="28"/>
          <w:u w:val="single"/>
          <w:lang w:eastAsia="zh-CN"/>
        </w:rPr>
        <w:t xml:space="preserve">affect Asians and Asian Americans deeply, </w:t>
      </w:r>
      <w:r w:rsidRPr="00533B4C">
        <w:rPr>
          <w:rFonts w:eastAsia="Times New Roman" w:cs="Calibri"/>
          <w:b/>
          <w:bCs/>
          <w:color w:val="000000"/>
          <w:sz w:val="28"/>
          <w:szCs w:val="28"/>
          <w:u w:val="single"/>
          <w:shd w:val="clear" w:color="auto" w:fill="00FF00"/>
          <w:lang w:eastAsia="zh-CN"/>
        </w:rPr>
        <w:t>placing</w:t>
      </w:r>
      <w:r w:rsidRPr="00533B4C">
        <w:rPr>
          <w:rFonts w:eastAsia="Times New Roman" w:cs="Calibri"/>
          <w:b/>
          <w:bCs/>
          <w:color w:val="000000"/>
          <w:sz w:val="28"/>
          <w:szCs w:val="28"/>
          <w:u w:val="single"/>
          <w:lang w:eastAsia="zh-CN"/>
        </w:rPr>
        <w:t xml:space="preserve"> them in </w:t>
      </w:r>
      <w:r w:rsidRPr="00533B4C">
        <w:rPr>
          <w:rFonts w:eastAsia="Times New Roman" w:cs="Calibri"/>
          <w:b/>
          <w:bCs/>
          <w:color w:val="000000"/>
          <w:sz w:val="28"/>
          <w:szCs w:val="28"/>
          <w:u w:val="single"/>
          <w:shd w:val="clear" w:color="auto" w:fill="00FF00"/>
          <w:lang w:eastAsia="zh-CN"/>
        </w:rPr>
        <w:t>the status of</w:t>
      </w:r>
      <w:r w:rsidRPr="00533B4C">
        <w:rPr>
          <w:rFonts w:eastAsia="Times New Roman" w:cs="Calibri"/>
          <w:b/>
          <w:bCs/>
          <w:color w:val="000000"/>
          <w:sz w:val="28"/>
          <w:szCs w:val="28"/>
          <w:u w:val="single"/>
          <w:lang w:eastAsia="zh-CN"/>
        </w:rPr>
        <w:t xml:space="preserve"> permanent, yet </w:t>
      </w:r>
      <w:r w:rsidRPr="00533B4C">
        <w:rPr>
          <w:rFonts w:eastAsia="Times New Roman" w:cs="Calibri"/>
          <w:b/>
          <w:bCs/>
          <w:color w:val="000000"/>
          <w:sz w:val="28"/>
          <w:szCs w:val="28"/>
          <w:u w:val="single"/>
          <w:shd w:val="clear" w:color="auto" w:fill="00FF00"/>
          <w:lang w:eastAsia="zh-CN"/>
        </w:rPr>
        <w:t>never complete assimilation</w:t>
      </w:r>
      <w:r w:rsidRPr="00533B4C">
        <w:rPr>
          <w:rFonts w:eastAsia="Times New Roman" w:cs="Calibri"/>
          <w:color w:val="000000"/>
          <w:sz w:val="16"/>
          <w:szCs w:val="16"/>
          <w:lang w:eastAsia="zh-CN"/>
        </w:rPr>
        <w:t xml:space="preserve">. Due to the popular circulation of knowledge informed by </w:t>
      </w:r>
      <w:r w:rsidRPr="00533B4C">
        <w:rPr>
          <w:rFonts w:eastAsia="Times New Roman" w:cs="Calibri"/>
          <w:color w:val="000000"/>
          <w:sz w:val="28"/>
          <w:szCs w:val="28"/>
          <w:u w:val="single"/>
          <w:lang w:eastAsia="zh-CN"/>
        </w:rPr>
        <w:t xml:space="preserve">postcolonial studies in academia, the misrecognition of the </w:t>
      </w:r>
      <w:proofErr w:type="gramStart"/>
      <w:r w:rsidRPr="00533B4C">
        <w:rPr>
          <w:rFonts w:eastAsia="Times New Roman" w:cs="Calibri"/>
          <w:color w:val="000000"/>
          <w:sz w:val="28"/>
          <w:szCs w:val="28"/>
          <w:u w:val="single"/>
          <w:lang w:eastAsia="zh-CN"/>
        </w:rPr>
        <w:t>Other</w:t>
      </w:r>
      <w:proofErr w:type="gramEnd"/>
      <w:r w:rsidRPr="00533B4C">
        <w:rPr>
          <w:rFonts w:eastAsia="Times New Roman" w:cs="Calibri"/>
          <w:color w:val="000000"/>
          <w:sz w:val="28"/>
          <w:szCs w:val="28"/>
          <w:u w:val="single"/>
          <w:lang w:eastAsia="zh-CN"/>
        </w:rPr>
        <w:t xml:space="preserve"> has become a constant point of reference to support oppositional positions of “</w:t>
      </w:r>
      <w:proofErr w:type="spellStart"/>
      <w:r w:rsidRPr="00533B4C">
        <w:rPr>
          <w:rFonts w:eastAsia="Times New Roman" w:cs="Calibri"/>
          <w:color w:val="000000"/>
          <w:sz w:val="28"/>
          <w:szCs w:val="28"/>
          <w:u w:val="single"/>
          <w:lang w:eastAsia="zh-CN"/>
        </w:rPr>
        <w:t>minoritized</w:t>
      </w:r>
      <w:proofErr w:type="spellEnd"/>
      <w:r w:rsidRPr="00533B4C">
        <w:rPr>
          <w:rFonts w:eastAsia="Times New Roman" w:cs="Calibri"/>
          <w:color w:val="000000"/>
          <w:sz w:val="28"/>
          <w:szCs w:val="28"/>
          <w:u w:val="single"/>
          <w:lang w:eastAsia="zh-CN"/>
        </w:rPr>
        <w:t>”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533B4C">
        <w:rPr>
          <w:rFonts w:eastAsia="Times New Roman" w:cs="Calibri"/>
          <w:color w:val="000000"/>
          <w:sz w:val="16"/>
          <w:szCs w:val="16"/>
          <w:lang w:eastAsia="zh-CN"/>
        </w:rPr>
        <w:t xml:space="preserve"> 8 Who Killed Vincent Chin? </w:t>
      </w:r>
      <w:proofErr w:type="gramStart"/>
      <w:r w:rsidRPr="00533B4C">
        <w:rPr>
          <w:rFonts w:eastAsia="Times New Roman" w:cs="Calibri"/>
          <w:color w:val="000000"/>
          <w:sz w:val="16"/>
          <w:szCs w:val="16"/>
          <w:lang w:eastAsia="zh-CN"/>
        </w:rPr>
        <w:t>is</w:t>
      </w:r>
      <w:proofErr w:type="gramEnd"/>
      <w:r w:rsidRPr="00533B4C">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533B4C">
        <w:rPr>
          <w:rFonts w:eastAsia="Times New Roman" w:cs="Calibri"/>
          <w:color w:val="000000"/>
          <w:sz w:val="16"/>
          <w:szCs w:val="16"/>
          <w:lang w:eastAsia="zh-CN"/>
        </w:rPr>
        <w:t>Gayatri</w:t>
      </w:r>
      <w:proofErr w:type="spellEnd"/>
      <w:r w:rsidRPr="00533B4C">
        <w:rPr>
          <w:rFonts w:eastAsia="Times New Roman" w:cs="Calibri"/>
          <w:color w:val="000000"/>
          <w:sz w:val="16"/>
          <w:szCs w:val="16"/>
          <w:lang w:eastAsia="zh-CN"/>
        </w:rPr>
        <w:t xml:space="preserve"> C. </w:t>
      </w:r>
      <w:proofErr w:type="spellStart"/>
      <w:r w:rsidRPr="00533B4C">
        <w:rPr>
          <w:rFonts w:eastAsia="Times New Roman" w:cs="Calibri"/>
          <w:color w:val="000000"/>
          <w:sz w:val="28"/>
          <w:szCs w:val="28"/>
          <w:u w:val="single"/>
          <w:lang w:eastAsia="zh-CN"/>
        </w:rPr>
        <w:t>Spivak</w:t>
      </w:r>
      <w:proofErr w:type="spellEnd"/>
      <w:r w:rsidRPr="00533B4C">
        <w:rPr>
          <w:rFonts w:eastAsia="Times New Roman" w:cs="Calibri"/>
          <w:color w:val="000000"/>
          <w:sz w:val="28"/>
          <w:szCs w:val="28"/>
          <w:u w:val="single"/>
          <w:lang w:eastAsia="zh-CN"/>
        </w:rPr>
        <w:t xml:space="preserve"> theorizes the notion of “epistemic violence” in her renowned article “Can the Subaltern Speak?” 31 of signs that </w:t>
      </w:r>
      <w:r w:rsidRPr="00533B4C">
        <w:rPr>
          <w:rFonts w:eastAsia="Times New Roman" w:cs="Calibri"/>
          <w:color w:val="000000"/>
          <w:sz w:val="28"/>
          <w:szCs w:val="28"/>
          <w:u w:val="single"/>
          <w:lang w:eastAsia="zh-CN"/>
        </w:rPr>
        <w:lastRenderedPageBreak/>
        <w:t xml:space="preserve">creates a kind of epistemological gap between our knowledge of ourselves and how we are referred to. The </w:t>
      </w:r>
      <w:r w:rsidRPr="00533B4C">
        <w:rPr>
          <w:rFonts w:eastAsia="Times New Roman" w:cs="Calibri"/>
          <w:color w:val="000000"/>
          <w:sz w:val="28"/>
          <w:szCs w:val="28"/>
          <w:u w:val="single"/>
          <w:shd w:val="clear" w:color="auto" w:fill="00FF00"/>
          <w:lang w:eastAsia="zh-CN"/>
        </w:rPr>
        <w:t>recognition of</w:t>
      </w:r>
      <w:r w:rsidRPr="00533B4C">
        <w:rPr>
          <w:rFonts w:eastAsia="Times New Roman" w:cs="Calibri"/>
          <w:color w:val="000000"/>
          <w:sz w:val="28"/>
          <w:szCs w:val="28"/>
          <w:u w:val="single"/>
          <w:lang w:eastAsia="zh-CN"/>
        </w:rPr>
        <w:t xml:space="preserve"> ones’ </w:t>
      </w:r>
      <w:r w:rsidRPr="00533B4C">
        <w:rPr>
          <w:rFonts w:eastAsia="Times New Roman" w:cs="Calibri"/>
          <w:color w:val="000000"/>
          <w:sz w:val="28"/>
          <w:szCs w:val="28"/>
          <w:u w:val="single"/>
          <w:shd w:val="clear" w:color="auto" w:fill="00FF00"/>
          <w:lang w:eastAsia="zh-CN"/>
        </w:rPr>
        <w:t>identity</w:t>
      </w:r>
      <w:r w:rsidRPr="00533B4C">
        <w:rPr>
          <w:rFonts w:eastAsia="Times New Roman" w:cs="Calibri"/>
          <w:color w:val="000000"/>
          <w:sz w:val="28"/>
          <w:szCs w:val="28"/>
          <w:u w:val="single"/>
          <w:lang w:eastAsia="zh-CN"/>
        </w:rPr>
        <w:t xml:space="preserve"> </w:t>
      </w:r>
      <w:r w:rsidRPr="00533B4C">
        <w:rPr>
          <w:rFonts w:eastAsia="Times New Roman" w:cs="Calibri"/>
          <w:color w:val="000000"/>
          <w:sz w:val="28"/>
          <w:szCs w:val="28"/>
          <w:u w:val="single"/>
          <w:shd w:val="clear" w:color="auto" w:fill="00FF00"/>
          <w:lang w:eastAsia="zh-CN"/>
        </w:rPr>
        <w:t>as Asian</w:t>
      </w:r>
      <w:r w:rsidRPr="00533B4C">
        <w:rPr>
          <w:rFonts w:eastAsia="Times New Roman" w:cs="Calibri"/>
          <w:color w:val="000000"/>
          <w:sz w:val="28"/>
          <w:szCs w:val="28"/>
          <w:u w:val="single"/>
          <w:lang w:eastAsia="zh-CN"/>
        </w:rPr>
        <w:t xml:space="preserve">, for instance, </w:t>
      </w:r>
      <w:r w:rsidRPr="00533B4C">
        <w:rPr>
          <w:rFonts w:eastAsia="Times New Roman" w:cs="Calibri"/>
          <w:color w:val="000000"/>
          <w:sz w:val="28"/>
          <w:szCs w:val="28"/>
          <w:u w:val="single"/>
          <w:shd w:val="clear" w:color="auto" w:fill="00FF00"/>
          <w:lang w:eastAsia="zh-CN"/>
        </w:rPr>
        <w:t>takes place when</w:t>
      </w:r>
      <w:r w:rsidRPr="00533B4C">
        <w:rPr>
          <w:rFonts w:eastAsia="Times New Roman" w:cs="Calibri"/>
          <w:color w:val="000000"/>
          <w:sz w:val="28"/>
          <w:szCs w:val="28"/>
          <w:u w:val="single"/>
          <w:lang w:eastAsia="zh-CN"/>
        </w:rPr>
        <w:t xml:space="preserve"> the </w:t>
      </w:r>
      <w:r w:rsidRPr="00533B4C">
        <w:rPr>
          <w:rFonts w:eastAsia="Times New Roman" w:cs="Calibri"/>
          <w:color w:val="000000"/>
          <w:sz w:val="28"/>
          <w:szCs w:val="28"/>
          <w:u w:val="single"/>
          <w:shd w:val="clear" w:color="auto" w:fill="00FF00"/>
          <w:lang w:eastAsia="zh-CN"/>
        </w:rPr>
        <w:t>public</w:t>
      </w:r>
      <w:r w:rsidRPr="00533B4C">
        <w:rPr>
          <w:rFonts w:eastAsia="Times New Roman" w:cs="Calibri"/>
          <w:color w:val="000000"/>
          <w:sz w:val="28"/>
          <w:szCs w:val="28"/>
          <w:u w:val="single"/>
          <w:lang w:eastAsia="zh-CN"/>
        </w:rPr>
        <w:t xml:space="preserve"> eye </w:t>
      </w:r>
      <w:r w:rsidRPr="00533B4C">
        <w:rPr>
          <w:rFonts w:eastAsia="Times New Roman" w:cs="Calibri"/>
          <w:color w:val="000000"/>
          <w:sz w:val="28"/>
          <w:szCs w:val="28"/>
          <w:u w:val="single"/>
          <w:shd w:val="clear" w:color="auto" w:fill="00FF00"/>
          <w:lang w:eastAsia="zh-CN"/>
        </w:rPr>
        <w:t>sees something in them that does not</w:t>
      </w:r>
      <w:r w:rsidRPr="00533B4C">
        <w:rPr>
          <w:rFonts w:eastAsia="Times New Roman" w:cs="Calibri"/>
          <w:color w:val="000000"/>
          <w:sz w:val="28"/>
          <w:szCs w:val="28"/>
          <w:u w:val="single"/>
          <w:lang w:eastAsia="zh-CN"/>
        </w:rPr>
        <w:t xml:space="preserve"> fully </w:t>
      </w:r>
      <w:r w:rsidRPr="00533B4C">
        <w:rPr>
          <w:rFonts w:eastAsia="Times New Roman" w:cs="Calibri"/>
          <w:color w:val="000000"/>
          <w:sz w:val="28"/>
          <w:szCs w:val="28"/>
          <w:u w:val="single"/>
          <w:shd w:val="clear" w:color="auto" w:fill="00FF00"/>
          <w:lang w:eastAsia="zh-CN"/>
        </w:rPr>
        <w:t>belong to them</w:t>
      </w:r>
      <w:r w:rsidRPr="00533B4C">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533B4C">
        <w:rPr>
          <w:rFonts w:eastAsia="Times New Roman" w:cs="Calibri"/>
          <w:color w:val="000000"/>
          <w:sz w:val="28"/>
          <w:szCs w:val="28"/>
          <w:u w:val="single"/>
          <w:shd w:val="clear" w:color="auto" w:fill="00FF00"/>
          <w:lang w:eastAsia="zh-CN"/>
        </w:rPr>
        <w:t>bodily appearances</w:t>
      </w:r>
      <w:r w:rsidRPr="00533B4C">
        <w:rPr>
          <w:rFonts w:eastAsia="Times New Roman" w:cs="Calibri"/>
          <w:color w:val="000000"/>
          <w:sz w:val="28"/>
          <w:szCs w:val="28"/>
          <w:u w:val="single"/>
          <w:lang w:eastAsia="zh-CN"/>
        </w:rPr>
        <w:t xml:space="preserve"> become </w:t>
      </w:r>
      <w:r w:rsidRPr="00533B4C">
        <w:rPr>
          <w:rFonts w:eastAsia="Times New Roman" w:cs="Calibri"/>
          <w:color w:val="000000"/>
          <w:sz w:val="28"/>
          <w:szCs w:val="28"/>
          <w:u w:val="single"/>
          <w:shd w:val="clear" w:color="auto" w:fill="00FF00"/>
          <w:lang w:eastAsia="zh-CN"/>
        </w:rPr>
        <w:t>determin</w:t>
      </w:r>
      <w:r w:rsidRPr="00533B4C">
        <w:rPr>
          <w:rFonts w:eastAsia="Times New Roman" w:cs="Calibri"/>
          <w:color w:val="000000"/>
          <w:sz w:val="28"/>
          <w:szCs w:val="28"/>
          <w:u w:val="single"/>
          <w:lang w:eastAsia="zh-CN"/>
        </w:rPr>
        <w:t xml:space="preserve">ants of their </w:t>
      </w:r>
      <w:r w:rsidRPr="00533B4C">
        <w:rPr>
          <w:rFonts w:eastAsia="Times New Roman" w:cs="Calibri"/>
          <w:color w:val="000000"/>
          <w:sz w:val="28"/>
          <w:szCs w:val="28"/>
          <w:u w:val="single"/>
          <w:shd w:val="clear" w:color="auto" w:fill="00FF00"/>
          <w:lang w:eastAsia="zh-CN"/>
        </w:rPr>
        <w:t>racial identity</w:t>
      </w:r>
      <w:r w:rsidRPr="00533B4C">
        <w:rPr>
          <w:rFonts w:eastAsia="Times New Roman" w:cs="Calibri"/>
          <w:color w:val="000000"/>
          <w:sz w:val="28"/>
          <w:szCs w:val="28"/>
          <w:u w:val="single"/>
          <w:lang w:eastAsia="zh-CN"/>
        </w:rPr>
        <w:t>, functioning as an abstract</w:t>
      </w:r>
      <w:r w:rsidRPr="00533B4C">
        <w:rPr>
          <w:rFonts w:eastAsia="Times New Roman" w:cs="Calibri"/>
          <w:color w:val="000000"/>
          <w:sz w:val="16"/>
          <w:szCs w:val="16"/>
          <w:lang w:eastAsia="zh-CN"/>
        </w:rPr>
        <w:t xml:space="preserve"> </w:t>
      </w:r>
      <w:r w:rsidRPr="00533B4C">
        <w:rPr>
          <w:rFonts w:eastAsia="Times New Roman" w:cs="Calibri"/>
          <w:color w:val="000000"/>
          <w:sz w:val="28"/>
          <w:szCs w:val="28"/>
          <w:u w:val="single"/>
          <w:lang w:eastAsia="zh-CN"/>
        </w:rPr>
        <w:t xml:space="preserve">sign </w:t>
      </w:r>
      <w:r w:rsidRPr="00533B4C">
        <w:rPr>
          <w:rFonts w:eastAsia="Times New Roman" w:cs="Calibri"/>
          <w:color w:val="000000"/>
          <w:sz w:val="28"/>
          <w:szCs w:val="28"/>
          <w:u w:val="single"/>
          <w:shd w:val="clear" w:color="auto" w:fill="00FF00"/>
          <w:lang w:eastAsia="zh-CN"/>
        </w:rPr>
        <w:t>that automatically refers to</w:t>
      </w:r>
      <w:r w:rsidRPr="00533B4C">
        <w:rPr>
          <w:rFonts w:eastAsia="Times New Roman" w:cs="Calibri"/>
          <w:color w:val="000000"/>
          <w:sz w:val="28"/>
          <w:szCs w:val="28"/>
          <w:u w:val="single"/>
          <w:lang w:eastAsia="zh-CN"/>
        </w:rPr>
        <w:t xml:space="preserve"> some </w:t>
      </w:r>
      <w:r w:rsidRPr="00533B4C">
        <w:rPr>
          <w:rFonts w:eastAsia="Times New Roman" w:cs="Calibri"/>
          <w:color w:val="000000"/>
          <w:sz w:val="28"/>
          <w:szCs w:val="28"/>
          <w:u w:val="single"/>
          <w:shd w:val="clear" w:color="auto" w:fill="00FF00"/>
          <w:lang w:eastAsia="zh-CN"/>
        </w:rPr>
        <w:t>concept of “Asian,” and their ontological being</w:t>
      </w:r>
      <w:r w:rsidRPr="00533B4C">
        <w:rPr>
          <w:rFonts w:eastAsia="Times New Roman" w:cs="Calibri"/>
          <w:color w:val="000000"/>
          <w:sz w:val="28"/>
          <w:szCs w:val="28"/>
          <w:u w:val="single"/>
          <w:lang w:eastAsia="zh-CN"/>
        </w:rPr>
        <w:t xml:space="preserve"> has its meaning only in relation to the conceptualized. Their subjectivity thus </w:t>
      </w:r>
      <w:r w:rsidRPr="00533B4C">
        <w:rPr>
          <w:rFonts w:eastAsia="Times New Roman" w:cs="Calibri"/>
          <w:color w:val="000000"/>
          <w:sz w:val="28"/>
          <w:szCs w:val="28"/>
          <w:u w:val="single"/>
          <w:shd w:val="clear" w:color="auto" w:fill="00FF00"/>
          <w:lang w:eastAsia="zh-CN"/>
        </w:rPr>
        <w:t>becomes regulated by</w:t>
      </w:r>
      <w:r w:rsidRPr="00533B4C">
        <w:rPr>
          <w:rFonts w:eastAsia="Times New Roman" w:cs="Calibri"/>
          <w:color w:val="000000"/>
          <w:sz w:val="28"/>
          <w:szCs w:val="28"/>
          <w:u w:val="single"/>
          <w:lang w:eastAsia="zh-CN"/>
        </w:rPr>
        <w:t xml:space="preserve">, and subject to, </w:t>
      </w:r>
      <w:r w:rsidRPr="00533B4C">
        <w:rPr>
          <w:rFonts w:eastAsia="Times New Roman" w:cs="Calibri"/>
          <w:color w:val="000000"/>
          <w:sz w:val="28"/>
          <w:szCs w:val="28"/>
          <w:u w:val="single"/>
          <w:shd w:val="clear" w:color="auto" w:fill="00FF00"/>
          <w:lang w:eastAsia="zh-CN"/>
        </w:rPr>
        <w:t>the</w:t>
      </w:r>
      <w:r w:rsidRPr="00533B4C">
        <w:rPr>
          <w:rFonts w:eastAsia="Times New Roman" w:cs="Calibri"/>
          <w:color w:val="000000"/>
          <w:sz w:val="28"/>
          <w:szCs w:val="28"/>
          <w:u w:val="single"/>
          <w:lang w:eastAsia="zh-CN"/>
        </w:rPr>
        <w:t xml:space="preserve"> </w:t>
      </w:r>
      <w:proofErr w:type="spellStart"/>
      <w:r w:rsidRPr="00533B4C">
        <w:rPr>
          <w:rFonts w:eastAsia="Times New Roman" w:cs="Calibri"/>
          <w:color w:val="000000"/>
          <w:sz w:val="28"/>
          <w:szCs w:val="28"/>
          <w:u w:val="single"/>
          <w:lang w:eastAsia="zh-CN"/>
        </w:rPr>
        <w:t>pre established</w:t>
      </w:r>
      <w:proofErr w:type="spellEnd"/>
      <w:r w:rsidRPr="00533B4C">
        <w:rPr>
          <w:rFonts w:eastAsia="Times New Roman" w:cs="Calibri"/>
          <w:color w:val="000000"/>
          <w:sz w:val="28"/>
          <w:szCs w:val="28"/>
          <w:u w:val="single"/>
          <w:lang w:eastAsia="zh-CN"/>
        </w:rPr>
        <w:t xml:space="preserve"> </w:t>
      </w:r>
      <w:r w:rsidRPr="00533B4C">
        <w:rPr>
          <w:rFonts w:eastAsia="Times New Roman" w:cs="Calibri"/>
          <w:color w:val="000000"/>
          <w:sz w:val="28"/>
          <w:szCs w:val="28"/>
          <w:u w:val="single"/>
          <w:shd w:val="clear" w:color="auto" w:fill="00FF00"/>
          <w:lang w:eastAsia="zh-CN"/>
        </w:rPr>
        <w:t>system</w:t>
      </w:r>
      <w:r w:rsidRPr="00533B4C">
        <w:rPr>
          <w:rFonts w:eastAsia="Times New Roman" w:cs="Calibri"/>
          <w:color w:val="000000"/>
          <w:sz w:val="28"/>
          <w:szCs w:val="28"/>
          <w:u w:val="single"/>
          <w:lang w:eastAsia="zh-CN"/>
        </w:rPr>
        <w:t xml:space="preserve"> of racial identification insofar as it certifies “who they are.”</w:t>
      </w:r>
      <w:r w:rsidRPr="00533B4C">
        <w:rPr>
          <w:rFonts w:eastAsia="Times New Roman" w:cs="Calibri"/>
          <w:color w:val="000000"/>
          <w:sz w:val="16"/>
          <w:szCs w:val="16"/>
          <w:lang w:eastAsia="zh-CN"/>
        </w:rPr>
        <w:t xml:space="preserve"> It refers to the way in which any Asian American happens to be recognized as Charlie Chan. </w:t>
      </w:r>
      <w:r w:rsidRPr="00533B4C">
        <w:rPr>
          <w:rFonts w:eastAsia="Times New Roman" w:cs="Calibri"/>
          <w:color w:val="000000"/>
          <w:sz w:val="28"/>
          <w:szCs w:val="28"/>
          <w:u w:val="single"/>
          <w:lang w:eastAsia="zh-CN"/>
        </w:rPr>
        <w:t>“Who they are,”</w:t>
      </w:r>
      <w:r w:rsidRPr="00533B4C">
        <w:rPr>
          <w:rFonts w:eastAsia="Times New Roman" w:cs="Calibri"/>
          <w:color w:val="000000"/>
          <w:sz w:val="16"/>
          <w:szCs w:val="16"/>
          <w:lang w:eastAsia="zh-CN"/>
        </w:rPr>
        <w:t xml:space="preserve"> in this sense, </w:t>
      </w:r>
      <w:r w:rsidRPr="00533B4C">
        <w:rPr>
          <w:rFonts w:eastAsia="Times New Roman" w:cs="Calibri"/>
          <w:color w:val="000000"/>
          <w:sz w:val="28"/>
          <w:szCs w:val="28"/>
          <w:u w:val="single"/>
          <w:lang w:eastAsia="zh-CN"/>
        </w:rPr>
        <w:t>indicates,</w:t>
      </w:r>
      <w:r w:rsidRPr="00533B4C">
        <w:rPr>
          <w:rFonts w:eastAsia="Times New Roman" w:cs="Calibri"/>
          <w:color w:val="000000"/>
          <w:sz w:val="16"/>
          <w:szCs w:val="16"/>
          <w:lang w:eastAsia="zh-CN"/>
        </w:rPr>
        <w:t xml:space="preserve"> as Louis Althusser might put it, </w:t>
      </w:r>
      <w:r w:rsidRPr="00533B4C">
        <w:rPr>
          <w:rFonts w:eastAsia="Times New Roman" w:cs="Calibri"/>
          <w:color w:val="000000"/>
          <w:sz w:val="28"/>
          <w:szCs w:val="28"/>
          <w:u w:val="single"/>
          <w:lang w:eastAsia="zh-CN"/>
        </w:rPr>
        <w:t>an ideological subject that the contingent and arbitrary rule of social agreements, however biased, constitutes</w:t>
      </w:r>
      <w:r w:rsidRPr="00533B4C">
        <w:rPr>
          <w:rFonts w:eastAsia="Times New Roman" w:cs="Calibri"/>
          <w:color w:val="000000"/>
          <w:sz w:val="16"/>
          <w:szCs w:val="16"/>
          <w:lang w:eastAsia="zh-CN"/>
        </w:rPr>
        <w:t xml:space="preserve">. It is no wonder that Michael Omi and Howard </w:t>
      </w:r>
      <w:proofErr w:type="spellStart"/>
      <w:r w:rsidRPr="00533B4C">
        <w:rPr>
          <w:rFonts w:eastAsia="Times New Roman" w:cs="Calibri"/>
          <w:color w:val="000000"/>
          <w:sz w:val="16"/>
          <w:szCs w:val="16"/>
          <w:lang w:eastAsia="zh-CN"/>
        </w:rPr>
        <w:t>Winant</w:t>
      </w:r>
      <w:proofErr w:type="spellEnd"/>
      <w:r w:rsidRPr="00533B4C">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533B4C">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533B4C">
        <w:rPr>
          <w:rFonts w:eastAsia="Times New Roman" w:cs="Calibri"/>
          <w:color w:val="000000"/>
          <w:sz w:val="16"/>
          <w:szCs w:val="16"/>
          <w:lang w:eastAsia="zh-CN"/>
        </w:rPr>
        <w:t xml:space="preserve"> They not only </w:t>
      </w:r>
      <w:r w:rsidRPr="00533B4C">
        <w:rPr>
          <w:rFonts w:eastAsia="Times New Roman" w:cs="Calibri"/>
          <w:color w:val="000000"/>
          <w:sz w:val="28"/>
          <w:szCs w:val="28"/>
          <w:u w:val="single"/>
          <w:lang w:eastAsia="zh-CN"/>
        </w:rPr>
        <w:t>represent but also substitute for the imagined totality of their ontological being</w:t>
      </w:r>
      <w:r w:rsidRPr="00533B4C">
        <w:rPr>
          <w:rFonts w:eastAsia="Times New Roman" w:cs="Calibri"/>
          <w:color w:val="000000"/>
          <w:sz w:val="16"/>
          <w:szCs w:val="16"/>
          <w:lang w:eastAsia="zh-CN"/>
        </w:rPr>
        <w:t xml:space="preserve">. In other words, </w:t>
      </w:r>
      <w:r w:rsidRPr="00533B4C">
        <w:rPr>
          <w:rFonts w:eastAsia="Times New Roman" w:cs="Calibri"/>
          <w:color w:val="000000"/>
          <w:sz w:val="28"/>
          <w:szCs w:val="28"/>
          <w:u w:val="single"/>
          <w:lang w:eastAsia="zh-CN"/>
        </w:rPr>
        <w:t xml:space="preserve">their </w:t>
      </w:r>
      <w:proofErr w:type="spellStart"/>
      <w:r w:rsidRPr="00533B4C">
        <w:rPr>
          <w:rFonts w:eastAsia="Times New Roman" w:cs="Calibri"/>
          <w:color w:val="000000"/>
          <w:sz w:val="28"/>
          <w:szCs w:val="28"/>
          <w:u w:val="single"/>
          <w:lang w:eastAsia="zh-CN"/>
        </w:rPr>
        <w:t>identitarian</w:t>
      </w:r>
      <w:proofErr w:type="spellEnd"/>
      <w:r w:rsidRPr="00533B4C">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533B4C">
        <w:rPr>
          <w:rFonts w:eastAsia="Times New Roman" w:cs="Calibri"/>
          <w:color w:val="000000"/>
          <w:sz w:val="16"/>
          <w:szCs w:val="16"/>
          <w:lang w:eastAsia="zh-CN"/>
        </w:rPr>
        <w:t xml:space="preserve">, as a result, </w:t>
      </w:r>
      <w:r w:rsidRPr="00533B4C">
        <w:rPr>
          <w:rFonts w:eastAsia="Times New Roman" w:cs="Calibri"/>
          <w:color w:val="000000"/>
          <w:sz w:val="28"/>
          <w:szCs w:val="28"/>
          <w:u w:val="single"/>
          <w:lang w:eastAsia="zh-CN"/>
        </w:rPr>
        <w:t>occurs beyond their control and will in figuring out their self-identity.</w:t>
      </w:r>
      <w:r w:rsidRPr="00533B4C">
        <w:rPr>
          <w:rFonts w:eastAsia="Times New Roman" w:cs="Calibri"/>
          <w:color w:val="000000"/>
          <w:sz w:val="16"/>
          <w:szCs w:val="16"/>
          <w:lang w:eastAsia="zh-CN"/>
        </w:rPr>
        <w:t xml:space="preserve"> It keeps escaping </w:t>
      </w:r>
      <w:r w:rsidRPr="00533B4C">
        <w:rPr>
          <w:rFonts w:eastAsia="Times New Roman" w:cs="Calibri"/>
          <w:color w:val="000000"/>
          <w:sz w:val="28"/>
          <w:szCs w:val="28"/>
          <w:u w:val="single"/>
          <w:lang w:eastAsia="zh-CN"/>
        </w:rPr>
        <w:t>and defying their basic desire to</w:t>
      </w:r>
      <w:r w:rsidRPr="00533B4C">
        <w:rPr>
          <w:rFonts w:eastAsia="Times New Roman" w:cs="Calibri"/>
          <w:color w:val="000000"/>
          <w:sz w:val="16"/>
          <w:szCs w:val="16"/>
          <w:lang w:eastAsia="zh-CN"/>
        </w:rPr>
        <w:t xml:space="preserve"> 32 </w:t>
      </w:r>
      <w:r w:rsidRPr="00533B4C">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533B4C">
        <w:rPr>
          <w:rFonts w:eastAsia="Times New Roman" w:cs="Calibri"/>
          <w:color w:val="000000"/>
          <w:sz w:val="16"/>
          <w:szCs w:val="16"/>
          <w:lang w:eastAsia="zh-CN"/>
        </w:rPr>
        <w:t xml:space="preserve">. </w:t>
      </w:r>
      <w:r w:rsidRPr="00533B4C">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533B4C">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533B4C">
        <w:rPr>
          <w:rFonts w:eastAsia="Times New Roman" w:cs="Calibri"/>
          <w:b/>
          <w:bCs/>
          <w:color w:val="000000"/>
          <w:sz w:val="28"/>
          <w:szCs w:val="28"/>
          <w:u w:val="single"/>
          <w:lang w:eastAsia="zh-CN"/>
        </w:rPr>
        <w:t>the hegemonic authority of public gaze defines “who they are” as typical of Asian Americans.</w:t>
      </w:r>
      <w:r w:rsidRPr="00533B4C">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533B4C">
        <w:rPr>
          <w:rFonts w:eastAsia="Times New Roman" w:cs="Calibri"/>
          <w:color w:val="000000"/>
          <w:sz w:val="16"/>
          <w:szCs w:val="16"/>
          <w:lang w:eastAsia="zh-CN"/>
        </w:rPr>
        <w:t xml:space="preserve">. Nonetheless, </w:t>
      </w:r>
      <w:r w:rsidRPr="00533B4C">
        <w:rPr>
          <w:rFonts w:eastAsia="Times New Roman" w:cs="Calibri"/>
          <w:color w:val="000000"/>
          <w:sz w:val="28"/>
          <w:szCs w:val="28"/>
          <w:u w:val="single"/>
          <w:shd w:val="clear" w:color="auto" w:fill="00FF00"/>
          <w:lang w:eastAsia="zh-CN"/>
        </w:rPr>
        <w:t>Asian</w:t>
      </w:r>
      <w:r w:rsidRPr="00533B4C">
        <w:rPr>
          <w:rFonts w:eastAsia="Times New Roman" w:cs="Calibri"/>
          <w:color w:val="000000"/>
          <w:sz w:val="28"/>
          <w:szCs w:val="28"/>
          <w:u w:val="single"/>
          <w:lang w:eastAsia="zh-CN"/>
        </w:rPr>
        <w:t xml:space="preserve"> Americans’ </w:t>
      </w:r>
      <w:r w:rsidRPr="00533B4C">
        <w:rPr>
          <w:rFonts w:eastAsia="Times New Roman" w:cs="Calibri"/>
          <w:color w:val="000000"/>
          <w:sz w:val="28"/>
          <w:szCs w:val="28"/>
          <w:u w:val="single"/>
          <w:shd w:val="clear" w:color="auto" w:fill="00FF00"/>
          <w:lang w:eastAsia="zh-CN"/>
        </w:rPr>
        <w:t>bodies</w:t>
      </w:r>
      <w:r w:rsidRPr="00533B4C">
        <w:rPr>
          <w:rFonts w:eastAsia="Times New Roman" w:cs="Calibri"/>
          <w:color w:val="000000"/>
          <w:sz w:val="28"/>
          <w:szCs w:val="28"/>
          <w:u w:val="single"/>
          <w:lang w:eastAsia="zh-CN"/>
        </w:rPr>
        <w:t xml:space="preserve"> superfluously </w:t>
      </w:r>
      <w:r w:rsidRPr="00533B4C">
        <w:rPr>
          <w:rFonts w:eastAsia="Times New Roman" w:cs="Calibri"/>
          <w:color w:val="000000"/>
          <w:sz w:val="28"/>
          <w:szCs w:val="28"/>
          <w:u w:val="single"/>
          <w:shd w:val="clear" w:color="auto" w:fill="00FF00"/>
          <w:lang w:eastAsia="zh-CN"/>
        </w:rPr>
        <w:t>signify</w:t>
      </w:r>
      <w:r w:rsidRPr="00533B4C">
        <w:rPr>
          <w:rFonts w:eastAsia="Times New Roman" w:cs="Calibri"/>
          <w:color w:val="000000"/>
          <w:sz w:val="28"/>
          <w:szCs w:val="28"/>
          <w:u w:val="single"/>
          <w:lang w:eastAsia="zh-CN"/>
        </w:rPr>
        <w:t xml:space="preserve"> something excessive, </w:t>
      </w:r>
      <w:r w:rsidRPr="00533B4C">
        <w:rPr>
          <w:rFonts w:eastAsia="Times New Roman" w:cs="Calibri"/>
          <w:color w:val="000000"/>
          <w:sz w:val="28"/>
          <w:szCs w:val="28"/>
          <w:u w:val="single"/>
          <w:shd w:val="clear" w:color="auto" w:fill="00FF00"/>
          <w:lang w:eastAsia="zh-CN"/>
        </w:rPr>
        <w:t>more than “who they are,”</w:t>
      </w:r>
      <w:r w:rsidRPr="00533B4C">
        <w:rPr>
          <w:rFonts w:eastAsia="Times New Roman" w:cs="Calibri"/>
          <w:color w:val="000000"/>
          <w:sz w:val="28"/>
          <w:szCs w:val="28"/>
          <w:u w:val="single"/>
          <w:lang w:eastAsia="zh-CN"/>
        </w:rPr>
        <w:t xml:space="preserve"> an elusive meaning that is not always clear and definable vis-à-vis their racial identity.</w:t>
      </w:r>
      <w:r w:rsidRPr="00533B4C">
        <w:rPr>
          <w:rFonts w:eastAsia="Times New Roman" w:cs="Calibri"/>
          <w:color w:val="000000"/>
          <w:sz w:val="16"/>
          <w:szCs w:val="16"/>
          <w:lang w:eastAsia="zh-CN"/>
        </w:rPr>
        <w:t xml:space="preserve"> </w:t>
      </w:r>
      <w:r w:rsidRPr="00533B4C">
        <w:rPr>
          <w:rFonts w:eastAsia="Times New Roman" w:cs="Calibri"/>
          <w:color w:val="000000"/>
          <w:sz w:val="28"/>
          <w:szCs w:val="28"/>
          <w:u w:val="single"/>
          <w:lang w:eastAsia="zh-CN"/>
        </w:rPr>
        <w:t xml:space="preserve">The discrepancy between </w:t>
      </w:r>
      <w:r w:rsidRPr="00533B4C">
        <w:rPr>
          <w:rFonts w:eastAsia="Times New Roman" w:cs="Calibri"/>
          <w:color w:val="000000"/>
          <w:sz w:val="28"/>
          <w:szCs w:val="28"/>
          <w:u w:val="single"/>
          <w:shd w:val="clear" w:color="auto" w:fill="00FF00"/>
          <w:lang w:eastAsia="zh-CN"/>
        </w:rPr>
        <w:t>the</w:t>
      </w:r>
      <w:r w:rsidRPr="00533B4C">
        <w:rPr>
          <w:rFonts w:eastAsia="Times New Roman" w:cs="Calibri"/>
          <w:color w:val="000000"/>
          <w:sz w:val="28"/>
          <w:szCs w:val="28"/>
          <w:u w:val="single"/>
          <w:lang w:eastAsia="zh-CN"/>
        </w:rPr>
        <w:t xml:space="preserve"> formalistic meaning of Asian American </w:t>
      </w:r>
      <w:r w:rsidRPr="00533B4C">
        <w:rPr>
          <w:rFonts w:eastAsia="Times New Roman" w:cs="Calibri"/>
          <w:color w:val="000000"/>
          <w:sz w:val="28"/>
          <w:szCs w:val="28"/>
          <w:u w:val="single"/>
          <w:shd w:val="clear" w:color="auto" w:fill="00FF00"/>
          <w:lang w:eastAsia="zh-CN"/>
        </w:rPr>
        <w:t>identity</w:t>
      </w:r>
      <w:r w:rsidRPr="00533B4C">
        <w:rPr>
          <w:rFonts w:eastAsia="Times New Roman" w:cs="Calibri"/>
          <w:color w:val="000000"/>
          <w:sz w:val="28"/>
          <w:szCs w:val="28"/>
          <w:u w:val="single"/>
          <w:lang w:eastAsia="zh-CN"/>
        </w:rPr>
        <w:t xml:space="preserve"> and the self-reflective or self-referential meaning of their subjective self </w:t>
      </w:r>
      <w:r w:rsidRPr="00533B4C">
        <w:rPr>
          <w:rFonts w:eastAsia="Times New Roman" w:cs="Calibri"/>
          <w:color w:val="000000"/>
          <w:sz w:val="28"/>
          <w:szCs w:val="28"/>
          <w:u w:val="single"/>
          <w:shd w:val="clear" w:color="auto" w:fill="00FF00"/>
          <w:lang w:eastAsia="zh-CN"/>
        </w:rPr>
        <w:t xml:space="preserve">consists in </w:t>
      </w:r>
      <w:r w:rsidRPr="00533B4C">
        <w:rPr>
          <w:rFonts w:eastAsia="Times New Roman" w:cs="Calibri"/>
          <w:color w:val="000000"/>
          <w:sz w:val="28"/>
          <w:szCs w:val="28"/>
          <w:u w:val="single"/>
          <w:lang w:eastAsia="zh-CN"/>
        </w:rPr>
        <w:t xml:space="preserve">an indefinable dimension, or </w:t>
      </w:r>
      <w:r w:rsidRPr="00533B4C">
        <w:rPr>
          <w:rFonts w:eastAsia="Times New Roman" w:cs="Calibri"/>
          <w:color w:val="000000"/>
          <w:sz w:val="28"/>
          <w:szCs w:val="28"/>
          <w:u w:val="single"/>
          <w:shd w:val="clear" w:color="auto" w:fill="00FF00"/>
          <w:lang w:eastAsia="zh-CN"/>
        </w:rPr>
        <w:t>an ontological gap,</w:t>
      </w:r>
      <w:r w:rsidRPr="00533B4C">
        <w:rPr>
          <w:rFonts w:eastAsia="Times New Roman" w:cs="Calibri"/>
          <w:color w:val="000000"/>
          <w:sz w:val="28"/>
          <w:szCs w:val="28"/>
          <w:u w:val="single"/>
          <w:lang w:eastAsia="zh-CN"/>
        </w:rPr>
        <w:t xml:space="preserve"> within the identity</w:t>
      </w:r>
      <w:r w:rsidRPr="00533B4C">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533B4C">
        <w:rPr>
          <w:rFonts w:eastAsia="Times New Roman" w:cs="Calibri"/>
          <w:color w:val="000000"/>
          <w:sz w:val="28"/>
          <w:szCs w:val="28"/>
          <w:u w:val="single"/>
          <w:lang w:eastAsia="zh-CN"/>
        </w:rPr>
        <w:lastRenderedPageBreak/>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533B4C">
        <w:rPr>
          <w:rFonts w:eastAsia="Times New Roman" w:cs="Calibri"/>
          <w:color w:val="000000"/>
          <w:sz w:val="16"/>
          <w:szCs w:val="16"/>
          <w:lang w:eastAsia="zh-CN"/>
        </w:rPr>
        <w:t xml:space="preserve">. Constituted as a cognitive system of knowledge that falls within the realm of common sense, </w:t>
      </w:r>
      <w:r w:rsidRPr="00533B4C">
        <w:rPr>
          <w:rFonts w:eastAsia="Times New Roman" w:cs="Calibri"/>
          <w:color w:val="000000"/>
          <w:sz w:val="28"/>
          <w:szCs w:val="28"/>
          <w:u w:val="single"/>
          <w:shd w:val="clear" w:color="auto" w:fill="00FF00"/>
          <w:lang w:eastAsia="zh-CN"/>
        </w:rPr>
        <w:t>stereotype</w:t>
      </w:r>
      <w:r w:rsidRPr="00533B4C">
        <w:rPr>
          <w:rFonts w:eastAsia="Times New Roman" w:cs="Calibri"/>
          <w:color w:val="000000"/>
          <w:sz w:val="28"/>
          <w:szCs w:val="28"/>
          <w:u w:val="single"/>
          <w:lang w:eastAsia="zh-CN"/>
        </w:rPr>
        <w:t xml:space="preserve"> rather </w:t>
      </w:r>
      <w:r w:rsidRPr="00533B4C">
        <w:rPr>
          <w:rFonts w:eastAsia="Times New Roman" w:cs="Calibri"/>
          <w:color w:val="000000"/>
          <w:sz w:val="28"/>
          <w:szCs w:val="28"/>
          <w:u w:val="single"/>
          <w:shd w:val="clear" w:color="auto" w:fill="00FF00"/>
          <w:lang w:eastAsia="zh-CN"/>
        </w:rPr>
        <w:t>turns Asian Americans into</w:t>
      </w:r>
      <w:r w:rsidRPr="00533B4C">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533B4C">
        <w:rPr>
          <w:rFonts w:eastAsia="Times New Roman" w:cs="Calibri"/>
          <w:color w:val="000000"/>
          <w:sz w:val="28"/>
          <w:szCs w:val="28"/>
          <w:u w:val="single"/>
          <w:shd w:val="clear" w:color="auto" w:fill="00FF00"/>
          <w:lang w:eastAsia="zh-CN"/>
        </w:rPr>
        <w:t>puppet-like agent</w:t>
      </w:r>
      <w:r w:rsidRPr="00533B4C">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533B4C">
        <w:rPr>
          <w:rFonts w:eastAsia="Times New Roman" w:cs="Calibri"/>
          <w:color w:val="000000"/>
          <w:sz w:val="16"/>
          <w:szCs w:val="16"/>
          <w:lang w:eastAsia="zh-CN"/>
        </w:rPr>
        <w:t xml:space="preserve">” Simply put, </w:t>
      </w:r>
      <w:r w:rsidRPr="00533B4C">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533B4C">
        <w:rPr>
          <w:rFonts w:eastAsia="Times New Roman" w:cs="Calibri"/>
          <w:color w:val="000000"/>
          <w:sz w:val="28"/>
          <w:szCs w:val="28"/>
          <w:u w:val="single"/>
          <w:lang w:eastAsia="zh-CN"/>
        </w:rPr>
        <w:t>interpellated</w:t>
      </w:r>
      <w:proofErr w:type="spellEnd"/>
      <w:r w:rsidRPr="00533B4C">
        <w:rPr>
          <w:rFonts w:eastAsia="Times New Roman" w:cs="Calibri"/>
          <w:color w:val="000000"/>
          <w:sz w:val="28"/>
          <w:szCs w:val="28"/>
          <w:u w:val="single"/>
          <w:lang w:eastAsia="zh-CN"/>
        </w:rPr>
        <w:t xml:space="preserve">, </w:t>
      </w:r>
      <w:r w:rsidRPr="00533B4C">
        <w:rPr>
          <w:rFonts w:eastAsia="Times New Roman" w:cs="Calibri"/>
          <w:color w:val="000000"/>
          <w:sz w:val="28"/>
          <w:szCs w:val="28"/>
          <w:u w:val="single"/>
          <w:shd w:val="clear" w:color="auto" w:fill="00FF00"/>
          <w:lang w:eastAsia="zh-CN"/>
        </w:rPr>
        <w:t>an unfathomable dimension of Asian American identity</w:t>
      </w:r>
      <w:r w:rsidRPr="00533B4C">
        <w:rPr>
          <w:rFonts w:eastAsia="Times New Roman" w:cs="Calibri"/>
          <w:color w:val="000000"/>
          <w:sz w:val="28"/>
          <w:szCs w:val="28"/>
          <w:u w:val="single"/>
          <w:lang w:eastAsia="zh-CN"/>
        </w:rPr>
        <w:t xml:space="preserve"> that </w:t>
      </w:r>
      <w:r w:rsidRPr="00533B4C">
        <w:rPr>
          <w:rFonts w:eastAsia="Times New Roman" w:cs="Calibri"/>
          <w:color w:val="000000"/>
          <w:sz w:val="28"/>
          <w:szCs w:val="28"/>
          <w:u w:val="single"/>
          <w:shd w:val="clear" w:color="auto" w:fill="00FF00"/>
          <w:lang w:eastAsia="zh-CN"/>
        </w:rPr>
        <w:t>resists</w:t>
      </w:r>
      <w:r w:rsidRPr="00533B4C">
        <w:rPr>
          <w:rFonts w:eastAsia="Times New Roman" w:cs="Calibri"/>
          <w:color w:val="000000"/>
          <w:sz w:val="28"/>
          <w:szCs w:val="28"/>
          <w:u w:val="single"/>
          <w:lang w:eastAsia="zh-CN"/>
        </w:rPr>
        <w:t xml:space="preserve"> their </w:t>
      </w:r>
      <w:r w:rsidRPr="00533B4C">
        <w:rPr>
          <w:rFonts w:eastAsia="Times New Roman" w:cs="Calibri"/>
          <w:color w:val="000000"/>
          <w:sz w:val="28"/>
          <w:szCs w:val="28"/>
          <w:u w:val="single"/>
          <w:shd w:val="clear" w:color="auto" w:fill="00FF00"/>
          <w:lang w:eastAsia="zh-CN"/>
        </w:rPr>
        <w:t>being</w:t>
      </w:r>
      <w:r w:rsidRPr="00533B4C">
        <w:rPr>
          <w:rFonts w:eastAsia="Times New Roman" w:cs="Calibri"/>
          <w:color w:val="000000"/>
          <w:sz w:val="28"/>
          <w:szCs w:val="28"/>
          <w:u w:val="single"/>
          <w:lang w:eastAsia="zh-CN"/>
        </w:rPr>
        <w:t xml:space="preserve"> completely </w:t>
      </w:r>
      <w:r w:rsidRPr="00533B4C">
        <w:rPr>
          <w:rFonts w:eastAsia="Times New Roman" w:cs="Calibri"/>
          <w:color w:val="000000"/>
          <w:sz w:val="28"/>
          <w:szCs w:val="28"/>
          <w:u w:val="single"/>
          <w:shd w:val="clear" w:color="auto" w:fill="00FF00"/>
          <w:lang w:eastAsia="zh-CN"/>
        </w:rPr>
        <w:t>identified</w:t>
      </w:r>
      <w:r w:rsidRPr="00533B4C">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533B4C">
        <w:rPr>
          <w:rFonts w:eastAsia="Times New Roman" w:cs="Calibri"/>
          <w:color w:val="000000"/>
          <w:sz w:val="28"/>
          <w:szCs w:val="28"/>
          <w:u w:val="single"/>
          <w:shd w:val="clear" w:color="auto" w:fill="00FF00"/>
          <w:lang w:eastAsia="zh-CN"/>
        </w:rPr>
        <w:t xml:space="preserve">it is our fate to be social subjects </w:t>
      </w:r>
      <w:r w:rsidRPr="00533B4C">
        <w:rPr>
          <w:rFonts w:eastAsia="Times New Roman" w:cs="Calibri"/>
          <w:color w:val="000000"/>
          <w:sz w:val="28"/>
          <w:szCs w:val="28"/>
          <w:u w:val="single"/>
          <w:lang w:eastAsia="zh-CN"/>
        </w:rPr>
        <w:t xml:space="preserve">dictated by the representational system that constitutes our </w:t>
      </w:r>
      <w:proofErr w:type="spellStart"/>
      <w:r w:rsidRPr="00533B4C">
        <w:rPr>
          <w:rFonts w:eastAsia="Times New Roman" w:cs="Calibri"/>
          <w:color w:val="000000"/>
          <w:sz w:val="28"/>
          <w:szCs w:val="28"/>
          <w:u w:val="single"/>
          <w:lang w:eastAsia="zh-CN"/>
        </w:rPr>
        <w:t>identitarian</w:t>
      </w:r>
      <w:proofErr w:type="spellEnd"/>
      <w:r w:rsidRPr="00533B4C">
        <w:rPr>
          <w:rFonts w:eastAsia="Times New Roman" w:cs="Calibri"/>
          <w:color w:val="000000"/>
          <w:sz w:val="28"/>
          <w:szCs w:val="28"/>
          <w:u w:val="single"/>
          <w:lang w:eastAsia="zh-CN"/>
        </w:rPr>
        <w:t xml:space="preserve"> position, </w:t>
      </w:r>
      <w:r w:rsidRPr="00533B4C">
        <w:rPr>
          <w:rFonts w:eastAsia="Times New Roman" w:cs="Calibri"/>
          <w:b/>
          <w:bCs/>
          <w:color w:val="000000"/>
          <w:sz w:val="28"/>
          <w:szCs w:val="28"/>
          <w:u w:val="single"/>
          <w:shd w:val="clear" w:color="auto" w:fill="00FF00"/>
          <w:lang w:eastAsia="zh-CN"/>
        </w:rPr>
        <w:t>the gap</w:t>
      </w:r>
      <w:r w:rsidRPr="00533B4C">
        <w:rPr>
          <w:rFonts w:eastAsia="Times New Roman" w:cs="Calibri"/>
          <w:b/>
          <w:bCs/>
          <w:color w:val="000000"/>
          <w:sz w:val="28"/>
          <w:szCs w:val="28"/>
          <w:u w:val="single"/>
          <w:lang w:eastAsia="zh-CN"/>
        </w:rPr>
        <w:t xml:space="preserve"> of the subject between real and symbolic </w:t>
      </w:r>
      <w:r w:rsidRPr="00533B4C">
        <w:rPr>
          <w:rFonts w:eastAsia="Times New Roman" w:cs="Calibri"/>
          <w:b/>
          <w:bCs/>
          <w:color w:val="000000"/>
          <w:sz w:val="28"/>
          <w:szCs w:val="28"/>
          <w:u w:val="single"/>
          <w:shd w:val="clear" w:color="auto" w:fill="00FF00"/>
          <w:lang w:eastAsia="zh-CN"/>
        </w:rPr>
        <w:t>never comes to a closure</w:t>
      </w:r>
      <w:r w:rsidRPr="00533B4C">
        <w:rPr>
          <w:rFonts w:eastAsia="Times New Roman" w:cs="Calibri"/>
          <w:color w:val="000000"/>
          <w:sz w:val="28"/>
          <w:szCs w:val="28"/>
          <w:u w:val="single"/>
          <w:lang w:eastAsia="zh-CN"/>
        </w:rPr>
        <w:t xml:space="preserve">. The </w:t>
      </w:r>
      <w:proofErr w:type="spellStart"/>
      <w:r w:rsidRPr="00533B4C">
        <w:rPr>
          <w:rFonts w:eastAsia="Times New Roman" w:cs="Calibri"/>
          <w:color w:val="000000"/>
          <w:sz w:val="28"/>
          <w:szCs w:val="28"/>
          <w:u w:val="single"/>
          <w:lang w:eastAsia="zh-CN"/>
        </w:rPr>
        <w:t>identitarian</w:t>
      </w:r>
      <w:proofErr w:type="spellEnd"/>
      <w:r w:rsidRPr="00533B4C">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533B4C">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533B4C">
        <w:rPr>
          <w:rFonts w:eastAsia="Times New Roman" w:cs="Calibri"/>
          <w:color w:val="000000"/>
          <w:sz w:val="16"/>
          <w:szCs w:val="16"/>
          <w:lang w:eastAsia="zh-CN"/>
        </w:rPr>
        <w:t>known</w:t>
      </w:r>
      <w:proofErr w:type="spellEnd"/>
      <w:r w:rsidRPr="00533B4C">
        <w:rPr>
          <w:rFonts w:eastAsia="Times New Roman" w:cs="Calibri"/>
          <w:color w:val="000000"/>
          <w:sz w:val="16"/>
          <w:szCs w:val="16"/>
          <w:lang w:eastAsia="zh-CN"/>
        </w:rPr>
        <w:t xml:space="preserve"> and</w:t>
      </w:r>
      <w:r w:rsidRPr="00533B4C">
        <w:rPr>
          <w:rFonts w:eastAsia="Times New Roman" w:cs="Calibri"/>
          <w:color w:val="000000"/>
          <w:sz w:val="12"/>
          <w:szCs w:val="12"/>
          <w:lang w:eastAsia="zh-CN"/>
        </w:rPr>
        <w:t xml:space="preserve">, simultaneously, that which alienates our will from ourselves in both the aesthetic and political spheres” (21). </w:t>
      </w:r>
      <w:r w:rsidRPr="00533B4C">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533B4C" w:rsidRPr="00533B4C" w:rsidRDefault="00533B4C" w:rsidP="00533B4C">
      <w:pPr>
        <w:spacing w:after="240" w:line="240" w:lineRule="auto"/>
        <w:rPr>
          <w:rFonts w:ascii="Times New Roman" w:eastAsia="Times New Roman" w:hAnsi="Times New Roman" w:cs="Times New Roman"/>
          <w:sz w:val="24"/>
          <w:szCs w:val="24"/>
          <w:lang w:eastAsia="zh-CN"/>
        </w:rPr>
      </w:pPr>
    </w:p>
    <w:p w:rsidR="00533B4C" w:rsidRPr="00533B4C" w:rsidRDefault="00533B4C" w:rsidP="00533B4C">
      <w:pPr>
        <w:spacing w:before="40" w:after="0" w:line="240" w:lineRule="auto"/>
        <w:outlineLvl w:val="3"/>
        <w:rPr>
          <w:rFonts w:ascii="Times New Roman" w:eastAsia="Times New Roman" w:hAnsi="Times New Roman" w:cs="Times New Roman"/>
          <w:b/>
          <w:bCs/>
          <w:sz w:val="24"/>
          <w:szCs w:val="24"/>
          <w:lang w:eastAsia="zh-CN"/>
        </w:rPr>
      </w:pPr>
      <w:r w:rsidRPr="00533B4C">
        <w:rPr>
          <w:rFonts w:eastAsia="Times New Roman" w:cs="Calibri"/>
          <w:b/>
          <w:bCs/>
          <w:color w:val="000000"/>
          <w:sz w:val="28"/>
          <w:szCs w:val="28"/>
          <w:lang w:eastAsia="zh-CN"/>
        </w:rPr>
        <w:t xml:space="preserve">Debate is a communicative activity which forces coercive </w:t>
      </w:r>
      <w:proofErr w:type="spellStart"/>
      <w:r w:rsidRPr="00533B4C">
        <w:rPr>
          <w:rFonts w:eastAsia="Times New Roman" w:cs="Calibri"/>
          <w:b/>
          <w:bCs/>
          <w:color w:val="000000"/>
          <w:sz w:val="28"/>
          <w:szCs w:val="28"/>
          <w:lang w:eastAsia="zh-CN"/>
        </w:rPr>
        <w:t>mimetism</w:t>
      </w:r>
      <w:proofErr w:type="spellEnd"/>
      <w:r w:rsidRPr="00533B4C">
        <w:rPr>
          <w:rFonts w:eastAsia="Times New Roman" w:cs="Calibri"/>
          <w:b/>
          <w:bCs/>
          <w:color w:val="000000"/>
          <w:sz w:val="28"/>
          <w:szCs w:val="28"/>
          <w:lang w:eastAsia="zh-CN"/>
        </w:rPr>
        <w:t xml:space="preserve"> which gauges successful assimilation that excludes Asian bodies via norming. Evaluate the </w:t>
      </w:r>
      <w:proofErr w:type="spellStart"/>
      <w:r w:rsidRPr="00533B4C">
        <w:rPr>
          <w:rFonts w:eastAsia="Times New Roman" w:cs="Calibri"/>
          <w:b/>
          <w:bCs/>
          <w:color w:val="000000"/>
          <w:sz w:val="28"/>
          <w:szCs w:val="28"/>
          <w:lang w:eastAsia="zh-CN"/>
        </w:rPr>
        <w:t>deabte</w:t>
      </w:r>
      <w:proofErr w:type="spellEnd"/>
      <w:r w:rsidRPr="00533B4C">
        <w:rPr>
          <w:rFonts w:eastAsia="Times New Roman" w:cs="Calibri"/>
          <w:b/>
          <w:bCs/>
          <w:color w:val="000000"/>
          <w:sz w:val="28"/>
          <w:szCs w:val="28"/>
          <w:lang w:eastAsia="zh-CN"/>
        </w:rPr>
        <w:t xml:space="preserve"> after the 1ac as a rejection of </w:t>
      </w:r>
      <w:proofErr w:type="spellStart"/>
      <w:r w:rsidRPr="00533B4C">
        <w:rPr>
          <w:rFonts w:eastAsia="Times New Roman" w:cs="Calibri"/>
          <w:b/>
          <w:bCs/>
          <w:color w:val="000000"/>
          <w:sz w:val="28"/>
          <w:szCs w:val="28"/>
          <w:lang w:eastAsia="zh-CN"/>
        </w:rPr>
        <w:t>mimeticism</w:t>
      </w:r>
      <w:proofErr w:type="spellEnd"/>
      <w:r w:rsidRPr="00533B4C">
        <w:rPr>
          <w:rFonts w:eastAsia="Times New Roman" w:cs="Calibri"/>
          <w:b/>
          <w:bCs/>
          <w:color w:val="000000"/>
          <w:sz w:val="28"/>
          <w:szCs w:val="28"/>
          <w:lang w:eastAsia="zh-CN"/>
        </w:rPr>
        <w:t>, you refuse to care about the activity itself and we render it inoperative. Language marks impossible social compliance for the Asian and separates them from the rest of the students.</w:t>
      </w:r>
    </w:p>
    <w:p w:rsidR="00533B4C" w:rsidRPr="00533B4C" w:rsidRDefault="00533B4C" w:rsidP="00533B4C">
      <w:pPr>
        <w:spacing w:line="240" w:lineRule="auto"/>
        <w:rPr>
          <w:rFonts w:ascii="Times New Roman" w:eastAsia="Times New Roman" w:hAnsi="Times New Roman" w:cs="Times New Roman"/>
          <w:sz w:val="24"/>
          <w:szCs w:val="24"/>
          <w:lang w:eastAsia="zh-CN"/>
        </w:rPr>
      </w:pPr>
      <w:proofErr w:type="spellStart"/>
      <w:r w:rsidRPr="00533B4C">
        <w:rPr>
          <w:rFonts w:eastAsia="Times New Roman" w:cs="Calibri"/>
          <w:b/>
          <w:bCs/>
          <w:color w:val="000000"/>
          <w:sz w:val="28"/>
          <w:szCs w:val="28"/>
          <w:lang w:eastAsia="zh-CN"/>
        </w:rPr>
        <w:lastRenderedPageBreak/>
        <w:t>Eng</w:t>
      </w:r>
      <w:proofErr w:type="spellEnd"/>
      <w:r w:rsidRPr="00533B4C">
        <w:rPr>
          <w:rFonts w:eastAsia="Times New Roman" w:cs="Calibri"/>
          <w:b/>
          <w:bCs/>
          <w:color w:val="000000"/>
          <w:sz w:val="28"/>
          <w:szCs w:val="28"/>
          <w:lang w:eastAsia="zh-CN"/>
        </w:rPr>
        <w:t xml:space="preserve"> &amp; Han 2 [Asian]</w:t>
      </w:r>
      <w:r w:rsidRPr="00533B4C">
        <w:rPr>
          <w:rFonts w:eastAsia="Times New Roman" w:cs="Calibri"/>
          <w:color w:val="000000"/>
          <w:sz w:val="28"/>
          <w:szCs w:val="28"/>
          <w:lang w:eastAsia="zh-CN"/>
        </w:rPr>
        <w:t>,</w:t>
      </w:r>
      <w:r w:rsidRPr="00533B4C">
        <w:rPr>
          <w:rFonts w:eastAsia="Times New Roman" w:cs="Calibri"/>
          <w:color w:val="000000"/>
          <w:sz w:val="16"/>
          <w:szCs w:val="16"/>
          <w:lang w:eastAsia="zh-CN"/>
        </w:rPr>
        <w:t xml:space="preserve"> DAVID L. ENG &amp; SHINHEE HAN</w:t>
      </w:r>
      <w:r w:rsidRPr="00533B4C">
        <w:rPr>
          <w:rFonts w:eastAsia="Times New Roman" w:cs="Calibri"/>
          <w:color w:val="000000"/>
          <w:sz w:val="16"/>
          <w:szCs w:val="16"/>
          <w:u w:val="single"/>
          <w:lang w:eastAsia="zh-CN"/>
        </w:rPr>
        <w:t xml:space="preserve"> </w:t>
      </w:r>
      <w:r w:rsidRPr="00533B4C">
        <w:rPr>
          <w:rFonts w:eastAsia="Times New Roman" w:cs="Calibri"/>
          <w:color w:val="000000"/>
          <w:sz w:val="16"/>
          <w:szCs w:val="16"/>
          <w:lang w:eastAsia="zh-CN"/>
        </w:rPr>
        <w:t xml:space="preserve">[David L. </w:t>
      </w:r>
      <w:proofErr w:type="spellStart"/>
      <w:r w:rsidRPr="00533B4C">
        <w:rPr>
          <w:rFonts w:eastAsia="Times New Roman" w:cs="Calibri"/>
          <w:color w:val="000000"/>
          <w:sz w:val="16"/>
          <w:szCs w:val="16"/>
          <w:lang w:eastAsia="zh-CN"/>
        </w:rPr>
        <w:t>Eng</w:t>
      </w:r>
      <w:proofErr w:type="spellEnd"/>
      <w:r w:rsidRPr="00533B4C">
        <w:rPr>
          <w:rFonts w:eastAsia="Times New Roman" w:cs="Calibri"/>
          <w:color w:val="000000"/>
          <w:sz w:val="16"/>
          <w:szCs w:val="16"/>
          <w:lang w:eastAsia="zh-CN"/>
        </w:rPr>
        <w:t xml:space="preserve"> is Richard L. Fisher Professor of English as well as Graduate Chair of the English Department at </w:t>
      </w:r>
      <w:proofErr w:type="spellStart"/>
      <w:r w:rsidRPr="00533B4C">
        <w:rPr>
          <w:rFonts w:eastAsia="Times New Roman" w:cs="Calibri"/>
          <w:color w:val="000000"/>
          <w:sz w:val="16"/>
          <w:szCs w:val="16"/>
          <w:lang w:eastAsia="zh-CN"/>
        </w:rPr>
        <w:t>UPenn</w:t>
      </w:r>
      <w:proofErr w:type="spellEnd"/>
      <w:r w:rsidRPr="00533B4C">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533B4C">
        <w:rPr>
          <w:rFonts w:eastAsia="Times New Roman" w:cs="Calibri"/>
          <w:color w:val="000000"/>
          <w:sz w:val="16"/>
          <w:szCs w:val="16"/>
          <w:lang w:eastAsia="zh-CN"/>
        </w:rPr>
        <w:t>Eng</w:t>
      </w:r>
      <w:proofErr w:type="spellEnd"/>
      <w:r w:rsidRPr="00533B4C">
        <w:rPr>
          <w:rFonts w:eastAsia="Times New Roman" w:cs="Calibri"/>
          <w:color w:val="000000"/>
          <w:sz w:val="16"/>
          <w:szCs w:val="16"/>
          <w:lang w:eastAsia="zh-CN"/>
        </w:rPr>
        <w:t xml:space="preserve"> is a founding </w:t>
      </w:r>
      <w:proofErr w:type="spellStart"/>
      <w:r w:rsidRPr="00533B4C">
        <w:rPr>
          <w:rFonts w:eastAsia="Times New Roman" w:cs="Calibri"/>
          <w:color w:val="000000"/>
          <w:sz w:val="16"/>
          <w:szCs w:val="16"/>
          <w:lang w:eastAsia="zh-CN"/>
        </w:rPr>
        <w:t>convenor</w:t>
      </w:r>
      <w:proofErr w:type="spellEnd"/>
      <w:r w:rsidRPr="00533B4C">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533B4C">
        <w:rPr>
          <w:rFonts w:eastAsia="Times New Roman" w:cs="Calibri"/>
          <w:color w:val="000000"/>
          <w:sz w:val="16"/>
          <w:szCs w:val="16"/>
          <w:lang w:eastAsia="zh-CN"/>
        </w:rPr>
        <w:t>Shinhee</w:t>
      </w:r>
      <w:proofErr w:type="spellEnd"/>
      <w:r w:rsidRPr="00533B4C">
        <w:rPr>
          <w:rFonts w:eastAsia="Times New Roman" w:cs="Calibri"/>
          <w:color w:val="000000"/>
          <w:sz w:val="16"/>
          <w:szCs w:val="16"/>
          <w:lang w:eastAsia="zh-CN"/>
        </w:rPr>
        <w:t xml:space="preserve"> Han, Ph.D. is </w:t>
      </w:r>
      <w:proofErr w:type="gramStart"/>
      <w:r w:rsidRPr="00533B4C">
        <w:rPr>
          <w:rFonts w:eastAsia="Times New Roman" w:cs="Calibri"/>
          <w:color w:val="000000"/>
          <w:sz w:val="16"/>
          <w:szCs w:val="16"/>
          <w:lang w:eastAsia="zh-CN"/>
        </w:rPr>
        <w:t>aa</w:t>
      </w:r>
      <w:proofErr w:type="gramEnd"/>
      <w:r w:rsidRPr="00533B4C">
        <w:rPr>
          <w:rFonts w:eastAsia="Times New Roman" w:cs="Calibri"/>
          <w:color w:val="000000"/>
          <w:sz w:val="16"/>
          <w:szCs w:val="16"/>
          <w:lang w:eastAsia="zh-CN"/>
        </w:rPr>
        <w:t xml:space="preserve"> senior psychotherapist at the </w:t>
      </w:r>
      <w:proofErr w:type="spellStart"/>
      <w:r w:rsidRPr="00533B4C">
        <w:rPr>
          <w:rFonts w:eastAsia="Times New Roman" w:cs="Calibri"/>
          <w:color w:val="000000"/>
          <w:sz w:val="16"/>
          <w:szCs w:val="16"/>
          <w:lang w:eastAsia="zh-CN"/>
        </w:rPr>
        <w:t>Newschool</w:t>
      </w:r>
      <w:proofErr w:type="spellEnd"/>
      <w:r w:rsidRPr="00533B4C">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533B4C">
        <w:rPr>
          <w:rFonts w:eastAsia="Times New Roman" w:cs="Calibri"/>
          <w:color w:val="000000"/>
          <w:sz w:val="16"/>
          <w:szCs w:val="16"/>
          <w:lang w:eastAsia="zh-CN"/>
        </w:rPr>
        <w:t>LGBT</w:t>
      </w:r>
      <w:proofErr w:type="gramEnd"/>
      <w:r w:rsidRPr="00533B4C">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533B4C">
        <w:rPr>
          <w:rFonts w:eastAsia="Times New Roman" w:cs="Calibri"/>
          <w:color w:val="000000"/>
          <w:sz w:val="16"/>
          <w:szCs w:val="16"/>
          <w:lang w:eastAsia="zh-CN"/>
        </w:rPr>
        <w:t>ghs</w:t>
      </w:r>
      <w:proofErr w:type="spellEnd"/>
      <w:r w:rsidRPr="00533B4C">
        <w:rPr>
          <w:rFonts w:eastAsia="Times New Roman" w:cs="Calibri"/>
          <w:color w:val="000000"/>
          <w:sz w:val="16"/>
          <w:szCs w:val="16"/>
          <w:lang w:eastAsia="zh-CN"/>
        </w:rPr>
        <w:t xml:space="preserve">//BZ Recut/Tagged </w:t>
      </w:r>
      <w:proofErr w:type="spellStart"/>
      <w:r w:rsidRPr="00533B4C">
        <w:rPr>
          <w:rFonts w:eastAsia="Times New Roman" w:cs="Calibri"/>
          <w:color w:val="000000"/>
          <w:sz w:val="16"/>
          <w:szCs w:val="16"/>
          <w:lang w:eastAsia="zh-CN"/>
        </w:rPr>
        <w:t>Nato</w:t>
      </w:r>
      <w:proofErr w:type="spellEnd"/>
    </w:p>
    <w:p w:rsidR="00533B4C" w:rsidRPr="00533B4C" w:rsidRDefault="00533B4C" w:rsidP="00533B4C">
      <w:pPr>
        <w:spacing w:line="240" w:lineRule="auto"/>
        <w:rPr>
          <w:rFonts w:ascii="Times New Roman" w:eastAsia="Times New Roman" w:hAnsi="Times New Roman" w:cs="Times New Roman"/>
          <w:sz w:val="24"/>
          <w:szCs w:val="24"/>
          <w:lang w:eastAsia="zh-CN"/>
        </w:rPr>
      </w:pPr>
      <w:r w:rsidRPr="00533B4C">
        <w:rPr>
          <w:rFonts w:eastAsia="Times New Roman" w:cs="Calibri"/>
          <w:color w:val="000000"/>
          <w:sz w:val="16"/>
          <w:szCs w:val="16"/>
          <w:lang w:eastAsia="zh-CN"/>
        </w:rPr>
        <w:t xml:space="preserve">﻿MIMICRY; OR, THE MELANCHOLIC MACHINE </w:t>
      </w:r>
      <w:proofErr w:type="gramStart"/>
      <w:r w:rsidRPr="00533B4C">
        <w:rPr>
          <w:rFonts w:eastAsia="Times New Roman" w:cs="Calibri"/>
          <w:b/>
          <w:bCs/>
          <w:color w:val="000000"/>
          <w:sz w:val="28"/>
          <w:szCs w:val="28"/>
          <w:u w:val="single"/>
          <w:lang w:eastAsia="zh-CN"/>
        </w:rPr>
        <w:t>Racial</w:t>
      </w:r>
      <w:proofErr w:type="gramEnd"/>
      <w:r w:rsidRPr="00533B4C">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533B4C">
        <w:rPr>
          <w:rFonts w:eastAsia="Times New Roman" w:cs="Calibri"/>
          <w:color w:val="000000"/>
          <w:sz w:val="16"/>
          <w:szCs w:val="16"/>
          <w:lang w:eastAsia="zh-CN"/>
        </w:rPr>
        <w:t xml:space="preserve">. In his seminal essay “Of Mimicry and Man: The Ambivalence of Colonial Discourse,” </w:t>
      </w:r>
      <w:proofErr w:type="spellStart"/>
      <w:r w:rsidRPr="00533B4C">
        <w:rPr>
          <w:rFonts w:eastAsia="Times New Roman" w:cs="Calibri"/>
          <w:color w:val="000000"/>
          <w:sz w:val="16"/>
          <w:szCs w:val="16"/>
          <w:lang w:eastAsia="zh-CN"/>
        </w:rPr>
        <w:t>Homi</w:t>
      </w:r>
      <w:proofErr w:type="spellEnd"/>
      <w:r w:rsidRPr="00533B4C">
        <w:rPr>
          <w:rFonts w:eastAsia="Times New Roman" w:cs="Calibri"/>
          <w:color w:val="000000"/>
          <w:sz w:val="16"/>
          <w:szCs w:val="16"/>
          <w:lang w:eastAsia="zh-CN"/>
        </w:rPr>
        <w:t xml:space="preserve"> </w:t>
      </w:r>
      <w:proofErr w:type="spellStart"/>
      <w:r w:rsidRPr="00533B4C">
        <w:rPr>
          <w:rFonts w:eastAsia="Times New Roman" w:cs="Calibri"/>
          <w:color w:val="000000"/>
          <w:sz w:val="16"/>
          <w:szCs w:val="16"/>
          <w:lang w:eastAsia="zh-CN"/>
        </w:rPr>
        <w:t>Bhabha</w:t>
      </w:r>
      <w:proofErr w:type="spellEnd"/>
      <w:r w:rsidRPr="00533B4C">
        <w:rPr>
          <w:rFonts w:eastAsia="Times New Roman" w:cs="Calibri"/>
          <w:color w:val="000000"/>
          <w:sz w:val="16"/>
          <w:szCs w:val="16"/>
          <w:lang w:eastAsia="zh-CN"/>
        </w:rPr>
        <w:t xml:space="preserve"> describes the ways in which a </w:t>
      </w:r>
      <w:r w:rsidRPr="00533B4C">
        <w:rPr>
          <w:rFonts w:eastAsia="Times New Roman" w:cs="Calibri"/>
          <w:color w:val="000000"/>
          <w:sz w:val="28"/>
          <w:szCs w:val="28"/>
          <w:u w:val="single"/>
          <w:shd w:val="clear" w:color="auto" w:fill="00FF00"/>
          <w:lang w:eastAsia="zh-CN"/>
        </w:rPr>
        <w:t xml:space="preserve">colonial regime compels the colonized subject to mimic </w:t>
      </w:r>
      <w:r w:rsidRPr="00533B4C">
        <w:rPr>
          <w:rFonts w:eastAsia="Times New Roman" w:cs="Calibri"/>
          <w:color w:val="000000"/>
          <w:sz w:val="28"/>
          <w:szCs w:val="28"/>
          <w:u w:val="single"/>
          <w:lang w:eastAsia="zh-CN"/>
        </w:rPr>
        <w:t xml:space="preserve">Western ideals of </w:t>
      </w:r>
      <w:r w:rsidRPr="00533B4C">
        <w:rPr>
          <w:rFonts w:eastAsia="Times New Roman" w:cs="Calibri"/>
          <w:color w:val="000000"/>
          <w:sz w:val="28"/>
          <w:szCs w:val="28"/>
          <w:u w:val="single"/>
          <w:shd w:val="clear" w:color="auto" w:fill="00FF00"/>
          <w:lang w:eastAsia="zh-CN"/>
        </w:rPr>
        <w:t>whiteness.</w:t>
      </w:r>
      <w:r w:rsidRPr="00533B4C">
        <w:rPr>
          <w:rFonts w:eastAsia="Times New Roman" w:cs="Calibri"/>
          <w:color w:val="000000"/>
          <w:sz w:val="28"/>
          <w:szCs w:val="28"/>
          <w:u w:val="single"/>
          <w:lang w:eastAsia="zh-CN"/>
        </w:rPr>
        <w:t xml:space="preserve"> </w:t>
      </w:r>
      <w:r w:rsidRPr="00533B4C">
        <w:rPr>
          <w:rFonts w:eastAsia="Times New Roman" w:cs="Calibri"/>
          <w:color w:val="000000"/>
          <w:sz w:val="16"/>
          <w:szCs w:val="16"/>
          <w:lang w:eastAsia="zh-CN"/>
        </w:rPr>
        <w:t xml:space="preserve">At the same time, this mimicry is also condemned to failure. </w:t>
      </w:r>
      <w:proofErr w:type="spellStart"/>
      <w:r w:rsidRPr="00533B4C">
        <w:rPr>
          <w:rFonts w:eastAsia="Times New Roman" w:cs="Calibri"/>
          <w:color w:val="000000"/>
          <w:sz w:val="16"/>
          <w:szCs w:val="16"/>
          <w:lang w:eastAsia="zh-CN"/>
        </w:rPr>
        <w:t>Bhabha</w:t>
      </w:r>
      <w:proofErr w:type="spellEnd"/>
      <w:r w:rsidRPr="00533B4C">
        <w:rPr>
          <w:rFonts w:eastAsia="Times New Roman" w:cs="Calibri"/>
          <w:color w:val="000000"/>
          <w:sz w:val="16"/>
          <w:szCs w:val="16"/>
          <w:lang w:eastAsia="zh-CN"/>
        </w:rPr>
        <w:t xml:space="preserve"> writes, “</w:t>
      </w:r>
      <w:r w:rsidRPr="00533B4C">
        <w:rPr>
          <w:rFonts w:eastAsia="Times New Roman" w:cs="Calibri"/>
          <w:color w:val="000000"/>
          <w:sz w:val="28"/>
          <w:szCs w:val="28"/>
          <w:u w:val="single"/>
          <w:shd w:val="clear" w:color="auto" w:fill="00FF00"/>
          <w:lang w:eastAsia="zh-CN"/>
        </w:rPr>
        <w:t xml:space="preserve">Colonial mimicry </w:t>
      </w:r>
      <w:r w:rsidRPr="00533B4C">
        <w:rPr>
          <w:rFonts w:eastAsia="Times New Roman" w:cs="Calibri"/>
          <w:color w:val="000000"/>
          <w:sz w:val="28"/>
          <w:szCs w:val="28"/>
          <w:u w:val="single"/>
          <w:lang w:eastAsia="zh-CN"/>
        </w:rPr>
        <w:t xml:space="preserve">is </w:t>
      </w:r>
      <w:r w:rsidRPr="00533B4C">
        <w:rPr>
          <w:rFonts w:eastAsia="Times New Roman" w:cs="Calibri"/>
          <w:color w:val="000000"/>
          <w:sz w:val="28"/>
          <w:szCs w:val="28"/>
          <w:u w:val="single"/>
          <w:shd w:val="clear" w:color="auto" w:fill="00FF00"/>
          <w:lang w:eastAsia="zh-CN"/>
        </w:rPr>
        <w:t xml:space="preserve">the desire for a reformed, </w:t>
      </w:r>
      <w:r w:rsidRPr="00533B4C">
        <w:rPr>
          <w:rFonts w:eastAsia="Times New Roman" w:cs="Calibri"/>
          <w:color w:val="000000"/>
          <w:sz w:val="28"/>
          <w:szCs w:val="28"/>
          <w:u w:val="single"/>
          <w:lang w:eastAsia="zh-CN"/>
        </w:rPr>
        <w:t xml:space="preserve">recognizable </w:t>
      </w:r>
      <w:proofErr w:type="gramStart"/>
      <w:r w:rsidRPr="00533B4C">
        <w:rPr>
          <w:rFonts w:eastAsia="Times New Roman" w:cs="Calibri"/>
          <w:color w:val="000000"/>
          <w:sz w:val="28"/>
          <w:szCs w:val="28"/>
          <w:u w:val="single"/>
          <w:shd w:val="clear" w:color="auto" w:fill="00FF00"/>
          <w:lang w:eastAsia="zh-CN"/>
        </w:rPr>
        <w:t>Other</w:t>
      </w:r>
      <w:proofErr w:type="gramEnd"/>
      <w:r w:rsidRPr="00533B4C">
        <w:rPr>
          <w:rFonts w:eastAsia="Times New Roman" w:cs="Calibri"/>
          <w:color w:val="000000"/>
          <w:sz w:val="28"/>
          <w:szCs w:val="28"/>
          <w:u w:val="single"/>
          <w:lang w:eastAsia="zh-CN"/>
        </w:rPr>
        <w:t>, as a subject of a difference that is almost the same, but not quite</w:t>
      </w:r>
      <w:r w:rsidRPr="00533B4C">
        <w:rPr>
          <w:rFonts w:eastAsia="Times New Roman" w:cs="Calibri"/>
          <w:color w:val="000000"/>
          <w:sz w:val="16"/>
          <w:szCs w:val="16"/>
          <w:lang w:eastAsia="zh-CN"/>
        </w:rPr>
        <w:t xml:space="preserve">. Which is to say, that the discourse of mimicry is constructed around an ambivalence; in order to be effective, </w:t>
      </w:r>
      <w:r w:rsidRPr="00533B4C">
        <w:rPr>
          <w:rFonts w:eastAsia="Times New Roman" w:cs="Calibri"/>
          <w:b/>
          <w:bCs/>
          <w:color w:val="000000"/>
          <w:sz w:val="28"/>
          <w:szCs w:val="28"/>
          <w:u w:val="single"/>
          <w:lang w:eastAsia="zh-CN"/>
        </w:rPr>
        <w:t xml:space="preserve">mimicry </w:t>
      </w:r>
      <w:r w:rsidRPr="00533B4C">
        <w:rPr>
          <w:rFonts w:eastAsia="Times New Roman" w:cs="Calibri"/>
          <w:b/>
          <w:bCs/>
          <w:color w:val="000000"/>
          <w:sz w:val="28"/>
          <w:szCs w:val="28"/>
          <w:u w:val="single"/>
          <w:shd w:val="clear" w:color="auto" w:fill="00FF00"/>
          <w:lang w:eastAsia="zh-CN"/>
        </w:rPr>
        <w:t>must continually reproduce its slippage,</w:t>
      </w:r>
      <w:r w:rsidRPr="00533B4C">
        <w:rPr>
          <w:rFonts w:eastAsia="Times New Roman" w:cs="Calibri"/>
          <w:b/>
          <w:bCs/>
          <w:color w:val="000000"/>
          <w:sz w:val="28"/>
          <w:szCs w:val="28"/>
          <w:u w:val="single"/>
          <w:lang w:eastAsia="zh-CN"/>
        </w:rPr>
        <w:t xml:space="preserve"> its excess, its difference.…</w:t>
      </w:r>
      <w:r w:rsidRPr="00533B4C">
        <w:rPr>
          <w:rFonts w:eastAsia="Times New Roman" w:cs="Calibri"/>
          <w:b/>
          <w:bCs/>
          <w:color w:val="000000"/>
          <w:sz w:val="28"/>
          <w:szCs w:val="28"/>
          <w:u w:val="single"/>
          <w:shd w:val="clear" w:color="auto" w:fill="00FF00"/>
          <w:lang w:eastAsia="zh-CN"/>
        </w:rPr>
        <w:t xml:space="preserve"> Almost the same but not white</w:t>
      </w:r>
      <w:r w:rsidRPr="00533B4C">
        <w:rPr>
          <w:rFonts w:eastAsia="Times New Roman" w:cs="Calibri"/>
          <w:color w:val="000000"/>
          <w:sz w:val="16"/>
          <w:szCs w:val="16"/>
          <w:lang w:eastAsia="zh-CN"/>
        </w:rPr>
        <w:t xml:space="preserve">.”28 </w:t>
      </w:r>
      <w:proofErr w:type="spellStart"/>
      <w:r w:rsidRPr="00533B4C">
        <w:rPr>
          <w:rFonts w:eastAsia="Times New Roman" w:cs="Calibri"/>
          <w:color w:val="000000"/>
          <w:sz w:val="28"/>
          <w:szCs w:val="28"/>
          <w:u w:val="single"/>
          <w:lang w:eastAsia="zh-CN"/>
        </w:rPr>
        <w:t>Bhabha</w:t>
      </w:r>
      <w:proofErr w:type="spellEnd"/>
      <w:r w:rsidRPr="00533B4C">
        <w:rPr>
          <w:rFonts w:eastAsia="Times New Roman" w:cs="Calibri"/>
          <w:color w:val="000000"/>
          <w:sz w:val="28"/>
          <w:szCs w:val="28"/>
          <w:u w:val="single"/>
          <w:lang w:eastAsia="zh-CN"/>
        </w:rPr>
        <w:t xml:space="preserve"> locates and labels the social imperative to assimilate as the colonial structure of mimicry.</w:t>
      </w:r>
      <w:r w:rsidRPr="00533B4C">
        <w:rPr>
          <w:rFonts w:eastAsia="Times New Roman" w:cs="Calibri"/>
          <w:color w:val="000000"/>
          <w:sz w:val="16"/>
          <w:szCs w:val="16"/>
          <w:lang w:eastAsia="zh-CN"/>
        </w:rPr>
        <w:t xml:space="preserve"> He highlights not only the social performance but also its inevitable, built-in failure. </w:t>
      </w:r>
      <w:r w:rsidRPr="00533B4C">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533B4C">
        <w:rPr>
          <w:rFonts w:eastAsia="Times New Roman" w:cs="Calibri"/>
          <w:color w:val="000000"/>
          <w:sz w:val="16"/>
          <w:szCs w:val="16"/>
          <w:lang w:eastAsia="zh-CN"/>
        </w:rPr>
        <w:t xml:space="preserve">Here we elaborate on </w:t>
      </w:r>
      <w:proofErr w:type="spellStart"/>
      <w:r w:rsidRPr="00533B4C">
        <w:rPr>
          <w:rFonts w:eastAsia="Times New Roman" w:cs="Calibri"/>
          <w:color w:val="000000"/>
          <w:sz w:val="16"/>
          <w:szCs w:val="16"/>
          <w:lang w:eastAsia="zh-CN"/>
        </w:rPr>
        <w:t>Bhabha’s</w:t>
      </w:r>
      <w:proofErr w:type="spellEnd"/>
      <w:r w:rsidRPr="00533B4C">
        <w:rPr>
          <w:rFonts w:eastAsia="Times New Roman" w:cs="Calibri"/>
          <w:color w:val="000000"/>
          <w:sz w:val="16"/>
          <w:szCs w:val="16"/>
          <w:lang w:eastAsia="zh-CN"/>
        </w:rPr>
        <w:t xml:space="preserve"> observations of mimicry with </w:t>
      </w:r>
      <w:r w:rsidRPr="00533B4C">
        <w:rPr>
          <w:rFonts w:eastAsia="Times New Roman" w:cs="Calibri"/>
          <w:color w:val="000000"/>
          <w:sz w:val="12"/>
          <w:szCs w:val="12"/>
          <w:lang w:eastAsia="zh-CN"/>
        </w:rPr>
        <w:t xml:space="preserve">its </w:t>
      </w:r>
      <w:proofErr w:type="spellStart"/>
      <w:r w:rsidRPr="00533B4C">
        <w:rPr>
          <w:rFonts w:eastAsia="Times New Roman" w:cs="Calibri"/>
          <w:color w:val="000000"/>
          <w:sz w:val="12"/>
          <w:szCs w:val="12"/>
          <w:lang w:eastAsia="zh-CN"/>
        </w:rPr>
        <w:t>intrasubjective</w:t>
      </w:r>
      <w:proofErr w:type="spellEnd"/>
      <w:r w:rsidRPr="00533B4C">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533B4C">
        <w:rPr>
          <w:rFonts w:eastAsia="Times New Roman" w:cs="Calibri"/>
          <w:color w:val="000000"/>
          <w:sz w:val="12"/>
          <w:szCs w:val="12"/>
          <w:lang w:eastAsia="zh-CN"/>
        </w:rPr>
        <w:t>Bhabha’s</w:t>
      </w:r>
      <w:proofErr w:type="spellEnd"/>
      <w:r w:rsidRPr="00533B4C">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533B4C">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533B4C">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533B4C">
        <w:rPr>
          <w:rFonts w:eastAsia="Times New Roman" w:cs="Calibri"/>
          <w:color w:val="000000"/>
          <w:sz w:val="8"/>
          <w:szCs w:val="8"/>
          <w:lang w:eastAsia="zh-CN"/>
        </w:rPr>
        <w:t xml:space="preserve">It is crucial to extend </w:t>
      </w:r>
      <w:proofErr w:type="spellStart"/>
      <w:r w:rsidRPr="00533B4C">
        <w:rPr>
          <w:rFonts w:eastAsia="Times New Roman" w:cs="Calibri"/>
          <w:color w:val="000000"/>
          <w:sz w:val="8"/>
          <w:szCs w:val="8"/>
          <w:lang w:eastAsia="zh-CN"/>
        </w:rPr>
        <w:t>Bhabha’s</w:t>
      </w:r>
      <w:proofErr w:type="spellEnd"/>
      <w:r w:rsidRPr="00533B4C">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533B4C">
        <w:rPr>
          <w:rFonts w:eastAsia="Times New Roman" w:cs="Calibri"/>
          <w:color w:val="000000"/>
          <w:sz w:val="8"/>
          <w:szCs w:val="8"/>
          <w:lang w:eastAsia="zh-CN"/>
        </w:rPr>
        <w:t>Bhabha</w:t>
      </w:r>
      <w:proofErr w:type="spellEnd"/>
      <w:r w:rsidRPr="00533B4C">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533B4C">
        <w:rPr>
          <w:rFonts w:eastAsia="Times New Roman" w:cs="Calibri"/>
          <w:color w:val="000000"/>
          <w:sz w:val="8"/>
          <w:szCs w:val="8"/>
          <w:u w:val="single"/>
          <w:lang w:eastAsia="zh-CN"/>
        </w:rPr>
        <w:t xml:space="preserve">The stereotype, </w:t>
      </w:r>
      <w:proofErr w:type="spellStart"/>
      <w:r w:rsidRPr="00533B4C">
        <w:rPr>
          <w:rFonts w:eastAsia="Times New Roman" w:cs="Calibri"/>
          <w:color w:val="000000"/>
          <w:sz w:val="8"/>
          <w:szCs w:val="8"/>
          <w:u w:val="single"/>
          <w:lang w:eastAsia="zh-CN"/>
        </w:rPr>
        <w:t>Bhabha</w:t>
      </w:r>
      <w:proofErr w:type="spellEnd"/>
      <w:r w:rsidRPr="00533B4C">
        <w:rPr>
          <w:rFonts w:eastAsia="Times New Roman" w:cs="Calibri"/>
          <w:color w:val="000000"/>
          <w:sz w:val="8"/>
          <w:szCs w:val="8"/>
          <w:u w:val="single"/>
          <w:lang w:eastAsia="zh-CN"/>
        </w:rPr>
        <w:t xml:space="preserve"> writes, “</w:t>
      </w:r>
      <w:proofErr w:type="gramStart"/>
      <w:r w:rsidRPr="00533B4C">
        <w:rPr>
          <w:rFonts w:eastAsia="Times New Roman" w:cs="Calibri"/>
          <w:color w:val="000000"/>
          <w:sz w:val="8"/>
          <w:szCs w:val="8"/>
          <w:u w:val="single"/>
          <w:lang w:eastAsia="zh-CN"/>
        </w:rPr>
        <w:t>is</w:t>
      </w:r>
      <w:proofErr w:type="gramEnd"/>
      <w:r w:rsidRPr="00533B4C">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533B4C">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533B4C">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533B4C">
        <w:rPr>
          <w:rFonts w:eastAsia="Times New Roman" w:cs="Calibri"/>
          <w:color w:val="000000"/>
          <w:sz w:val="8"/>
          <w:szCs w:val="8"/>
          <w:lang w:eastAsia="zh-CN"/>
        </w:rPr>
        <w:t xml:space="preserve">. </w:t>
      </w:r>
      <w:r w:rsidRPr="00533B4C">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533B4C">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533B4C">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533B4C">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533B4C">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533B4C">
        <w:rPr>
          <w:rFonts w:eastAsia="Times New Roman" w:cs="Calibri"/>
          <w:color w:val="000000"/>
          <w:sz w:val="8"/>
          <w:szCs w:val="8"/>
          <w:lang w:eastAsia="zh-CN"/>
        </w:rPr>
        <w:t>safe”professional</w:t>
      </w:r>
      <w:proofErr w:type="spellEnd"/>
      <w:r w:rsidRPr="00533B4C">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533B4C">
        <w:rPr>
          <w:rFonts w:eastAsia="Times New Roman" w:cs="Calibri"/>
          <w:color w:val="000000"/>
          <w:sz w:val="8"/>
          <w:szCs w:val="8"/>
          <w:lang w:eastAsia="zh-CN"/>
        </w:rPr>
        <w:t>boat”or</w:t>
      </w:r>
      <w:proofErr w:type="spellEnd"/>
      <w:r w:rsidRPr="00533B4C">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533B4C">
        <w:rPr>
          <w:rFonts w:eastAsia="Times New Roman" w:cs="Calibri"/>
          <w:color w:val="000000"/>
          <w:sz w:val="8"/>
          <w:szCs w:val="8"/>
          <w:lang w:eastAsia="zh-CN"/>
        </w:rPr>
        <w:t>Lacan’s</w:t>
      </w:r>
      <w:proofErr w:type="spellEnd"/>
      <w:r w:rsidRPr="00533B4C">
        <w:rPr>
          <w:rFonts w:eastAsia="Times New Roman" w:cs="Calibri"/>
          <w:color w:val="000000"/>
          <w:sz w:val="8"/>
          <w:szCs w:val="8"/>
          <w:lang w:eastAsia="zh-CN"/>
        </w:rPr>
        <w:t xml:space="preserve"> idea of the subject as a desiring subject, Antonio </w:t>
      </w:r>
      <w:proofErr w:type="spellStart"/>
      <w:r w:rsidRPr="00533B4C">
        <w:rPr>
          <w:rFonts w:eastAsia="Times New Roman" w:cs="Calibri"/>
          <w:color w:val="000000"/>
          <w:sz w:val="8"/>
          <w:szCs w:val="8"/>
          <w:lang w:eastAsia="zh-CN"/>
        </w:rPr>
        <w:t>Viego</w:t>
      </w:r>
      <w:proofErr w:type="spellEnd"/>
      <w:r w:rsidRPr="00533B4C">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533B4C">
        <w:rPr>
          <w:rFonts w:eastAsia="Times New Roman" w:cs="Calibri"/>
          <w:color w:val="000000"/>
          <w:sz w:val="8"/>
          <w:szCs w:val="8"/>
          <w:lang w:eastAsia="zh-CN"/>
        </w:rPr>
        <w:t>subject,”the</w:t>
      </w:r>
      <w:proofErr w:type="spellEnd"/>
      <w:r w:rsidRPr="00533B4C">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533B4C">
        <w:rPr>
          <w:rFonts w:eastAsia="Times New Roman" w:cs="Calibri"/>
          <w:color w:val="000000"/>
          <w:sz w:val="8"/>
          <w:szCs w:val="8"/>
          <w:lang w:eastAsia="zh-CN"/>
        </w:rPr>
        <w:t>ong’s</w:t>
      </w:r>
      <w:proofErr w:type="spellEnd"/>
      <w:r w:rsidRPr="00533B4C">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533B4C">
        <w:rPr>
          <w:rFonts w:eastAsia="Times New Roman" w:cs="Calibri"/>
          <w:color w:val="000000"/>
          <w:sz w:val="8"/>
          <w:szCs w:val="8"/>
          <w:lang w:eastAsia="zh-CN"/>
        </w:rPr>
        <w:t>Bhabha’s</w:t>
      </w:r>
      <w:proofErr w:type="spellEnd"/>
      <w:r w:rsidRPr="00533B4C">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533B4C">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533B4C">
        <w:rPr>
          <w:rFonts w:eastAsia="Times New Roman" w:cs="Calibri"/>
          <w:color w:val="000000"/>
          <w:sz w:val="8"/>
          <w:szCs w:val="8"/>
          <w:lang w:eastAsia="zh-CN"/>
        </w:rPr>
        <w:t>positive”representation</w:t>
      </w:r>
      <w:proofErr w:type="spellEnd"/>
      <w:r w:rsidRPr="00533B4C">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533B4C">
        <w:rPr>
          <w:rFonts w:eastAsia="Times New Roman" w:cs="Calibri"/>
          <w:color w:val="000000"/>
          <w:sz w:val="8"/>
          <w:szCs w:val="8"/>
          <w:lang w:eastAsia="zh-CN"/>
        </w:rPr>
        <w:t>sufficiendy</w:t>
      </w:r>
      <w:proofErr w:type="spellEnd"/>
      <w:r w:rsidRPr="00533B4C">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533B4C">
        <w:rPr>
          <w:rFonts w:eastAsia="Times New Roman" w:cs="Calibri"/>
          <w:color w:val="000000"/>
          <w:sz w:val="8"/>
          <w:szCs w:val="8"/>
          <w:lang w:eastAsia="zh-CN"/>
        </w:rPr>
        <w:t>Bhabha</w:t>
      </w:r>
      <w:proofErr w:type="spellEnd"/>
      <w:r w:rsidRPr="00533B4C">
        <w:rPr>
          <w:rFonts w:eastAsia="Times New Roman" w:cs="Calibri"/>
          <w:color w:val="000000"/>
          <w:sz w:val="8"/>
          <w:szCs w:val="8"/>
          <w:lang w:eastAsia="zh-CN"/>
        </w:rPr>
        <w:t xml:space="preserve">, in its </w:t>
      </w:r>
      <w:proofErr w:type="spellStart"/>
      <w:r w:rsidRPr="00533B4C">
        <w:rPr>
          <w:rFonts w:eastAsia="Times New Roman" w:cs="Calibri"/>
          <w:color w:val="000000"/>
          <w:sz w:val="8"/>
          <w:szCs w:val="8"/>
          <w:lang w:eastAsia="zh-CN"/>
        </w:rPr>
        <w:t>doubleness</w:t>
      </w:r>
      <w:proofErr w:type="spellEnd"/>
      <w:r w:rsidRPr="00533B4C">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533B4C">
        <w:rPr>
          <w:rFonts w:eastAsia="Times New Roman" w:cs="Calibri"/>
          <w:color w:val="000000"/>
          <w:sz w:val="8"/>
          <w:szCs w:val="8"/>
          <w:lang w:eastAsia="zh-CN"/>
        </w:rPr>
        <w:t>Palace.”Eventually</w:t>
      </w:r>
      <w:proofErr w:type="spellEnd"/>
      <w:r w:rsidRPr="00533B4C">
        <w:rPr>
          <w:rFonts w:eastAsia="Times New Roman" w:cs="Calibri"/>
          <w:color w:val="000000"/>
          <w:sz w:val="8"/>
          <w:szCs w:val="8"/>
          <w:lang w:eastAsia="zh-CN"/>
        </w:rPr>
        <w:t>, the franchise fails, and the first “</w:t>
      </w:r>
      <w:proofErr w:type="spellStart"/>
      <w:r w:rsidRPr="00533B4C">
        <w:rPr>
          <w:rFonts w:eastAsia="Times New Roman" w:cs="Calibri"/>
          <w:color w:val="000000"/>
          <w:sz w:val="8"/>
          <w:szCs w:val="8"/>
          <w:lang w:eastAsia="zh-CN"/>
        </w:rPr>
        <w:t>a”falls</w:t>
      </w:r>
      <w:proofErr w:type="spellEnd"/>
      <w:r w:rsidRPr="00533B4C">
        <w:rPr>
          <w:rFonts w:eastAsia="Times New Roman" w:cs="Calibri"/>
          <w:color w:val="000000"/>
          <w:sz w:val="8"/>
          <w:szCs w:val="8"/>
          <w:lang w:eastAsia="zh-CN"/>
        </w:rPr>
        <w:t xml:space="preserve"> off the “Chicken </w:t>
      </w:r>
      <w:proofErr w:type="spellStart"/>
      <w:r w:rsidRPr="00533B4C">
        <w:rPr>
          <w:rFonts w:eastAsia="Times New Roman" w:cs="Calibri"/>
          <w:color w:val="000000"/>
          <w:sz w:val="8"/>
          <w:szCs w:val="8"/>
          <w:lang w:eastAsia="zh-CN"/>
        </w:rPr>
        <w:t>Palace”sign</w:t>
      </w:r>
      <w:proofErr w:type="spellEnd"/>
      <w:r w:rsidRPr="00533B4C">
        <w:rPr>
          <w:rFonts w:eastAsia="Times New Roman" w:cs="Calibri"/>
          <w:color w:val="000000"/>
          <w:sz w:val="8"/>
          <w:szCs w:val="8"/>
          <w:lang w:eastAsia="zh-CN"/>
        </w:rPr>
        <w:t xml:space="preserve"> which becomes “Chicken </w:t>
      </w:r>
      <w:proofErr w:type="spellStart"/>
      <w:r w:rsidRPr="00533B4C">
        <w:rPr>
          <w:rFonts w:eastAsia="Times New Roman" w:cs="Calibri"/>
          <w:color w:val="000000"/>
          <w:sz w:val="8"/>
          <w:szCs w:val="8"/>
          <w:lang w:eastAsia="zh-CN"/>
        </w:rPr>
        <w:t>P_lace.”This</w:t>
      </w:r>
      <w:proofErr w:type="spellEnd"/>
      <w:r w:rsidRPr="00533B4C">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533B4C">
        <w:rPr>
          <w:rFonts w:eastAsia="Times New Roman" w:cs="Calibri"/>
          <w:color w:val="000000"/>
          <w:sz w:val="8"/>
          <w:szCs w:val="8"/>
          <w:lang w:eastAsia="zh-CN"/>
        </w:rPr>
        <w:t>intrasubjective</w:t>
      </w:r>
      <w:proofErr w:type="spellEnd"/>
      <w:r w:rsidRPr="00533B4C">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533B4C">
        <w:rPr>
          <w:rFonts w:eastAsia="Times New Roman" w:cs="Calibri"/>
          <w:color w:val="000000"/>
          <w:sz w:val="8"/>
          <w:szCs w:val="8"/>
          <w:lang w:eastAsia="zh-CN"/>
        </w:rPr>
        <w:t>depathologize</w:t>
      </w:r>
      <w:proofErr w:type="spellEnd"/>
      <w:r w:rsidRPr="00533B4C">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533B4C">
        <w:rPr>
          <w:rFonts w:eastAsia="Times New Roman" w:cs="Calibri"/>
          <w:color w:val="000000"/>
          <w:sz w:val="8"/>
          <w:szCs w:val="8"/>
          <w:lang w:eastAsia="zh-CN"/>
        </w:rPr>
        <w:t>us</w:t>
      </w:r>
      <w:proofErr w:type="gramEnd"/>
      <w:r w:rsidRPr="00533B4C">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533B4C">
        <w:rPr>
          <w:rFonts w:eastAsia="Times New Roman" w:cs="Calibri"/>
          <w:color w:val="000000"/>
          <w:sz w:val="8"/>
          <w:szCs w:val="8"/>
          <w:lang w:eastAsia="zh-CN"/>
        </w:rPr>
        <w:t>school.”When</w:t>
      </w:r>
      <w:proofErr w:type="spellEnd"/>
      <w:r w:rsidRPr="00533B4C">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533B4C">
        <w:rPr>
          <w:rFonts w:eastAsia="Times New Roman" w:cs="Calibri"/>
          <w:color w:val="000000"/>
          <w:sz w:val="8"/>
          <w:szCs w:val="8"/>
          <w:lang w:eastAsia="zh-CN"/>
        </w:rPr>
        <w:t>parents’failure</w:t>
      </w:r>
      <w:proofErr w:type="spellEnd"/>
      <w:r w:rsidRPr="00533B4C">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533B4C">
        <w:rPr>
          <w:rFonts w:eastAsia="Times New Roman" w:cs="Calibri"/>
          <w:color w:val="000000"/>
          <w:sz w:val="8"/>
          <w:szCs w:val="8"/>
          <w:lang w:eastAsia="zh-CN"/>
        </w:rPr>
        <w:t>Here</w:t>
      </w:r>
      <w:proofErr w:type="gramEnd"/>
      <w:r w:rsidRPr="00533B4C">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533B4C">
        <w:rPr>
          <w:rFonts w:eastAsia="Times New Roman" w:cs="Calibri"/>
          <w:color w:val="000000"/>
          <w:sz w:val="8"/>
          <w:szCs w:val="8"/>
          <w:lang w:eastAsia="zh-CN"/>
        </w:rPr>
        <w:t>Tajiri’s</w:t>
      </w:r>
      <w:proofErr w:type="spellEnd"/>
      <w:r w:rsidRPr="00533B4C">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533B4C">
        <w:rPr>
          <w:rFonts w:eastAsia="Times New Roman" w:cs="Calibri"/>
          <w:color w:val="000000"/>
          <w:sz w:val="8"/>
          <w:szCs w:val="8"/>
          <w:lang w:eastAsia="zh-CN"/>
        </w:rPr>
        <w:t>Tajiri’s</w:t>
      </w:r>
      <w:proofErr w:type="spellEnd"/>
      <w:r w:rsidRPr="00533B4C">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533B4C">
        <w:rPr>
          <w:rFonts w:eastAsia="Times New Roman" w:cs="Calibri"/>
          <w:color w:val="000000"/>
          <w:sz w:val="8"/>
          <w:szCs w:val="8"/>
          <w:lang w:eastAsia="zh-CN"/>
        </w:rPr>
        <w:t>”(</w:t>
      </w:r>
      <w:proofErr w:type="gramEnd"/>
      <w:r w:rsidRPr="00533B4C">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533B4C">
        <w:rPr>
          <w:rFonts w:eastAsia="Times New Roman" w:cs="Calibri"/>
          <w:color w:val="000000"/>
          <w:sz w:val="8"/>
          <w:szCs w:val="8"/>
          <w:lang w:eastAsia="zh-CN"/>
        </w:rPr>
        <w:t>intergenerationally</w:t>
      </w:r>
      <w:proofErr w:type="spellEnd"/>
      <w:r w:rsidRPr="00533B4C">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533B4C">
        <w:rPr>
          <w:rFonts w:eastAsia="Times New Roman" w:cs="Calibri"/>
          <w:color w:val="000000"/>
          <w:sz w:val="8"/>
          <w:szCs w:val="8"/>
          <w:lang w:eastAsia="zh-CN"/>
        </w:rPr>
        <w:t>intrasubjective</w:t>
      </w:r>
      <w:proofErr w:type="spellEnd"/>
      <w:r w:rsidRPr="00533B4C">
        <w:rPr>
          <w:rFonts w:eastAsia="Times New Roman" w:cs="Calibri"/>
          <w:color w:val="000000"/>
          <w:sz w:val="8"/>
          <w:szCs w:val="8"/>
          <w:lang w:eastAsia="zh-CN"/>
        </w:rPr>
        <w:t xml:space="preserve"> psychic condition, </w:t>
      </w:r>
      <w:proofErr w:type="spellStart"/>
      <w:r w:rsidRPr="00533B4C">
        <w:rPr>
          <w:rFonts w:eastAsia="Times New Roman" w:cs="Calibri"/>
          <w:color w:val="000000"/>
          <w:sz w:val="8"/>
          <w:szCs w:val="8"/>
          <w:lang w:eastAsia="zh-CN"/>
        </w:rPr>
        <w:t>Tajiri’s</w:t>
      </w:r>
      <w:proofErr w:type="spellEnd"/>
      <w:r w:rsidRPr="00533B4C">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w:t>
      </w:r>
      <w:r w:rsidRPr="00533B4C">
        <w:rPr>
          <w:rFonts w:eastAsia="Times New Roman" w:cs="Calibri"/>
          <w:color w:val="000000"/>
          <w:sz w:val="8"/>
          <w:szCs w:val="8"/>
          <w:lang w:eastAsia="zh-CN"/>
        </w:rPr>
        <w:lastRenderedPageBreak/>
        <w:t xml:space="preserve">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533B4C">
        <w:rPr>
          <w:rFonts w:eastAsia="Times New Roman" w:cs="Calibri"/>
          <w:color w:val="000000"/>
          <w:sz w:val="8"/>
          <w:szCs w:val="8"/>
          <w:lang w:eastAsia="zh-CN"/>
        </w:rPr>
        <w:t>daughters’bodies</w:t>
      </w:r>
      <w:proofErr w:type="spellEnd"/>
      <w:r w:rsidRPr="00533B4C">
        <w:rPr>
          <w:rFonts w:eastAsia="Times New Roman" w:cs="Calibri"/>
          <w:color w:val="000000"/>
          <w:sz w:val="8"/>
          <w:szCs w:val="8"/>
          <w:lang w:eastAsia="zh-CN"/>
        </w:rPr>
        <w:t xml:space="preserve"> and voices become substitutes for those of the mothers— not just the </w:t>
      </w:r>
      <w:proofErr w:type="spellStart"/>
      <w:r w:rsidRPr="00533B4C">
        <w:rPr>
          <w:rFonts w:eastAsia="Times New Roman" w:cs="Calibri"/>
          <w:color w:val="000000"/>
          <w:sz w:val="8"/>
          <w:szCs w:val="8"/>
          <w:lang w:eastAsia="zh-CN"/>
        </w:rPr>
        <w:t>mothers’bodies</w:t>
      </w:r>
      <w:proofErr w:type="spellEnd"/>
      <w:r w:rsidRPr="00533B4C">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533B4C">
        <w:rPr>
          <w:rFonts w:eastAsia="Times New Roman" w:cs="Calibri"/>
          <w:color w:val="000000"/>
          <w:sz w:val="8"/>
          <w:szCs w:val="8"/>
          <w:lang w:eastAsia="zh-CN"/>
        </w:rPr>
        <w:t>mothers’losses</w:t>
      </w:r>
      <w:proofErr w:type="spellEnd"/>
      <w:r w:rsidRPr="00533B4C">
        <w:rPr>
          <w:rFonts w:eastAsia="Times New Roman" w:cs="Calibri"/>
          <w:color w:val="000000"/>
          <w:sz w:val="8"/>
          <w:szCs w:val="8"/>
          <w:lang w:eastAsia="zh-CN"/>
        </w:rPr>
        <w:t xml:space="preserve">. The </w:t>
      </w:r>
      <w:proofErr w:type="spellStart"/>
      <w:r w:rsidRPr="00533B4C">
        <w:rPr>
          <w:rFonts w:eastAsia="Times New Roman" w:cs="Calibri"/>
          <w:color w:val="000000"/>
          <w:sz w:val="8"/>
          <w:szCs w:val="8"/>
          <w:lang w:eastAsia="zh-CN"/>
        </w:rPr>
        <w:t>mothers’voices</w:t>
      </w:r>
      <w:proofErr w:type="spellEnd"/>
      <w:r w:rsidRPr="00533B4C">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533B4C">
        <w:rPr>
          <w:rFonts w:eastAsia="Times New Roman" w:cs="Calibri"/>
          <w:color w:val="000000"/>
          <w:sz w:val="8"/>
          <w:szCs w:val="8"/>
          <w:lang w:eastAsia="zh-CN"/>
        </w:rPr>
        <w:t>)plaint</w:t>
      </w:r>
      <w:proofErr w:type="gramEnd"/>
      <w:r w:rsidRPr="00533B4C">
        <w:rPr>
          <w:rFonts w:eastAsia="Times New Roman" w:cs="Calibri"/>
          <w:color w:val="000000"/>
          <w:sz w:val="8"/>
          <w:szCs w:val="8"/>
          <w:lang w:eastAsia="zh-CN"/>
        </w:rPr>
        <w:t xml:space="preserve">? In the Psychic Life of Power, Judith Butler writes, “The melancholic would have </w:t>
      </w:r>
      <w:proofErr w:type="spellStart"/>
      <w:r w:rsidRPr="00533B4C">
        <w:rPr>
          <w:rFonts w:eastAsia="Times New Roman" w:cs="Calibri"/>
          <w:color w:val="000000"/>
          <w:sz w:val="8"/>
          <w:szCs w:val="8"/>
          <w:lang w:eastAsia="zh-CN"/>
        </w:rPr>
        <w:t>saidsomething</w:t>
      </w:r>
      <w:proofErr w:type="spellEnd"/>
      <w:r w:rsidRPr="00533B4C">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533B4C">
        <w:rPr>
          <w:rFonts w:eastAsia="Times New Roman" w:cs="Calibri"/>
          <w:color w:val="000000"/>
          <w:sz w:val="8"/>
          <w:szCs w:val="8"/>
          <w:lang w:eastAsia="zh-CN"/>
        </w:rPr>
        <w:t>pathologized</w:t>
      </w:r>
      <w:proofErr w:type="spellEnd"/>
      <w:r w:rsidRPr="00533B4C">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533B4C">
        <w:rPr>
          <w:rFonts w:eastAsia="Times New Roman" w:cs="Calibri"/>
          <w:color w:val="000000"/>
          <w:sz w:val="8"/>
          <w:szCs w:val="8"/>
          <w:lang w:eastAsia="zh-CN"/>
        </w:rPr>
        <w:t>Tajiri’s</w:t>
      </w:r>
      <w:proofErr w:type="spellEnd"/>
      <w:r w:rsidRPr="00533B4C">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533B4C">
        <w:rPr>
          <w:rFonts w:eastAsia="Times New Roman" w:cs="Calibri"/>
          <w:color w:val="000000"/>
          <w:sz w:val="8"/>
          <w:szCs w:val="8"/>
          <w:lang w:eastAsia="zh-CN"/>
        </w:rPr>
        <w:t>essentializes</w:t>
      </w:r>
      <w:proofErr w:type="spellEnd"/>
      <w:r w:rsidRPr="00533B4C">
        <w:rPr>
          <w:rFonts w:eastAsia="Times New Roman" w:cs="Calibri"/>
          <w:color w:val="000000"/>
          <w:sz w:val="8"/>
          <w:szCs w:val="8"/>
          <w:lang w:eastAsia="zh-CN"/>
        </w:rPr>
        <w:t xml:space="preserve"> Asian American culture, obscuring the particularities and </w:t>
      </w:r>
      <w:proofErr w:type="spellStart"/>
      <w:r w:rsidRPr="00533B4C">
        <w:rPr>
          <w:rFonts w:eastAsia="Times New Roman" w:cs="Calibri"/>
          <w:color w:val="000000"/>
          <w:sz w:val="8"/>
          <w:szCs w:val="8"/>
          <w:lang w:eastAsia="zh-CN"/>
        </w:rPr>
        <w:t>incommensurabilities</w:t>
      </w:r>
      <w:proofErr w:type="spellEnd"/>
      <w:r w:rsidRPr="00533B4C">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533B4C">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533B4C">
        <w:rPr>
          <w:rFonts w:eastAsia="Times New Roman" w:cs="Calibri"/>
          <w:color w:val="000000"/>
          <w:sz w:val="28"/>
          <w:szCs w:val="28"/>
          <w:u w:val="single"/>
          <w:shd w:val="clear" w:color="auto" w:fill="00FF00"/>
          <w:lang w:eastAsia="zh-CN"/>
        </w:rPr>
        <w:t>Nelson</w:t>
      </w:r>
      <w:r w:rsidRPr="00533B4C">
        <w:rPr>
          <w:rFonts w:eastAsia="Times New Roman" w:cs="Calibri"/>
          <w:color w:val="000000"/>
          <w:sz w:val="28"/>
          <w:szCs w:val="28"/>
          <w:u w:val="single"/>
          <w:lang w:eastAsia="zh-CN"/>
        </w:rPr>
        <w:t xml:space="preserve"> recounts a story that took place later in grade school. During a reading lesson, he </w:t>
      </w:r>
      <w:r w:rsidRPr="00533B4C">
        <w:rPr>
          <w:rFonts w:eastAsia="Times New Roman" w:cs="Calibri"/>
          <w:color w:val="000000"/>
          <w:sz w:val="28"/>
          <w:szCs w:val="28"/>
          <w:u w:val="single"/>
          <w:shd w:val="clear" w:color="auto" w:fill="00FF00"/>
          <w:lang w:eastAsia="zh-CN"/>
        </w:rPr>
        <w:t>mispronounced “crooked” as “</w:t>
      </w:r>
      <w:proofErr w:type="spellStart"/>
      <w:r w:rsidRPr="00533B4C">
        <w:rPr>
          <w:rFonts w:eastAsia="Times New Roman" w:cs="Calibri"/>
          <w:color w:val="000000"/>
          <w:sz w:val="28"/>
          <w:szCs w:val="28"/>
          <w:u w:val="single"/>
          <w:shd w:val="clear" w:color="auto" w:fill="00FF00"/>
          <w:lang w:eastAsia="zh-CN"/>
        </w:rPr>
        <w:t>crookd</w:t>
      </w:r>
      <w:proofErr w:type="spellEnd"/>
      <w:proofErr w:type="gramStart"/>
      <w:r w:rsidRPr="00533B4C">
        <w:rPr>
          <w:rFonts w:eastAsia="Times New Roman" w:cs="Calibri"/>
          <w:color w:val="000000"/>
          <w:sz w:val="28"/>
          <w:szCs w:val="28"/>
          <w:u w:val="single"/>
          <w:lang w:eastAsia="zh-CN"/>
        </w:rPr>
        <w:t>”(</w:t>
      </w:r>
      <w:proofErr w:type="gramEnd"/>
      <w:r w:rsidRPr="00533B4C">
        <w:rPr>
          <w:rFonts w:eastAsia="Times New Roman" w:cs="Calibri"/>
          <w:color w:val="000000"/>
          <w:sz w:val="28"/>
          <w:szCs w:val="28"/>
          <w:u w:val="single"/>
          <w:lang w:eastAsia="zh-CN"/>
        </w:rPr>
        <w:t xml:space="preserve">one syllable). </w:t>
      </w:r>
      <w:r w:rsidRPr="00533B4C">
        <w:rPr>
          <w:rFonts w:eastAsia="Times New Roman" w:cs="Calibri"/>
          <w:color w:val="000000"/>
          <w:sz w:val="28"/>
          <w:szCs w:val="28"/>
          <w:u w:val="single"/>
          <w:shd w:val="clear" w:color="auto" w:fill="00FF00"/>
          <w:lang w:eastAsia="zh-CN"/>
        </w:rPr>
        <w:t xml:space="preserve">His teacher shamed him publicly for his failed </w:t>
      </w:r>
      <w:r w:rsidRPr="00533B4C">
        <w:rPr>
          <w:rFonts w:eastAsia="Times New Roman" w:cs="Calibri"/>
          <w:color w:val="000000"/>
          <w:sz w:val="28"/>
          <w:szCs w:val="28"/>
          <w:u w:val="single"/>
          <w:lang w:eastAsia="zh-CN"/>
        </w:rPr>
        <w:t xml:space="preserve">speech act—his failed act of </w:t>
      </w:r>
      <w:r w:rsidRPr="00533B4C">
        <w:rPr>
          <w:rFonts w:eastAsia="Times New Roman" w:cs="Calibri"/>
          <w:color w:val="000000"/>
          <w:sz w:val="28"/>
          <w:szCs w:val="28"/>
          <w:u w:val="single"/>
          <w:shd w:val="clear" w:color="auto" w:fill="00FF00"/>
          <w:lang w:eastAsia="zh-CN"/>
        </w:rPr>
        <w:t>mimicry</w:t>
      </w:r>
      <w:r w:rsidRPr="00533B4C">
        <w:rPr>
          <w:rFonts w:eastAsia="Times New Roman" w:cs="Calibri"/>
          <w:color w:val="000000"/>
          <w:sz w:val="28"/>
          <w:szCs w:val="28"/>
          <w:u w:val="single"/>
          <w:lang w:eastAsia="zh-CN"/>
        </w:rPr>
        <w:t xml:space="preserve"> —and demanded to know where he learned to mispronounce such a simple word. </w:t>
      </w:r>
      <w:r w:rsidRPr="00533B4C">
        <w:rPr>
          <w:rFonts w:eastAsia="Times New Roman" w:cs="Calibri"/>
          <w:color w:val="000000"/>
          <w:sz w:val="16"/>
          <w:szCs w:val="16"/>
          <w:lang w:eastAsia="zh-CN"/>
        </w:rPr>
        <w:t xml:space="preserve">Nelson reluctantly replied that he learned this pronunciation from his mother. </w:t>
      </w:r>
      <w:r w:rsidRPr="00533B4C">
        <w:rPr>
          <w:rFonts w:eastAsia="Times New Roman" w:cs="Calibri"/>
          <w:color w:val="000000"/>
          <w:sz w:val="28"/>
          <w:szCs w:val="28"/>
          <w:u w:val="single"/>
          <w:lang w:eastAsia="zh-CN"/>
        </w:rPr>
        <w:t>Nelson remembers, in particular, feelings of social embarrassment and shame from the ridicule of his teacher and classmates.</w:t>
      </w:r>
      <w:r w:rsidRPr="00533B4C">
        <w:rPr>
          <w:rFonts w:eastAsia="Times New Roman" w:cs="Calibri"/>
          <w:color w:val="000000"/>
          <w:sz w:val="16"/>
          <w:szCs w:val="16"/>
          <w:lang w:eastAsia="zh-CN"/>
        </w:rPr>
        <w:t xml:space="preserve"> </w:t>
      </w:r>
      <w:r w:rsidRPr="00533B4C">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533B4C">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533B4C">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533B4C">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533B4C">
        <w:rPr>
          <w:rFonts w:eastAsia="Times New Roman" w:cs="Calibri"/>
          <w:color w:val="000000"/>
          <w:sz w:val="16"/>
          <w:szCs w:val="16"/>
          <w:lang w:eastAsia="zh-CN"/>
        </w:rPr>
        <w:t>Japaneseness</w:t>
      </w:r>
      <w:proofErr w:type="spellEnd"/>
      <w:r w:rsidRPr="00533B4C">
        <w:rPr>
          <w:rFonts w:eastAsia="Times New Roman" w:cs="Calibri"/>
          <w:color w:val="000000"/>
          <w:sz w:val="16"/>
          <w:szCs w:val="16"/>
          <w:lang w:eastAsia="zh-CN"/>
        </w:rPr>
        <w:t xml:space="preserve">. Nelson’s situation reveals how on two fronts ideals of whiteness and ideals of </w:t>
      </w:r>
      <w:proofErr w:type="spellStart"/>
      <w:r w:rsidRPr="00533B4C">
        <w:rPr>
          <w:rFonts w:eastAsia="Times New Roman" w:cs="Calibri"/>
          <w:color w:val="000000"/>
          <w:sz w:val="16"/>
          <w:szCs w:val="16"/>
          <w:lang w:eastAsia="zh-CN"/>
        </w:rPr>
        <w:t>Japaneseness</w:t>
      </w:r>
      <w:proofErr w:type="spellEnd"/>
      <w:r w:rsidRPr="00533B4C">
        <w:rPr>
          <w:rFonts w:eastAsia="Times New Roman" w:cs="Calibri"/>
          <w:color w:val="000000"/>
          <w:sz w:val="16"/>
          <w:szCs w:val="16"/>
          <w:lang w:eastAsia="zh-CN"/>
        </w:rPr>
        <w:t xml:space="preserve"> are lost and unresolved. </w:t>
      </w:r>
      <w:r w:rsidRPr="00533B4C">
        <w:rPr>
          <w:rFonts w:eastAsia="Times New Roman" w:cs="Calibri"/>
          <w:color w:val="000000"/>
          <w:sz w:val="28"/>
          <w:szCs w:val="28"/>
          <w:u w:val="single"/>
          <w:lang w:eastAsia="zh-CN"/>
        </w:rPr>
        <w:t>Here the problem of</w:t>
      </w:r>
      <w:r w:rsidRPr="00533B4C">
        <w:rPr>
          <w:rFonts w:eastAsia="Times New Roman" w:cs="Calibri"/>
          <w:color w:val="000000"/>
          <w:sz w:val="28"/>
          <w:szCs w:val="28"/>
          <w:u w:val="single"/>
          <w:shd w:val="clear" w:color="auto" w:fill="00FF00"/>
          <w:lang w:eastAsia="zh-CN"/>
        </w:rPr>
        <w:t xml:space="preserve"> accent marks</w:t>
      </w:r>
      <w:r w:rsidRPr="00533B4C">
        <w:rPr>
          <w:rFonts w:eastAsia="Times New Roman" w:cs="Calibri"/>
          <w:color w:val="000000"/>
          <w:sz w:val="28"/>
          <w:szCs w:val="28"/>
          <w:u w:val="single"/>
          <w:lang w:eastAsia="zh-CN"/>
        </w:rPr>
        <w:t xml:space="preserve"> an </w:t>
      </w:r>
      <w:r w:rsidRPr="00533B4C">
        <w:rPr>
          <w:rFonts w:eastAsia="Times New Roman" w:cs="Calibri"/>
          <w:color w:val="000000"/>
          <w:sz w:val="28"/>
          <w:szCs w:val="28"/>
          <w:u w:val="single"/>
          <w:shd w:val="clear" w:color="auto" w:fill="00FF00"/>
          <w:lang w:eastAsia="zh-CN"/>
        </w:rPr>
        <w:t>impossible social compliance</w:t>
      </w:r>
      <w:r w:rsidRPr="00533B4C">
        <w:rPr>
          <w:rFonts w:eastAsia="Times New Roman" w:cs="Calibri"/>
          <w:color w:val="000000"/>
          <w:sz w:val="28"/>
          <w:szCs w:val="28"/>
          <w:u w:val="single"/>
          <w:lang w:eastAsia="zh-CN"/>
        </w:rPr>
        <w:t xml:space="preserve">. In both instances, </w:t>
      </w:r>
      <w:r w:rsidRPr="00533B4C">
        <w:rPr>
          <w:rFonts w:eastAsia="Times New Roman" w:cs="Calibri"/>
          <w:color w:val="000000"/>
          <w:sz w:val="28"/>
          <w:szCs w:val="28"/>
          <w:u w:val="single"/>
          <w:shd w:val="clear" w:color="auto" w:fill="00FF00"/>
          <w:lang w:eastAsia="zh-CN"/>
        </w:rPr>
        <w:t>language is the privileged vehicle</w:t>
      </w:r>
      <w:r w:rsidRPr="00533B4C">
        <w:rPr>
          <w:rFonts w:eastAsia="Times New Roman" w:cs="Calibri"/>
          <w:color w:val="000000"/>
          <w:sz w:val="28"/>
          <w:szCs w:val="28"/>
          <w:u w:val="single"/>
          <w:lang w:eastAsia="zh-CN"/>
        </w:rPr>
        <w:t xml:space="preserve">— the privileged property— </w:t>
      </w:r>
      <w:r w:rsidRPr="00533B4C">
        <w:rPr>
          <w:rFonts w:eastAsia="Times New Roman" w:cs="Calibri"/>
          <w:color w:val="000000"/>
          <w:sz w:val="28"/>
          <w:szCs w:val="28"/>
          <w:u w:val="single"/>
          <w:shd w:val="clear" w:color="auto" w:fill="00FF00"/>
          <w:lang w:eastAsia="zh-CN"/>
        </w:rPr>
        <w:t>by which standards of successful assimilation</w:t>
      </w:r>
      <w:r w:rsidRPr="00533B4C">
        <w:rPr>
          <w:rFonts w:eastAsia="Times New Roman" w:cs="Calibri"/>
          <w:color w:val="000000"/>
          <w:sz w:val="28"/>
          <w:szCs w:val="28"/>
          <w:u w:val="single"/>
          <w:lang w:eastAsia="zh-CN"/>
        </w:rPr>
        <w:t xml:space="preserve"> and failed integration </w:t>
      </w:r>
      <w:r w:rsidRPr="00533B4C">
        <w:rPr>
          <w:rFonts w:eastAsia="Times New Roman" w:cs="Calibri"/>
          <w:color w:val="000000"/>
          <w:sz w:val="28"/>
          <w:szCs w:val="28"/>
          <w:u w:val="single"/>
          <w:shd w:val="clear" w:color="auto" w:fill="00FF00"/>
          <w:lang w:eastAsia="zh-CN"/>
        </w:rPr>
        <w:t>are measured</w:t>
      </w:r>
      <w:r w:rsidRPr="00533B4C">
        <w:rPr>
          <w:rFonts w:eastAsia="Times New Roman" w:cs="Calibri"/>
          <w:color w:val="000000"/>
          <w:sz w:val="28"/>
          <w:szCs w:val="28"/>
          <w:u w:val="single"/>
          <w:lang w:eastAsia="zh-CN"/>
        </w:rPr>
        <w:t>.</w:t>
      </w:r>
      <w:r w:rsidRPr="00533B4C">
        <w:rPr>
          <w:rFonts w:eastAsia="Times New Roman" w:cs="Calibri"/>
          <w:color w:val="000000"/>
          <w:sz w:val="16"/>
          <w:szCs w:val="16"/>
          <w:lang w:eastAsia="zh-CN"/>
        </w:rPr>
        <w:t xml:space="preserve"> In this sense, </w:t>
      </w:r>
      <w:r w:rsidRPr="00533B4C">
        <w:rPr>
          <w:rFonts w:eastAsia="Times New Roman" w:cs="Calibri"/>
          <w:b/>
          <w:bCs/>
          <w:color w:val="000000"/>
          <w:sz w:val="28"/>
          <w:szCs w:val="28"/>
          <w:u w:val="single"/>
          <w:shd w:val="clear" w:color="auto" w:fill="00FF00"/>
          <w:lang w:eastAsia="zh-CN"/>
        </w:rPr>
        <w:t>language</w:t>
      </w:r>
      <w:r w:rsidRPr="00533B4C">
        <w:rPr>
          <w:rFonts w:eastAsia="Times New Roman" w:cs="Calibri"/>
          <w:b/>
          <w:bCs/>
          <w:color w:val="000000"/>
          <w:sz w:val="28"/>
          <w:szCs w:val="28"/>
          <w:u w:val="single"/>
          <w:lang w:eastAsia="zh-CN"/>
        </w:rPr>
        <w:t xml:space="preserve"> itself might be thought of as </w:t>
      </w:r>
      <w:r w:rsidRPr="00533B4C">
        <w:rPr>
          <w:rFonts w:eastAsia="Times New Roman" w:cs="Calibri"/>
          <w:b/>
          <w:bCs/>
          <w:color w:val="000000"/>
          <w:sz w:val="28"/>
          <w:szCs w:val="28"/>
          <w:u w:val="single"/>
          <w:shd w:val="clear" w:color="auto" w:fill="00FF00"/>
          <w:lang w:eastAsia="zh-CN"/>
        </w:rPr>
        <w:t>a</w:t>
      </w:r>
      <w:r w:rsidRPr="00533B4C">
        <w:rPr>
          <w:rFonts w:eastAsia="Times New Roman" w:cs="Calibri"/>
          <w:b/>
          <w:bCs/>
          <w:color w:val="000000"/>
          <w:sz w:val="28"/>
          <w:szCs w:val="28"/>
          <w:u w:val="single"/>
          <w:lang w:eastAsia="zh-CN"/>
        </w:rPr>
        <w:t xml:space="preserve"> kind of </w:t>
      </w:r>
      <w:r w:rsidRPr="00533B4C">
        <w:rPr>
          <w:rFonts w:eastAsia="Times New Roman" w:cs="Calibri"/>
          <w:b/>
          <w:bCs/>
          <w:color w:val="000000"/>
          <w:sz w:val="28"/>
          <w:szCs w:val="28"/>
          <w:u w:val="single"/>
          <w:shd w:val="clear" w:color="auto" w:fill="00FF00"/>
          <w:lang w:eastAsia="zh-CN"/>
        </w:rPr>
        <w:t>property right</w:t>
      </w:r>
      <w:r w:rsidRPr="00533B4C">
        <w:rPr>
          <w:rFonts w:eastAsia="Times New Roman" w:cs="Calibri"/>
          <w:b/>
          <w:bCs/>
          <w:color w:val="000000"/>
          <w:sz w:val="28"/>
          <w:szCs w:val="28"/>
          <w:u w:val="single"/>
          <w:lang w:eastAsia="zh-CN"/>
        </w:rPr>
        <w:t xml:space="preserve"> and stereotype, </w:t>
      </w:r>
      <w:r w:rsidRPr="00533B4C">
        <w:rPr>
          <w:rFonts w:eastAsia="Times New Roman" w:cs="Calibri"/>
          <w:b/>
          <w:bCs/>
          <w:color w:val="000000"/>
          <w:sz w:val="28"/>
          <w:szCs w:val="28"/>
          <w:u w:val="single"/>
          <w:shd w:val="clear" w:color="auto" w:fill="00FF00"/>
          <w:lang w:eastAsia="zh-CN"/>
        </w:rPr>
        <w:t>demanding a flawless mimicry</w:t>
      </w:r>
      <w:r w:rsidRPr="00533B4C">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533B4C">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533B4C">
        <w:rPr>
          <w:rFonts w:eastAsia="Times New Roman" w:cs="Calibri"/>
          <w:b/>
          <w:bCs/>
          <w:color w:val="000000"/>
          <w:sz w:val="28"/>
          <w:szCs w:val="28"/>
          <w:u w:val="single"/>
          <w:lang w:eastAsia="zh-CN"/>
        </w:rPr>
        <w:t xml:space="preserve">We need to emphasize that </w:t>
      </w:r>
      <w:r w:rsidRPr="00533B4C">
        <w:rPr>
          <w:rFonts w:eastAsia="Times New Roman" w:cs="Calibri"/>
          <w:b/>
          <w:bCs/>
          <w:color w:val="000000"/>
          <w:sz w:val="28"/>
          <w:szCs w:val="28"/>
          <w:u w:val="single"/>
          <w:shd w:val="clear" w:color="auto" w:fill="00FF00"/>
          <w:lang w:eastAsia="zh-CN"/>
        </w:rPr>
        <w:t>the shaming ritual</w:t>
      </w:r>
      <w:r w:rsidRPr="00533B4C">
        <w:rPr>
          <w:rFonts w:eastAsia="Times New Roman" w:cs="Calibri"/>
          <w:b/>
          <w:bCs/>
          <w:color w:val="000000"/>
          <w:sz w:val="28"/>
          <w:szCs w:val="28"/>
          <w:u w:val="single"/>
          <w:lang w:eastAsia="zh-CN"/>
        </w:rPr>
        <w:t xml:space="preserve"> to which the grade-school teacher subjected Nelson—one </w:t>
      </w:r>
      <w:r w:rsidRPr="00533B4C">
        <w:rPr>
          <w:rFonts w:eastAsia="Times New Roman" w:cs="Calibri"/>
          <w:b/>
          <w:bCs/>
          <w:color w:val="000000"/>
          <w:sz w:val="28"/>
          <w:szCs w:val="28"/>
          <w:u w:val="single"/>
          <w:shd w:val="clear" w:color="auto" w:fill="00FF00"/>
          <w:lang w:eastAsia="zh-CN"/>
        </w:rPr>
        <w:t xml:space="preserve">all too common in the </w:t>
      </w:r>
      <w:r w:rsidRPr="00533B4C">
        <w:rPr>
          <w:rFonts w:eastAsia="Times New Roman" w:cs="Calibri"/>
          <w:b/>
          <w:bCs/>
          <w:color w:val="000000"/>
          <w:sz w:val="28"/>
          <w:szCs w:val="28"/>
          <w:u w:val="single"/>
          <w:lang w:eastAsia="zh-CN"/>
        </w:rPr>
        <w:t>Darwinian space of the</w:t>
      </w:r>
      <w:r w:rsidRPr="00533B4C">
        <w:rPr>
          <w:rFonts w:eastAsia="Times New Roman" w:cs="Calibri"/>
          <w:b/>
          <w:bCs/>
          <w:color w:val="000000"/>
          <w:sz w:val="28"/>
          <w:szCs w:val="28"/>
          <w:u w:val="single"/>
          <w:shd w:val="clear" w:color="auto" w:fill="00FF00"/>
          <w:lang w:eastAsia="zh-CN"/>
        </w:rPr>
        <w:t xml:space="preserve"> classroom— </w:t>
      </w:r>
      <w:r w:rsidRPr="00533B4C">
        <w:rPr>
          <w:rFonts w:eastAsia="Times New Roman" w:cs="Calibri"/>
          <w:b/>
          <w:bCs/>
          <w:color w:val="000000"/>
          <w:sz w:val="28"/>
          <w:szCs w:val="28"/>
          <w:u w:val="single"/>
          <w:lang w:eastAsia="zh-CN"/>
        </w:rPr>
        <w:t xml:space="preserve">is one </w:t>
      </w:r>
      <w:r w:rsidRPr="00533B4C">
        <w:rPr>
          <w:rFonts w:eastAsia="Times New Roman" w:cs="Calibri"/>
          <w:b/>
          <w:bCs/>
          <w:color w:val="000000"/>
          <w:sz w:val="28"/>
          <w:szCs w:val="28"/>
          <w:u w:val="single"/>
          <w:lang w:eastAsia="zh-CN"/>
        </w:rPr>
        <w:lastRenderedPageBreak/>
        <w:t xml:space="preserve">that not merely makes his transition into English difficult but also </w:t>
      </w:r>
      <w:r w:rsidRPr="00533B4C">
        <w:rPr>
          <w:rFonts w:eastAsia="Times New Roman" w:cs="Calibri"/>
          <w:b/>
          <w:bCs/>
          <w:color w:val="000000"/>
          <w:sz w:val="28"/>
          <w:szCs w:val="28"/>
          <w:u w:val="single"/>
          <w:shd w:val="clear" w:color="auto" w:fill="00FF00"/>
          <w:lang w:eastAsia="zh-CN"/>
        </w:rPr>
        <w:t>demonizes</w:t>
      </w:r>
      <w:r w:rsidRPr="00533B4C">
        <w:rPr>
          <w:rFonts w:eastAsia="Times New Roman" w:cs="Calibri"/>
          <w:b/>
          <w:bCs/>
          <w:color w:val="000000"/>
          <w:sz w:val="28"/>
          <w:szCs w:val="28"/>
          <w:u w:val="single"/>
          <w:lang w:eastAsia="zh-CN"/>
        </w:rPr>
        <w:t xml:space="preserve"> and repudiates </w:t>
      </w:r>
      <w:r w:rsidRPr="00533B4C">
        <w:rPr>
          <w:rFonts w:eastAsia="Times New Roman" w:cs="Calibri"/>
          <w:b/>
          <w:bCs/>
          <w:color w:val="000000"/>
          <w:sz w:val="28"/>
          <w:szCs w:val="28"/>
          <w:u w:val="single"/>
          <w:shd w:val="clear" w:color="auto" w:fill="00FF00"/>
          <w:lang w:eastAsia="zh-CN"/>
        </w:rPr>
        <w:t>the mother</w:t>
      </w:r>
      <w:r w:rsidRPr="00533B4C">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533B4C">
        <w:rPr>
          <w:rFonts w:eastAsia="Times New Roman" w:cs="Calibri"/>
          <w:color w:val="000000"/>
          <w:sz w:val="16"/>
          <w:szCs w:val="16"/>
          <w:lang w:eastAsia="zh-CN"/>
        </w:rPr>
        <w:t>insecurity.</w:t>
      </w:r>
      <w:proofErr w:type="gramEnd"/>
      <w:r w:rsidRPr="00533B4C">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533B4C">
        <w:rPr>
          <w:rFonts w:eastAsia="Times New Roman" w:cs="Calibri"/>
          <w:color w:val="000000"/>
          <w:sz w:val="16"/>
          <w:szCs w:val="16"/>
          <w:lang w:eastAsia="zh-CN"/>
        </w:rPr>
        <w:t>unheimlich</w:t>
      </w:r>
      <w:proofErr w:type="spellEnd"/>
      <w:r w:rsidRPr="00533B4C">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533B4C">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533B4C">
        <w:rPr>
          <w:rFonts w:eastAsia="Times New Roman" w:cs="Calibri"/>
          <w:color w:val="000000"/>
          <w:sz w:val="16"/>
          <w:szCs w:val="16"/>
          <w:lang w:eastAsia="zh-CN"/>
        </w:rPr>
        <w:t>. “Kelly</w:t>
      </w:r>
      <w:proofErr w:type="gramStart"/>
      <w:r w:rsidRPr="00533B4C">
        <w:rPr>
          <w:rFonts w:eastAsia="Times New Roman" w:cs="Calibri"/>
          <w:color w:val="000000"/>
          <w:sz w:val="16"/>
          <w:szCs w:val="16"/>
          <w:lang w:eastAsia="zh-CN"/>
        </w:rPr>
        <w:t>”(</w:t>
      </w:r>
      <w:proofErr w:type="gramEnd"/>
      <w:r w:rsidRPr="00533B4C">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533B4C">
        <w:rPr>
          <w:rFonts w:eastAsia="Times New Roman" w:cs="Calibri"/>
          <w:color w:val="000000"/>
          <w:sz w:val="16"/>
          <w:szCs w:val="16"/>
          <w:lang w:eastAsia="zh-CN"/>
        </w:rPr>
        <w:t>intrasubjective</w:t>
      </w:r>
      <w:proofErr w:type="spellEnd"/>
      <w:r w:rsidRPr="00533B4C">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533B4C">
        <w:rPr>
          <w:rFonts w:eastAsia="Times New Roman" w:cs="Calibri"/>
          <w:color w:val="000000"/>
          <w:sz w:val="28"/>
          <w:szCs w:val="28"/>
          <w:u w:val="single"/>
          <w:lang w:eastAsia="zh-CN"/>
        </w:rPr>
        <w:t xml:space="preserve">Truong’s narrator recalls their grade-school teacher: </w:t>
      </w:r>
      <w:r w:rsidRPr="00533B4C">
        <w:rPr>
          <w:rFonts w:eastAsia="Times New Roman" w:cs="Calibri"/>
          <w:color w:val="000000"/>
          <w:sz w:val="16"/>
          <w:szCs w:val="16"/>
          <w:lang w:eastAsia="zh-CN"/>
        </w:rPr>
        <w:t xml:space="preserve">Kelly, remember how Mrs. </w:t>
      </w:r>
      <w:proofErr w:type="spellStart"/>
      <w:r w:rsidRPr="00533B4C">
        <w:rPr>
          <w:rFonts w:eastAsia="Times New Roman" w:cs="Calibri"/>
          <w:color w:val="000000"/>
          <w:sz w:val="16"/>
          <w:szCs w:val="16"/>
          <w:lang w:eastAsia="zh-CN"/>
        </w:rPr>
        <w:t>Hammerick</w:t>
      </w:r>
      <w:proofErr w:type="spellEnd"/>
      <w:r w:rsidRPr="00533B4C">
        <w:rPr>
          <w:rFonts w:eastAsia="Times New Roman" w:cs="Calibri"/>
          <w:color w:val="000000"/>
          <w:sz w:val="16"/>
          <w:szCs w:val="16"/>
          <w:lang w:eastAsia="zh-CN"/>
        </w:rPr>
        <w:t xml:space="preserve"> talked about Veteran’s Day? How about the Day of Infamy when the Japanese bombed Pearl Harbor? Mrs. </w:t>
      </w:r>
      <w:proofErr w:type="spellStart"/>
      <w:r w:rsidRPr="00533B4C">
        <w:rPr>
          <w:rFonts w:eastAsia="Times New Roman" w:cs="Calibri"/>
          <w:color w:val="000000"/>
          <w:sz w:val="16"/>
          <w:szCs w:val="16"/>
          <w:lang w:eastAsia="zh-CN"/>
        </w:rPr>
        <w:t>Hammerick</w:t>
      </w:r>
      <w:proofErr w:type="spellEnd"/>
      <w:r w:rsidRPr="00533B4C">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533B4C">
        <w:rPr>
          <w:rFonts w:eastAsia="Times New Roman" w:cs="Calibri"/>
          <w:color w:val="000000"/>
          <w:sz w:val="16"/>
          <w:szCs w:val="16"/>
          <w:lang w:eastAsia="zh-CN"/>
        </w:rPr>
        <w:t>Beths</w:t>
      </w:r>
      <w:proofErr w:type="spellEnd"/>
      <w:r w:rsidRPr="00533B4C">
        <w:rPr>
          <w:rFonts w:eastAsia="Times New Roman" w:cs="Calibri"/>
          <w:color w:val="000000"/>
          <w:sz w:val="16"/>
          <w:szCs w:val="16"/>
          <w:lang w:eastAsia="zh-CN"/>
        </w:rPr>
        <w:t xml:space="preserve"> and the </w:t>
      </w:r>
      <w:proofErr w:type="spellStart"/>
      <w:r w:rsidRPr="00533B4C">
        <w:rPr>
          <w:rFonts w:eastAsia="Times New Roman" w:cs="Calibri"/>
          <w:color w:val="000000"/>
          <w:sz w:val="16"/>
          <w:szCs w:val="16"/>
          <w:lang w:eastAsia="zh-CN"/>
        </w:rPr>
        <w:t>Susans</w:t>
      </w:r>
      <w:proofErr w:type="spellEnd"/>
      <w:r w:rsidRPr="00533B4C">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533B4C">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533B4C">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533B4C">
        <w:rPr>
          <w:rFonts w:eastAsia="Times New Roman" w:cs="Calibri"/>
          <w:color w:val="000000"/>
          <w:sz w:val="28"/>
          <w:szCs w:val="28"/>
          <w:u w:val="single"/>
          <w:lang w:eastAsia="zh-CN"/>
        </w:rPr>
        <w:t xml:space="preserve">Here, Mrs. </w:t>
      </w:r>
      <w:proofErr w:type="spellStart"/>
      <w:r w:rsidRPr="00533B4C">
        <w:rPr>
          <w:rFonts w:eastAsia="Times New Roman" w:cs="Calibri"/>
          <w:color w:val="000000"/>
          <w:sz w:val="28"/>
          <w:szCs w:val="28"/>
          <w:u w:val="single"/>
          <w:lang w:eastAsia="zh-CN"/>
        </w:rPr>
        <w:t>Hammerick’s</w:t>
      </w:r>
      <w:proofErr w:type="spellEnd"/>
      <w:r w:rsidRPr="00533B4C">
        <w:rPr>
          <w:rFonts w:eastAsia="Times New Roman" w:cs="Calibri"/>
          <w:color w:val="000000"/>
          <w:sz w:val="28"/>
          <w:szCs w:val="28"/>
          <w:u w:val="single"/>
          <w:lang w:eastAsia="zh-CN"/>
        </w:rPr>
        <w:t xml:space="preserve"> common language for the “deaf, blind, and dumb”—a language from which Thuy-Mai is emphatically excluded—is used to create and then separate good students from bad students within the institutionalized space of the classroom.</w:t>
      </w:r>
      <w:r w:rsidRPr="00533B4C">
        <w:rPr>
          <w:rFonts w:eastAsia="Times New Roman" w:cs="Calibri"/>
          <w:color w:val="000000"/>
          <w:sz w:val="16"/>
          <w:szCs w:val="16"/>
          <w:lang w:eastAsia="zh-CN"/>
        </w:rPr>
        <w:t xml:space="preserve"> The </w:t>
      </w:r>
      <w:proofErr w:type="spellStart"/>
      <w:r w:rsidRPr="00533B4C">
        <w:rPr>
          <w:rFonts w:eastAsia="Times New Roman" w:cs="Calibri"/>
          <w:color w:val="000000"/>
          <w:sz w:val="16"/>
          <w:szCs w:val="16"/>
          <w:lang w:eastAsia="zh-CN"/>
        </w:rPr>
        <w:t>Susans</w:t>
      </w:r>
      <w:proofErr w:type="spellEnd"/>
      <w:r w:rsidRPr="00533B4C">
        <w:rPr>
          <w:rFonts w:eastAsia="Times New Roman" w:cs="Calibri"/>
          <w:color w:val="000000"/>
          <w:sz w:val="16"/>
          <w:szCs w:val="16"/>
          <w:lang w:eastAsia="zh-CN"/>
        </w:rPr>
        <w:t xml:space="preserve"> and the </w:t>
      </w:r>
      <w:proofErr w:type="spellStart"/>
      <w:r w:rsidRPr="00533B4C">
        <w:rPr>
          <w:rFonts w:eastAsia="Times New Roman" w:cs="Calibri"/>
          <w:color w:val="000000"/>
          <w:sz w:val="16"/>
          <w:szCs w:val="16"/>
          <w:lang w:eastAsia="zh-CN"/>
        </w:rPr>
        <w:t>Beths</w:t>
      </w:r>
      <w:proofErr w:type="spellEnd"/>
      <w:r w:rsidRPr="00533B4C">
        <w:rPr>
          <w:rFonts w:eastAsia="Times New Roman" w:cs="Calibri"/>
          <w:color w:val="000000"/>
          <w:sz w:val="16"/>
          <w:szCs w:val="16"/>
          <w:lang w:eastAsia="zh-CN"/>
        </w:rPr>
        <w:t xml:space="preserve">, the </w:t>
      </w:r>
      <w:proofErr w:type="spellStart"/>
      <w:r w:rsidRPr="00533B4C">
        <w:rPr>
          <w:rFonts w:eastAsia="Times New Roman" w:cs="Calibri"/>
          <w:color w:val="000000"/>
          <w:sz w:val="16"/>
          <w:szCs w:val="16"/>
          <w:lang w:eastAsia="zh-CN"/>
        </w:rPr>
        <w:t>Claudes</w:t>
      </w:r>
      <w:proofErr w:type="spellEnd"/>
      <w:r w:rsidRPr="00533B4C">
        <w:rPr>
          <w:rFonts w:eastAsia="Times New Roman" w:cs="Calibri"/>
          <w:color w:val="000000"/>
          <w:sz w:val="16"/>
          <w:szCs w:val="16"/>
          <w:lang w:eastAsia="zh-CN"/>
        </w:rPr>
        <w:t xml:space="preserve"> and the </w:t>
      </w:r>
      <w:proofErr w:type="spellStart"/>
      <w:r w:rsidRPr="00533B4C">
        <w:rPr>
          <w:rFonts w:eastAsia="Times New Roman" w:cs="Calibri"/>
          <w:color w:val="000000"/>
          <w:sz w:val="16"/>
          <w:szCs w:val="16"/>
          <w:lang w:eastAsia="zh-CN"/>
        </w:rPr>
        <w:t>Pierres</w:t>
      </w:r>
      <w:proofErr w:type="spellEnd"/>
      <w:r w:rsidRPr="00533B4C">
        <w:rPr>
          <w:rFonts w:eastAsia="Times New Roman" w:cs="Calibri"/>
          <w:color w:val="000000"/>
          <w:sz w:val="16"/>
          <w:szCs w:val="16"/>
          <w:lang w:eastAsia="zh-CN"/>
        </w:rPr>
        <w:t>, are all, as Louis Althusser would put it, “</w:t>
      </w:r>
      <w:proofErr w:type="spellStart"/>
      <w:r w:rsidRPr="00533B4C">
        <w:rPr>
          <w:rFonts w:eastAsia="Times New Roman" w:cs="Calibri"/>
          <w:color w:val="000000"/>
          <w:sz w:val="16"/>
          <w:szCs w:val="16"/>
          <w:lang w:eastAsia="zh-CN"/>
        </w:rPr>
        <w:t>interpellated”by</w:t>
      </w:r>
      <w:proofErr w:type="spellEnd"/>
      <w:r w:rsidRPr="00533B4C">
        <w:rPr>
          <w:rFonts w:eastAsia="Times New Roman" w:cs="Calibri"/>
          <w:color w:val="000000"/>
          <w:sz w:val="16"/>
          <w:szCs w:val="16"/>
          <w:lang w:eastAsia="zh-CN"/>
        </w:rPr>
        <w:t xml:space="preserve"> the mayor’s wife as good citizen- subjects of the classroom and nation-state.46 </w:t>
      </w:r>
      <w:r w:rsidRPr="00533B4C">
        <w:rPr>
          <w:rFonts w:eastAsia="Times New Roman" w:cs="Calibri"/>
          <w:b/>
          <w:bCs/>
          <w:color w:val="000000"/>
          <w:sz w:val="28"/>
          <w:szCs w:val="28"/>
          <w:u w:val="single"/>
          <w:lang w:eastAsia="zh-CN"/>
        </w:rPr>
        <w:t xml:space="preserve">Truong emphasizes how </w:t>
      </w:r>
      <w:r w:rsidRPr="00533B4C">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533B4C">
        <w:rPr>
          <w:rFonts w:eastAsia="Times New Roman" w:cs="Calibri"/>
          <w:b/>
          <w:bCs/>
          <w:color w:val="000000"/>
          <w:sz w:val="28"/>
          <w:szCs w:val="28"/>
          <w:u w:val="single"/>
          <w:lang w:eastAsia="zh-CN"/>
        </w:rPr>
        <w:t xml:space="preserve">and belonging </w:t>
      </w:r>
      <w:r w:rsidRPr="00533B4C">
        <w:rPr>
          <w:rFonts w:eastAsia="Times New Roman" w:cs="Calibri"/>
          <w:b/>
          <w:bCs/>
          <w:color w:val="000000"/>
          <w:sz w:val="28"/>
          <w:szCs w:val="28"/>
          <w:u w:val="single"/>
          <w:shd w:val="clear" w:color="auto" w:fill="00FF00"/>
          <w:lang w:eastAsia="zh-CN"/>
        </w:rPr>
        <w:t xml:space="preserve">are established </w:t>
      </w:r>
      <w:r w:rsidRPr="00533B4C">
        <w:rPr>
          <w:rFonts w:eastAsia="Times New Roman" w:cs="Calibri"/>
          <w:b/>
          <w:bCs/>
          <w:color w:val="000000"/>
          <w:sz w:val="28"/>
          <w:szCs w:val="28"/>
          <w:u w:val="single"/>
          <w:lang w:eastAsia="zh-CN"/>
        </w:rPr>
        <w:t xml:space="preserve">and reinforced through pedagogical compliance. </w:t>
      </w:r>
      <w:r w:rsidRPr="00533B4C">
        <w:rPr>
          <w:rFonts w:eastAsia="Times New Roman" w:cs="Calibri"/>
          <w:color w:val="000000"/>
          <w:sz w:val="16"/>
          <w:szCs w:val="16"/>
          <w:lang w:eastAsia="zh-CN"/>
        </w:rPr>
        <w:t xml:space="preserve">At the same time, the Vietnamese refugee, Thuy-Mai, is </w:t>
      </w:r>
      <w:proofErr w:type="spellStart"/>
      <w:r w:rsidRPr="00533B4C">
        <w:rPr>
          <w:rFonts w:eastAsia="Times New Roman" w:cs="Calibri"/>
          <w:color w:val="000000"/>
          <w:sz w:val="16"/>
          <w:szCs w:val="16"/>
          <w:lang w:eastAsia="zh-CN"/>
        </w:rPr>
        <w:t>pathologized</w:t>
      </w:r>
      <w:proofErr w:type="spellEnd"/>
      <w:r w:rsidRPr="00533B4C">
        <w:rPr>
          <w:rFonts w:eastAsia="Times New Roman" w:cs="Calibri"/>
          <w:color w:val="000000"/>
          <w:sz w:val="16"/>
          <w:szCs w:val="16"/>
          <w:lang w:eastAsia="zh-CN"/>
        </w:rPr>
        <w:t xml:space="preserve"> as Asian enemy, dismissively labeled “Pearl </w:t>
      </w:r>
      <w:proofErr w:type="spellStart"/>
      <w:r w:rsidRPr="00533B4C">
        <w:rPr>
          <w:rFonts w:eastAsia="Times New Roman" w:cs="Calibri"/>
          <w:color w:val="000000"/>
          <w:sz w:val="16"/>
          <w:szCs w:val="16"/>
          <w:lang w:eastAsia="zh-CN"/>
        </w:rPr>
        <w:t>Harbor,”erroneously</w:t>
      </w:r>
      <w:proofErr w:type="spellEnd"/>
      <w:r w:rsidRPr="00533B4C">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533B4C">
        <w:rPr>
          <w:rFonts w:eastAsia="Times New Roman" w:cs="Calibri"/>
          <w:color w:val="000000"/>
          <w:sz w:val="16"/>
          <w:szCs w:val="16"/>
          <w:lang w:eastAsia="zh-CN"/>
        </w:rPr>
        <w:t>Hammerick</w:t>
      </w:r>
      <w:proofErr w:type="spellEnd"/>
      <w:r w:rsidRPr="00533B4C">
        <w:rPr>
          <w:rFonts w:eastAsia="Times New Roman" w:cs="Calibri"/>
          <w:color w:val="000000"/>
          <w:sz w:val="16"/>
          <w:szCs w:val="16"/>
          <w:lang w:eastAsia="zh-CN"/>
        </w:rPr>
        <w:t xml:space="preserve"> is, of course, not literally speaking French (though Vietnam was of course colonized earlier by France), but </w:t>
      </w:r>
      <w:r w:rsidRPr="00533B4C">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533B4C">
        <w:rPr>
          <w:rFonts w:eastAsia="Times New Roman" w:cs="Calibri"/>
          <w:color w:val="000000"/>
          <w:sz w:val="16"/>
          <w:szCs w:val="16"/>
          <w:lang w:eastAsia="zh-CN"/>
        </w:rPr>
        <w:t xml:space="preserve">Furthermore, as Lowe points out, Mrs. </w:t>
      </w:r>
      <w:proofErr w:type="spellStart"/>
      <w:r w:rsidRPr="00533B4C">
        <w:rPr>
          <w:rFonts w:eastAsia="Times New Roman" w:cs="Calibri"/>
          <w:color w:val="000000"/>
          <w:sz w:val="16"/>
          <w:szCs w:val="16"/>
          <w:lang w:eastAsia="zh-CN"/>
        </w:rPr>
        <w:t>Hammerick’s</w:t>
      </w:r>
      <w:proofErr w:type="spellEnd"/>
      <w:r w:rsidRPr="00533B4C">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533B4C">
        <w:rPr>
          <w:rFonts w:eastAsia="Times New Roman" w:cs="Calibri"/>
          <w:color w:val="000000"/>
          <w:sz w:val="16"/>
          <w:szCs w:val="16"/>
          <w:lang w:eastAsia="zh-CN"/>
        </w:rPr>
        <w:t>boys’further</w:t>
      </w:r>
      <w:proofErr w:type="spellEnd"/>
      <w:r w:rsidRPr="00533B4C">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533B4C">
        <w:rPr>
          <w:rFonts w:eastAsia="Times New Roman" w:cs="Calibri"/>
          <w:color w:val="000000"/>
          <w:sz w:val="16"/>
          <w:szCs w:val="16"/>
          <w:lang w:eastAsia="zh-CN"/>
        </w:rPr>
        <w:t>feminizing’and</w:t>
      </w:r>
      <w:proofErr w:type="spellEnd"/>
      <w:r w:rsidRPr="00533B4C">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533B4C">
        <w:rPr>
          <w:rFonts w:eastAsia="Times New Roman" w:cs="Calibri"/>
          <w:color w:val="000000"/>
          <w:sz w:val="16"/>
          <w:szCs w:val="16"/>
          <w:lang w:eastAsia="zh-CN"/>
        </w:rPr>
        <w:t>good”citizens</w:t>
      </w:r>
      <w:proofErr w:type="spellEnd"/>
      <w:r w:rsidRPr="00533B4C">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before="240" w:after="40" w:line="240" w:lineRule="auto"/>
        <w:outlineLvl w:val="3"/>
        <w:rPr>
          <w:rFonts w:ascii="Times New Roman" w:eastAsia="Times New Roman" w:hAnsi="Times New Roman" w:cs="Times New Roman"/>
          <w:b/>
          <w:bCs/>
          <w:sz w:val="24"/>
          <w:szCs w:val="24"/>
          <w:lang w:eastAsia="zh-CN"/>
        </w:rPr>
      </w:pPr>
      <w:r w:rsidRPr="00533B4C">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533B4C" w:rsidRPr="00533B4C" w:rsidRDefault="00533B4C" w:rsidP="00533B4C">
      <w:pPr>
        <w:spacing w:before="240" w:after="240" w:line="240" w:lineRule="auto"/>
        <w:rPr>
          <w:rFonts w:ascii="Times New Roman" w:eastAsia="Times New Roman" w:hAnsi="Times New Roman" w:cs="Times New Roman"/>
          <w:sz w:val="24"/>
          <w:szCs w:val="24"/>
          <w:lang w:eastAsia="zh-CN"/>
        </w:rPr>
      </w:pPr>
      <w:r w:rsidRPr="00533B4C">
        <w:rPr>
          <w:rFonts w:ascii="Arial" w:eastAsia="Times New Roman" w:hAnsi="Arial" w:cs="Arial"/>
          <w:color w:val="000000"/>
          <w:sz w:val="26"/>
          <w:szCs w:val="26"/>
          <w:lang w:eastAsia="zh-CN"/>
        </w:rPr>
        <w:lastRenderedPageBreak/>
        <w:t xml:space="preserve">Kim 2 [Asian] </w:t>
      </w:r>
      <w:r w:rsidRPr="00533B4C">
        <w:rPr>
          <w:rFonts w:ascii="Arial" w:eastAsia="Times New Roman" w:hAnsi="Arial" w:cs="Arial"/>
          <w:color w:val="000000"/>
          <w:lang w:eastAsia="zh-CN"/>
        </w:rPr>
        <w:t>(Chang-</w:t>
      </w:r>
      <w:proofErr w:type="spellStart"/>
      <w:r w:rsidRPr="00533B4C">
        <w:rPr>
          <w:rFonts w:ascii="Arial" w:eastAsia="Times New Roman" w:hAnsi="Arial" w:cs="Arial"/>
          <w:color w:val="000000"/>
          <w:lang w:eastAsia="zh-CN"/>
        </w:rPr>
        <w:t>Hee</w:t>
      </w:r>
      <w:proofErr w:type="spellEnd"/>
      <w:r w:rsidRPr="00533B4C">
        <w:rPr>
          <w:rFonts w:ascii="Arial" w:eastAsia="Times New Roman" w:hAnsi="Arial" w:cs="Arial"/>
          <w:color w:val="000000"/>
          <w:lang w:eastAsia="zh-CN"/>
        </w:rPr>
        <w:t xml:space="preserve"> Kim, The Fantasy of Asian America: Identity, Ideology, and Desire) 2009 //</w:t>
      </w:r>
      <w:proofErr w:type="spellStart"/>
      <w:r w:rsidRPr="00533B4C">
        <w:rPr>
          <w:rFonts w:ascii="Arial" w:eastAsia="Times New Roman" w:hAnsi="Arial" w:cs="Arial"/>
          <w:color w:val="000000"/>
          <w:lang w:eastAsia="zh-CN"/>
        </w:rPr>
        <w:t>Nato</w:t>
      </w:r>
      <w:proofErr w:type="spellEnd"/>
    </w:p>
    <w:p w:rsidR="00533B4C" w:rsidRPr="00533B4C" w:rsidRDefault="00533B4C" w:rsidP="00533B4C">
      <w:pPr>
        <w:spacing w:before="240" w:after="240" w:line="240" w:lineRule="auto"/>
        <w:rPr>
          <w:rFonts w:ascii="Times New Roman" w:eastAsia="Times New Roman" w:hAnsi="Times New Roman" w:cs="Times New Roman"/>
          <w:sz w:val="24"/>
          <w:szCs w:val="24"/>
          <w:lang w:eastAsia="zh-CN"/>
        </w:rPr>
      </w:pPr>
      <w:r w:rsidRPr="00533B4C">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533B4C">
        <w:rPr>
          <w:rFonts w:ascii="Arial" w:eastAsia="Times New Roman" w:hAnsi="Arial" w:cs="Arial"/>
          <w:b/>
          <w:bCs/>
          <w:color w:val="000000"/>
          <w:u w:val="single"/>
          <w:shd w:val="clear" w:color="auto" w:fill="00FF00"/>
          <w:lang w:eastAsia="zh-CN"/>
        </w:rPr>
        <w:t>freedom</w:t>
      </w:r>
      <w:r w:rsidRPr="00533B4C">
        <w:rPr>
          <w:rFonts w:ascii="Arial" w:eastAsia="Times New Roman" w:hAnsi="Arial" w:cs="Arial"/>
          <w:color w:val="000000"/>
          <w:lang w:eastAsia="zh-CN"/>
        </w:rPr>
        <w:t xml:space="preserve"> to gain the true sense of self is not the subject’s recognizing the objectified other in self-reflectivity; rather, that </w:t>
      </w:r>
      <w:r w:rsidRPr="00533B4C">
        <w:rPr>
          <w:rFonts w:ascii="Arial" w:eastAsia="Times New Roman" w:hAnsi="Arial" w:cs="Arial"/>
          <w:b/>
          <w:bCs/>
          <w:color w:val="000000"/>
          <w:u w:val="single"/>
          <w:shd w:val="clear" w:color="auto" w:fill="00FF00"/>
          <w:lang w:eastAsia="zh-CN"/>
        </w:rPr>
        <w:t>is</w:t>
      </w:r>
      <w:r w:rsidRPr="00533B4C">
        <w:rPr>
          <w:rFonts w:ascii="Arial" w:eastAsia="Times New Roman" w:hAnsi="Arial" w:cs="Arial"/>
          <w:color w:val="000000"/>
          <w:lang w:eastAsia="zh-CN"/>
        </w:rPr>
        <w:t xml:space="preserve"> its </w:t>
      </w:r>
      <w:r w:rsidRPr="00533B4C">
        <w:rPr>
          <w:rFonts w:ascii="Arial" w:eastAsia="Times New Roman" w:hAnsi="Arial" w:cs="Arial"/>
          <w:b/>
          <w:bCs/>
          <w:color w:val="000000"/>
          <w:u w:val="single"/>
          <w:shd w:val="clear" w:color="auto" w:fill="00FF00"/>
          <w:lang w:eastAsia="zh-CN"/>
        </w:rPr>
        <w:t>eliminating the other from itself</w:t>
      </w:r>
      <w:r w:rsidRPr="00533B4C">
        <w:rPr>
          <w:rFonts w:ascii="Arial" w:eastAsia="Times New Roman" w:hAnsi="Arial" w:cs="Arial"/>
          <w:color w:val="000000"/>
          <w:lang w:eastAsia="zh-CN"/>
        </w:rPr>
        <w:t xml:space="preserve"> to consolidate its hegemonic</w:t>
      </w:r>
      <w:r w:rsidRPr="00533B4C">
        <w:rPr>
          <w:rFonts w:ascii="Arial" w:eastAsia="Times New Roman" w:hAnsi="Arial" w:cs="Arial"/>
          <w:color w:val="000000"/>
          <w:sz w:val="16"/>
          <w:szCs w:val="16"/>
          <w:lang w:eastAsia="zh-CN"/>
        </w:rPr>
        <w:t>—whether master or slave—position</w:t>
      </w:r>
      <w:r w:rsidRPr="00533B4C">
        <w:rPr>
          <w:rFonts w:ascii="Arial" w:eastAsia="Times New Roman" w:hAnsi="Arial" w:cs="Arial"/>
          <w:b/>
          <w:bCs/>
          <w:color w:val="000000"/>
          <w:sz w:val="16"/>
          <w:szCs w:val="16"/>
          <w:u w:val="single"/>
          <w:lang w:eastAsia="zh-CN"/>
        </w:rPr>
        <w:t xml:space="preserve"> </w:t>
      </w:r>
      <w:r w:rsidRPr="00533B4C">
        <w:rPr>
          <w:rFonts w:ascii="Arial" w:eastAsia="Times New Roman" w:hAnsi="Arial" w:cs="Arial"/>
          <w:b/>
          <w:bCs/>
          <w:color w:val="000000"/>
          <w:u w:val="single"/>
          <w:shd w:val="clear" w:color="auto" w:fill="00FF00"/>
          <w:lang w:eastAsia="zh-CN"/>
        </w:rPr>
        <w:t>and</w:t>
      </w:r>
      <w:r w:rsidRPr="00533B4C">
        <w:rPr>
          <w:rFonts w:ascii="Arial" w:eastAsia="Times New Roman" w:hAnsi="Arial" w:cs="Arial"/>
          <w:color w:val="000000"/>
          <w:lang w:eastAsia="zh-CN"/>
        </w:rPr>
        <w:t xml:space="preserve"> thus to </w:t>
      </w:r>
      <w:r w:rsidRPr="00533B4C">
        <w:rPr>
          <w:rFonts w:ascii="Arial" w:eastAsia="Times New Roman" w:hAnsi="Arial" w:cs="Arial"/>
          <w:b/>
          <w:bCs/>
          <w:color w:val="000000"/>
          <w:u w:val="single"/>
          <w:shd w:val="clear" w:color="auto" w:fill="00FF00"/>
          <w:lang w:eastAsia="zh-CN"/>
        </w:rPr>
        <w:t>become independent</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 xml:space="preserve">of the other </w:t>
      </w:r>
      <w:r w:rsidRPr="00533B4C">
        <w:rPr>
          <w:rFonts w:ascii="Arial" w:eastAsia="Times New Roman" w:hAnsi="Arial" w:cs="Arial"/>
          <w:b/>
          <w:bCs/>
          <w:color w:val="000000"/>
          <w:u w:val="single"/>
          <w:shd w:val="clear" w:color="auto" w:fill="00FF00"/>
          <w:lang w:eastAsia="zh-CN"/>
        </w:rPr>
        <w:t>permanently</w:t>
      </w:r>
      <w:r w:rsidRPr="00533B4C">
        <w:rPr>
          <w:rFonts w:ascii="Arial" w:eastAsia="Times New Roman" w:hAnsi="Arial" w:cs="Arial"/>
          <w:b/>
          <w:bCs/>
          <w:color w:val="000000"/>
          <w:u w:val="single"/>
          <w:lang w:eastAsia="zh-CN"/>
        </w:rPr>
        <w:t>.</w:t>
      </w:r>
      <w:r w:rsidRPr="00533B4C">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533B4C">
        <w:rPr>
          <w:rFonts w:ascii="Arial" w:eastAsia="Times New Roman" w:hAnsi="Arial" w:cs="Arial"/>
          <w:color w:val="000000"/>
          <w:lang w:eastAsia="zh-CN"/>
        </w:rPr>
        <w:t xml:space="preserve">This is a critical moment when the </w:t>
      </w:r>
      <w:r w:rsidRPr="00533B4C">
        <w:rPr>
          <w:rFonts w:ascii="Arial" w:eastAsia="Times New Roman" w:hAnsi="Arial" w:cs="Arial"/>
          <w:b/>
          <w:bCs/>
          <w:color w:val="000000"/>
          <w:u w:val="single"/>
          <w:shd w:val="clear" w:color="auto" w:fill="00FF00"/>
          <w:lang w:eastAsia="zh-CN"/>
        </w:rPr>
        <w:t>ontological gap</w:t>
      </w:r>
      <w:r w:rsidRPr="00533B4C">
        <w:rPr>
          <w:rFonts w:ascii="Arial" w:eastAsia="Times New Roman" w:hAnsi="Arial" w:cs="Arial"/>
          <w:color w:val="000000"/>
          <w:lang w:eastAsia="zh-CN"/>
        </w:rPr>
        <w:t xml:space="preserve"> of the subject </w:t>
      </w:r>
      <w:r w:rsidRPr="00533B4C">
        <w:rPr>
          <w:rFonts w:ascii="Arial" w:eastAsia="Times New Roman" w:hAnsi="Arial" w:cs="Arial"/>
          <w:b/>
          <w:bCs/>
          <w:color w:val="000000"/>
          <w:u w:val="single"/>
          <w:shd w:val="clear" w:color="auto" w:fill="00FF00"/>
          <w:lang w:eastAsia="zh-CN"/>
        </w:rPr>
        <w:t>erupts, separating its</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becoming from its</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b/>
          <w:bCs/>
          <w:color w:val="000000"/>
          <w:u w:val="single"/>
          <w:shd w:val="clear" w:color="auto" w:fill="00FF00"/>
          <w:lang w:eastAsia="zh-CN"/>
        </w:rPr>
        <w:t>being</w:t>
      </w:r>
      <w:r w:rsidRPr="00533B4C">
        <w:rPr>
          <w:rFonts w:ascii="Arial" w:eastAsia="Times New Roman" w:hAnsi="Arial" w:cs="Arial"/>
          <w:color w:val="000000"/>
          <w:lang w:eastAsia="zh-CN"/>
        </w:rPr>
        <w:t>.</w:t>
      </w:r>
      <w:r w:rsidRPr="00533B4C">
        <w:rPr>
          <w:rFonts w:ascii="Arial" w:eastAsia="Times New Roman" w:hAnsi="Arial" w:cs="Arial"/>
          <w:color w:val="000000"/>
          <w:sz w:val="16"/>
          <w:szCs w:val="16"/>
          <w:lang w:eastAsia="zh-CN"/>
        </w:rPr>
        <w:t xml:space="preserve"> That is, the 44 subject as </w:t>
      </w:r>
      <w:r w:rsidRPr="00533B4C">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533B4C">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533B4C">
        <w:rPr>
          <w:rFonts w:ascii="Arial" w:eastAsia="Times New Roman" w:hAnsi="Arial" w:cs="Arial"/>
          <w:color w:val="000000"/>
          <w:sz w:val="16"/>
          <w:szCs w:val="16"/>
          <w:lang w:eastAsia="zh-CN"/>
        </w:rPr>
        <w:t>Adornian</w:t>
      </w:r>
      <w:proofErr w:type="spellEnd"/>
      <w:r w:rsidRPr="00533B4C">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533B4C">
        <w:rPr>
          <w:rFonts w:ascii="Arial" w:eastAsia="Times New Roman" w:hAnsi="Arial" w:cs="Arial"/>
          <w:color w:val="000000"/>
          <w:lang w:eastAsia="zh-CN"/>
        </w:rPr>
        <w:t>master’s position is indebted to that of the slave insofar</w:t>
      </w:r>
      <w:r w:rsidRPr="00533B4C">
        <w:rPr>
          <w:rFonts w:ascii="Arial" w:eastAsia="Times New Roman" w:hAnsi="Arial" w:cs="Arial"/>
          <w:color w:val="000000"/>
          <w:sz w:val="16"/>
          <w:szCs w:val="16"/>
          <w:lang w:eastAsia="zh-CN"/>
        </w:rPr>
        <w:t xml:space="preserve"> as the latter, i.e., </w:t>
      </w:r>
      <w:r w:rsidRPr="00533B4C">
        <w:rPr>
          <w:rFonts w:ascii="Arial" w:eastAsia="Times New Roman" w:hAnsi="Arial" w:cs="Arial"/>
          <w:color w:val="000000"/>
          <w:lang w:eastAsia="zh-CN"/>
        </w:rPr>
        <w:t xml:space="preserve">the enemy, is what makes the former ontologically consistent in itself. </w:t>
      </w:r>
      <w:r w:rsidRPr="00533B4C">
        <w:rPr>
          <w:rFonts w:ascii="Arial" w:eastAsia="Times New Roman" w:hAnsi="Arial" w:cs="Arial"/>
          <w:color w:val="000000"/>
          <w:sz w:val="16"/>
          <w:szCs w:val="16"/>
          <w:lang w:eastAsia="zh-CN"/>
        </w:rPr>
        <w:t xml:space="preserve">In other words, the </w:t>
      </w:r>
      <w:r w:rsidRPr="00533B4C">
        <w:rPr>
          <w:rFonts w:ascii="Arial" w:eastAsia="Times New Roman" w:hAnsi="Arial" w:cs="Arial"/>
          <w:color w:val="000000"/>
          <w:lang w:eastAsia="zh-CN"/>
        </w:rPr>
        <w:t xml:space="preserve">true sense of </w:t>
      </w:r>
      <w:r w:rsidRPr="00533B4C">
        <w:rPr>
          <w:rFonts w:ascii="Arial" w:eastAsia="Times New Roman" w:hAnsi="Arial" w:cs="Arial"/>
          <w:b/>
          <w:bCs/>
          <w:color w:val="000000"/>
          <w:u w:val="single"/>
          <w:shd w:val="clear" w:color="auto" w:fill="00FF00"/>
          <w:lang w:eastAsia="zh-CN"/>
        </w:rPr>
        <w:t>freedom for the subject</w:t>
      </w:r>
      <w:r w:rsidRPr="00533B4C">
        <w:rPr>
          <w:rFonts w:ascii="Arial" w:eastAsia="Times New Roman" w:hAnsi="Arial" w:cs="Arial"/>
          <w:color w:val="000000"/>
          <w:sz w:val="16"/>
          <w:szCs w:val="16"/>
          <w:lang w:eastAsia="zh-CN"/>
        </w:rPr>
        <w:t xml:space="preserve"> in Hegel is to either become the enemy or eliminate it, either of which </w:t>
      </w:r>
      <w:r w:rsidRPr="00533B4C">
        <w:rPr>
          <w:rFonts w:ascii="Arial" w:eastAsia="Times New Roman" w:hAnsi="Arial" w:cs="Arial"/>
          <w:b/>
          <w:bCs/>
          <w:color w:val="000000"/>
          <w:u w:val="single"/>
          <w:shd w:val="clear" w:color="auto" w:fill="00FF00"/>
          <w:lang w:eastAsia="zh-CN"/>
        </w:rPr>
        <w:t>means</w:t>
      </w:r>
      <w:r w:rsidRPr="00533B4C">
        <w:rPr>
          <w:rFonts w:ascii="Arial" w:eastAsia="Times New Roman" w:hAnsi="Arial" w:cs="Arial"/>
          <w:color w:val="000000"/>
          <w:lang w:eastAsia="zh-CN"/>
        </w:rPr>
        <w:t xml:space="preserve"> the </w:t>
      </w:r>
      <w:r w:rsidRPr="00533B4C">
        <w:rPr>
          <w:rFonts w:ascii="Arial" w:eastAsia="Times New Roman" w:hAnsi="Arial" w:cs="Arial"/>
          <w:b/>
          <w:bCs/>
          <w:color w:val="000000"/>
          <w:u w:val="single"/>
          <w:shd w:val="clear" w:color="auto" w:fill="00FF00"/>
          <w:lang w:eastAsia="zh-CN"/>
        </w:rPr>
        <w:t>death</w:t>
      </w:r>
      <w:r w:rsidRPr="00533B4C">
        <w:rPr>
          <w:rFonts w:ascii="Arial" w:eastAsia="Times New Roman" w:hAnsi="Arial" w:cs="Arial"/>
          <w:color w:val="000000"/>
          <w:lang w:eastAsia="zh-CN"/>
        </w:rPr>
        <w:t xml:space="preserve"> of the subject</w:t>
      </w:r>
      <w:r w:rsidRPr="00533B4C">
        <w:rPr>
          <w:rFonts w:ascii="Arial" w:eastAsia="Times New Roman" w:hAnsi="Arial" w:cs="Arial"/>
          <w:color w:val="000000"/>
          <w:sz w:val="16"/>
          <w:szCs w:val="16"/>
          <w:lang w:eastAsia="zh-CN"/>
        </w:rPr>
        <w:t xml:space="preserve">. The Hegelian </w:t>
      </w:r>
      <w:r w:rsidRPr="00533B4C">
        <w:rPr>
          <w:rFonts w:ascii="Arial" w:eastAsia="Times New Roman" w:hAnsi="Arial" w:cs="Arial"/>
          <w:color w:val="000000"/>
          <w:lang w:eastAsia="zh-CN"/>
        </w:rPr>
        <w:t>subject</w:t>
      </w:r>
      <w:r w:rsidRPr="00533B4C">
        <w:rPr>
          <w:rFonts w:ascii="Arial" w:eastAsia="Times New Roman" w:hAnsi="Arial" w:cs="Arial"/>
          <w:color w:val="000000"/>
          <w:sz w:val="16"/>
          <w:szCs w:val="16"/>
          <w:lang w:eastAsia="zh-CN"/>
        </w:rPr>
        <w:t xml:space="preserve"> essentially attempts to </w:t>
      </w:r>
      <w:r w:rsidRPr="00533B4C">
        <w:rPr>
          <w:rFonts w:ascii="Arial" w:eastAsia="Times New Roman" w:hAnsi="Arial" w:cs="Arial"/>
          <w:color w:val="000000"/>
          <w:lang w:eastAsia="zh-CN"/>
        </w:rPr>
        <w:t>carry out the “</w:t>
      </w:r>
      <w:r w:rsidRPr="00533B4C">
        <w:rPr>
          <w:rFonts w:ascii="Arial" w:eastAsia="Times New Roman" w:hAnsi="Arial" w:cs="Arial"/>
          <w:b/>
          <w:bCs/>
          <w:color w:val="000000"/>
          <w:u w:val="single"/>
          <w:shd w:val="clear" w:color="auto" w:fill="00FF00"/>
          <w:lang w:eastAsia="zh-CN"/>
        </w:rPr>
        <w:t>absolute negation” of the selves</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in a fashion to negate their own otherness in themselves and to</w:t>
      </w:r>
      <w:r w:rsidRPr="00533B4C">
        <w:rPr>
          <w:rFonts w:ascii="Arial" w:eastAsia="Times New Roman" w:hAnsi="Arial" w:cs="Arial"/>
          <w:color w:val="000000"/>
          <w:sz w:val="16"/>
          <w:szCs w:val="16"/>
          <w:lang w:eastAsia="zh-CN"/>
        </w:rPr>
        <w:t xml:space="preserve"> “</w:t>
      </w:r>
      <w:r w:rsidRPr="00533B4C">
        <w:rPr>
          <w:rFonts w:ascii="Arial" w:eastAsia="Times New Roman" w:hAnsi="Arial" w:cs="Arial"/>
          <w:b/>
          <w:bCs/>
          <w:color w:val="000000"/>
          <w:u w:val="single"/>
          <w:shd w:val="clear" w:color="auto" w:fill="00FF00"/>
          <w:lang w:eastAsia="zh-CN"/>
        </w:rPr>
        <w:t>raise</w:t>
      </w:r>
      <w:r w:rsidRPr="00533B4C">
        <w:rPr>
          <w:rFonts w:ascii="Arial" w:eastAsia="Times New Roman" w:hAnsi="Arial" w:cs="Arial"/>
          <w:color w:val="000000"/>
          <w:sz w:val="16"/>
          <w:szCs w:val="16"/>
          <w:lang w:eastAsia="zh-CN"/>
        </w:rPr>
        <w:t xml:space="preserve"> their </w:t>
      </w:r>
      <w:r w:rsidRPr="00533B4C">
        <w:rPr>
          <w:rFonts w:ascii="Arial" w:eastAsia="Times New Roman" w:hAnsi="Arial" w:cs="Arial"/>
          <w:b/>
          <w:bCs/>
          <w:color w:val="000000"/>
          <w:u w:val="single"/>
          <w:shd w:val="clear" w:color="auto" w:fill="00FF00"/>
          <w:lang w:eastAsia="zh-CN"/>
        </w:rPr>
        <w:t>self-certainty</w:t>
      </w:r>
      <w:r w:rsidRPr="00533B4C">
        <w:rPr>
          <w:rFonts w:ascii="Arial" w:eastAsia="Times New Roman" w:hAnsi="Arial" w:cs="Arial"/>
          <w:b/>
          <w:bCs/>
          <w:color w:val="000000"/>
          <w:sz w:val="16"/>
          <w:szCs w:val="16"/>
          <w:u w:val="single"/>
          <w:lang w:eastAsia="zh-CN"/>
        </w:rPr>
        <w:t xml:space="preserve"> </w:t>
      </w:r>
      <w:r w:rsidRPr="00533B4C">
        <w:rPr>
          <w:rFonts w:ascii="Arial" w:eastAsia="Times New Roman" w:hAnsi="Arial" w:cs="Arial"/>
          <w:color w:val="000000"/>
          <w:sz w:val="16"/>
          <w:szCs w:val="16"/>
          <w:lang w:eastAsia="zh-CN"/>
        </w:rPr>
        <w:t xml:space="preserve">(about existing for-self) to truth in the ‘other’ as well as in themselves” (Hegel 55). Rather than pretend to remain objective and distanced in treating the other, the Hegelian subject strives to secure its </w:t>
      </w:r>
      <w:proofErr w:type="spellStart"/>
      <w:r w:rsidRPr="00533B4C">
        <w:rPr>
          <w:rFonts w:ascii="Arial" w:eastAsia="Times New Roman" w:hAnsi="Arial" w:cs="Arial"/>
          <w:color w:val="000000"/>
          <w:sz w:val="16"/>
          <w:szCs w:val="16"/>
          <w:lang w:eastAsia="zh-CN"/>
        </w:rPr>
        <w:t>identitarian</w:t>
      </w:r>
      <w:proofErr w:type="spellEnd"/>
      <w:r w:rsidRPr="00533B4C">
        <w:rPr>
          <w:rFonts w:ascii="Arial" w:eastAsia="Times New Roman" w:hAnsi="Arial" w:cs="Arial"/>
          <w:color w:val="000000"/>
          <w:sz w:val="16"/>
          <w:szCs w:val="16"/>
          <w:lang w:eastAsia="zh-CN"/>
        </w:rPr>
        <w:t xml:space="preserve"> position in light of the life-death struggle between master and slave. The eventual </w:t>
      </w:r>
      <w:r w:rsidRPr="00533B4C">
        <w:rPr>
          <w:rFonts w:ascii="Arial" w:eastAsia="Times New Roman" w:hAnsi="Arial" w:cs="Arial"/>
          <w:color w:val="000000"/>
          <w:lang w:eastAsia="zh-CN"/>
        </w:rPr>
        <w:t>way to obtain freedom from its own ontological limitation that the subject cannot be in-</w:t>
      </w:r>
      <w:proofErr w:type="spellStart"/>
      <w:r w:rsidRPr="00533B4C">
        <w:rPr>
          <w:rFonts w:ascii="Arial" w:eastAsia="Times New Roman" w:hAnsi="Arial" w:cs="Arial"/>
          <w:color w:val="000000"/>
          <w:lang w:eastAsia="zh-CN"/>
        </w:rPr>
        <w:t>andfor</w:t>
      </w:r>
      <w:proofErr w:type="spellEnd"/>
      <w:r w:rsidRPr="00533B4C">
        <w:rPr>
          <w:rFonts w:ascii="Arial" w:eastAsia="Times New Roman" w:hAnsi="Arial" w:cs="Arial"/>
          <w:color w:val="000000"/>
          <w:lang w:eastAsia="zh-CN"/>
        </w:rPr>
        <w:t xml:space="preserve"> itself as a whole is paradoxically negating its positive being dependent on that of the other.</w:t>
      </w:r>
      <w:r w:rsidRPr="00533B4C">
        <w:rPr>
          <w:rFonts w:ascii="Arial" w:eastAsia="Times New Roman" w:hAnsi="Arial" w:cs="Arial"/>
          <w:color w:val="000000"/>
          <w:sz w:val="16"/>
          <w:szCs w:val="16"/>
          <w:lang w:eastAsia="zh-CN"/>
        </w:rPr>
        <w:t xml:space="preserve"> This illustrates the </w:t>
      </w:r>
      <w:r w:rsidRPr="00533B4C">
        <w:rPr>
          <w:rFonts w:ascii="Arial" w:eastAsia="Times New Roman" w:hAnsi="Arial" w:cs="Arial"/>
          <w:b/>
          <w:bCs/>
          <w:color w:val="000000"/>
          <w:u w:val="single"/>
          <w:shd w:val="clear" w:color="auto" w:fill="00FF00"/>
          <w:lang w:eastAsia="zh-CN"/>
        </w:rPr>
        <w:t>subject’s</w:t>
      </w:r>
      <w:r w:rsidRPr="00533B4C">
        <w:rPr>
          <w:rFonts w:ascii="Arial" w:eastAsia="Times New Roman" w:hAnsi="Arial" w:cs="Arial"/>
          <w:color w:val="000000"/>
          <w:lang w:eastAsia="zh-CN"/>
        </w:rPr>
        <w:t xml:space="preserve"> death </w:t>
      </w:r>
      <w:r w:rsidRPr="00533B4C">
        <w:rPr>
          <w:rFonts w:ascii="Arial" w:eastAsia="Times New Roman" w:hAnsi="Arial" w:cs="Arial"/>
          <w:b/>
          <w:bCs/>
          <w:color w:val="000000"/>
          <w:u w:val="single"/>
          <w:shd w:val="clear" w:color="auto" w:fill="00FF00"/>
          <w:lang w:eastAsia="zh-CN"/>
        </w:rPr>
        <w:t>instinct towards “nothingness</w:t>
      </w:r>
      <w:r w:rsidRPr="00533B4C">
        <w:rPr>
          <w:rFonts w:ascii="Arial" w:eastAsia="Times New Roman" w:hAnsi="Arial" w:cs="Arial"/>
          <w:color w:val="000000"/>
          <w:sz w:val="16"/>
          <w:szCs w:val="16"/>
          <w:lang w:eastAsia="zh-CN"/>
        </w:rPr>
        <w:t xml:space="preserve">,” which </w:t>
      </w:r>
      <w:r w:rsidRPr="00533B4C">
        <w:rPr>
          <w:rFonts w:ascii="Arial" w:eastAsia="Times New Roman" w:hAnsi="Arial" w:cs="Arial"/>
          <w:b/>
          <w:bCs/>
          <w:color w:val="000000"/>
          <w:u w:val="single"/>
          <w:shd w:val="clear" w:color="auto" w:fill="00FF00"/>
          <w:lang w:eastAsia="zh-CN"/>
        </w:rPr>
        <w:t>makes</w:t>
      </w:r>
      <w:r w:rsidRPr="00533B4C">
        <w:rPr>
          <w:rFonts w:ascii="Arial" w:eastAsia="Times New Roman" w:hAnsi="Arial" w:cs="Arial"/>
          <w:color w:val="000000"/>
          <w:lang w:eastAsia="zh-CN"/>
        </w:rPr>
        <w:t xml:space="preserve"> our </w:t>
      </w:r>
      <w:r w:rsidRPr="00533B4C">
        <w:rPr>
          <w:rFonts w:ascii="Arial" w:eastAsia="Times New Roman" w:hAnsi="Arial" w:cs="Arial"/>
          <w:b/>
          <w:bCs/>
          <w:color w:val="000000"/>
          <w:u w:val="single"/>
          <w:shd w:val="clear" w:color="auto" w:fill="00FF00"/>
          <w:lang w:eastAsia="zh-CN"/>
        </w:rPr>
        <w:t>knowledge</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 xml:space="preserve">on the subject inexorably </w:t>
      </w:r>
      <w:r w:rsidRPr="00533B4C">
        <w:rPr>
          <w:rFonts w:ascii="Arial" w:eastAsia="Times New Roman" w:hAnsi="Arial" w:cs="Arial"/>
          <w:b/>
          <w:bCs/>
          <w:color w:val="000000"/>
          <w:u w:val="single"/>
          <w:shd w:val="clear" w:color="auto" w:fill="00FF00"/>
          <w:lang w:eastAsia="zh-CN"/>
        </w:rPr>
        <w:t>entangled in</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 xml:space="preserve">inconsistencies and </w:t>
      </w:r>
      <w:r w:rsidRPr="00533B4C">
        <w:rPr>
          <w:rFonts w:ascii="Arial" w:eastAsia="Times New Roman" w:hAnsi="Arial" w:cs="Arial"/>
          <w:b/>
          <w:bCs/>
          <w:color w:val="000000"/>
          <w:u w:val="single"/>
          <w:shd w:val="clear" w:color="auto" w:fill="00FF00"/>
          <w:lang w:eastAsia="zh-CN"/>
        </w:rPr>
        <w:t>contradictions</w:t>
      </w:r>
      <w:r w:rsidRPr="00533B4C">
        <w:rPr>
          <w:rFonts w:ascii="Arial" w:eastAsia="Times New Roman" w:hAnsi="Arial" w:cs="Arial"/>
          <w:color w:val="000000"/>
          <w:lang w:eastAsia="zh-CN"/>
        </w:rPr>
        <w:t xml:space="preserve">. </w:t>
      </w:r>
      <w:r w:rsidRPr="00533B4C">
        <w:rPr>
          <w:rFonts w:ascii="Arial" w:eastAsia="Times New Roman" w:hAnsi="Arial" w:cs="Arial"/>
          <w:color w:val="000000"/>
          <w:sz w:val="16"/>
          <w:szCs w:val="16"/>
          <w:lang w:eastAsia="zh-CN"/>
        </w:rPr>
        <w:t xml:space="preserve">45 In Hegel, the </w:t>
      </w:r>
      <w:r w:rsidRPr="00533B4C">
        <w:rPr>
          <w:rFonts w:ascii="Arial" w:eastAsia="Times New Roman" w:hAnsi="Arial" w:cs="Arial"/>
          <w:color w:val="000000"/>
          <w:lang w:eastAsia="zh-CN"/>
        </w:rPr>
        <w:t xml:space="preserve">subject’s death instinct, an ontological abyss </w:t>
      </w:r>
      <w:r w:rsidRPr="00533B4C">
        <w:rPr>
          <w:rFonts w:ascii="Arial" w:eastAsia="Times New Roman" w:hAnsi="Arial" w:cs="Arial"/>
          <w:color w:val="000000"/>
          <w:shd w:val="clear" w:color="auto" w:fill="00FF00"/>
          <w:lang w:eastAsia="zh-CN"/>
        </w:rPr>
        <w:t>t</w:t>
      </w:r>
      <w:r w:rsidRPr="00533B4C">
        <w:rPr>
          <w:rFonts w:ascii="Arial" w:eastAsia="Times New Roman" w:hAnsi="Arial" w:cs="Arial"/>
          <w:b/>
          <w:bCs/>
          <w:color w:val="000000"/>
          <w:u w:val="single"/>
          <w:shd w:val="clear" w:color="auto" w:fill="00FF00"/>
          <w:lang w:eastAsia="zh-CN"/>
        </w:rPr>
        <w:t>hat remains unfathomable in</w:t>
      </w:r>
      <w:r w:rsidRPr="00533B4C">
        <w:rPr>
          <w:rFonts w:ascii="Arial" w:eastAsia="Times New Roman" w:hAnsi="Arial" w:cs="Arial"/>
          <w:color w:val="000000"/>
          <w:lang w:eastAsia="zh-CN"/>
        </w:rPr>
        <w:t xml:space="preserve"> its </w:t>
      </w:r>
      <w:r w:rsidRPr="00533B4C">
        <w:rPr>
          <w:rFonts w:ascii="Arial" w:eastAsia="Times New Roman" w:hAnsi="Arial" w:cs="Arial"/>
          <w:b/>
          <w:bCs/>
          <w:color w:val="000000"/>
          <w:u w:val="single"/>
          <w:shd w:val="clear" w:color="auto" w:fill="00FF00"/>
          <w:lang w:eastAsia="zh-CN"/>
        </w:rPr>
        <w:t>ideological edifice</w:t>
      </w:r>
      <w:r w:rsidRPr="00533B4C">
        <w:rPr>
          <w:rFonts w:ascii="Arial" w:eastAsia="Times New Roman" w:hAnsi="Arial" w:cs="Arial"/>
          <w:b/>
          <w:bCs/>
          <w:color w:val="000000"/>
          <w:u w:val="single"/>
          <w:lang w:eastAsia="zh-CN"/>
        </w:rPr>
        <w:t>,</w:t>
      </w:r>
      <w:r w:rsidRPr="00533B4C">
        <w:rPr>
          <w:rFonts w:ascii="Arial" w:eastAsia="Times New Roman" w:hAnsi="Arial" w:cs="Arial"/>
          <w:color w:val="000000"/>
          <w:lang w:eastAsia="zh-CN"/>
        </w:rPr>
        <w:t xml:space="preserve"> is the only way to realize its “pure existence-for-self</w:t>
      </w:r>
      <w:r w:rsidRPr="00533B4C">
        <w:rPr>
          <w:rFonts w:ascii="Arial" w:eastAsia="Times New Roman" w:hAnsi="Arial" w:cs="Arial"/>
          <w:color w:val="000000"/>
          <w:sz w:val="16"/>
          <w:szCs w:val="16"/>
          <w:lang w:eastAsia="zh-CN"/>
        </w:rPr>
        <w:t xml:space="preserve">” (Hegel 55) Identity is apparitional in nature, for as discussed earlier, </w:t>
      </w:r>
      <w:r w:rsidRPr="00533B4C">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533B4C">
        <w:rPr>
          <w:rFonts w:ascii="Arial" w:eastAsia="Times New Roman" w:hAnsi="Arial" w:cs="Arial"/>
          <w:color w:val="000000"/>
          <w:lang w:eastAsia="zh-CN"/>
        </w:rPr>
        <w:t>identitarian</w:t>
      </w:r>
      <w:proofErr w:type="spellEnd"/>
      <w:r w:rsidRPr="00533B4C">
        <w:rPr>
          <w:rFonts w:ascii="Arial" w:eastAsia="Times New Roman" w:hAnsi="Arial" w:cs="Arial"/>
          <w:color w:val="000000"/>
          <w:lang w:eastAsia="zh-CN"/>
        </w:rPr>
        <w:t xml:space="preserve"> position</w:t>
      </w:r>
      <w:r w:rsidRPr="00533B4C">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533B4C">
        <w:rPr>
          <w:rFonts w:ascii="Arial" w:eastAsia="Times New Roman" w:hAnsi="Arial" w:cs="Arial"/>
          <w:color w:val="000000"/>
          <w:lang w:eastAsia="zh-CN"/>
        </w:rPr>
        <w:t>Asian American identity</w:t>
      </w:r>
      <w:r w:rsidRPr="00533B4C">
        <w:rPr>
          <w:rFonts w:ascii="Arial" w:eastAsia="Times New Roman" w:hAnsi="Arial" w:cs="Arial"/>
          <w:color w:val="000000"/>
          <w:sz w:val="16"/>
          <w:szCs w:val="16"/>
          <w:lang w:eastAsia="zh-CN"/>
        </w:rPr>
        <w:t xml:space="preserve"> as the cultural capital of </w:t>
      </w:r>
      <w:r w:rsidRPr="00533B4C">
        <w:rPr>
          <w:rFonts w:ascii="Arial" w:eastAsia="Times New Roman" w:hAnsi="Arial" w:cs="Arial"/>
          <w:color w:val="000000"/>
          <w:lang w:eastAsia="zh-CN"/>
        </w:rPr>
        <w:t>both accommodation and resistance in U.S. society</w:t>
      </w:r>
      <w:r w:rsidRPr="00533B4C">
        <w:rPr>
          <w:rFonts w:ascii="Arial" w:eastAsia="Times New Roman" w:hAnsi="Arial" w:cs="Arial"/>
          <w:color w:val="000000"/>
          <w:sz w:val="16"/>
          <w:szCs w:val="16"/>
          <w:lang w:eastAsia="zh-CN"/>
        </w:rPr>
        <w:t xml:space="preserve">, and it well explains the point I am making here (143-44): on the one hand, </w:t>
      </w:r>
      <w:r w:rsidRPr="00533B4C">
        <w:rPr>
          <w:rFonts w:ascii="Arial" w:eastAsia="Times New Roman" w:hAnsi="Arial" w:cs="Arial"/>
          <w:color w:val="000000"/>
          <w:lang w:eastAsia="zh-CN"/>
        </w:rPr>
        <w:t>Asian Americans make a good relationship with the society that praises them as a model minority</w:t>
      </w:r>
      <w:r w:rsidRPr="00533B4C">
        <w:rPr>
          <w:rFonts w:ascii="Arial" w:eastAsia="Times New Roman" w:hAnsi="Arial" w:cs="Arial"/>
          <w:color w:val="000000"/>
          <w:sz w:val="16"/>
          <w:szCs w:val="16"/>
          <w:lang w:eastAsia="zh-CN"/>
        </w:rPr>
        <w:t xml:space="preserve">, as a civil subject fully </w:t>
      </w:r>
      <w:proofErr w:type="spellStart"/>
      <w:r w:rsidRPr="00533B4C">
        <w:rPr>
          <w:rFonts w:ascii="Arial" w:eastAsia="Times New Roman" w:hAnsi="Arial" w:cs="Arial"/>
          <w:color w:val="000000"/>
          <w:sz w:val="16"/>
          <w:szCs w:val="16"/>
          <w:lang w:eastAsia="zh-CN"/>
        </w:rPr>
        <w:t>assimilable</w:t>
      </w:r>
      <w:proofErr w:type="spellEnd"/>
      <w:r w:rsidRPr="00533B4C">
        <w:rPr>
          <w:rFonts w:ascii="Arial" w:eastAsia="Times New Roman" w:hAnsi="Arial" w:cs="Arial"/>
          <w:color w:val="000000"/>
          <w:sz w:val="16"/>
          <w:szCs w:val="16"/>
          <w:lang w:eastAsia="zh-CN"/>
        </w:rPr>
        <w:t xml:space="preserve"> to the mainstream; on the other hand, </w:t>
      </w:r>
      <w:r w:rsidRPr="00533B4C">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533B4C">
        <w:rPr>
          <w:rFonts w:ascii="Arial" w:eastAsia="Times New Roman" w:hAnsi="Arial" w:cs="Arial"/>
          <w:b/>
          <w:bCs/>
          <w:color w:val="000000"/>
          <w:u w:val="single"/>
          <w:shd w:val="clear" w:color="auto" w:fill="00FF00"/>
          <w:lang w:eastAsia="zh-CN"/>
        </w:rPr>
        <w:t>Asian American identity has</w:t>
      </w:r>
      <w:r w:rsidRPr="00533B4C">
        <w:rPr>
          <w:rFonts w:ascii="Arial" w:eastAsia="Times New Roman" w:hAnsi="Arial" w:cs="Arial"/>
          <w:color w:val="000000"/>
          <w:lang w:eastAsia="zh-CN"/>
        </w:rPr>
        <w:t xml:space="preserve"> its</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b/>
          <w:bCs/>
          <w:color w:val="000000"/>
          <w:u w:val="single"/>
          <w:shd w:val="clear" w:color="auto" w:fill="00FF00"/>
          <w:lang w:eastAsia="zh-CN"/>
        </w:rPr>
        <w:t>multiple meanings</w:t>
      </w:r>
      <w:r w:rsidRPr="00533B4C">
        <w:rPr>
          <w:rFonts w:ascii="Arial" w:eastAsia="Times New Roman" w:hAnsi="Arial" w:cs="Arial"/>
          <w:color w:val="000000"/>
          <w:lang w:eastAsia="zh-CN"/>
        </w:rPr>
        <w:t xml:space="preserve"> with an apparitional effect </w:t>
      </w:r>
      <w:r w:rsidRPr="00533B4C">
        <w:rPr>
          <w:rFonts w:ascii="Arial" w:eastAsia="Times New Roman" w:hAnsi="Arial" w:cs="Arial"/>
          <w:b/>
          <w:bCs/>
          <w:color w:val="000000"/>
          <w:u w:val="single"/>
          <w:shd w:val="clear" w:color="auto" w:fill="00FF00"/>
          <w:lang w:eastAsia="zh-CN"/>
        </w:rPr>
        <w:t>that changes the ontological meaning</w:t>
      </w:r>
      <w:r w:rsidRPr="00533B4C">
        <w:rPr>
          <w:rFonts w:ascii="Arial" w:eastAsia="Times New Roman" w:hAnsi="Arial" w:cs="Arial"/>
          <w:color w:val="000000"/>
          <w:lang w:eastAsia="zh-CN"/>
        </w:rPr>
        <w:t xml:space="preserve"> of its referent </w:t>
      </w:r>
      <w:r w:rsidRPr="00533B4C">
        <w:rPr>
          <w:rFonts w:ascii="Arial" w:eastAsia="Times New Roman" w:hAnsi="Arial" w:cs="Arial"/>
          <w:b/>
          <w:bCs/>
          <w:color w:val="000000"/>
          <w:u w:val="single"/>
          <w:shd w:val="clear" w:color="auto" w:fill="00FF00"/>
          <w:lang w:eastAsia="zh-CN"/>
        </w:rPr>
        <w:t>and</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 xml:space="preserve">at the same time, </w:t>
      </w:r>
      <w:r w:rsidRPr="00533B4C">
        <w:rPr>
          <w:rFonts w:ascii="Arial" w:eastAsia="Times New Roman" w:hAnsi="Arial" w:cs="Arial"/>
          <w:b/>
          <w:bCs/>
          <w:color w:val="000000"/>
          <w:u w:val="single"/>
          <w:shd w:val="clear" w:color="auto" w:fill="00FF00"/>
          <w:lang w:eastAsia="zh-CN"/>
        </w:rPr>
        <w:t>reduces them</w:t>
      </w:r>
      <w:r w:rsidRPr="00533B4C">
        <w:rPr>
          <w:rFonts w:ascii="Arial" w:eastAsia="Times New Roman" w:hAnsi="Arial" w:cs="Arial"/>
          <w:color w:val="000000"/>
          <w:lang w:eastAsia="zh-CN"/>
        </w:rPr>
        <w:t xml:space="preserve"> back </w:t>
      </w:r>
      <w:r w:rsidRPr="00533B4C">
        <w:rPr>
          <w:rFonts w:ascii="Arial" w:eastAsia="Times New Roman" w:hAnsi="Arial" w:cs="Arial"/>
          <w:b/>
          <w:bCs/>
          <w:color w:val="000000"/>
          <w:u w:val="single"/>
          <w:shd w:val="clear" w:color="auto" w:fill="00FF00"/>
          <w:lang w:eastAsia="zh-CN"/>
        </w:rPr>
        <w:t>to their archetype</w:t>
      </w:r>
      <w:r w:rsidRPr="00533B4C">
        <w:rPr>
          <w:rFonts w:ascii="Arial" w:eastAsia="Times New Roman" w:hAnsi="Arial" w:cs="Arial"/>
          <w:b/>
          <w:bCs/>
          <w:color w:val="000000"/>
          <w:sz w:val="16"/>
          <w:szCs w:val="16"/>
          <w:u w:val="single"/>
          <w:lang w:eastAsia="zh-CN"/>
        </w:rPr>
        <w:t xml:space="preserve">: </w:t>
      </w:r>
      <w:r w:rsidRPr="00533B4C">
        <w:rPr>
          <w:rFonts w:ascii="Arial" w:eastAsia="Times New Roman" w:hAnsi="Arial" w:cs="Arial"/>
          <w:color w:val="000000"/>
          <w:sz w:val="16"/>
          <w:szCs w:val="16"/>
          <w:lang w:eastAsia="zh-CN"/>
        </w:rPr>
        <w:t xml:space="preserve">Charlie Chan or the gook. While the </w:t>
      </w:r>
      <w:r w:rsidRPr="00533B4C">
        <w:rPr>
          <w:rFonts w:ascii="Arial" w:eastAsia="Times New Roman" w:hAnsi="Arial" w:cs="Arial"/>
          <w:color w:val="000000"/>
          <w:lang w:eastAsia="zh-CN"/>
        </w:rPr>
        <w:t>identity</w:t>
      </w:r>
      <w:r w:rsidRPr="00533B4C">
        <w:rPr>
          <w:rFonts w:ascii="Arial" w:eastAsia="Times New Roman" w:hAnsi="Arial" w:cs="Arial"/>
          <w:color w:val="000000"/>
          <w:sz w:val="16"/>
          <w:szCs w:val="16"/>
          <w:lang w:eastAsia="zh-CN"/>
        </w:rPr>
        <w:t xml:space="preserve"> acts as a conduit that connects Asian Americans with the society for their mutual understanding, </w:t>
      </w:r>
      <w:r w:rsidRPr="00533B4C">
        <w:rPr>
          <w:rFonts w:ascii="Arial" w:eastAsia="Times New Roman" w:hAnsi="Arial" w:cs="Arial"/>
          <w:color w:val="000000"/>
          <w:lang w:eastAsia="zh-CN"/>
        </w:rPr>
        <w:t xml:space="preserve">this </w:t>
      </w:r>
      <w:r w:rsidRPr="00533B4C">
        <w:rPr>
          <w:rFonts w:ascii="Arial" w:eastAsia="Times New Roman" w:hAnsi="Arial" w:cs="Arial"/>
          <w:b/>
          <w:bCs/>
          <w:color w:val="000000"/>
          <w:u w:val="single"/>
          <w:shd w:val="clear" w:color="auto" w:fill="00FF00"/>
          <w:lang w:eastAsia="zh-CN"/>
        </w:rPr>
        <w:t>communicative sign always signifies itself as</w:t>
      </w:r>
      <w:r w:rsidRPr="00533B4C">
        <w:rPr>
          <w:rFonts w:ascii="Arial" w:eastAsia="Times New Roman" w:hAnsi="Arial" w:cs="Arial"/>
          <w:b/>
          <w:bCs/>
          <w:color w:val="000000"/>
          <w:u w:val="single"/>
          <w:lang w:eastAsia="zh-CN"/>
        </w:rPr>
        <w:t xml:space="preserve"> </w:t>
      </w:r>
      <w:r w:rsidRPr="00533B4C">
        <w:rPr>
          <w:rFonts w:ascii="Arial" w:eastAsia="Times New Roman" w:hAnsi="Arial" w:cs="Arial"/>
          <w:color w:val="000000"/>
          <w:lang w:eastAsia="zh-CN"/>
        </w:rPr>
        <w:t xml:space="preserve">inconsistent, </w:t>
      </w:r>
      <w:r w:rsidRPr="00533B4C">
        <w:rPr>
          <w:rFonts w:ascii="Arial" w:eastAsia="Times New Roman" w:hAnsi="Arial" w:cs="Arial"/>
          <w:b/>
          <w:bCs/>
          <w:color w:val="000000"/>
          <w:u w:val="single"/>
          <w:shd w:val="clear" w:color="auto" w:fill="00FF00"/>
          <w:lang w:eastAsia="zh-CN"/>
        </w:rPr>
        <w:t>contradictory</w:t>
      </w:r>
      <w:r w:rsidRPr="00533B4C">
        <w:rPr>
          <w:rFonts w:ascii="Arial" w:eastAsia="Times New Roman" w:hAnsi="Arial" w:cs="Arial"/>
          <w:color w:val="000000"/>
          <w:sz w:val="16"/>
          <w:szCs w:val="16"/>
          <w:lang w:eastAsia="zh-CN"/>
        </w:rPr>
        <w:t xml:space="preserve">, and, as Nguyen puts it, “hypocritical” </w:t>
      </w:r>
      <w:r w:rsidRPr="00533B4C">
        <w:rPr>
          <w:rFonts w:ascii="Arial" w:eastAsia="Times New Roman" w:hAnsi="Arial" w:cs="Arial"/>
          <w:color w:val="000000"/>
          <w:lang w:eastAsia="zh-CN"/>
        </w:rPr>
        <w:t>in representing Asian Americans as a whole</w:t>
      </w:r>
      <w:r w:rsidRPr="00533B4C">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533B4C">
        <w:rPr>
          <w:rFonts w:ascii="Arial" w:eastAsia="Times New Roman" w:hAnsi="Arial" w:cs="Arial"/>
          <w:color w:val="000000"/>
          <w:sz w:val="16"/>
          <w:szCs w:val="16"/>
          <w:lang w:eastAsia="zh-CN"/>
        </w:rPr>
        <w:t>identitarian</w:t>
      </w:r>
      <w:proofErr w:type="spellEnd"/>
      <w:r w:rsidRPr="00533B4C">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533B4C">
        <w:rPr>
          <w:rFonts w:ascii="Arial" w:eastAsia="Times New Roman" w:hAnsi="Arial" w:cs="Arial"/>
          <w:color w:val="000000"/>
          <w:sz w:val="16"/>
          <w:szCs w:val="16"/>
          <w:lang w:eastAsia="zh-CN"/>
        </w:rPr>
        <w:t>preontological</w:t>
      </w:r>
      <w:proofErr w:type="spellEnd"/>
      <w:r w:rsidRPr="00533B4C">
        <w:rPr>
          <w:rFonts w:ascii="Arial" w:eastAsia="Times New Roman" w:hAnsi="Arial" w:cs="Arial"/>
          <w:color w:val="000000"/>
          <w:sz w:val="16"/>
          <w:szCs w:val="16"/>
          <w:lang w:eastAsia="zh-CN"/>
        </w:rPr>
        <w:t xml:space="preserve"> chaotic multitude, namely, individuals with identities, into, as </w:t>
      </w:r>
      <w:proofErr w:type="spellStart"/>
      <w:r w:rsidRPr="00533B4C">
        <w:rPr>
          <w:rFonts w:ascii="Arial" w:eastAsia="Times New Roman" w:hAnsi="Arial" w:cs="Arial"/>
          <w:color w:val="000000"/>
          <w:sz w:val="16"/>
          <w:szCs w:val="16"/>
          <w:lang w:eastAsia="zh-CN"/>
        </w:rPr>
        <w:t>Slavoj</w:t>
      </w:r>
      <w:proofErr w:type="spellEnd"/>
      <w:r w:rsidRPr="00533B4C">
        <w:rPr>
          <w:rFonts w:ascii="Arial" w:eastAsia="Times New Roman" w:hAnsi="Arial" w:cs="Arial"/>
          <w:color w:val="000000"/>
          <w:sz w:val="16"/>
          <w:szCs w:val="16"/>
          <w:lang w:eastAsia="zh-CN"/>
        </w:rPr>
        <w:t xml:space="preserve"> </w:t>
      </w:r>
      <w:proofErr w:type="spellStart"/>
      <w:r w:rsidRPr="00533B4C">
        <w:rPr>
          <w:rFonts w:ascii="Arial" w:eastAsia="Times New Roman" w:hAnsi="Arial" w:cs="Arial"/>
          <w:color w:val="000000"/>
          <w:sz w:val="16"/>
          <w:szCs w:val="16"/>
          <w:lang w:eastAsia="zh-CN"/>
        </w:rPr>
        <w:t>Žižek</w:t>
      </w:r>
      <w:proofErr w:type="spellEnd"/>
      <w:r w:rsidRPr="00533B4C">
        <w:rPr>
          <w:rFonts w:ascii="Arial" w:eastAsia="Times New Roman" w:hAnsi="Arial" w:cs="Arial"/>
          <w:color w:val="000000"/>
          <w:sz w:val="16"/>
          <w:szCs w:val="16"/>
          <w:lang w:eastAsia="zh-CN"/>
        </w:rPr>
        <w:t xml:space="preserve"> puts it, “the semblance of a positive objective order of reality” (Ticklish 158). The He</w:t>
      </w:r>
      <w:r w:rsidRPr="00533B4C">
        <w:rPr>
          <w:rFonts w:ascii="Arial" w:eastAsia="Times New Roman" w:hAnsi="Arial" w:cs="Arial"/>
          <w:color w:val="000000"/>
          <w:sz w:val="14"/>
          <w:szCs w:val="14"/>
          <w:lang w:eastAsia="zh-CN"/>
        </w:rPr>
        <w:t xml:space="preserve">gelian dialectic shows that the subject comes to have its identity rendered apparitional and thus precarious. Simultaneously, the identity never completely sits itself apart from its proprietor because of its dialectical relationship with it, the subject, in terms of the life/death struggle, which makes the mutual gap never closed. This gap can be translated as a minimal void that prevents the subject from being, that is, fully getting identified with, its </w:t>
      </w:r>
      <w:proofErr w:type="spellStart"/>
      <w:r w:rsidRPr="00533B4C">
        <w:rPr>
          <w:rFonts w:ascii="Arial" w:eastAsia="Times New Roman" w:hAnsi="Arial" w:cs="Arial"/>
          <w:color w:val="000000"/>
          <w:sz w:val="14"/>
          <w:szCs w:val="14"/>
          <w:lang w:eastAsia="zh-CN"/>
        </w:rPr>
        <w:t>identitarian</w:t>
      </w:r>
      <w:proofErr w:type="spellEnd"/>
      <w:r w:rsidRPr="00533B4C">
        <w:rPr>
          <w:rFonts w:ascii="Arial" w:eastAsia="Times New Roman" w:hAnsi="Arial" w:cs="Arial"/>
          <w:color w:val="000000"/>
          <w:sz w:val="14"/>
          <w:szCs w:val="14"/>
          <w:lang w:eastAsia="zh-CN"/>
        </w:rPr>
        <w:t xml:space="preserve"> self, which potentially gives rise to the totalitarian racist subject: being fully identified as white, “the kind of men” who can kill Vincent Chin, or anyone with a darker skin, with impunity.</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before="240" w:after="40" w:line="240" w:lineRule="auto"/>
        <w:outlineLvl w:val="3"/>
        <w:rPr>
          <w:rFonts w:ascii="Times New Roman" w:eastAsia="Times New Roman" w:hAnsi="Times New Roman" w:cs="Times New Roman"/>
          <w:b/>
          <w:bCs/>
          <w:sz w:val="24"/>
          <w:szCs w:val="24"/>
          <w:lang w:eastAsia="zh-CN"/>
        </w:rPr>
      </w:pPr>
      <w:r w:rsidRPr="00533B4C">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533B4C">
        <w:rPr>
          <w:rFonts w:ascii="Arial" w:eastAsia="Times New Roman" w:hAnsi="Arial" w:cs="Arial"/>
          <w:b/>
          <w:bCs/>
          <w:color w:val="000000"/>
          <w:sz w:val="26"/>
          <w:szCs w:val="26"/>
          <w:lang w:eastAsia="zh-CN"/>
        </w:rPr>
        <w:t>asianness</w:t>
      </w:r>
      <w:proofErr w:type="spellEnd"/>
      <w:r w:rsidRPr="00533B4C">
        <w:rPr>
          <w:rFonts w:ascii="Arial" w:eastAsia="Times New Roman" w:hAnsi="Arial" w:cs="Arial"/>
          <w:b/>
          <w:bCs/>
          <w:color w:val="000000"/>
          <w:sz w:val="26"/>
          <w:szCs w:val="26"/>
          <w:lang w:eastAsia="zh-CN"/>
        </w:rPr>
        <w:t xml:space="preserve"> in the classroom – anything else normalizes violence</w:t>
      </w:r>
    </w:p>
    <w:p w:rsidR="00533B4C" w:rsidRPr="00533B4C" w:rsidRDefault="00533B4C" w:rsidP="00533B4C">
      <w:pPr>
        <w:spacing w:before="240" w:after="240" w:line="240" w:lineRule="auto"/>
        <w:rPr>
          <w:rFonts w:ascii="Times New Roman" w:eastAsia="Times New Roman" w:hAnsi="Times New Roman" w:cs="Times New Roman"/>
          <w:sz w:val="24"/>
          <w:szCs w:val="24"/>
          <w:lang w:eastAsia="zh-CN"/>
        </w:rPr>
      </w:pPr>
      <w:proofErr w:type="spellStart"/>
      <w:r w:rsidRPr="00533B4C">
        <w:rPr>
          <w:rFonts w:ascii="Arial" w:eastAsia="Times New Roman" w:hAnsi="Arial" w:cs="Arial"/>
          <w:color w:val="000000"/>
          <w:sz w:val="28"/>
          <w:szCs w:val="28"/>
          <w:lang w:eastAsia="zh-CN"/>
        </w:rPr>
        <w:t>Eng</w:t>
      </w:r>
      <w:proofErr w:type="spellEnd"/>
      <w:r w:rsidRPr="00533B4C">
        <w:rPr>
          <w:rFonts w:ascii="Arial" w:eastAsia="Times New Roman" w:hAnsi="Arial" w:cs="Arial"/>
          <w:color w:val="000000"/>
          <w:sz w:val="28"/>
          <w:szCs w:val="28"/>
          <w:lang w:eastAsia="zh-CN"/>
        </w:rPr>
        <w:t xml:space="preserve"> &amp; Han 4</w:t>
      </w:r>
      <w:r w:rsidRPr="00533B4C">
        <w:rPr>
          <w:rFonts w:ascii="Arial" w:eastAsia="Times New Roman" w:hAnsi="Arial" w:cs="Arial"/>
          <w:color w:val="000000"/>
          <w:sz w:val="16"/>
          <w:szCs w:val="16"/>
          <w:lang w:eastAsia="zh-CN"/>
        </w:rPr>
        <w:t xml:space="preserve">, DAVID L. ENG &amp; SHINHEE HAN [David L. </w:t>
      </w:r>
      <w:proofErr w:type="spellStart"/>
      <w:r w:rsidRPr="00533B4C">
        <w:rPr>
          <w:rFonts w:ascii="Arial" w:eastAsia="Times New Roman" w:hAnsi="Arial" w:cs="Arial"/>
          <w:color w:val="000000"/>
          <w:sz w:val="16"/>
          <w:szCs w:val="16"/>
          <w:lang w:eastAsia="zh-CN"/>
        </w:rPr>
        <w:t>Eng</w:t>
      </w:r>
      <w:proofErr w:type="spellEnd"/>
      <w:r w:rsidRPr="00533B4C">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533B4C">
        <w:rPr>
          <w:rFonts w:ascii="Arial" w:eastAsia="Times New Roman" w:hAnsi="Arial" w:cs="Arial"/>
          <w:color w:val="000000"/>
          <w:sz w:val="16"/>
          <w:szCs w:val="16"/>
          <w:lang w:eastAsia="zh-CN"/>
        </w:rPr>
        <w:t>UPenn</w:t>
      </w:r>
      <w:proofErr w:type="spellEnd"/>
      <w:r w:rsidRPr="00533B4C">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533B4C">
        <w:rPr>
          <w:rFonts w:ascii="Arial" w:eastAsia="Times New Roman" w:hAnsi="Arial" w:cs="Arial"/>
          <w:color w:val="000000"/>
          <w:sz w:val="16"/>
          <w:szCs w:val="16"/>
          <w:lang w:eastAsia="zh-CN"/>
        </w:rPr>
        <w:t>Litera</w:t>
      </w:r>
      <w:proofErr w:type="spellEnd"/>
      <w:r w:rsidRPr="00533B4C">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533B4C">
        <w:rPr>
          <w:rFonts w:ascii="Arial" w:eastAsia="Times New Roman" w:hAnsi="Arial" w:cs="Arial"/>
          <w:color w:val="000000"/>
          <w:sz w:val="16"/>
          <w:szCs w:val="16"/>
          <w:lang w:eastAsia="zh-CN"/>
        </w:rPr>
        <w:t>Hom</w:t>
      </w:r>
      <w:proofErr w:type="spellEnd"/>
      <w:r w:rsidRPr="00533B4C">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533B4C">
        <w:rPr>
          <w:rFonts w:ascii="Arial" w:eastAsia="Times New Roman" w:hAnsi="Arial" w:cs="Arial"/>
          <w:color w:val="000000"/>
          <w:sz w:val="16"/>
          <w:szCs w:val="16"/>
          <w:lang w:eastAsia="zh-CN"/>
        </w:rPr>
        <w:t>Shinhee</w:t>
      </w:r>
      <w:proofErr w:type="spellEnd"/>
      <w:r w:rsidRPr="00533B4C">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533B4C">
        <w:rPr>
          <w:rFonts w:ascii="Arial" w:eastAsia="Times New Roman" w:hAnsi="Arial" w:cs="Arial"/>
          <w:color w:val="000000"/>
          <w:sz w:val="16"/>
          <w:szCs w:val="16"/>
          <w:lang w:eastAsia="zh-CN"/>
        </w:rPr>
        <w:t>Ehrenkranz</w:t>
      </w:r>
      <w:proofErr w:type="spellEnd"/>
      <w:r w:rsidRPr="00533B4C">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533B4C">
        <w:rPr>
          <w:rFonts w:ascii="Arial" w:eastAsia="Times New Roman" w:hAnsi="Arial" w:cs="Arial"/>
          <w:color w:val="000000"/>
          <w:sz w:val="16"/>
          <w:szCs w:val="16"/>
          <w:lang w:eastAsia="zh-CN"/>
        </w:rPr>
        <w:t>ghs</w:t>
      </w:r>
      <w:proofErr w:type="spellEnd"/>
      <w:r w:rsidRPr="00533B4C">
        <w:rPr>
          <w:rFonts w:ascii="Arial" w:eastAsia="Times New Roman" w:hAnsi="Arial" w:cs="Arial"/>
          <w:color w:val="000000"/>
          <w:sz w:val="16"/>
          <w:szCs w:val="16"/>
          <w:lang w:eastAsia="zh-CN"/>
        </w:rPr>
        <w:t>//BZ Recut Mini M</w:t>
      </w:r>
    </w:p>
    <w:p w:rsidR="00533B4C" w:rsidRPr="00533B4C" w:rsidRDefault="00533B4C" w:rsidP="00533B4C">
      <w:pPr>
        <w:spacing w:before="240" w:after="240" w:line="240" w:lineRule="auto"/>
        <w:rPr>
          <w:rFonts w:ascii="Times New Roman" w:eastAsia="Times New Roman" w:hAnsi="Times New Roman" w:cs="Times New Roman"/>
          <w:sz w:val="24"/>
          <w:szCs w:val="24"/>
          <w:lang w:eastAsia="zh-CN"/>
        </w:rPr>
      </w:pPr>
      <w:r w:rsidRPr="00533B4C">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533B4C">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533B4C">
        <w:rPr>
          <w:rFonts w:ascii="Arial" w:eastAsia="Times New Roman" w:hAnsi="Arial" w:cs="Arial"/>
          <w:color w:val="000000"/>
          <w:sz w:val="10"/>
          <w:szCs w:val="10"/>
          <w:lang w:eastAsia="zh-CN"/>
        </w:rPr>
        <w:t xml:space="preserve"> As we know</w:t>
      </w:r>
      <w:r w:rsidRPr="00533B4C">
        <w:rPr>
          <w:rFonts w:ascii="Arial" w:eastAsia="Times New Roman" w:hAnsi="Arial" w:cs="Arial"/>
          <w:color w:val="000000"/>
          <w:sz w:val="16"/>
          <w:szCs w:val="16"/>
          <w:lang w:eastAsia="zh-CN"/>
        </w:rPr>
        <w:t xml:space="preserve">, </w:t>
      </w:r>
      <w:r w:rsidRPr="00533B4C">
        <w:rPr>
          <w:rFonts w:ascii="Arial" w:eastAsia="Times New Roman" w:hAnsi="Arial" w:cs="Arial"/>
          <w:b/>
          <w:bCs/>
          <w:i/>
          <w:iCs/>
          <w:color w:val="000000"/>
          <w:sz w:val="28"/>
          <w:szCs w:val="28"/>
          <w:u w:val="single"/>
          <w:lang w:eastAsia="zh-CN"/>
        </w:rPr>
        <w:t xml:space="preserve">the formation of the US nation-state </w:t>
      </w:r>
      <w:r w:rsidRPr="00533B4C">
        <w:rPr>
          <w:rFonts w:ascii="Arial" w:eastAsia="Times New Roman" w:hAnsi="Arial" w:cs="Arial"/>
          <w:i/>
          <w:iCs/>
          <w:color w:val="000000"/>
          <w:sz w:val="10"/>
          <w:szCs w:val="10"/>
          <w:lang w:eastAsia="zh-CN"/>
        </w:rPr>
        <w:t xml:space="preserve">entailed—and </w:t>
      </w:r>
      <w:r w:rsidRPr="00533B4C">
        <w:rPr>
          <w:rFonts w:ascii="Arial" w:eastAsia="Times New Roman" w:hAnsi="Arial" w:cs="Arial"/>
          <w:b/>
          <w:bCs/>
          <w:i/>
          <w:iCs/>
          <w:color w:val="000000"/>
          <w:sz w:val="28"/>
          <w:szCs w:val="28"/>
          <w:u w:val="single"/>
          <w:lang w:eastAsia="zh-CN"/>
        </w:rPr>
        <w:t>continues to entail</w:t>
      </w:r>
      <w:r w:rsidRPr="00533B4C">
        <w:rPr>
          <w:rFonts w:ascii="Arial" w:eastAsia="Times New Roman" w:hAnsi="Arial" w:cs="Arial"/>
          <w:i/>
          <w:iCs/>
          <w:color w:val="000000"/>
          <w:sz w:val="10"/>
          <w:szCs w:val="10"/>
          <w:lang w:eastAsia="zh-CN"/>
        </w:rPr>
        <w:t>—a history of</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institutionalized exclusions,</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10"/>
          <w:szCs w:val="10"/>
          <w:lang w:eastAsia="zh-CN"/>
        </w:rPr>
        <w:t>legal and otherwise</w:t>
      </w:r>
      <w:r w:rsidRPr="00533B4C">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533B4C">
        <w:rPr>
          <w:rFonts w:ascii="Arial" w:eastAsia="Times New Roman" w:hAnsi="Arial" w:cs="Arial"/>
          <w:color w:val="000000"/>
          <w:sz w:val="28"/>
          <w:szCs w:val="28"/>
          <w:lang w:eastAsia="zh-CN"/>
        </w:rPr>
        <w:t xml:space="preserve"> </w:t>
      </w:r>
      <w:r w:rsidRPr="00533B4C">
        <w:rPr>
          <w:rFonts w:ascii="Arial" w:eastAsia="Times New Roman" w:hAnsi="Arial" w:cs="Arial"/>
          <w:b/>
          <w:bCs/>
          <w:color w:val="000000"/>
          <w:sz w:val="28"/>
          <w:szCs w:val="28"/>
          <w:u w:val="single"/>
          <w:lang w:eastAsia="zh-CN"/>
        </w:rPr>
        <w:t xml:space="preserve">of Asian American </w:t>
      </w:r>
      <w:r w:rsidRPr="00533B4C">
        <w:rPr>
          <w:rFonts w:ascii="Arial" w:eastAsia="Times New Roman" w:hAnsi="Arial" w:cs="Arial"/>
          <w:color w:val="000000"/>
          <w:sz w:val="10"/>
          <w:szCs w:val="10"/>
          <w:lang w:eastAsia="zh-CN"/>
        </w:rPr>
        <w:t>immigrants and</w:t>
      </w:r>
      <w:r w:rsidRPr="00533B4C">
        <w:rPr>
          <w:rFonts w:ascii="Arial" w:eastAsia="Times New Roman" w:hAnsi="Arial" w:cs="Arial"/>
          <w:b/>
          <w:bCs/>
          <w:color w:val="000000"/>
          <w:sz w:val="10"/>
          <w:szCs w:val="10"/>
          <w:u w:val="single"/>
          <w:lang w:eastAsia="zh-CN"/>
        </w:rPr>
        <w:t xml:space="preserve"> </w:t>
      </w:r>
      <w:r w:rsidRPr="00533B4C">
        <w:rPr>
          <w:rFonts w:ascii="Arial" w:eastAsia="Times New Roman" w:hAnsi="Arial" w:cs="Arial"/>
          <w:color w:val="000000"/>
          <w:sz w:val="10"/>
          <w:szCs w:val="10"/>
          <w:lang w:eastAsia="zh-CN"/>
        </w:rPr>
        <w:t xml:space="preserve">citizens alike—from Japanese internment and indefinite detention during World War II to earlier </w:t>
      </w:r>
      <w:r w:rsidRPr="00533B4C">
        <w:rPr>
          <w:rFonts w:ascii="Arial" w:eastAsia="Times New Roman" w:hAnsi="Arial" w:cs="Arial"/>
          <w:b/>
          <w:bCs/>
          <w:color w:val="000000"/>
          <w:sz w:val="28"/>
          <w:szCs w:val="28"/>
          <w:u w:val="single"/>
          <w:lang w:eastAsia="zh-CN"/>
        </w:rPr>
        <w:t>exclusion acts</w:t>
      </w:r>
      <w:r w:rsidRPr="00533B4C">
        <w:rPr>
          <w:rFonts w:ascii="Arial" w:eastAsia="Times New Roman" w:hAnsi="Arial" w:cs="Arial"/>
          <w:color w:val="000000"/>
          <w:sz w:val="28"/>
          <w:szCs w:val="28"/>
          <w:lang w:eastAsia="zh-CN"/>
        </w:rPr>
        <w:t xml:space="preserve"> </w:t>
      </w:r>
      <w:r w:rsidRPr="00533B4C">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533B4C">
        <w:rPr>
          <w:rFonts w:ascii="Arial" w:eastAsia="Times New Roman" w:hAnsi="Arial" w:cs="Arial"/>
          <w:i/>
          <w:iCs/>
          <w:color w:val="000000"/>
          <w:sz w:val="10"/>
          <w:szCs w:val="10"/>
          <w:lang w:eastAsia="zh-CN"/>
        </w:rPr>
        <w:t>Chinese immigrants experienced the longest legalized history of exclusion and</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bars to</w:t>
      </w:r>
      <w:r w:rsidRPr="00533B4C">
        <w:rPr>
          <w:rFonts w:ascii="Arial" w:eastAsia="Times New Roman" w:hAnsi="Arial" w:cs="Arial"/>
          <w:i/>
          <w:iCs/>
          <w:color w:val="000000"/>
          <w:sz w:val="10"/>
          <w:szCs w:val="10"/>
          <w:lang w:eastAsia="zh-CN"/>
        </w:rPr>
        <w:t xml:space="preserve"> naturalization and</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citizenship</w:t>
      </w:r>
      <w:r w:rsidRPr="00533B4C">
        <w:rPr>
          <w:rFonts w:ascii="Arial" w:eastAsia="Times New Roman" w:hAnsi="Arial" w:cs="Arial"/>
          <w:i/>
          <w:iCs/>
          <w:color w:val="000000"/>
          <w:sz w:val="10"/>
          <w:szCs w:val="10"/>
          <w:lang w:eastAsia="zh-CN"/>
        </w:rPr>
        <w:t>—the first raced-based exclusions in US history.</w:t>
      </w:r>
      <w:r w:rsidRPr="00533B4C">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533B4C">
        <w:rPr>
          <w:rFonts w:ascii="Arial" w:eastAsia="Times New Roman" w:hAnsi="Arial" w:cs="Arial"/>
          <w:i/>
          <w:iCs/>
          <w:color w:val="000000"/>
          <w:sz w:val="10"/>
          <w:szCs w:val="10"/>
          <w:lang w:eastAsia="zh-CN"/>
        </w:rPr>
        <w:t>race, citizenship, and property were simultaneously</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 xml:space="preserve">managed by the state to control </w:t>
      </w:r>
      <w:r w:rsidRPr="00533B4C">
        <w:rPr>
          <w:rFonts w:ascii="Arial" w:eastAsia="Times New Roman" w:hAnsi="Arial" w:cs="Arial"/>
          <w:i/>
          <w:iCs/>
          <w:color w:val="000000"/>
          <w:sz w:val="10"/>
          <w:szCs w:val="10"/>
          <w:lang w:eastAsia="zh-CN"/>
        </w:rPr>
        <w:t>and restrict</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 xml:space="preserve">flows of </w:t>
      </w:r>
      <w:r w:rsidRPr="00533B4C">
        <w:rPr>
          <w:rFonts w:ascii="Arial" w:eastAsia="Times New Roman" w:hAnsi="Arial" w:cs="Arial"/>
          <w:i/>
          <w:iCs/>
          <w:color w:val="000000"/>
          <w:sz w:val="10"/>
          <w:szCs w:val="10"/>
          <w:lang w:eastAsia="zh-CN"/>
        </w:rPr>
        <w:t xml:space="preserve">both </w:t>
      </w:r>
      <w:r w:rsidRPr="00533B4C">
        <w:rPr>
          <w:rFonts w:ascii="Arial" w:eastAsia="Times New Roman" w:hAnsi="Arial" w:cs="Arial"/>
          <w:b/>
          <w:bCs/>
          <w:i/>
          <w:iCs/>
          <w:color w:val="000000"/>
          <w:sz w:val="28"/>
          <w:szCs w:val="28"/>
          <w:u w:val="single"/>
          <w:lang w:eastAsia="zh-CN"/>
        </w:rPr>
        <w:t>Asian labor and capital</w:t>
      </w:r>
      <w:r w:rsidRPr="00533B4C">
        <w:rPr>
          <w:rFonts w:ascii="Arial" w:eastAsia="Times New Roman" w:hAnsi="Arial" w:cs="Arial"/>
          <w:i/>
          <w:iCs/>
          <w:color w:val="000000"/>
          <w:sz w:val="28"/>
          <w:szCs w:val="28"/>
          <w:lang w:eastAsia="zh-CN"/>
        </w:rPr>
        <w:t>.</w:t>
      </w:r>
      <w:r w:rsidRPr="00533B4C">
        <w:rPr>
          <w:rFonts w:ascii="Arial" w:eastAsia="Times New Roman" w:hAnsi="Arial" w:cs="Arial"/>
          <w:color w:val="000000"/>
          <w:sz w:val="10"/>
          <w:szCs w:val="10"/>
          <w:lang w:eastAsia="zh-CN"/>
        </w:rPr>
        <w:t xml:space="preserve"> This law was followed by a series of further exclusion laws, as well as accompanied by legislative </w:t>
      </w:r>
      <w:r w:rsidRPr="00533B4C">
        <w:rPr>
          <w:rFonts w:ascii="Arial" w:eastAsia="Times New Roman" w:hAnsi="Arial" w:cs="Arial"/>
          <w:b/>
          <w:bCs/>
          <w:color w:val="000000"/>
          <w:sz w:val="28"/>
          <w:szCs w:val="28"/>
          <w:u w:val="single"/>
          <w:lang w:eastAsia="zh-CN"/>
        </w:rPr>
        <w:t xml:space="preserve">acts </w:t>
      </w:r>
      <w:r w:rsidRPr="00533B4C">
        <w:rPr>
          <w:rFonts w:ascii="Arial" w:eastAsia="Times New Roman" w:hAnsi="Arial" w:cs="Arial"/>
          <w:color w:val="000000"/>
          <w:sz w:val="12"/>
          <w:szCs w:val="12"/>
          <w:lang w:eastAsia="zh-CN"/>
        </w:rPr>
        <w:t xml:space="preserve">against miscegenation and the ownership of private property, culminating in </w:t>
      </w:r>
      <w:r w:rsidRPr="00533B4C">
        <w:rPr>
          <w:rFonts w:ascii="Arial" w:eastAsia="Times New Roman" w:hAnsi="Arial" w:cs="Arial"/>
          <w:color w:val="000000"/>
          <w:sz w:val="10"/>
          <w:szCs w:val="10"/>
          <w:lang w:eastAsia="zh-CN"/>
        </w:rPr>
        <w:t xml:space="preserve">the National Origins Act (1924) and the </w:t>
      </w:r>
      <w:proofErr w:type="spellStart"/>
      <w:r w:rsidRPr="00533B4C">
        <w:rPr>
          <w:rFonts w:ascii="Arial" w:eastAsia="Times New Roman" w:hAnsi="Arial" w:cs="Arial"/>
          <w:color w:val="000000"/>
          <w:sz w:val="10"/>
          <w:szCs w:val="10"/>
          <w:lang w:eastAsia="zh-CN"/>
        </w:rPr>
        <w:t>Tydings</w:t>
      </w:r>
      <w:proofErr w:type="spellEnd"/>
      <w:r w:rsidRPr="00533B4C">
        <w:rPr>
          <w:rFonts w:ascii="Arial" w:eastAsia="Times New Roman" w:hAnsi="Arial" w:cs="Arial"/>
          <w:color w:val="000000"/>
          <w:sz w:val="10"/>
          <w:szCs w:val="10"/>
          <w:lang w:eastAsia="zh-CN"/>
        </w:rPr>
        <w:t>-McDuffie Act (1934), which effectively</w:t>
      </w:r>
      <w:r w:rsidRPr="00533B4C">
        <w:rPr>
          <w:rFonts w:ascii="Arial" w:eastAsia="Times New Roman" w:hAnsi="Arial" w:cs="Arial"/>
          <w:color w:val="000000"/>
          <w:sz w:val="28"/>
          <w:szCs w:val="28"/>
          <w:lang w:eastAsia="zh-CN"/>
        </w:rPr>
        <w:t xml:space="preserve"> </w:t>
      </w:r>
      <w:r w:rsidRPr="00533B4C">
        <w:rPr>
          <w:rFonts w:ascii="Arial" w:eastAsia="Times New Roman" w:hAnsi="Arial" w:cs="Arial"/>
          <w:b/>
          <w:bCs/>
          <w:color w:val="000000"/>
          <w:sz w:val="28"/>
          <w:szCs w:val="28"/>
          <w:u w:val="single"/>
          <w:lang w:eastAsia="zh-CN"/>
        </w:rPr>
        <w:t>halted all immigration from Asia</w:t>
      </w:r>
      <w:r w:rsidRPr="00533B4C">
        <w:rPr>
          <w:rFonts w:ascii="Arial" w:eastAsia="Times New Roman" w:hAnsi="Arial" w:cs="Arial"/>
          <w:color w:val="000000"/>
          <w:sz w:val="28"/>
          <w:szCs w:val="28"/>
          <w:lang w:eastAsia="zh-CN"/>
        </w:rPr>
        <w:t xml:space="preserve"> </w:t>
      </w:r>
      <w:r w:rsidRPr="00533B4C">
        <w:rPr>
          <w:rFonts w:ascii="Arial" w:eastAsia="Times New Roman" w:hAnsi="Arial" w:cs="Arial"/>
          <w:color w:val="000000"/>
          <w:sz w:val="10"/>
          <w:szCs w:val="10"/>
          <w:lang w:eastAsia="zh-CN"/>
        </w:rPr>
        <w:t xml:space="preserve">for an indefinite period. As </w:t>
      </w:r>
      <w:proofErr w:type="spellStart"/>
      <w:r w:rsidRPr="00533B4C">
        <w:rPr>
          <w:rFonts w:ascii="Arial" w:eastAsia="Times New Roman" w:hAnsi="Arial" w:cs="Arial"/>
          <w:color w:val="000000"/>
          <w:sz w:val="10"/>
          <w:szCs w:val="10"/>
          <w:lang w:eastAsia="zh-CN"/>
        </w:rPr>
        <w:t>Teemu</w:t>
      </w:r>
      <w:proofErr w:type="spellEnd"/>
      <w:r w:rsidRPr="00533B4C">
        <w:rPr>
          <w:rFonts w:ascii="Arial" w:eastAsia="Times New Roman" w:hAnsi="Arial" w:cs="Arial"/>
          <w:color w:val="000000"/>
          <w:sz w:val="10"/>
          <w:szCs w:val="10"/>
          <w:lang w:eastAsia="zh-CN"/>
        </w:rPr>
        <w:t xml:space="preserve"> </w:t>
      </w:r>
      <w:proofErr w:type="spellStart"/>
      <w:r w:rsidRPr="00533B4C">
        <w:rPr>
          <w:rFonts w:ascii="Arial" w:eastAsia="Times New Roman" w:hAnsi="Arial" w:cs="Arial"/>
          <w:color w:val="000000"/>
          <w:sz w:val="10"/>
          <w:szCs w:val="10"/>
          <w:lang w:eastAsia="zh-CN"/>
        </w:rPr>
        <w:t>Ruskola</w:t>
      </w:r>
      <w:proofErr w:type="spellEnd"/>
      <w:r w:rsidRPr="00533B4C">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533B4C">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 xml:space="preserve">“alien citizenship” </w:t>
      </w:r>
      <w:r w:rsidRPr="00533B4C">
        <w:rPr>
          <w:rFonts w:ascii="Arial" w:eastAsia="Times New Roman" w:hAnsi="Arial" w:cs="Arial"/>
          <w:i/>
          <w:iCs/>
          <w:color w:val="000000"/>
          <w:sz w:val="10"/>
          <w:szCs w:val="10"/>
          <w:lang w:eastAsia="zh-CN"/>
        </w:rPr>
        <w:t>preoccupying so much of political debate concerning immigration today. This history of exclusion is</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 xml:space="preserve">barely taught in </w:t>
      </w:r>
      <w:r w:rsidRPr="00533B4C">
        <w:rPr>
          <w:rFonts w:ascii="Arial" w:eastAsia="Times New Roman" w:hAnsi="Arial" w:cs="Arial"/>
          <w:i/>
          <w:iCs/>
          <w:color w:val="000000"/>
          <w:sz w:val="10"/>
          <w:szCs w:val="10"/>
          <w:lang w:eastAsia="zh-CN"/>
        </w:rPr>
        <w:t>US universities or high</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schools</w:t>
      </w:r>
      <w:r w:rsidRPr="00533B4C">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533B4C">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533B4C">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533B4C">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533B4C">
        <w:rPr>
          <w:rFonts w:ascii="Arial" w:eastAsia="Times New Roman" w:hAnsi="Arial" w:cs="Arial"/>
          <w:color w:val="000000"/>
          <w:sz w:val="10"/>
          <w:szCs w:val="10"/>
          <w:lang w:eastAsia="zh-CN"/>
        </w:rPr>
        <w:t>Celler</w:t>
      </w:r>
      <w:proofErr w:type="spellEnd"/>
      <w:r w:rsidRPr="00533B4C">
        <w:rPr>
          <w:rFonts w:ascii="Arial" w:eastAsia="Times New Roman" w:hAnsi="Arial" w:cs="Arial"/>
          <w:color w:val="000000"/>
          <w:sz w:val="10"/>
          <w:szCs w:val="10"/>
          <w:lang w:eastAsia="zh-CN"/>
        </w:rPr>
        <w:t xml:space="preserve"> Act) of 1965. The Hart-</w:t>
      </w:r>
      <w:proofErr w:type="spellStart"/>
      <w:r w:rsidRPr="00533B4C">
        <w:rPr>
          <w:rFonts w:ascii="Arial" w:eastAsia="Times New Roman" w:hAnsi="Arial" w:cs="Arial"/>
          <w:color w:val="000000"/>
          <w:sz w:val="10"/>
          <w:szCs w:val="10"/>
          <w:lang w:eastAsia="zh-CN"/>
        </w:rPr>
        <w:t>Celler</w:t>
      </w:r>
      <w:proofErr w:type="spellEnd"/>
      <w:r w:rsidRPr="00533B4C">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533B4C">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533B4C">
        <w:rPr>
          <w:rFonts w:ascii="Arial" w:eastAsia="Times New Roman" w:hAnsi="Arial" w:cs="Arial"/>
          <w:color w:val="000000"/>
          <w:sz w:val="10"/>
          <w:szCs w:val="10"/>
          <w:lang w:eastAsia="zh-CN"/>
        </w:rPr>
        <w:t>At the same time, Hart-</w:t>
      </w:r>
      <w:proofErr w:type="spellStart"/>
      <w:r w:rsidRPr="00533B4C">
        <w:rPr>
          <w:rFonts w:ascii="Arial" w:eastAsia="Times New Roman" w:hAnsi="Arial" w:cs="Arial"/>
          <w:color w:val="000000"/>
          <w:sz w:val="10"/>
          <w:szCs w:val="10"/>
          <w:lang w:eastAsia="zh-CN"/>
        </w:rPr>
        <w:t>Celler</w:t>
      </w:r>
      <w:proofErr w:type="spellEnd"/>
      <w:r w:rsidRPr="00533B4C">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533B4C">
        <w:rPr>
          <w:rFonts w:ascii="Arial" w:eastAsia="Times New Roman" w:hAnsi="Arial" w:cs="Arial"/>
          <w:i/>
          <w:iCs/>
          <w:color w:val="000000"/>
          <w:sz w:val="10"/>
          <w:szCs w:val="10"/>
          <w:lang w:eastAsia="zh-CN"/>
        </w:rPr>
        <w:t>This</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 xml:space="preserve">“yellowing” of the US </w:t>
      </w:r>
      <w:r w:rsidRPr="00533B4C">
        <w:rPr>
          <w:rFonts w:ascii="Arial" w:eastAsia="Times New Roman" w:hAnsi="Arial" w:cs="Arial"/>
          <w:i/>
          <w:iCs/>
          <w:color w:val="000000"/>
          <w:sz w:val="10"/>
          <w:szCs w:val="10"/>
          <w:lang w:eastAsia="zh-CN"/>
        </w:rPr>
        <w:t>nation-state</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reversed</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10"/>
          <w:szCs w:val="10"/>
          <w:lang w:eastAsia="zh-CN"/>
        </w:rPr>
        <w:t>a long history of</w:t>
      </w:r>
      <w:r w:rsidRPr="00533B4C">
        <w:rPr>
          <w:rFonts w:ascii="Arial" w:eastAsia="Times New Roman" w:hAnsi="Arial" w:cs="Arial"/>
          <w:b/>
          <w:bCs/>
          <w:i/>
          <w:iCs/>
          <w:color w:val="000000"/>
          <w:sz w:val="10"/>
          <w:szCs w:val="10"/>
          <w:u w:val="single"/>
          <w:lang w:eastAsia="zh-CN"/>
        </w:rPr>
        <w:t xml:space="preserve"> </w:t>
      </w:r>
      <w:r w:rsidRPr="00533B4C">
        <w:rPr>
          <w:rFonts w:ascii="Arial" w:eastAsia="Times New Roman" w:hAnsi="Arial" w:cs="Arial"/>
          <w:b/>
          <w:bCs/>
          <w:i/>
          <w:iCs/>
          <w:color w:val="000000"/>
          <w:sz w:val="28"/>
          <w:szCs w:val="28"/>
          <w:u w:val="single"/>
          <w:lang w:eastAsia="zh-CN"/>
        </w:rPr>
        <w:t>anti-Asian exclusion</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10"/>
          <w:szCs w:val="10"/>
          <w:lang w:eastAsia="zh-CN"/>
        </w:rPr>
        <w:t>precisely under the banner of model minority citizenship</w:t>
      </w:r>
      <w:r w:rsidRPr="00533B4C">
        <w:rPr>
          <w:rFonts w:ascii="Arial" w:eastAsia="Times New Roman" w:hAnsi="Arial" w:cs="Arial"/>
          <w:b/>
          <w:bCs/>
          <w:i/>
          <w:iCs/>
          <w:color w:val="000000"/>
          <w:sz w:val="28"/>
          <w:szCs w:val="28"/>
          <w:u w:val="single"/>
          <w:lang w:eastAsia="zh-CN"/>
        </w:rPr>
        <w:t xml:space="preserve"> and</w:t>
      </w:r>
      <w:r w:rsidRPr="00533B4C">
        <w:rPr>
          <w:rFonts w:ascii="Arial" w:eastAsia="Times New Roman" w:hAnsi="Arial" w:cs="Arial"/>
          <w:i/>
          <w:iCs/>
          <w:color w:val="000000"/>
          <w:sz w:val="10"/>
          <w:szCs w:val="10"/>
          <w:lang w:eastAsia="zh-CN"/>
        </w:rPr>
        <w:t xml:space="preserve"> the</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collective forgetting</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8"/>
          <w:szCs w:val="8"/>
          <w:lang w:eastAsia="zh-CN"/>
        </w:rPr>
        <w:t>of this history of exclusion and its unauthorized subjects.</w:t>
      </w:r>
      <w:r w:rsidRPr="00533B4C">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533B4C">
        <w:rPr>
          <w:rFonts w:ascii="Arial" w:eastAsia="Times New Roman" w:hAnsi="Arial" w:cs="Arial"/>
          <w:color w:val="000000"/>
          <w:sz w:val="8"/>
          <w:szCs w:val="8"/>
          <w:lang w:eastAsia="zh-CN"/>
        </w:rPr>
        <w:t>Bois’s</w:t>
      </w:r>
      <w:proofErr w:type="spellEnd"/>
      <w:r w:rsidRPr="00533B4C">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533B4C">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533B4C">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533B4C">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533B4C">
        <w:rPr>
          <w:rFonts w:ascii="Arial" w:eastAsia="Times New Roman" w:hAnsi="Arial" w:cs="Arial"/>
          <w:color w:val="000000"/>
          <w:sz w:val="8"/>
          <w:szCs w:val="8"/>
          <w:lang w:eastAsia="zh-CN"/>
        </w:rPr>
        <w:t xml:space="preserve"> In this sense, </w:t>
      </w:r>
      <w:r w:rsidRPr="00533B4C">
        <w:rPr>
          <w:rFonts w:ascii="Arial" w:eastAsia="Times New Roman" w:hAnsi="Arial" w:cs="Arial"/>
          <w:i/>
          <w:iCs/>
          <w:color w:val="000000"/>
          <w:sz w:val="8"/>
          <w:szCs w:val="8"/>
          <w:lang w:eastAsia="zh-CN"/>
        </w:rPr>
        <w:t>the</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Asian American</w:t>
      </w:r>
      <w:r w:rsidRPr="00533B4C">
        <w:rPr>
          <w:rFonts w:ascii="Arial" w:eastAsia="Times New Roman" w:hAnsi="Arial" w:cs="Arial"/>
          <w:i/>
          <w:iCs/>
          <w:color w:val="000000"/>
          <w:sz w:val="10"/>
          <w:szCs w:val="10"/>
          <w:lang w:eastAsia="zh-CN"/>
        </w:rPr>
        <w:t xml:space="preserve"> model minority </w:t>
      </w:r>
      <w:r w:rsidRPr="00533B4C">
        <w:rPr>
          <w:rFonts w:ascii="Arial" w:eastAsia="Times New Roman" w:hAnsi="Arial" w:cs="Arial"/>
          <w:b/>
          <w:bCs/>
          <w:i/>
          <w:iCs/>
          <w:color w:val="000000"/>
          <w:sz w:val="28"/>
          <w:szCs w:val="28"/>
          <w:u w:val="single"/>
          <w:lang w:eastAsia="zh-CN"/>
        </w:rPr>
        <w:t>subject</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5"/>
          <w:szCs w:val="5"/>
          <w:lang w:eastAsia="zh-CN"/>
        </w:rPr>
        <w:t>also</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b/>
          <w:bCs/>
          <w:i/>
          <w:iCs/>
          <w:color w:val="000000"/>
          <w:sz w:val="28"/>
          <w:szCs w:val="28"/>
          <w:u w:val="single"/>
          <w:lang w:eastAsia="zh-CN"/>
        </w:rPr>
        <w:t>endures in the US historical imaginary</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6"/>
          <w:szCs w:val="6"/>
          <w:lang w:eastAsia="zh-CN"/>
        </w:rPr>
        <w:t>as a melancholic national object—</w:t>
      </w:r>
      <w:r w:rsidRPr="00533B4C">
        <w:rPr>
          <w:rFonts w:ascii="Arial" w:eastAsia="Times New Roman" w:hAnsi="Arial" w:cs="Arial"/>
          <w:b/>
          <w:bCs/>
          <w:i/>
          <w:iCs/>
          <w:color w:val="000000"/>
          <w:sz w:val="28"/>
          <w:szCs w:val="28"/>
          <w:u w:val="single"/>
          <w:lang w:eastAsia="zh-CN"/>
        </w:rPr>
        <w:t xml:space="preserve">as a haunting </w:t>
      </w:r>
      <w:r w:rsidRPr="00533B4C">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533B4C">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w:t>
      </w:r>
      <w:r w:rsidRPr="00533B4C">
        <w:rPr>
          <w:rFonts w:ascii="Arial" w:eastAsia="Times New Roman" w:hAnsi="Arial" w:cs="Arial"/>
          <w:color w:val="000000"/>
          <w:sz w:val="10"/>
          <w:szCs w:val="10"/>
          <w:lang w:eastAsia="zh-CN"/>
        </w:rPr>
        <w:lastRenderedPageBreak/>
        <w:t xml:space="preserve">Nevada Mountains.” After he helps to complete the transcontinental railroad, the greatest technological feat </w:t>
      </w:r>
      <w:proofErr w:type="gramStart"/>
      <w:r w:rsidRPr="00533B4C">
        <w:rPr>
          <w:rFonts w:ascii="Arial" w:eastAsia="Times New Roman" w:hAnsi="Arial" w:cs="Arial"/>
          <w:color w:val="000000"/>
          <w:sz w:val="10"/>
          <w:szCs w:val="10"/>
          <w:lang w:eastAsia="zh-CN"/>
        </w:rPr>
        <w:t xml:space="preserve">of </w:t>
      </w:r>
      <w:r w:rsidRPr="00533B4C">
        <w:rPr>
          <w:rFonts w:ascii="Tahoma" w:eastAsia="Times New Roman" w:hAnsi="Tahoma" w:cs="Tahoma"/>
          <w:color w:val="000000"/>
          <w:sz w:val="10"/>
          <w:szCs w:val="10"/>
          <w:lang w:eastAsia="zh-CN"/>
        </w:rPr>
        <w:t>﻿</w:t>
      </w:r>
      <w:r w:rsidRPr="00533B4C">
        <w:rPr>
          <w:rFonts w:ascii="Arial" w:eastAsia="Times New Roman" w:hAnsi="Arial" w:cs="Arial"/>
          <w:color w:val="000000"/>
          <w:sz w:val="10"/>
          <w:szCs w:val="10"/>
          <w:lang w:eastAsia="zh-CN"/>
        </w:rPr>
        <w:t>the</w:t>
      </w:r>
      <w:proofErr w:type="gramEnd"/>
      <w:r w:rsidRPr="00533B4C">
        <w:rPr>
          <w:rFonts w:ascii="Arial" w:eastAsia="Times New Roman" w:hAnsi="Arial" w:cs="Arial"/>
          <w:color w:val="000000"/>
          <w:sz w:val="10"/>
          <w:szCs w:val="10"/>
          <w:lang w:eastAsia="zh-CN"/>
        </w:rPr>
        <w:t xml:space="preserve"> nineteenth century, Ah </w:t>
      </w:r>
      <w:proofErr w:type="spellStart"/>
      <w:r w:rsidRPr="00533B4C">
        <w:rPr>
          <w:rFonts w:ascii="Arial" w:eastAsia="Times New Roman" w:hAnsi="Arial" w:cs="Arial"/>
          <w:color w:val="000000"/>
          <w:sz w:val="10"/>
          <w:szCs w:val="10"/>
          <w:lang w:eastAsia="zh-CN"/>
        </w:rPr>
        <w:t>Goong</w:t>
      </w:r>
      <w:proofErr w:type="spellEnd"/>
      <w:r w:rsidRPr="00533B4C">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533B4C">
        <w:rPr>
          <w:rFonts w:ascii="Arial" w:eastAsia="Times New Roman" w:hAnsi="Arial" w:cs="Arial"/>
          <w:color w:val="000000"/>
          <w:sz w:val="10"/>
          <w:szCs w:val="10"/>
          <w:lang w:eastAsia="zh-CN"/>
        </w:rPr>
        <w:t>Fleaman</w:t>
      </w:r>
      <w:proofErr w:type="spellEnd"/>
      <w:r w:rsidRPr="00533B4C">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533B4C">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533B4C">
        <w:rPr>
          <w:rFonts w:ascii="Arial" w:eastAsia="Times New Roman" w:hAnsi="Arial" w:cs="Arial"/>
          <w:i/>
          <w:iCs/>
          <w:color w:val="000000"/>
          <w:sz w:val="28"/>
          <w:szCs w:val="28"/>
          <w:lang w:eastAsia="zh-CN"/>
        </w:rPr>
        <w:t xml:space="preserve"> </w:t>
      </w:r>
      <w:r w:rsidRPr="00533B4C">
        <w:rPr>
          <w:rFonts w:ascii="Arial" w:eastAsia="Times New Roman" w:hAnsi="Arial" w:cs="Arial"/>
          <w:i/>
          <w:iCs/>
          <w:color w:val="000000"/>
          <w:sz w:val="8"/>
          <w:szCs w:val="8"/>
          <w:lang w:eastAsia="zh-CN"/>
        </w:rPr>
        <w:t>as well as institutional violence</w:t>
      </w:r>
      <w:r w:rsidRPr="00533B4C">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533B4C">
        <w:rPr>
          <w:rFonts w:ascii="Arial" w:eastAsia="Times New Roman" w:hAnsi="Arial" w:cs="Arial"/>
          <w:color w:val="000000"/>
          <w:sz w:val="8"/>
          <w:szCs w:val="8"/>
          <w:lang w:eastAsia="zh-CN"/>
        </w:rPr>
        <w:t>Goong</w:t>
      </w:r>
      <w:proofErr w:type="spellEnd"/>
      <w:r w:rsidRPr="00533B4C">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533B4C">
        <w:rPr>
          <w:rFonts w:ascii="Arial" w:eastAsia="Times New Roman" w:hAnsi="Arial" w:cs="Arial"/>
          <w:i/>
          <w:iCs/>
          <w:color w:val="000000"/>
          <w:sz w:val="8"/>
          <w:szCs w:val="8"/>
          <w:lang w:eastAsia="zh-CN"/>
        </w:rPr>
        <w:t>They cannot perceive the “</w:t>
      </w:r>
      <w:proofErr w:type="spellStart"/>
      <w:r w:rsidRPr="00533B4C">
        <w:rPr>
          <w:rFonts w:ascii="Arial" w:eastAsia="Times New Roman" w:hAnsi="Arial" w:cs="Arial"/>
          <w:i/>
          <w:iCs/>
          <w:color w:val="000000"/>
          <w:sz w:val="8"/>
          <w:szCs w:val="8"/>
          <w:lang w:eastAsia="zh-CN"/>
        </w:rPr>
        <w:t>Fleaman’s</w:t>
      </w:r>
      <w:proofErr w:type="spellEnd"/>
      <w:r w:rsidRPr="00533B4C">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533B4C">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533B4C">
        <w:rPr>
          <w:rFonts w:ascii="Arial" w:eastAsia="Times New Roman" w:hAnsi="Arial" w:cs="Arial"/>
          <w:color w:val="000000"/>
          <w:sz w:val="8"/>
          <w:szCs w:val="8"/>
          <w:lang w:eastAsia="zh-CN"/>
        </w:rPr>
        <w:t>That</w:t>
      </w:r>
      <w:proofErr w:type="gramEnd"/>
      <w:r w:rsidRPr="00533B4C">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gramStart"/>
      <w:r w:rsidRPr="00533B4C">
        <w:rPr>
          <w:rFonts w:eastAsia="Times New Roman" w:cs="Calibri"/>
          <w:b/>
          <w:bCs/>
          <w:color w:val="000000"/>
          <w:sz w:val="28"/>
          <w:szCs w:val="28"/>
          <w:shd w:val="clear" w:color="auto" w:fill="FFFFFF"/>
          <w:lang w:eastAsia="zh-CN"/>
        </w:rPr>
        <w:t>perm</w:t>
      </w:r>
      <w:proofErr w:type="gramEnd"/>
      <w:r w:rsidRPr="00533B4C">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b/>
          <w:bCs/>
          <w:color w:val="000000"/>
          <w:sz w:val="28"/>
          <w:szCs w:val="28"/>
          <w:shd w:val="clear" w:color="auto" w:fill="FFFFFF"/>
          <w:lang w:eastAsia="zh-CN"/>
        </w:rPr>
        <w:t xml:space="preserve">Ty 17 [Asian] </w:t>
      </w:r>
      <w:r w:rsidRPr="00533B4C">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533B4C">
        <w:rPr>
          <w:rFonts w:eastAsia="Times New Roman" w:cs="Calibri"/>
          <w:color w:val="000000"/>
          <w:shd w:val="clear" w:color="auto" w:fill="FFFFFF"/>
          <w:lang w:eastAsia="zh-CN"/>
        </w:rPr>
        <w:t>lydiaw</w:t>
      </w:r>
      <w:proofErr w:type="spellEnd"/>
    </w:p>
    <w:p w:rsidR="00533B4C" w:rsidRPr="00533B4C" w:rsidRDefault="00533B4C" w:rsidP="00533B4C">
      <w:pPr>
        <w:spacing w:after="0" w:line="240" w:lineRule="auto"/>
        <w:rPr>
          <w:rFonts w:ascii="Times New Roman" w:eastAsia="Times New Roman" w:hAnsi="Times New Roman" w:cs="Times New Roman"/>
          <w:sz w:val="24"/>
          <w:szCs w:val="24"/>
          <w:lang w:eastAsia="zh-CN"/>
        </w:rPr>
      </w:pPr>
      <w:r w:rsidRPr="00533B4C">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533B4C">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533B4C">
        <w:rPr>
          <w:rFonts w:eastAsia="Times New Roman" w:cs="Calibri"/>
          <w:color w:val="000000"/>
          <w:sz w:val="28"/>
          <w:szCs w:val="28"/>
          <w:shd w:val="clear" w:color="auto" w:fill="FFFFFF"/>
          <w:lang w:eastAsia="zh-CN"/>
        </w:rPr>
        <w:t> </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gramStart"/>
      <w:r w:rsidRPr="00533B4C">
        <w:rPr>
          <w:rFonts w:eastAsia="Times New Roman" w:cs="Calibri"/>
          <w:b/>
          <w:bCs/>
          <w:color w:val="000000"/>
          <w:sz w:val="28"/>
          <w:szCs w:val="28"/>
          <w:u w:val="single"/>
          <w:shd w:val="clear" w:color="auto" w:fill="FFFFFF"/>
          <w:lang w:eastAsia="zh-CN"/>
        </w:rPr>
        <w:t>high</w:t>
      </w:r>
      <w:proofErr w:type="gramEnd"/>
      <w:r w:rsidRPr="00533B4C">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533B4C">
        <w:rPr>
          <w:rFonts w:eastAsia="Times New Roman" w:cs="Calibri"/>
          <w:b/>
          <w:bCs/>
          <w:color w:val="000000"/>
          <w:sz w:val="10"/>
          <w:szCs w:val="10"/>
          <w:u w:val="single"/>
          <w:shd w:val="clear" w:color="auto" w:fill="FFFFFF"/>
          <w:lang w:eastAsia="zh-CN"/>
        </w:rPr>
        <w:t xml:space="preserve">(Schmitt and </w:t>
      </w:r>
      <w:proofErr w:type="spellStart"/>
      <w:r w:rsidRPr="00533B4C">
        <w:rPr>
          <w:rFonts w:eastAsia="Times New Roman" w:cs="Calibri"/>
          <w:b/>
          <w:bCs/>
          <w:color w:val="000000"/>
          <w:sz w:val="10"/>
          <w:szCs w:val="10"/>
          <w:u w:val="single"/>
          <w:shd w:val="clear" w:color="auto" w:fill="FFFFFF"/>
          <w:lang w:eastAsia="zh-CN"/>
        </w:rPr>
        <w:t>Zipperer</w:t>
      </w:r>
      <w:proofErr w:type="spellEnd"/>
      <w:r w:rsidRPr="00533B4C">
        <w:rPr>
          <w:rFonts w:eastAsia="Times New Roman" w:cs="Calibri"/>
          <w:b/>
          <w:bCs/>
          <w:color w:val="000000"/>
          <w:sz w:val="10"/>
          <w:szCs w:val="10"/>
          <w:u w:val="single"/>
          <w:shd w:val="clear" w:color="auto" w:fill="FFFFFF"/>
          <w:lang w:eastAsia="zh-CN"/>
        </w:rPr>
        <w:t xml:space="preserve"> 15).</w:t>
      </w:r>
      <w:r w:rsidRPr="00533B4C">
        <w:rPr>
          <w:rFonts w:eastAsia="Times New Roman" w:cs="Calibri"/>
          <w:b/>
          <w:bCs/>
          <w:color w:val="000000"/>
          <w:sz w:val="10"/>
          <w:szCs w:val="10"/>
          <w:shd w:val="clear" w:color="auto" w:fill="FFFFFF"/>
          <w:lang w:eastAsia="zh-CN"/>
        </w:rPr>
        <w:t xml:space="preserve"> </w:t>
      </w:r>
      <w:r w:rsidRPr="00533B4C">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533B4C">
        <w:rPr>
          <w:rFonts w:eastAsia="Times New Roman" w:cs="Calibri"/>
          <w:color w:val="000000"/>
          <w:sz w:val="10"/>
          <w:szCs w:val="10"/>
          <w:u w:val="single"/>
          <w:shd w:val="clear" w:color="auto" w:fill="FFFFFF"/>
          <w:lang w:eastAsia="zh-CN"/>
        </w:rPr>
        <w:t xml:space="preserve">. </w:t>
      </w:r>
      <w:r w:rsidRPr="00533B4C">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533B4C">
        <w:rPr>
          <w:rFonts w:eastAsia="Times New Roman" w:cs="Calibri"/>
          <w:color w:val="000000"/>
          <w:sz w:val="10"/>
          <w:szCs w:val="10"/>
          <w:lang w:eastAsia="zh-CN"/>
        </w:rPr>
        <w:t>stitutional change, “shifts in the structure of society and politics” that have “large consequences for the quality of American democracy” (Weste</w:t>
      </w:r>
      <w:r w:rsidRPr="00533B4C">
        <w:rPr>
          <w:rFonts w:eastAsia="Times New Roman" w:cs="Calibri"/>
          <w:color w:val="000000"/>
          <w:sz w:val="16"/>
          <w:szCs w:val="16"/>
          <w:lang w:eastAsia="zh-CN"/>
        </w:rPr>
        <w:t xml:space="preserve">rn 2). </w:t>
      </w:r>
      <w:r w:rsidRPr="00533B4C">
        <w:rPr>
          <w:rFonts w:eastAsia="Times New Roman" w:cs="Calibri"/>
          <w:color w:val="000000"/>
          <w:sz w:val="28"/>
          <w:szCs w:val="28"/>
          <w:u w:val="single"/>
          <w:lang w:eastAsia="zh-CN"/>
        </w:rPr>
        <w:t xml:space="preserve">If in the 1960s </w:t>
      </w:r>
      <w:r w:rsidRPr="00533B4C">
        <w:rPr>
          <w:rFonts w:eastAsia="Times New Roman" w:cs="Calibri"/>
          <w:b/>
          <w:bCs/>
          <w:color w:val="000000"/>
          <w:sz w:val="28"/>
          <w:szCs w:val="28"/>
          <w:u w:val="single"/>
          <w:lang w:eastAsia="zh-CN"/>
        </w:rPr>
        <w:t>and early 1970s</w:t>
      </w:r>
      <w:r w:rsidRPr="00533B4C">
        <w:rPr>
          <w:rFonts w:eastAsia="Times New Roman" w:cs="Calibri"/>
          <w:color w:val="000000"/>
          <w:sz w:val="28"/>
          <w:szCs w:val="28"/>
          <w:u w:val="single"/>
          <w:lang w:eastAsia="zh-CN"/>
        </w:rPr>
        <w:t xml:space="preserve"> Asian </w:t>
      </w:r>
      <w:r w:rsidRPr="00533B4C">
        <w:rPr>
          <w:rFonts w:eastAsia="Times New Roman" w:cs="Calibri"/>
          <w:b/>
          <w:bCs/>
          <w:color w:val="000000"/>
          <w:sz w:val="28"/>
          <w:szCs w:val="28"/>
          <w:u w:val="single"/>
          <w:lang w:eastAsia="zh-CN"/>
        </w:rPr>
        <w:t>American</w:t>
      </w:r>
      <w:r w:rsidRPr="00533B4C">
        <w:rPr>
          <w:rFonts w:eastAsia="Times New Roman" w:cs="Calibri"/>
          <w:color w:val="000000"/>
          <w:sz w:val="28"/>
          <w:szCs w:val="28"/>
          <w:u w:val="single"/>
          <w:lang w:eastAsia="zh-CN"/>
        </w:rPr>
        <w:t xml:space="preserve"> movements were formed in solidarity with </w:t>
      </w:r>
      <w:r w:rsidRPr="00533B4C">
        <w:rPr>
          <w:rFonts w:eastAsia="Times New Roman" w:cs="Calibri"/>
          <w:b/>
          <w:bCs/>
          <w:color w:val="000000"/>
          <w:sz w:val="28"/>
          <w:szCs w:val="28"/>
          <w:u w:val="single"/>
          <w:lang w:eastAsia="zh-CN"/>
        </w:rPr>
        <w:t>and as a response to</w:t>
      </w:r>
      <w:r w:rsidRPr="00533B4C">
        <w:rPr>
          <w:rFonts w:eastAsia="Times New Roman" w:cs="Calibri"/>
          <w:color w:val="000000"/>
          <w:sz w:val="28"/>
          <w:szCs w:val="28"/>
          <w:u w:val="single"/>
          <w:lang w:eastAsia="zh-CN"/>
        </w:rPr>
        <w:t xml:space="preserve"> the Black Panther and Women’s Liberation </w:t>
      </w:r>
      <w:r w:rsidRPr="00533B4C">
        <w:rPr>
          <w:rFonts w:eastAsia="Times New Roman" w:cs="Calibri"/>
          <w:b/>
          <w:bCs/>
          <w:color w:val="000000"/>
          <w:sz w:val="28"/>
          <w:szCs w:val="28"/>
          <w:u w:val="single"/>
          <w:lang w:eastAsia="zh-CN"/>
        </w:rPr>
        <w:t>movements</w:t>
      </w:r>
      <w:r w:rsidRPr="00533B4C">
        <w:rPr>
          <w:rFonts w:eastAsia="Times New Roman" w:cs="Calibri"/>
          <w:color w:val="000000"/>
          <w:sz w:val="28"/>
          <w:szCs w:val="28"/>
          <w:u w:val="single"/>
          <w:lang w:eastAsia="zh-CN"/>
        </w:rPr>
        <w:t xml:space="preserve">, then in the twenty-first century the criminalization of </w:t>
      </w:r>
      <w:r w:rsidRPr="00533B4C">
        <w:rPr>
          <w:rFonts w:eastAsia="Times New Roman" w:cs="Calibri"/>
          <w:b/>
          <w:bCs/>
          <w:color w:val="000000"/>
          <w:sz w:val="28"/>
          <w:szCs w:val="28"/>
          <w:u w:val="single"/>
          <w:lang w:eastAsia="zh-CN"/>
        </w:rPr>
        <w:t>large numbers of young</w:t>
      </w:r>
      <w:r w:rsidRPr="00533B4C">
        <w:rPr>
          <w:rFonts w:eastAsia="Times New Roman" w:cs="Calibri"/>
          <w:color w:val="000000"/>
          <w:sz w:val="28"/>
          <w:szCs w:val="28"/>
          <w:u w:val="single"/>
          <w:lang w:eastAsia="zh-CN"/>
        </w:rPr>
        <w:t xml:space="preserve"> African Americans </w:t>
      </w:r>
      <w:r w:rsidRPr="00533B4C">
        <w:rPr>
          <w:rFonts w:eastAsia="Times New Roman" w:cs="Calibri"/>
          <w:b/>
          <w:bCs/>
          <w:color w:val="000000"/>
          <w:sz w:val="28"/>
          <w:szCs w:val="28"/>
          <w:u w:val="single"/>
          <w:lang w:eastAsia="zh-CN"/>
        </w:rPr>
        <w:t>and First Nations Canadians</w:t>
      </w:r>
      <w:r w:rsidRPr="00533B4C">
        <w:rPr>
          <w:rFonts w:eastAsia="Times New Roman" w:cs="Calibri"/>
          <w:color w:val="000000"/>
          <w:sz w:val="28"/>
          <w:szCs w:val="28"/>
          <w:u w:val="single"/>
          <w:lang w:eastAsia="zh-CN"/>
        </w:rPr>
        <w:t xml:space="preserve"> has considerable effects on </w:t>
      </w:r>
      <w:r w:rsidRPr="00533B4C">
        <w:rPr>
          <w:rFonts w:eastAsia="Times New Roman" w:cs="Calibri"/>
          <w:b/>
          <w:bCs/>
          <w:color w:val="000000"/>
          <w:sz w:val="28"/>
          <w:szCs w:val="28"/>
          <w:u w:val="single"/>
          <w:lang w:eastAsia="zh-CN"/>
        </w:rPr>
        <w:t>American and Canadian racial and</w:t>
      </w:r>
      <w:r w:rsidRPr="00533B4C">
        <w:rPr>
          <w:rFonts w:eastAsia="Times New Roman" w:cs="Calibri"/>
          <w:color w:val="000000"/>
          <w:sz w:val="28"/>
          <w:szCs w:val="28"/>
          <w:u w:val="single"/>
          <w:lang w:eastAsia="zh-CN"/>
        </w:rPr>
        <w:t xml:space="preserve"> social inequality, on the collective </w:t>
      </w:r>
      <w:r w:rsidRPr="00533B4C">
        <w:rPr>
          <w:rFonts w:eastAsia="Times New Roman" w:cs="Calibri"/>
          <w:b/>
          <w:bCs/>
          <w:color w:val="000000"/>
          <w:sz w:val="28"/>
          <w:szCs w:val="28"/>
          <w:u w:val="single"/>
          <w:lang w:eastAsia="zh-CN"/>
        </w:rPr>
        <w:t>affective</w:t>
      </w:r>
      <w:r w:rsidRPr="00533B4C">
        <w:rPr>
          <w:rFonts w:eastAsia="Times New Roman" w:cs="Calibri"/>
          <w:color w:val="000000"/>
          <w:sz w:val="28"/>
          <w:szCs w:val="28"/>
          <w:u w:val="single"/>
          <w:lang w:eastAsia="zh-CN"/>
        </w:rPr>
        <w:t xml:space="preserve"> experiences of p</w:t>
      </w:r>
      <w:r w:rsidRPr="00533B4C">
        <w:rPr>
          <w:rFonts w:eastAsia="Times New Roman" w:cs="Calibri"/>
          <w:b/>
          <w:bCs/>
          <w:color w:val="000000"/>
          <w:sz w:val="28"/>
          <w:szCs w:val="28"/>
          <w:u w:val="single"/>
          <w:lang w:eastAsia="zh-CN"/>
        </w:rPr>
        <w:t>eople</w:t>
      </w:r>
      <w:r w:rsidRPr="00533B4C">
        <w:rPr>
          <w:rFonts w:eastAsia="Times New Roman" w:cs="Calibri"/>
          <w:color w:val="000000"/>
          <w:sz w:val="28"/>
          <w:szCs w:val="28"/>
          <w:u w:val="single"/>
          <w:lang w:eastAsia="zh-CN"/>
        </w:rPr>
        <w:t xml:space="preserve"> o</w:t>
      </w:r>
      <w:r w:rsidRPr="00533B4C">
        <w:rPr>
          <w:rFonts w:eastAsia="Times New Roman" w:cs="Calibri"/>
          <w:b/>
          <w:bCs/>
          <w:color w:val="000000"/>
          <w:sz w:val="28"/>
          <w:szCs w:val="28"/>
          <w:u w:val="single"/>
          <w:lang w:eastAsia="zh-CN"/>
        </w:rPr>
        <w:t xml:space="preserve">f </w:t>
      </w:r>
      <w:r w:rsidRPr="00533B4C">
        <w:rPr>
          <w:rFonts w:eastAsia="Times New Roman" w:cs="Calibri"/>
          <w:color w:val="000000"/>
          <w:sz w:val="28"/>
          <w:szCs w:val="28"/>
          <w:u w:val="single"/>
          <w:lang w:eastAsia="zh-CN"/>
        </w:rPr>
        <w:t>c</w:t>
      </w:r>
      <w:r w:rsidRPr="00533B4C">
        <w:rPr>
          <w:rFonts w:eastAsia="Times New Roman" w:cs="Calibri"/>
          <w:b/>
          <w:bCs/>
          <w:color w:val="000000"/>
          <w:sz w:val="28"/>
          <w:szCs w:val="28"/>
          <w:u w:val="single"/>
          <w:lang w:eastAsia="zh-CN"/>
        </w:rPr>
        <w:t xml:space="preserve">olor </w:t>
      </w:r>
      <w:r w:rsidRPr="00533B4C">
        <w:rPr>
          <w:rFonts w:eastAsia="Times New Roman" w:cs="Calibri"/>
          <w:color w:val="000000"/>
          <w:sz w:val="28"/>
          <w:szCs w:val="28"/>
          <w:u w:val="single"/>
          <w:lang w:eastAsia="zh-CN"/>
        </w:rPr>
        <w:t>and minorities.</w:t>
      </w:r>
      <w:r w:rsidRPr="00533B4C">
        <w:rPr>
          <w:rFonts w:eastAsia="Times New Roman" w:cs="Calibri"/>
          <w:color w:val="000000"/>
          <w:sz w:val="16"/>
          <w:szCs w:val="16"/>
          <w:lang w:eastAsia="zh-CN"/>
        </w:rPr>
        <w:t xml:space="preserve"> In the works I examined, we see the </w:t>
      </w:r>
      <w:proofErr w:type="spellStart"/>
      <w:r w:rsidRPr="00533B4C">
        <w:rPr>
          <w:rFonts w:eastAsia="Times New Roman" w:cs="Calibri"/>
          <w:color w:val="000000"/>
          <w:sz w:val="16"/>
          <w:szCs w:val="16"/>
          <w:lang w:eastAsia="zh-CN"/>
        </w:rPr>
        <w:t>affect</w:t>
      </w:r>
      <w:proofErr w:type="spellEnd"/>
      <w:r w:rsidRPr="00533B4C">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533B4C">
        <w:rPr>
          <w:rFonts w:eastAsia="Times New Roman" w:cs="Calibri"/>
          <w:color w:val="000000"/>
          <w:sz w:val="16"/>
          <w:szCs w:val="16"/>
          <w:shd w:val="clear" w:color="auto" w:fill="FFFFFF"/>
          <w:lang w:eastAsia="zh-CN"/>
        </w:rPr>
        <w:t xml:space="preserve">o immigrant in </w:t>
      </w:r>
      <w:proofErr w:type="spellStart"/>
      <w:r w:rsidRPr="00533B4C">
        <w:rPr>
          <w:rFonts w:eastAsia="Times New Roman" w:cs="Calibri"/>
          <w:color w:val="000000"/>
          <w:sz w:val="16"/>
          <w:szCs w:val="16"/>
          <w:shd w:val="clear" w:color="auto" w:fill="FFFFFF"/>
          <w:lang w:eastAsia="zh-CN"/>
        </w:rPr>
        <w:t>Gilvarry’s</w:t>
      </w:r>
      <w:proofErr w:type="spellEnd"/>
      <w:r w:rsidRPr="00533B4C">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533B4C">
        <w:rPr>
          <w:rFonts w:eastAsia="Times New Roman" w:cs="Calibri"/>
          <w:color w:val="000000"/>
          <w:sz w:val="16"/>
          <w:szCs w:val="16"/>
          <w:shd w:val="clear" w:color="auto" w:fill="FFFFFF"/>
          <w:lang w:eastAsia="zh-CN"/>
        </w:rPr>
        <w:t>Other</w:t>
      </w:r>
      <w:proofErr w:type="gramEnd"/>
      <w:r w:rsidRPr="00533B4C">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533B4C">
        <w:rPr>
          <w:rFonts w:eastAsia="Times New Roman" w:cs="Calibri"/>
          <w:color w:val="000000"/>
          <w:sz w:val="16"/>
          <w:szCs w:val="16"/>
          <w:shd w:val="clear" w:color="auto" w:fill="FFFFFF"/>
          <w:lang w:eastAsia="zh-CN"/>
        </w:rPr>
        <w:t>– )</w:t>
      </w:r>
      <w:proofErr w:type="gramEnd"/>
      <w:r w:rsidRPr="00533B4C">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For this reason,</w:t>
      </w:r>
      <w:r w:rsidRPr="00533B4C">
        <w:rPr>
          <w:rFonts w:eastAsia="Times New Roman" w:cs="Calibri"/>
          <w:color w:val="000000"/>
          <w:sz w:val="28"/>
          <w:szCs w:val="28"/>
          <w:u w:val="single"/>
          <w:shd w:val="clear" w:color="auto" w:fill="FFFFFF"/>
          <w:lang w:eastAsia="zh-CN"/>
        </w:rPr>
        <w:t xml:space="preserve"> it is heartening to see </w:t>
      </w:r>
      <w:r w:rsidRPr="00533B4C">
        <w:rPr>
          <w:rFonts w:eastAsia="Times New Roman" w:cs="Calibri"/>
          <w:color w:val="000000"/>
          <w:sz w:val="28"/>
          <w:szCs w:val="28"/>
          <w:u w:val="single"/>
          <w:shd w:val="clear" w:color="auto" w:fill="00FF00"/>
          <w:lang w:eastAsia="zh-CN"/>
        </w:rPr>
        <w:t>Asian</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American</w:t>
      </w:r>
      <w:r w:rsidRPr="00533B4C">
        <w:rPr>
          <w:rFonts w:eastAsia="Times New Roman" w:cs="Calibri"/>
          <w:color w:val="000000"/>
          <w:sz w:val="28"/>
          <w:szCs w:val="28"/>
          <w:u w:val="single"/>
          <w:shd w:val="clear" w:color="auto" w:fill="00FF00"/>
          <w:lang w:eastAsia="zh-CN"/>
        </w:rPr>
        <w:t>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and Asian Canadians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expressing solidarity with other disenfranchised groups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and working for global environmental causes. The affiliations work</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to defy</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and counter</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the</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racially</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divisive idealization of</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Asian North Americans perpetuated by</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the model minority</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myth</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For example</w:t>
      </w:r>
      <w:r w:rsidRPr="00533B4C">
        <w:rPr>
          <w:rFonts w:eastAsia="Times New Roman" w:cs="Calibri"/>
          <w:color w:val="000000"/>
          <w:sz w:val="28"/>
          <w:szCs w:val="28"/>
          <w:u w:val="single"/>
          <w:shd w:val="clear" w:color="auto" w:fill="FFFFFF"/>
          <w:lang w:eastAsia="zh-CN"/>
        </w:rPr>
        <w:t>, #</w:t>
      </w:r>
      <w:r w:rsidRPr="00533B4C">
        <w:rPr>
          <w:rFonts w:eastAsia="Times New Roman" w:cs="Calibri"/>
          <w:color w:val="000000"/>
          <w:sz w:val="28"/>
          <w:szCs w:val="28"/>
          <w:u w:val="single"/>
          <w:shd w:val="clear" w:color="auto" w:fill="00FF00"/>
          <w:lang w:eastAsia="zh-CN"/>
        </w:rPr>
        <w:t>Asians4Blacklives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 xml:space="preserve">is a “diverse group of Asian voices coming from the </w:t>
      </w:r>
      <w:r w:rsidRPr="00533B4C">
        <w:rPr>
          <w:rFonts w:eastAsia="Times New Roman" w:cs="Calibri"/>
          <w:b/>
          <w:bCs/>
          <w:color w:val="000000"/>
          <w:sz w:val="28"/>
          <w:szCs w:val="28"/>
          <w:u w:val="single"/>
          <w:shd w:val="clear" w:color="auto" w:fill="FFFFFF"/>
          <w:lang w:eastAsia="zh-CN"/>
        </w:rPr>
        <w:lastRenderedPageBreak/>
        <w:t>Philippines, Vietnam, India, China, Pakistan, Korea, Burma, Japan, and other nations, based in the Bay Area,” who “</w:t>
      </w:r>
      <w:r w:rsidRPr="00533B4C">
        <w:rPr>
          <w:rFonts w:eastAsia="Times New Roman" w:cs="Calibri"/>
          <w:color w:val="000000"/>
          <w:sz w:val="28"/>
          <w:szCs w:val="28"/>
          <w:u w:val="single"/>
          <w:shd w:val="clear" w:color="auto" w:fill="00FF00"/>
          <w:lang w:eastAsia="zh-CN"/>
        </w:rPr>
        <w:t>have come together</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in response to a call from Black Lives Matter Bay Area”</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to show solidarity</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16"/>
          <w:szCs w:val="16"/>
          <w:shd w:val="clear" w:color="auto" w:fill="FFFFFF"/>
          <w:lang w:eastAsia="zh-CN"/>
        </w:rPr>
        <w:t>In her most recent book, Undercurrent, Asian Canadian poet Rita Wong vows to “</w:t>
      </w:r>
      <w:proofErr w:type="spellStart"/>
      <w:r w:rsidRPr="00533B4C">
        <w:rPr>
          <w:rFonts w:eastAsia="Times New Roman" w:cs="Calibri"/>
          <w:color w:val="000000"/>
          <w:sz w:val="16"/>
          <w:szCs w:val="16"/>
          <w:shd w:val="clear" w:color="auto" w:fill="FFFFFF"/>
          <w:lang w:eastAsia="zh-CN"/>
        </w:rPr>
        <w:t>honour</w:t>
      </w:r>
      <w:proofErr w:type="spellEnd"/>
      <w:r w:rsidRPr="00533B4C">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533B4C">
        <w:rPr>
          <w:rFonts w:eastAsia="Times New Roman" w:cs="Calibri"/>
          <w:b/>
          <w:bCs/>
          <w:color w:val="000000"/>
          <w:sz w:val="28"/>
          <w:szCs w:val="28"/>
          <w:u w:val="single"/>
          <w:shd w:val="clear" w:color="auto" w:fill="FFFFFF"/>
          <w:lang w:eastAsia="zh-CN"/>
        </w:rPr>
        <w:t>Wong stresses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the need to form alliances with feminists and First Nations communities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533B4C">
        <w:rPr>
          <w:rFonts w:eastAsia="Times New Roman" w:cs="Calibri"/>
          <w:color w:val="000000"/>
          <w:sz w:val="28"/>
          <w:szCs w:val="28"/>
          <w:u w:val="single"/>
          <w:shd w:val="clear" w:color="auto" w:fill="FFFFFF"/>
          <w:lang w:eastAsia="zh-CN"/>
        </w:rPr>
        <w:t>.</w:t>
      </w:r>
      <w:r w:rsidRPr="00533B4C">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roofErr w:type="gramStart"/>
      <w:r w:rsidRPr="00533B4C">
        <w:rPr>
          <w:rFonts w:eastAsia="Times New Roman" w:cs="Calibri"/>
          <w:color w:val="000000"/>
          <w:sz w:val="16"/>
          <w:szCs w:val="16"/>
          <w:shd w:val="clear" w:color="auto" w:fill="FFFFFF"/>
          <w:lang w:eastAsia="zh-CN"/>
        </w:rPr>
        <w:t>background</w:t>
      </w:r>
      <w:proofErr w:type="gramEnd"/>
      <w:r w:rsidRPr="00533B4C">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533B4C">
        <w:rPr>
          <w:rFonts w:eastAsia="Times New Roman" w:cs="Calibri"/>
          <w:color w:val="000000"/>
          <w:sz w:val="16"/>
          <w:szCs w:val="16"/>
          <w:shd w:val="clear" w:color="auto" w:fill="FFFFFF"/>
          <w:lang w:eastAsia="zh-CN"/>
        </w:rPr>
        <w:t>Asianfail</w:t>
      </w:r>
      <w:proofErr w:type="spellEnd"/>
      <w:r w:rsidRPr="00533B4C">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533B4C">
        <w:rPr>
          <w:rFonts w:eastAsia="Times New Roman" w:cs="Calibri"/>
          <w:b/>
          <w:bCs/>
          <w:color w:val="000000"/>
          <w:sz w:val="28"/>
          <w:szCs w:val="28"/>
          <w:u w:val="single"/>
          <w:shd w:val="clear" w:color="auto" w:fill="FFFFFF"/>
          <w:lang w:eastAsia="zh-CN"/>
        </w:rPr>
        <w:t>These instances I have been discussing here</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illustrate the increasing diversity of Asian</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shd w:val="clear" w:color="auto" w:fill="FFFFFF"/>
          <w:lang w:eastAsia="zh-CN"/>
        </w:rPr>
        <w:t>North American</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subjects</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color w:val="000000"/>
          <w:sz w:val="28"/>
          <w:szCs w:val="28"/>
          <w:u w:val="single"/>
          <w:shd w:val="clear" w:color="auto" w:fill="00FF00"/>
          <w:lang w:eastAsia="zh-CN"/>
        </w:rPr>
        <w:t>and their responses to failure</w:t>
      </w:r>
      <w:r w:rsidRPr="00533B4C">
        <w:rPr>
          <w:rFonts w:eastAsia="Times New Roman" w:cs="Calibri"/>
          <w:color w:val="000000"/>
          <w:sz w:val="28"/>
          <w:szCs w:val="28"/>
          <w:u w:val="single"/>
          <w:shd w:val="clear" w:color="auto" w:fill="FFFFFF"/>
          <w:lang w:eastAsia="zh-CN"/>
        </w:rPr>
        <w:t xml:space="preserve"> </w:t>
      </w:r>
      <w:r w:rsidRPr="00533B4C">
        <w:rPr>
          <w:rFonts w:eastAsia="Times New Roman" w:cs="Calibri"/>
          <w:b/>
          <w:bCs/>
          <w:color w:val="000000"/>
          <w:sz w:val="28"/>
          <w:szCs w:val="28"/>
          <w:u w:val="single"/>
          <w:lang w:eastAsia="zh-CN"/>
        </w:rPr>
        <w:t>of various sorts</w:t>
      </w:r>
      <w:r w:rsidRPr="00533B4C">
        <w:rPr>
          <w:rFonts w:eastAsia="Times New Roman" w:cs="Calibri"/>
          <w:color w:val="000000"/>
          <w:sz w:val="28"/>
          <w:szCs w:val="28"/>
          <w:u w:val="single"/>
          <w:lang w:eastAsia="zh-CN"/>
        </w:rPr>
        <w:t xml:space="preserve">. </w:t>
      </w:r>
      <w:r w:rsidRPr="00533B4C">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533B4C">
        <w:rPr>
          <w:rFonts w:eastAsia="Times New Roman" w:cs="Calibri"/>
          <w:color w:val="000000"/>
          <w:sz w:val="16"/>
          <w:szCs w:val="16"/>
          <w:lang w:eastAsia="zh-CN"/>
        </w:rPr>
        <w:t>precarity</w:t>
      </w:r>
      <w:proofErr w:type="spellEnd"/>
      <w:r w:rsidRPr="00533B4C">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533B4C">
        <w:rPr>
          <w:rFonts w:eastAsia="Times New Roman" w:cs="Calibri"/>
          <w:color w:val="000000"/>
          <w:sz w:val="28"/>
          <w:szCs w:val="28"/>
          <w:u w:val="single"/>
          <w:lang w:eastAsia="zh-CN"/>
        </w:rPr>
        <w:t>. Sometimes, the failure to follow traditional routes leads to a new and unexpected way of finding peace and contentment, o</w:t>
      </w:r>
      <w:r w:rsidRPr="00533B4C">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533B4C">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533B4C" w:rsidRPr="00533B4C" w:rsidRDefault="00533B4C" w:rsidP="00533B4C">
      <w:pPr>
        <w:spacing w:after="0" w:line="240" w:lineRule="auto"/>
        <w:rPr>
          <w:rFonts w:ascii="Times New Roman" w:eastAsia="Times New Roman" w:hAnsi="Times New Roman" w:cs="Times New Roman"/>
          <w:sz w:val="24"/>
          <w:szCs w:val="24"/>
          <w:lang w:eastAsia="zh-CN"/>
        </w:rPr>
      </w:pPr>
    </w:p>
    <w:p w:rsidR="00533B4C" w:rsidRPr="00533B4C" w:rsidRDefault="00533B4C" w:rsidP="00533B4C">
      <w:pPr>
        <w:spacing w:after="240" w:line="240" w:lineRule="auto"/>
        <w:rPr>
          <w:rFonts w:ascii="Times New Roman" w:eastAsia="Times New Roman" w:hAnsi="Times New Roman" w:cs="Times New Roman"/>
          <w:sz w:val="24"/>
          <w:szCs w:val="24"/>
          <w:lang w:eastAsia="zh-CN"/>
        </w:rPr>
      </w:pPr>
      <w:bookmarkStart w:id="0" w:name="_GoBack"/>
      <w:bookmarkEnd w:id="0"/>
    </w:p>
    <w:p w:rsidR="00533B4C" w:rsidRPr="00533B4C" w:rsidRDefault="00533B4C" w:rsidP="00533B4C">
      <w:pPr>
        <w:spacing w:line="240" w:lineRule="auto"/>
        <w:rPr>
          <w:rFonts w:ascii="Times New Roman" w:eastAsia="Times New Roman" w:hAnsi="Times New Roman" w:cs="Times New Roman"/>
          <w:sz w:val="24"/>
          <w:szCs w:val="24"/>
          <w:lang w:eastAsia="zh-CN"/>
        </w:rPr>
      </w:pPr>
      <w:proofErr w:type="spellStart"/>
      <w:r w:rsidRPr="00533B4C">
        <w:rPr>
          <w:rFonts w:eastAsia="Times New Roman" w:cs="Calibri"/>
          <w:b/>
          <w:bCs/>
          <w:i/>
          <w:iCs/>
          <w:color w:val="000000"/>
          <w:sz w:val="30"/>
          <w:szCs w:val="30"/>
          <w:lang w:eastAsia="zh-CN"/>
        </w:rPr>
        <w:t>Underview</w:t>
      </w:r>
      <w:proofErr w:type="spellEnd"/>
      <w:r w:rsidRPr="00533B4C">
        <w:rPr>
          <w:rFonts w:eastAsia="Times New Roman" w:cs="Calibri"/>
          <w:color w:val="000000"/>
          <w:sz w:val="30"/>
          <w:szCs w:val="30"/>
          <w:lang w:eastAsia="zh-CN"/>
        </w:rPr>
        <w:t>:</w:t>
      </w:r>
    </w:p>
    <w:p w:rsidR="00A95652" w:rsidRPr="00B55AD5" w:rsidRDefault="00A043E6" w:rsidP="00B55AD5">
      <w:proofErr w:type="spellStart"/>
      <w:r>
        <w:rPr>
          <w:rFonts w:eastAsia="Times New Roman" w:cs="Calibri"/>
          <w:color w:val="000000"/>
          <w:sz w:val="24"/>
          <w:szCs w:val="24"/>
          <w:lang w:eastAsia="zh-CN"/>
        </w:rPr>
        <w:t>Extempted</w:t>
      </w:r>
      <w:proofErr w:type="spellEnd"/>
      <w:r>
        <w:rPr>
          <w:rFonts w:eastAsia="Times New Roman" w:cs="Calibri"/>
          <w:color w:val="000000"/>
          <w:sz w:val="24"/>
          <w:szCs w:val="24"/>
          <w:lang w:eastAsia="zh-CN"/>
        </w:rPr>
        <w:t xml:space="preserve"> In round</w:t>
      </w:r>
      <w:r w:rsidR="00533B4C">
        <w:t xml:space="preserv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9B5625"/>
    <w:multiLevelType w:val="multilevel"/>
    <w:tmpl w:val="30F6A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DD2BF4"/>
    <w:multiLevelType w:val="multilevel"/>
    <w:tmpl w:val="C6BA5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2659684"/>
    <w:docVar w:name="VerbatimVersion" w:val="5.1"/>
  </w:docVars>
  <w:rsids>
    <w:rsidRoot w:val="00533B4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3B4C"/>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43E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B613F-6C7F-4279-BA3F-B7693E486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043E6"/>
    <w:rPr>
      <w:rFonts w:ascii="Calibri" w:hAnsi="Calibri"/>
    </w:rPr>
  </w:style>
  <w:style w:type="paragraph" w:styleId="Heading1">
    <w:name w:val="heading 1"/>
    <w:aliases w:val="Pocket"/>
    <w:basedOn w:val="Normal"/>
    <w:next w:val="Normal"/>
    <w:link w:val="Heading1Char"/>
    <w:qFormat/>
    <w:rsid w:val="00A043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43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43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043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43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3E6"/>
  </w:style>
  <w:style w:type="character" w:customStyle="1" w:styleId="Heading1Char">
    <w:name w:val="Heading 1 Char"/>
    <w:aliases w:val="Pocket Char"/>
    <w:basedOn w:val="DefaultParagraphFont"/>
    <w:link w:val="Heading1"/>
    <w:rsid w:val="00A043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43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43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043E6"/>
    <w:rPr>
      <w:rFonts w:ascii="Calibri" w:eastAsiaTheme="majorEastAsia" w:hAnsi="Calibri" w:cstheme="majorBidi"/>
      <w:b/>
      <w:iCs/>
      <w:sz w:val="26"/>
    </w:rPr>
  </w:style>
  <w:style w:type="character" w:styleId="Emphasis">
    <w:name w:val="Emphasis"/>
    <w:basedOn w:val="DefaultParagraphFont"/>
    <w:uiPriority w:val="7"/>
    <w:qFormat/>
    <w:rsid w:val="00A043E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043E6"/>
    <w:rPr>
      <w:b/>
      <w:bCs/>
      <w:sz w:val="26"/>
      <w:u w:val="none"/>
    </w:rPr>
  </w:style>
  <w:style w:type="character" w:customStyle="1" w:styleId="StyleUnderline">
    <w:name w:val="Style Underline"/>
    <w:aliases w:val="Underline"/>
    <w:basedOn w:val="DefaultParagraphFont"/>
    <w:uiPriority w:val="6"/>
    <w:qFormat/>
    <w:rsid w:val="00A043E6"/>
    <w:rPr>
      <w:b w:val="0"/>
      <w:sz w:val="22"/>
      <w:u w:val="single"/>
    </w:rPr>
  </w:style>
  <w:style w:type="character" w:styleId="Hyperlink">
    <w:name w:val="Hyperlink"/>
    <w:basedOn w:val="DefaultParagraphFont"/>
    <w:uiPriority w:val="99"/>
    <w:semiHidden/>
    <w:unhideWhenUsed/>
    <w:rsid w:val="00A043E6"/>
    <w:rPr>
      <w:color w:val="auto"/>
      <w:u w:val="none"/>
    </w:rPr>
  </w:style>
  <w:style w:type="character" w:styleId="FollowedHyperlink">
    <w:name w:val="FollowedHyperlink"/>
    <w:basedOn w:val="DefaultParagraphFont"/>
    <w:uiPriority w:val="99"/>
    <w:semiHidden/>
    <w:unhideWhenUsed/>
    <w:rsid w:val="00A043E6"/>
    <w:rPr>
      <w:color w:val="auto"/>
      <w:u w:val="none"/>
    </w:rPr>
  </w:style>
  <w:style w:type="paragraph" w:styleId="NormalWeb">
    <w:name w:val="Normal (Web)"/>
    <w:basedOn w:val="Normal"/>
    <w:uiPriority w:val="99"/>
    <w:semiHidden/>
    <w:unhideWhenUsed/>
    <w:rsid w:val="00533B4C"/>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526161">
      <w:bodyDiv w:val="1"/>
      <w:marLeft w:val="0"/>
      <w:marRight w:val="0"/>
      <w:marTop w:val="0"/>
      <w:marBottom w:val="0"/>
      <w:divBdr>
        <w:top w:val="none" w:sz="0" w:space="0" w:color="auto"/>
        <w:left w:val="none" w:sz="0" w:space="0" w:color="auto"/>
        <w:bottom w:val="none" w:sz="0" w:space="0" w:color="auto"/>
        <w:right w:val="none" w:sz="0" w:space="0" w:color="auto"/>
      </w:divBdr>
    </w:div>
    <w:div w:id="199263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outline.com/post/5809/the-racist-language-of-space-explor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408BC-725D-4BC8-B3A7-48BB648B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15119</Words>
  <Characters>86182</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4</cp:revision>
  <dcterms:created xsi:type="dcterms:W3CDTF">2022-02-18T22:40:00Z</dcterms:created>
  <dcterms:modified xsi:type="dcterms:W3CDTF">2022-02-18T23:22:00Z</dcterms:modified>
</cp:coreProperties>
</file>