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0E6" w:rsidRPr="00D520E6" w:rsidRDefault="00D520E6" w:rsidP="00D520E6">
      <w:pPr>
        <w:spacing w:before="280" w:after="80" w:line="240" w:lineRule="auto"/>
        <w:outlineLvl w:val="3"/>
        <w:rPr>
          <w:rFonts w:ascii="Times New Roman" w:eastAsia="Times New Roman" w:hAnsi="Times New Roman" w:cs="Times New Roman"/>
          <w:b/>
          <w:bCs/>
          <w:sz w:val="24"/>
          <w:szCs w:val="24"/>
          <w:lang w:eastAsia="zh-CN"/>
        </w:rPr>
      </w:pPr>
      <w:r w:rsidRPr="00D520E6">
        <w:rPr>
          <w:rFonts w:eastAsia="Times New Roman" w:cs="Calibri"/>
          <w:color w:val="000000"/>
          <w:sz w:val="24"/>
          <w:szCs w:val="24"/>
          <w:lang w:eastAsia="zh-CN"/>
        </w:rPr>
        <w:t>All people are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rsidR="00D520E6" w:rsidRPr="00D520E6" w:rsidRDefault="00D520E6" w:rsidP="00D520E6">
      <w:pPr>
        <w:spacing w:before="280" w:after="80" w:line="240" w:lineRule="auto"/>
        <w:outlineLvl w:val="3"/>
        <w:rPr>
          <w:rFonts w:ascii="Times New Roman" w:eastAsia="Times New Roman" w:hAnsi="Times New Roman" w:cs="Times New Roman"/>
          <w:b/>
          <w:bCs/>
          <w:sz w:val="24"/>
          <w:szCs w:val="24"/>
          <w:lang w:eastAsia="zh-CN"/>
        </w:rPr>
      </w:pPr>
      <w:r w:rsidRPr="00D520E6">
        <w:rPr>
          <w:rFonts w:eastAsia="Times New Roman" w:cs="Calibri"/>
          <w:b/>
          <w:bCs/>
          <w:color w:val="000000"/>
          <w:sz w:val="24"/>
          <w:szCs w:val="24"/>
          <w:lang w:eastAsia="zh-CN"/>
        </w:rPr>
        <w:t>All resources derive ultimately from the commons, and all agents have an innate, equal, original claim to a fair share of an undiminished commons. This right holds regardless of arbitrary characteristics of birth, such as location or recency. Roark:</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b/>
          <w:bCs/>
          <w:color w:val="000000"/>
          <w:sz w:val="24"/>
          <w:szCs w:val="24"/>
          <w:u w:val="single"/>
          <w:lang w:eastAsia="zh-CN"/>
        </w:rPr>
        <w:t>“</w:t>
      </w:r>
      <w:r w:rsidRPr="00D520E6">
        <w:rPr>
          <w:rFonts w:eastAsia="Times New Roman" w:cs="Calibri"/>
          <w:color w:val="000000"/>
          <w:sz w:val="12"/>
          <w:szCs w:val="12"/>
          <w:lang w:eastAsia="zh-CN"/>
        </w:rPr>
        <w:t xml:space="preserve">The notion that </w:t>
      </w:r>
      <w:r w:rsidRPr="00D520E6">
        <w:rPr>
          <w:rFonts w:eastAsia="Times New Roman" w:cs="Calibri"/>
          <w:b/>
          <w:bCs/>
          <w:color w:val="000000"/>
          <w:sz w:val="24"/>
          <w:szCs w:val="24"/>
          <w:u w:val="single"/>
          <w:lang w:eastAsia="zh-CN"/>
        </w:rPr>
        <w:t xml:space="preserve">moral </w:t>
      </w:r>
      <w:r w:rsidRPr="00D520E6">
        <w:rPr>
          <w:rFonts w:eastAsia="Times New Roman" w:cs="Calibri"/>
          <w:b/>
          <w:bCs/>
          <w:color w:val="000000"/>
          <w:sz w:val="24"/>
          <w:szCs w:val="24"/>
          <w:u w:val="single"/>
          <w:shd w:val="clear" w:color="auto" w:fill="00FFFF"/>
          <w:lang w:eastAsia="zh-CN"/>
        </w:rPr>
        <w:t>agents have an</w:t>
      </w:r>
      <w:r w:rsidRPr="00D520E6">
        <w:rPr>
          <w:rFonts w:eastAsia="Times New Roman" w:cs="Calibri"/>
          <w:b/>
          <w:bCs/>
          <w:color w:val="000000"/>
          <w:sz w:val="24"/>
          <w:szCs w:val="24"/>
          <w:u w:val="single"/>
          <w:lang w:eastAsia="zh-CN"/>
        </w:rPr>
        <w:t xml:space="preserve"> initially </w:t>
      </w:r>
      <w:r w:rsidRPr="00D520E6">
        <w:rPr>
          <w:rFonts w:eastAsia="Times New Roman" w:cs="Calibri"/>
          <w:b/>
          <w:bCs/>
          <w:color w:val="000000"/>
          <w:sz w:val="24"/>
          <w:szCs w:val="24"/>
          <w:u w:val="single"/>
          <w:shd w:val="clear" w:color="auto" w:fill="00FFFF"/>
          <w:lang w:eastAsia="zh-CN"/>
        </w:rPr>
        <w:t>equal moral claim</w:t>
      </w:r>
      <w:r w:rsidRPr="00D520E6">
        <w:rPr>
          <w:rFonts w:eastAsia="Times New Roman" w:cs="Calibri"/>
          <w:color w:val="000000"/>
          <w:sz w:val="12"/>
          <w:szCs w:val="12"/>
          <w:lang w:eastAsia="zh-CN"/>
        </w:rPr>
        <w:t xml:space="preserve"> in respect </w:t>
      </w:r>
      <w:r w:rsidRPr="00D520E6">
        <w:rPr>
          <w:rFonts w:eastAsia="Times New Roman" w:cs="Calibri"/>
          <w:b/>
          <w:bCs/>
          <w:color w:val="000000"/>
          <w:sz w:val="24"/>
          <w:szCs w:val="24"/>
          <w:u w:val="single"/>
          <w:shd w:val="clear" w:color="auto" w:fill="00FFFF"/>
          <w:lang w:eastAsia="zh-CN"/>
        </w:rPr>
        <w:t>to natural resources</w:t>
      </w:r>
      <w:r w:rsidRPr="00D520E6">
        <w:rPr>
          <w:rFonts w:eastAsia="Times New Roman" w:cs="Calibri"/>
          <w:color w:val="000000"/>
          <w:sz w:val="12"/>
          <w:szCs w:val="12"/>
          <w:shd w:val="clear" w:color="auto" w:fill="00FFFF"/>
          <w:lang w:eastAsia="zh-CN"/>
        </w:rPr>
        <w:t xml:space="preserve"> </w:t>
      </w:r>
      <w:r w:rsidRPr="00D520E6">
        <w:rPr>
          <w:rFonts w:eastAsia="Times New Roman" w:cs="Calibri"/>
          <w:color w:val="000000"/>
          <w:sz w:val="12"/>
          <w:szCs w:val="12"/>
          <w:lang w:eastAsia="zh-CN"/>
        </w:rPr>
        <w:t xml:space="preserve">is highly plausible because </w:t>
      </w:r>
      <w:r w:rsidRPr="00D520E6">
        <w:rPr>
          <w:rFonts w:eastAsia="Times New Roman" w:cs="Calibri"/>
          <w:b/>
          <w:bCs/>
          <w:color w:val="000000"/>
          <w:sz w:val="24"/>
          <w:szCs w:val="24"/>
          <w:u w:val="single"/>
          <w:shd w:val="clear" w:color="auto" w:fill="00FFFF"/>
          <w:lang w:eastAsia="zh-CN"/>
        </w:rPr>
        <w:t>an agent cannot appeal to</w:t>
      </w:r>
      <w:r w:rsidRPr="00D520E6">
        <w:rPr>
          <w:rFonts w:eastAsia="Times New Roman" w:cs="Calibri"/>
          <w:b/>
          <w:bCs/>
          <w:color w:val="000000"/>
          <w:sz w:val="24"/>
          <w:szCs w:val="24"/>
          <w:u w:val="single"/>
          <w:lang w:eastAsia="zh-CN"/>
        </w:rPr>
        <w:t xml:space="preserve"> anything that she has done or </w:t>
      </w:r>
      <w:r w:rsidRPr="00D520E6">
        <w:rPr>
          <w:rFonts w:eastAsia="Times New Roman" w:cs="Calibri"/>
          <w:b/>
          <w:bCs/>
          <w:color w:val="000000"/>
          <w:sz w:val="24"/>
          <w:szCs w:val="24"/>
          <w:u w:val="single"/>
          <w:shd w:val="clear" w:color="auto" w:fill="00FFFF"/>
          <w:lang w:eastAsia="zh-CN"/>
        </w:rPr>
        <w:t>a</w:t>
      </w:r>
      <w:r w:rsidRPr="00D520E6">
        <w:rPr>
          <w:rFonts w:eastAsia="Times New Roman" w:cs="Calibri"/>
          <w:color w:val="000000"/>
          <w:sz w:val="12"/>
          <w:szCs w:val="12"/>
          <w:lang w:eastAsia="zh-CN"/>
        </w:rPr>
        <w:t xml:space="preserve">ny sort of </w:t>
      </w:r>
      <w:r w:rsidRPr="00D520E6">
        <w:rPr>
          <w:rFonts w:eastAsia="Times New Roman" w:cs="Calibri"/>
          <w:b/>
          <w:bCs/>
          <w:color w:val="000000"/>
          <w:sz w:val="24"/>
          <w:szCs w:val="24"/>
          <w:u w:val="single"/>
          <w:shd w:val="clear" w:color="auto" w:fill="00FFFF"/>
          <w:lang w:eastAsia="zh-CN"/>
        </w:rPr>
        <w:t>hereditary right</w:t>
      </w:r>
      <w:r w:rsidRPr="00D520E6">
        <w:rPr>
          <w:rFonts w:eastAsia="Times New Roman" w:cs="Calibri"/>
          <w:color w:val="000000"/>
          <w:sz w:val="12"/>
          <w:szCs w:val="12"/>
          <w:lang w:eastAsia="zh-CN"/>
        </w:rPr>
        <w:t xml:space="preserve"> that she has </w:t>
      </w:r>
      <w:r w:rsidRPr="00D520E6">
        <w:rPr>
          <w:rFonts w:eastAsia="Times New Roman" w:cs="Calibri"/>
          <w:b/>
          <w:bCs/>
          <w:color w:val="000000"/>
          <w:sz w:val="24"/>
          <w:szCs w:val="24"/>
          <w:u w:val="single"/>
          <w:lang w:eastAsia="zh-CN"/>
        </w:rPr>
        <w:t>to</w:t>
      </w:r>
      <w:r w:rsidRPr="00D520E6">
        <w:rPr>
          <w:rFonts w:eastAsia="Times New Roman" w:cs="Calibri"/>
          <w:b/>
          <w:bCs/>
          <w:color w:val="000000"/>
          <w:sz w:val="24"/>
          <w:szCs w:val="24"/>
          <w:u w:val="single"/>
          <w:shd w:val="clear" w:color="auto" w:fill="00FFFF"/>
          <w:lang w:eastAsia="zh-CN"/>
        </w:rPr>
        <w:t xml:space="preserve"> establish a greater initial claim over natural resources</w:t>
      </w:r>
      <w:r w:rsidRPr="00D520E6">
        <w:rPr>
          <w:rFonts w:eastAsia="Times New Roman" w:cs="Calibri"/>
          <w:color w:val="000000"/>
          <w:sz w:val="12"/>
          <w:szCs w:val="12"/>
          <w:lang w:eastAsia="zh-CN"/>
        </w:rPr>
        <w:t xml:space="preserve"> than any other agent can legitimately claim. All agents stand in the same initial moral relationship to natural resources. </w:t>
      </w:r>
      <w:r w:rsidRPr="00D520E6">
        <w:rPr>
          <w:rFonts w:eastAsia="Times New Roman" w:cs="Calibri"/>
          <w:b/>
          <w:bCs/>
          <w:i/>
          <w:iCs/>
          <w:color w:val="000000"/>
          <w:sz w:val="24"/>
          <w:szCs w:val="24"/>
          <w:u w:val="single"/>
          <w:shd w:val="clear" w:color="auto" w:fill="00FFFF"/>
          <w:lang w:eastAsia="zh-CN"/>
        </w:rPr>
        <w:t>No</w:t>
      </w:r>
      <w:r w:rsidRPr="00D520E6">
        <w:rPr>
          <w:rFonts w:eastAsia="Times New Roman" w:cs="Calibri"/>
          <w:b/>
          <w:bCs/>
          <w:color w:val="000000"/>
          <w:sz w:val="24"/>
          <w:szCs w:val="24"/>
          <w:u w:val="single"/>
          <w:shd w:val="clear" w:color="auto" w:fill="00FFFF"/>
          <w:lang w:eastAsia="zh-CN"/>
        </w:rPr>
        <w:t xml:space="preserve"> agent</w:t>
      </w:r>
      <w:r w:rsidRPr="00D520E6">
        <w:rPr>
          <w:rFonts w:eastAsia="Times New Roman" w:cs="Calibri"/>
          <w:b/>
          <w:bCs/>
          <w:color w:val="000000"/>
          <w:sz w:val="24"/>
          <w:szCs w:val="24"/>
          <w:u w:val="single"/>
          <w:lang w:eastAsia="zh-CN"/>
        </w:rPr>
        <w:t xml:space="preserve"> is morally, or</w:t>
      </w:r>
      <w:r w:rsidRPr="00D520E6">
        <w:rPr>
          <w:rFonts w:eastAsia="Times New Roman" w:cs="Calibri"/>
          <w:b/>
          <w:bCs/>
          <w:i/>
          <w:iCs/>
          <w:color w:val="000000"/>
          <w:sz w:val="12"/>
          <w:szCs w:val="12"/>
          <w:lang w:eastAsia="zh-CN"/>
        </w:rPr>
        <w:t xml:space="preserve"> </w:t>
      </w:r>
      <w:r w:rsidRPr="00D520E6">
        <w:rPr>
          <w:rFonts w:eastAsia="Times New Roman" w:cs="Calibri"/>
          <w:color w:val="000000"/>
          <w:sz w:val="12"/>
          <w:szCs w:val="12"/>
          <w:lang w:eastAsia="zh-CN"/>
        </w:rPr>
        <w:t xml:space="preserve">for that matter </w:t>
      </w:r>
      <w:r w:rsidRPr="00D520E6">
        <w:rPr>
          <w:rFonts w:eastAsia="Times New Roman" w:cs="Calibri"/>
          <w:b/>
          <w:bCs/>
          <w:color w:val="000000"/>
          <w:sz w:val="24"/>
          <w:szCs w:val="24"/>
          <w:u w:val="single"/>
          <w:lang w:eastAsia="zh-CN"/>
        </w:rPr>
        <w:t xml:space="preserve">causally, </w:t>
      </w:r>
      <w:r w:rsidRPr="00D520E6">
        <w:rPr>
          <w:rFonts w:eastAsia="Times New Roman" w:cs="Calibri"/>
          <w:b/>
          <w:bCs/>
          <w:color w:val="000000"/>
          <w:sz w:val="24"/>
          <w:szCs w:val="24"/>
          <w:u w:val="single"/>
          <w:shd w:val="clear" w:color="auto" w:fill="00FFFF"/>
          <w:lang w:eastAsia="zh-CN"/>
        </w:rPr>
        <w:t>responsible for creating</w:t>
      </w:r>
      <w:r w:rsidRPr="00D520E6">
        <w:rPr>
          <w:rFonts w:eastAsia="Times New Roman" w:cs="Calibri"/>
          <w:b/>
          <w:bCs/>
          <w:color w:val="000000"/>
          <w:sz w:val="24"/>
          <w:szCs w:val="24"/>
          <w:u w:val="single"/>
          <w:lang w:eastAsia="zh-CN"/>
        </w:rPr>
        <w:t xml:space="preserve"> </w:t>
      </w:r>
      <w:r w:rsidRPr="00D520E6">
        <w:rPr>
          <w:rFonts w:eastAsia="Times New Roman" w:cs="Calibri"/>
          <w:color w:val="000000"/>
          <w:sz w:val="12"/>
          <w:szCs w:val="12"/>
          <w:lang w:eastAsia="zh-CN"/>
        </w:rPr>
        <w:t xml:space="preserve">or establishing in any way whatsoever </w:t>
      </w:r>
      <w:r w:rsidRPr="00D520E6">
        <w:rPr>
          <w:rFonts w:eastAsia="Times New Roman" w:cs="Calibri"/>
          <w:b/>
          <w:bCs/>
          <w:color w:val="000000"/>
          <w:sz w:val="24"/>
          <w:szCs w:val="24"/>
          <w:u w:val="single"/>
          <w:shd w:val="clear" w:color="auto" w:fill="00FFFF"/>
          <w:lang w:eastAsia="zh-CN"/>
        </w:rPr>
        <w:t>land</w:t>
      </w:r>
      <w:r w:rsidRPr="00D520E6">
        <w:rPr>
          <w:rFonts w:eastAsia="Times New Roman" w:cs="Calibri"/>
          <w:b/>
          <w:bCs/>
          <w:color w:val="000000"/>
          <w:sz w:val="24"/>
          <w:szCs w:val="24"/>
          <w:u w:val="single"/>
          <w:lang w:eastAsia="zh-CN"/>
        </w:rPr>
        <w:t>,</w:t>
      </w:r>
      <w:r w:rsidRPr="00D520E6">
        <w:rPr>
          <w:rFonts w:eastAsia="Times New Roman" w:cs="Calibri"/>
          <w:color w:val="000000"/>
          <w:sz w:val="12"/>
          <w:szCs w:val="12"/>
          <w:lang w:eastAsia="zh-CN"/>
        </w:rPr>
        <w:t xml:space="preserve"> fresh </w:t>
      </w:r>
      <w:r w:rsidRPr="00D520E6">
        <w:rPr>
          <w:rFonts w:eastAsia="Times New Roman" w:cs="Calibri"/>
          <w:b/>
          <w:bCs/>
          <w:color w:val="000000"/>
          <w:sz w:val="24"/>
          <w:szCs w:val="24"/>
          <w:u w:val="single"/>
          <w:shd w:val="clear" w:color="auto" w:fill="00FFFF"/>
          <w:lang w:eastAsia="zh-CN"/>
        </w:rPr>
        <w:t>water</w:t>
      </w:r>
      <w:r w:rsidRPr="00D520E6">
        <w:rPr>
          <w:rFonts w:eastAsia="Times New Roman" w:cs="Calibri"/>
          <w:b/>
          <w:bCs/>
          <w:color w:val="000000"/>
          <w:sz w:val="24"/>
          <w:szCs w:val="24"/>
          <w:u w:val="single"/>
          <w:lang w:eastAsia="zh-CN"/>
        </w:rPr>
        <w:t>,</w:t>
      </w:r>
      <w:r w:rsidRPr="00D520E6">
        <w:rPr>
          <w:rFonts w:eastAsia="Times New Roman" w:cs="Calibri"/>
          <w:color w:val="000000"/>
          <w:sz w:val="12"/>
          <w:szCs w:val="12"/>
          <w:lang w:eastAsia="zh-CN"/>
        </w:rPr>
        <w:t xml:space="preserve"> the oceans,</w:t>
      </w:r>
      <w:r w:rsidRPr="00D520E6">
        <w:rPr>
          <w:rFonts w:eastAsia="Times New Roman" w:cs="Calibri"/>
          <w:b/>
          <w:bCs/>
          <w:color w:val="000000"/>
          <w:sz w:val="24"/>
          <w:szCs w:val="24"/>
          <w:u w:val="single"/>
          <w:lang w:eastAsia="zh-CN"/>
        </w:rPr>
        <w:t xml:space="preserve"> the atmosphere,</w:t>
      </w:r>
      <w:r w:rsidRPr="00D520E6">
        <w:rPr>
          <w:rFonts w:eastAsia="Times New Roman" w:cs="Calibri"/>
          <w:color w:val="000000"/>
          <w:sz w:val="12"/>
          <w:szCs w:val="12"/>
          <w:lang w:eastAsia="zh-CN"/>
        </w:rPr>
        <w:t xml:space="preserve"> crude oil, wild berries </w:t>
      </w:r>
      <w:r w:rsidRPr="00D520E6">
        <w:rPr>
          <w:rFonts w:eastAsia="Times New Roman" w:cs="Calibri"/>
          <w:b/>
          <w:bCs/>
          <w:color w:val="000000"/>
          <w:sz w:val="24"/>
          <w:szCs w:val="24"/>
          <w:u w:val="single"/>
          <w:shd w:val="clear" w:color="auto" w:fill="00FFFF"/>
          <w:lang w:eastAsia="zh-CN"/>
        </w:rPr>
        <w:t>or any other natural resources</w:t>
      </w:r>
      <w:r w:rsidRPr="00D520E6">
        <w:rPr>
          <w:rFonts w:eastAsia="Times New Roman" w:cs="Calibri"/>
          <w:color w:val="000000"/>
          <w:sz w:val="12"/>
          <w:szCs w:val="12"/>
          <w:lang w:eastAsia="zh-CN"/>
        </w:rPr>
        <w:t xml:space="preserve">. Natural resources are simply established or given by Nature or God. </w:t>
      </w:r>
      <w:r w:rsidRPr="00D520E6">
        <w:rPr>
          <w:rFonts w:eastAsia="Times New Roman" w:cs="Calibri"/>
          <w:b/>
          <w:bCs/>
          <w:color w:val="000000"/>
          <w:sz w:val="24"/>
          <w:szCs w:val="24"/>
          <w:u w:val="single"/>
          <w:lang w:eastAsia="zh-CN"/>
        </w:rPr>
        <w:t>Appealing to an agent’s industriousness</w:t>
      </w:r>
      <w:r w:rsidRPr="00D520E6">
        <w:rPr>
          <w:rFonts w:eastAsia="Times New Roman" w:cs="Calibri"/>
          <w:color w:val="000000"/>
          <w:sz w:val="12"/>
          <w:szCs w:val="12"/>
          <w:lang w:eastAsia="zh-CN"/>
        </w:rPr>
        <w:t xml:space="preserve">, labor, or other aspects of her agency </w:t>
      </w:r>
      <w:r w:rsidRPr="00D520E6">
        <w:rPr>
          <w:rFonts w:eastAsia="Times New Roman" w:cs="Calibri"/>
          <w:b/>
          <w:bCs/>
          <w:color w:val="000000"/>
          <w:sz w:val="24"/>
          <w:szCs w:val="24"/>
          <w:u w:val="single"/>
          <w:lang w:eastAsia="zh-CN"/>
        </w:rPr>
        <w:t>cannot demonstrate</w:t>
      </w:r>
      <w:r w:rsidRPr="00D520E6">
        <w:rPr>
          <w:rFonts w:eastAsia="Times New Roman" w:cs="Calibri"/>
          <w:color w:val="000000"/>
          <w:sz w:val="12"/>
          <w:szCs w:val="12"/>
          <w:lang w:eastAsia="zh-CN"/>
        </w:rPr>
        <w:t xml:space="preserve"> that she possesses </w:t>
      </w:r>
      <w:r w:rsidRPr="00D520E6">
        <w:rPr>
          <w:rFonts w:eastAsia="Times New Roman" w:cs="Calibri"/>
          <w:b/>
          <w:bCs/>
          <w:color w:val="000000"/>
          <w:sz w:val="24"/>
          <w:szCs w:val="24"/>
          <w:u w:val="single"/>
          <w:lang w:eastAsia="zh-CN"/>
        </w:rPr>
        <w:t>any greater initial claim to</w:t>
      </w:r>
      <w:r w:rsidRPr="00D520E6">
        <w:rPr>
          <w:rFonts w:eastAsia="Times New Roman" w:cs="Calibri"/>
          <w:color w:val="000000"/>
          <w:sz w:val="12"/>
          <w:szCs w:val="12"/>
          <w:lang w:eastAsia="zh-CN"/>
        </w:rPr>
        <w:t xml:space="preserve"> natural</w:t>
      </w:r>
      <w:r w:rsidRPr="00D520E6">
        <w:rPr>
          <w:rFonts w:eastAsia="Times New Roman" w:cs="Calibri"/>
          <w:b/>
          <w:bCs/>
          <w:color w:val="000000"/>
          <w:sz w:val="24"/>
          <w:szCs w:val="24"/>
          <w:u w:val="single"/>
          <w:lang w:eastAsia="zh-CN"/>
        </w:rPr>
        <w:t xml:space="preserve"> resources</w:t>
      </w:r>
      <w:r w:rsidRPr="00D520E6">
        <w:rPr>
          <w:rFonts w:eastAsia="Times New Roman" w:cs="Calibri"/>
          <w:color w:val="000000"/>
          <w:sz w:val="12"/>
          <w:szCs w:val="12"/>
          <w:lang w:eastAsia="zh-CN"/>
        </w:rPr>
        <w:t xml:space="preserve"> than any other agent </w:t>
      </w:r>
      <w:r w:rsidRPr="00D520E6">
        <w:rPr>
          <w:rFonts w:eastAsia="Times New Roman" w:cs="Calibri"/>
          <w:b/>
          <w:bCs/>
          <w:color w:val="000000"/>
          <w:sz w:val="24"/>
          <w:szCs w:val="24"/>
          <w:u w:val="single"/>
          <w:lang w:eastAsia="zh-CN"/>
        </w:rPr>
        <w:t xml:space="preserve">because </w:t>
      </w:r>
      <w:r w:rsidRPr="00D520E6">
        <w:rPr>
          <w:rFonts w:eastAsia="Times New Roman" w:cs="Calibri"/>
          <w:b/>
          <w:bCs/>
          <w:color w:val="000000"/>
          <w:sz w:val="24"/>
          <w:szCs w:val="24"/>
          <w:u w:val="single"/>
          <w:shd w:val="clear" w:color="auto" w:fill="00FFFF"/>
          <w:lang w:eastAsia="zh-CN"/>
        </w:rPr>
        <w:t>natural resources are not brought about as a result of labor</w:t>
      </w:r>
      <w:r w:rsidRPr="00D520E6">
        <w:rPr>
          <w:rFonts w:eastAsia="Times New Roman" w:cs="Calibri"/>
          <w:color w:val="000000"/>
          <w:sz w:val="24"/>
          <w:szCs w:val="24"/>
          <w:lang w:eastAsia="zh-CN"/>
        </w:rPr>
        <w:t xml:space="preserve"> </w:t>
      </w:r>
      <w:r w:rsidRPr="00D520E6">
        <w:rPr>
          <w:rFonts w:eastAsia="Times New Roman" w:cs="Calibri"/>
          <w:color w:val="000000"/>
          <w:sz w:val="12"/>
          <w:szCs w:val="12"/>
          <w:lang w:eastAsia="zh-CN"/>
        </w:rPr>
        <w:t>or any aspect of agency</w:t>
      </w:r>
      <w:r w:rsidRPr="00D520E6">
        <w:rPr>
          <w:rFonts w:eastAsia="Times New Roman" w:cs="Calibri"/>
          <w:b/>
          <w:bCs/>
          <w:color w:val="000000"/>
          <w:sz w:val="24"/>
          <w:szCs w:val="24"/>
          <w:u w:val="single"/>
          <w:lang w:eastAsia="zh-CN"/>
        </w:rPr>
        <w:t>.”</w:t>
      </w:r>
      <w:r w:rsidRPr="00D520E6">
        <w:rPr>
          <w:rFonts w:eastAsia="Times New Roman" w:cs="Calibri"/>
          <w:color w:val="000000"/>
          <w:sz w:val="24"/>
          <w:szCs w:val="24"/>
          <w:lang w:eastAsia="zh-CN"/>
        </w:rPr>
        <w:t> </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0"/>
          <w:szCs w:val="20"/>
          <w:lang w:eastAsia="zh-CN"/>
        </w:rPr>
        <w:t>Roark, Eric. Removing the Commons. Lexington Books, August 28, 2013. P. 3.</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b/>
          <w:bCs/>
          <w:color w:val="000000"/>
          <w:sz w:val="24"/>
          <w:szCs w:val="24"/>
          <w:lang w:eastAsia="zh-CN"/>
        </w:rPr>
        <w:t>And, ideas work the same way. Just as no one can lay claim to all natural resources, no one can lay claim to all ideas as a resource.</w:t>
      </w:r>
    </w:p>
    <w:p w:rsidR="00D520E6" w:rsidRPr="00D520E6" w:rsidRDefault="00D520E6" w:rsidP="00D520E6">
      <w:pPr>
        <w:spacing w:before="280" w:after="80" w:line="240" w:lineRule="auto"/>
        <w:outlineLvl w:val="3"/>
        <w:rPr>
          <w:rFonts w:ascii="Times New Roman" w:eastAsia="Times New Roman" w:hAnsi="Times New Roman" w:cs="Times New Roman"/>
          <w:b/>
          <w:bCs/>
          <w:sz w:val="24"/>
          <w:szCs w:val="24"/>
          <w:lang w:eastAsia="zh-CN"/>
        </w:rPr>
      </w:pPr>
      <w:r w:rsidRPr="00D520E6">
        <w:rPr>
          <w:rFonts w:eastAsia="Times New Roman" w:cs="Calibri"/>
          <w:b/>
          <w:bCs/>
          <w:color w:val="000000"/>
          <w:sz w:val="24"/>
          <w:szCs w:val="24"/>
          <w:lang w:eastAsia="zh-CN"/>
        </w:rPr>
        <w:t>Recency of birth is arbitrary so the right to equitable access to the commons persists across generations. Weiss:</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b/>
          <w:bCs/>
          <w:color w:val="000000"/>
          <w:sz w:val="24"/>
          <w:szCs w:val="24"/>
          <w:u w:val="single"/>
          <w:lang w:eastAsia="zh-CN"/>
        </w:rPr>
        <w:t>“</w:t>
      </w:r>
      <w:r w:rsidRPr="00D520E6">
        <w:rPr>
          <w:rFonts w:eastAsia="Times New Roman" w:cs="Calibri"/>
          <w:color w:val="000000"/>
          <w:sz w:val="12"/>
          <w:szCs w:val="12"/>
          <w:lang w:eastAsia="zh-CN"/>
        </w:rPr>
        <w:t xml:space="preserve">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  as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RPr="00D520E6">
        <w:rPr>
          <w:rFonts w:eastAsia="Times New Roman" w:cs="Calibri"/>
          <w:b/>
          <w:bCs/>
          <w:color w:val="000000"/>
          <w:sz w:val="24"/>
          <w:szCs w:val="24"/>
          <w:u w:val="single"/>
          <w:shd w:val="clear" w:color="auto" w:fill="00FFFF"/>
          <w:lang w:eastAsia="zh-CN"/>
        </w:rPr>
        <w:t>no generation knows</w:t>
      </w:r>
      <w:r w:rsidRPr="00D520E6">
        <w:rPr>
          <w:rFonts w:eastAsia="Times New Roman" w:cs="Calibri"/>
          <w:color w:val="000000"/>
          <w:sz w:val="12"/>
          <w:szCs w:val="12"/>
          <w:lang w:eastAsia="zh-CN"/>
        </w:rPr>
        <w:t xml:space="preserve"> beforehand</w:t>
      </w:r>
      <w:r w:rsidRPr="00D520E6">
        <w:rPr>
          <w:rFonts w:eastAsia="Times New Roman" w:cs="Calibri"/>
          <w:b/>
          <w:bCs/>
          <w:color w:val="000000"/>
          <w:sz w:val="24"/>
          <w:szCs w:val="24"/>
          <w:u w:val="single"/>
          <w:lang w:eastAsia="zh-CN"/>
        </w:rPr>
        <w:t xml:space="preserve"> </w:t>
      </w:r>
      <w:r w:rsidRPr="00D520E6">
        <w:rPr>
          <w:rFonts w:eastAsia="Times New Roman" w:cs="Calibri"/>
          <w:b/>
          <w:bCs/>
          <w:color w:val="000000"/>
          <w:sz w:val="24"/>
          <w:szCs w:val="24"/>
          <w:u w:val="single"/>
          <w:shd w:val="clear" w:color="auto" w:fill="00FFFF"/>
          <w:lang w:eastAsia="zh-CN"/>
        </w:rPr>
        <w:t>when it will be</w:t>
      </w:r>
      <w:r w:rsidRPr="00D520E6">
        <w:rPr>
          <w:rFonts w:eastAsia="Times New Roman" w:cs="Calibri"/>
          <w:color w:val="000000"/>
          <w:sz w:val="12"/>
          <w:szCs w:val="12"/>
          <w:lang w:eastAsia="zh-CN"/>
        </w:rPr>
        <w:t xml:space="preserve"> the</w:t>
      </w:r>
      <w:r w:rsidRPr="00D520E6">
        <w:rPr>
          <w:rFonts w:eastAsia="Times New Roman" w:cs="Calibri"/>
          <w:color w:val="000000"/>
          <w:sz w:val="24"/>
          <w:szCs w:val="24"/>
          <w:lang w:eastAsia="zh-CN"/>
        </w:rPr>
        <w:t xml:space="preserve"> </w:t>
      </w:r>
      <w:r w:rsidRPr="00D520E6">
        <w:rPr>
          <w:rFonts w:eastAsia="Times New Roman" w:cs="Calibri"/>
          <w:b/>
          <w:bCs/>
          <w:color w:val="000000"/>
          <w:sz w:val="24"/>
          <w:szCs w:val="24"/>
          <w:u w:val="single"/>
          <w:shd w:val="clear" w:color="auto" w:fill="00FFFF"/>
          <w:lang w:eastAsia="zh-CN"/>
        </w:rPr>
        <w:t>living</w:t>
      </w:r>
      <w:r w:rsidRPr="00D520E6">
        <w:rPr>
          <w:rFonts w:eastAsia="Times New Roman" w:cs="Calibri"/>
          <w:color w:val="000000"/>
          <w:sz w:val="12"/>
          <w:szCs w:val="12"/>
          <w:lang w:eastAsia="zh-CN"/>
        </w:rPr>
        <w:t xml:space="preserve"> generation, how many members it will have, </w:t>
      </w:r>
      <w:r w:rsidRPr="00D520E6">
        <w:rPr>
          <w:rFonts w:eastAsia="Times New Roman" w:cs="Calibri"/>
          <w:b/>
          <w:bCs/>
          <w:color w:val="000000"/>
          <w:sz w:val="24"/>
          <w:szCs w:val="24"/>
          <w:u w:val="single"/>
          <w:lang w:eastAsia="zh-CN"/>
        </w:rPr>
        <w:t>or</w:t>
      </w:r>
      <w:r w:rsidRPr="00D520E6">
        <w:rPr>
          <w:rFonts w:eastAsia="Times New Roman" w:cs="Calibri"/>
          <w:color w:val="000000"/>
          <w:sz w:val="12"/>
          <w:szCs w:val="12"/>
          <w:lang w:eastAsia="zh-CN"/>
        </w:rPr>
        <w:t xml:space="preserve"> even</w:t>
      </w:r>
      <w:r w:rsidRPr="00D520E6">
        <w:rPr>
          <w:rFonts w:eastAsia="Times New Roman" w:cs="Calibri"/>
          <w:b/>
          <w:bCs/>
          <w:color w:val="000000"/>
          <w:sz w:val="24"/>
          <w:szCs w:val="24"/>
          <w:u w:val="single"/>
          <w:lang w:eastAsia="zh-CN"/>
        </w:rPr>
        <w:t xml:space="preserve"> how many generations there will</w:t>
      </w:r>
      <w:r w:rsidRPr="00D520E6">
        <w:rPr>
          <w:rFonts w:eastAsia="Times New Roman" w:cs="Calibri"/>
          <w:color w:val="000000"/>
          <w:sz w:val="12"/>
          <w:szCs w:val="12"/>
          <w:lang w:eastAsia="zh-CN"/>
        </w:rPr>
        <w:t xml:space="preserve"> ultimately</w:t>
      </w:r>
      <w:r w:rsidRPr="00D520E6">
        <w:rPr>
          <w:rFonts w:eastAsia="Times New Roman" w:cs="Calibri"/>
          <w:b/>
          <w:bCs/>
          <w:color w:val="000000"/>
          <w:sz w:val="24"/>
          <w:szCs w:val="24"/>
          <w:u w:val="single"/>
          <w:lang w:eastAsia="zh-CN"/>
        </w:rPr>
        <w:t xml:space="preserve"> be</w:t>
      </w:r>
      <w:r w:rsidRPr="00D520E6">
        <w:rPr>
          <w:rFonts w:eastAsia="Times New Roman" w:cs="Calibri"/>
          <w:color w:val="000000"/>
          <w:sz w:val="12"/>
          <w:szCs w:val="12"/>
          <w:lang w:eastAsia="zh-CN"/>
        </w:rPr>
        <w:t xml:space="preserve">. It is useful, then, to  take the perspective of a generation that is placed somewhere along the spectrum of time, but does not know in advance where it will be located. Such a </w:t>
      </w:r>
      <w:r w:rsidRPr="00D520E6">
        <w:rPr>
          <w:rFonts w:eastAsia="Times New Roman" w:cs="Calibri"/>
          <w:b/>
          <w:bCs/>
          <w:color w:val="000000"/>
          <w:sz w:val="24"/>
          <w:szCs w:val="24"/>
          <w:u w:val="single"/>
          <w:shd w:val="clear" w:color="auto" w:fill="00FFFF"/>
          <w:lang w:eastAsia="zh-CN"/>
        </w:rPr>
        <w:t xml:space="preserve">[Each] generation would want to inherit the earth in </w:t>
      </w:r>
      <w:r w:rsidRPr="00D520E6">
        <w:rPr>
          <w:rFonts w:eastAsia="Times New Roman" w:cs="Calibri"/>
          <w:b/>
          <w:bCs/>
          <w:color w:val="000000"/>
          <w:sz w:val="24"/>
          <w:szCs w:val="24"/>
          <w:u w:val="single"/>
          <w:lang w:eastAsia="zh-CN"/>
        </w:rPr>
        <w:t xml:space="preserve">at least </w:t>
      </w:r>
      <w:r w:rsidRPr="00D520E6">
        <w:rPr>
          <w:rFonts w:eastAsia="Times New Roman" w:cs="Calibri"/>
          <w:b/>
          <w:bCs/>
          <w:color w:val="000000"/>
          <w:sz w:val="24"/>
          <w:szCs w:val="24"/>
          <w:u w:val="single"/>
          <w:shd w:val="clear" w:color="auto" w:fill="00FFFF"/>
          <w:lang w:eastAsia="zh-CN"/>
        </w:rPr>
        <w:t>as good condition as it had been in for any previous generation</w:t>
      </w:r>
      <w:r w:rsidRPr="00D520E6">
        <w:rPr>
          <w:rFonts w:eastAsia="Times New Roman" w:cs="Calibri"/>
          <w:color w:val="000000"/>
          <w:sz w:val="12"/>
          <w:szCs w:val="12"/>
          <w:lang w:eastAsia="zh-CN"/>
        </w:rPr>
        <w:t xml:space="preserve"> and to have as good access to it as previous generations. </w:t>
      </w:r>
      <w:r w:rsidRPr="00D520E6">
        <w:rPr>
          <w:rFonts w:eastAsia="Times New Roman" w:cs="Calibri"/>
          <w:b/>
          <w:bCs/>
          <w:color w:val="000000"/>
          <w:sz w:val="24"/>
          <w:szCs w:val="24"/>
          <w:u w:val="single"/>
          <w:shd w:val="clear" w:color="auto" w:fill="00FFFF"/>
          <w:lang w:eastAsia="zh-CN"/>
        </w:rPr>
        <w:t>This requires each generation to pass the planet on in no worse condition than it received it in and to provide equitable access to its resources</w:t>
      </w:r>
      <w:r w:rsidRPr="00D520E6">
        <w:rPr>
          <w:rFonts w:eastAsia="Times New Roman" w:cs="Calibri"/>
          <w:color w:val="000000"/>
          <w:sz w:val="12"/>
          <w:szCs w:val="12"/>
          <w:lang w:eastAsia="zh-CN"/>
        </w:rPr>
        <w:t xml:space="preserve"> and benefits</w:t>
      </w:r>
      <w:r w:rsidRPr="00D520E6">
        <w:rPr>
          <w:rFonts w:eastAsia="Times New Roman" w:cs="Calibri"/>
          <w:b/>
          <w:bCs/>
          <w:color w:val="000000"/>
          <w:sz w:val="24"/>
          <w:szCs w:val="24"/>
          <w:u w:val="single"/>
          <w:lang w:eastAsia="zh-CN"/>
        </w:rPr>
        <w:t xml:space="preserve">. Each generation is thus </w:t>
      </w:r>
      <w:r w:rsidRPr="00D520E6">
        <w:rPr>
          <w:rFonts w:eastAsia="Times New Roman" w:cs="Calibri"/>
          <w:color w:val="000000"/>
          <w:sz w:val="12"/>
          <w:szCs w:val="12"/>
          <w:lang w:eastAsia="zh-CN"/>
        </w:rPr>
        <w:t>both</w:t>
      </w:r>
      <w:r w:rsidRPr="00D520E6">
        <w:rPr>
          <w:rFonts w:eastAsia="Times New Roman" w:cs="Calibri"/>
          <w:b/>
          <w:bCs/>
          <w:color w:val="000000"/>
          <w:sz w:val="24"/>
          <w:szCs w:val="24"/>
          <w:u w:val="single"/>
          <w:lang w:eastAsia="zh-CN"/>
        </w:rPr>
        <w:t xml:space="preserve"> a trustee for the planet</w:t>
      </w:r>
      <w:r w:rsidRPr="00D520E6">
        <w:rPr>
          <w:rFonts w:eastAsia="Times New Roman" w:cs="Calibri"/>
          <w:color w:val="000000"/>
          <w:sz w:val="12"/>
          <w:szCs w:val="12"/>
          <w:lang w:eastAsia="zh-CN"/>
        </w:rPr>
        <w:t xml:space="preserve"> with obligations to care for it and a beneficiary with rights to use it</w:t>
      </w:r>
      <w:r w:rsidRPr="00D520E6">
        <w:rPr>
          <w:rFonts w:eastAsia="Times New Roman" w:cs="Calibri"/>
          <w:b/>
          <w:bCs/>
          <w:color w:val="000000"/>
          <w:sz w:val="24"/>
          <w:szCs w:val="24"/>
          <w:u w:val="single"/>
          <w:lang w:eastAsia="zh-CN"/>
        </w:rPr>
        <w:t>.”</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0"/>
          <w:szCs w:val="20"/>
          <w:lang w:eastAsia="zh-CN"/>
        </w:rPr>
        <w:t>Weiss, Edith. “Our rights and obligations to future generations for the environment.” The American Journal of International Law, vol. 84, No. 1, January 1990, pp. 198-207. </w:t>
      </w:r>
    </w:p>
    <w:p w:rsidR="00D520E6" w:rsidRPr="00D520E6" w:rsidRDefault="00D520E6" w:rsidP="00D520E6">
      <w:pPr>
        <w:spacing w:before="240"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 </w:t>
      </w:r>
    </w:p>
    <w:p w:rsidR="00D520E6" w:rsidRPr="00D520E6" w:rsidRDefault="00D520E6" w:rsidP="00D520E6">
      <w:pPr>
        <w:spacing w:before="280" w:after="80" w:line="240" w:lineRule="auto"/>
        <w:outlineLvl w:val="3"/>
        <w:rPr>
          <w:rFonts w:ascii="Times New Roman" w:eastAsia="Times New Roman" w:hAnsi="Times New Roman" w:cs="Times New Roman"/>
          <w:b/>
          <w:bCs/>
          <w:sz w:val="24"/>
          <w:szCs w:val="24"/>
          <w:lang w:eastAsia="zh-CN"/>
        </w:rPr>
      </w:pPr>
      <w:r w:rsidRPr="00D520E6">
        <w:rPr>
          <w:rFonts w:eastAsia="Times New Roman" w:cs="Calibri"/>
          <w:b/>
          <w:bCs/>
          <w:color w:val="000000"/>
          <w:sz w:val="24"/>
          <w:szCs w:val="24"/>
          <w:lang w:eastAsia="zh-CN"/>
        </w:rPr>
        <w:t>This means the Lockean Proviso is true. A taking from the commons violates the equity rights of others if it fails to leave “enough and as good” in terms of access. Locke explains:</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b/>
          <w:bCs/>
          <w:color w:val="000000"/>
          <w:sz w:val="24"/>
          <w:szCs w:val="24"/>
          <w:u w:val="single"/>
          <w:lang w:eastAsia="zh-CN"/>
        </w:rPr>
        <w:t>“</w:t>
      </w:r>
      <w:r w:rsidRPr="00D520E6">
        <w:rPr>
          <w:rFonts w:eastAsia="Times New Roman" w:cs="Calibri"/>
          <w:color w:val="000000"/>
          <w:sz w:val="12"/>
          <w:szCs w:val="12"/>
          <w:lang w:eastAsia="zh-CN"/>
        </w:rPr>
        <w:t xml:space="preserve">Nor was this </w:t>
      </w:r>
      <w:r w:rsidRPr="00D520E6">
        <w:rPr>
          <w:rFonts w:eastAsia="Times New Roman" w:cs="Calibri"/>
          <w:b/>
          <w:bCs/>
          <w:color w:val="000000"/>
          <w:sz w:val="24"/>
          <w:szCs w:val="24"/>
          <w:u w:val="single"/>
          <w:shd w:val="clear" w:color="auto" w:fill="00FFFF"/>
          <w:lang w:eastAsia="zh-CN"/>
        </w:rPr>
        <w:t>[The] appropriation of a</w:t>
      </w:r>
      <w:r w:rsidRPr="00D520E6">
        <w:rPr>
          <w:rFonts w:eastAsia="Times New Roman" w:cs="Calibri"/>
          <w:color w:val="000000"/>
          <w:sz w:val="12"/>
          <w:szCs w:val="12"/>
          <w:lang w:eastAsia="zh-CN"/>
        </w:rPr>
        <w:t>ny</w:t>
      </w:r>
      <w:r w:rsidRPr="00D520E6">
        <w:rPr>
          <w:rFonts w:eastAsia="Times New Roman" w:cs="Calibri"/>
          <w:b/>
          <w:bCs/>
          <w:color w:val="000000"/>
          <w:sz w:val="24"/>
          <w:szCs w:val="24"/>
          <w:u w:val="single"/>
          <w:lang w:eastAsia="zh-CN"/>
        </w:rPr>
        <w:t xml:space="preserve"> </w:t>
      </w:r>
      <w:r w:rsidRPr="00D520E6">
        <w:rPr>
          <w:rFonts w:eastAsia="Times New Roman" w:cs="Calibri"/>
          <w:b/>
          <w:bCs/>
          <w:color w:val="000000"/>
          <w:sz w:val="24"/>
          <w:szCs w:val="24"/>
          <w:u w:val="single"/>
          <w:shd w:val="clear" w:color="auto" w:fill="00FFFF"/>
          <w:lang w:eastAsia="zh-CN"/>
        </w:rPr>
        <w:t>parcel of land</w:t>
      </w:r>
      <w:r w:rsidRPr="00D520E6">
        <w:rPr>
          <w:rFonts w:eastAsia="Times New Roman" w:cs="Calibri"/>
          <w:b/>
          <w:bCs/>
          <w:color w:val="000000"/>
          <w:sz w:val="24"/>
          <w:szCs w:val="24"/>
          <w:u w:val="single"/>
          <w:lang w:eastAsia="zh-CN"/>
        </w:rPr>
        <w:t xml:space="preserve">, by improving it, </w:t>
      </w:r>
      <w:r w:rsidRPr="00D520E6">
        <w:rPr>
          <w:rFonts w:eastAsia="Times New Roman" w:cs="Calibri"/>
          <w:b/>
          <w:bCs/>
          <w:color w:val="000000"/>
          <w:sz w:val="24"/>
          <w:szCs w:val="24"/>
          <w:u w:val="single"/>
          <w:shd w:val="clear" w:color="auto" w:fill="00FFFF"/>
          <w:lang w:eastAsia="zh-CN"/>
        </w:rPr>
        <w:t>[is not] a</w:t>
      </w:r>
      <w:r w:rsidRPr="00D520E6">
        <w:rPr>
          <w:rFonts w:eastAsia="Times New Roman" w:cs="Calibri"/>
          <w:color w:val="000000"/>
          <w:sz w:val="12"/>
          <w:szCs w:val="12"/>
          <w:lang w:eastAsia="zh-CN"/>
        </w:rPr>
        <w:t>ny</w:t>
      </w:r>
      <w:r w:rsidRPr="00D520E6">
        <w:rPr>
          <w:rFonts w:eastAsia="Times New Roman" w:cs="Calibri"/>
          <w:b/>
          <w:bCs/>
          <w:color w:val="000000"/>
          <w:sz w:val="24"/>
          <w:szCs w:val="24"/>
          <w:u w:val="single"/>
          <w:lang w:eastAsia="zh-CN"/>
        </w:rPr>
        <w:t xml:space="preserve"> </w:t>
      </w:r>
      <w:r w:rsidRPr="00D520E6">
        <w:rPr>
          <w:rFonts w:eastAsia="Times New Roman" w:cs="Calibri"/>
          <w:b/>
          <w:bCs/>
          <w:color w:val="000000"/>
          <w:sz w:val="24"/>
          <w:szCs w:val="24"/>
          <w:u w:val="single"/>
          <w:shd w:val="clear" w:color="auto" w:fill="00FFFF"/>
          <w:lang w:eastAsia="zh-CN"/>
        </w:rPr>
        <w:t>prejudice to any other</w:t>
      </w:r>
      <w:r w:rsidRPr="00D520E6">
        <w:rPr>
          <w:rFonts w:eastAsia="Times New Roman" w:cs="Calibri"/>
          <w:color w:val="000000"/>
          <w:sz w:val="24"/>
          <w:szCs w:val="24"/>
          <w:lang w:eastAsia="zh-CN"/>
        </w:rPr>
        <w:t xml:space="preserve"> man, </w:t>
      </w:r>
      <w:r w:rsidRPr="00D520E6">
        <w:rPr>
          <w:rFonts w:eastAsia="Times New Roman" w:cs="Calibri"/>
          <w:b/>
          <w:bCs/>
          <w:color w:val="000000"/>
          <w:sz w:val="24"/>
          <w:szCs w:val="24"/>
          <w:u w:val="single"/>
          <w:lang w:eastAsia="zh-CN"/>
        </w:rPr>
        <w:t>where there was still enough, and as good left</w:t>
      </w:r>
      <w:r w:rsidRPr="00D520E6">
        <w:rPr>
          <w:rFonts w:eastAsia="Times New Roman" w:cs="Calibri"/>
          <w:color w:val="000000"/>
          <w:sz w:val="12"/>
          <w:szCs w:val="12"/>
          <w:lang w:eastAsia="zh-CN"/>
        </w:rPr>
        <w:t xml:space="preserve">; and more than the yet unprovided could use. So that, in effect, </w:t>
      </w:r>
      <w:r w:rsidRPr="00D520E6">
        <w:rPr>
          <w:rFonts w:eastAsia="Times New Roman" w:cs="Calibri"/>
          <w:b/>
          <w:bCs/>
          <w:color w:val="000000"/>
          <w:sz w:val="24"/>
          <w:szCs w:val="24"/>
          <w:u w:val="single"/>
          <w:lang w:eastAsia="zh-CN"/>
        </w:rPr>
        <w:t>there was never the less left for others because of [one’s]</w:t>
      </w:r>
      <w:r w:rsidRPr="00D520E6">
        <w:rPr>
          <w:rFonts w:eastAsia="Times New Roman" w:cs="Calibri"/>
          <w:color w:val="000000"/>
          <w:sz w:val="12"/>
          <w:szCs w:val="12"/>
          <w:lang w:eastAsia="zh-CN"/>
        </w:rPr>
        <w:t xml:space="preserve"> his</w:t>
      </w:r>
      <w:r w:rsidRPr="00D520E6">
        <w:rPr>
          <w:rFonts w:eastAsia="Times New Roman" w:cs="Calibri"/>
          <w:b/>
          <w:bCs/>
          <w:color w:val="000000"/>
          <w:sz w:val="24"/>
          <w:szCs w:val="24"/>
          <w:lang w:eastAsia="zh-CN"/>
        </w:rPr>
        <w:t xml:space="preserve"> enclosure for [oneself]</w:t>
      </w:r>
      <w:r w:rsidRPr="00D520E6">
        <w:rPr>
          <w:rFonts w:eastAsia="Times New Roman" w:cs="Calibri"/>
          <w:color w:val="000000"/>
          <w:sz w:val="12"/>
          <w:szCs w:val="12"/>
          <w:lang w:eastAsia="zh-CN"/>
        </w:rPr>
        <w:t xml:space="preserve"> himself: </w:t>
      </w:r>
      <w:r w:rsidRPr="00D520E6">
        <w:rPr>
          <w:rFonts w:eastAsia="Times New Roman" w:cs="Calibri"/>
          <w:b/>
          <w:bCs/>
          <w:color w:val="000000"/>
          <w:sz w:val="24"/>
          <w:szCs w:val="24"/>
          <w:u w:val="single"/>
          <w:lang w:eastAsia="zh-CN"/>
        </w:rPr>
        <w:t>for</w:t>
      </w:r>
      <w:r w:rsidRPr="00D520E6">
        <w:rPr>
          <w:rFonts w:eastAsia="Times New Roman" w:cs="Calibri"/>
          <w:color w:val="000000"/>
          <w:sz w:val="12"/>
          <w:szCs w:val="12"/>
          <w:lang w:eastAsia="zh-CN"/>
        </w:rPr>
        <w:t xml:space="preserve"> he </w:t>
      </w:r>
      <w:r w:rsidRPr="00D520E6">
        <w:rPr>
          <w:rFonts w:eastAsia="Times New Roman" w:cs="Calibri"/>
          <w:b/>
          <w:bCs/>
          <w:color w:val="000000"/>
          <w:sz w:val="24"/>
          <w:szCs w:val="24"/>
          <w:u w:val="single"/>
          <w:lang w:eastAsia="zh-CN"/>
        </w:rPr>
        <w:lastRenderedPageBreak/>
        <w:t>[they] that leave</w:t>
      </w:r>
      <w:r w:rsidRPr="00D520E6">
        <w:rPr>
          <w:rFonts w:eastAsia="Times New Roman" w:cs="Calibri"/>
          <w:color w:val="000000"/>
          <w:sz w:val="12"/>
          <w:szCs w:val="12"/>
          <w:lang w:eastAsia="zh-CN"/>
        </w:rPr>
        <w:t xml:space="preserve">s </w:t>
      </w:r>
      <w:r w:rsidRPr="00D520E6">
        <w:rPr>
          <w:rFonts w:eastAsia="Times New Roman" w:cs="Calibri"/>
          <w:b/>
          <w:bCs/>
          <w:color w:val="000000"/>
          <w:sz w:val="24"/>
          <w:szCs w:val="24"/>
          <w:u w:val="single"/>
          <w:lang w:eastAsia="zh-CN"/>
        </w:rPr>
        <w:t>as much as another can make use of, does as good as take nothing at all</w:t>
      </w:r>
      <w:r w:rsidRPr="00D520E6">
        <w:rPr>
          <w:rFonts w:eastAsia="Times New Roman" w:cs="Calibri"/>
          <w:color w:val="000000"/>
          <w:sz w:val="12"/>
          <w:szCs w:val="12"/>
          <w:lang w:eastAsia="zh-CN"/>
        </w:rPr>
        <w:t>. No body could think himself injured by the drinking of another man, though he took a good draught, who had a whole river of the same water left him to quench his thirst: and the case of land and water, where there is enough of both, is perfectly the same</w:t>
      </w:r>
      <w:r w:rsidRPr="00D520E6">
        <w:rPr>
          <w:rFonts w:eastAsia="Times New Roman" w:cs="Calibri"/>
          <w:b/>
          <w:bCs/>
          <w:color w:val="000000"/>
          <w:sz w:val="24"/>
          <w:szCs w:val="24"/>
          <w:u w:val="single"/>
          <w:lang w:eastAsia="zh-CN"/>
        </w:rPr>
        <w:t>.”</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0"/>
          <w:szCs w:val="20"/>
          <w:lang w:eastAsia="zh-CN"/>
        </w:rPr>
        <w:t>Locke, John. Two Treatises Concerning the Original Extent and End of Civil Government. [Bracketing for gendered language.]</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 </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p>
    <w:p w:rsidR="00D520E6" w:rsidRPr="00D520E6" w:rsidRDefault="00D520E6" w:rsidP="00D520E6">
      <w:pPr>
        <w:spacing w:before="280" w:after="80" w:line="240" w:lineRule="auto"/>
        <w:outlineLvl w:val="3"/>
        <w:rPr>
          <w:rFonts w:ascii="Times New Roman" w:eastAsia="Times New Roman" w:hAnsi="Times New Roman" w:cs="Times New Roman"/>
          <w:b/>
          <w:bCs/>
          <w:sz w:val="24"/>
          <w:szCs w:val="24"/>
          <w:lang w:eastAsia="zh-CN"/>
        </w:rPr>
      </w:pPr>
      <w:r w:rsidRPr="00D520E6">
        <w:rPr>
          <w:rFonts w:eastAsia="Times New Roman" w:cs="Calibri"/>
          <w:b/>
          <w:bCs/>
          <w:color w:val="000000"/>
          <w:sz w:val="24"/>
          <w:szCs w:val="24"/>
          <w:lang w:eastAsia="zh-CN"/>
        </w:rPr>
        <w:t>The Standard is Lockean Libertarianism. van der Vossen explains:</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12"/>
          <w:szCs w:val="12"/>
          <w:lang w:eastAsia="zh-CN"/>
        </w:rPr>
        <w:t xml:space="preserve">Plausible versions of libertarian theory must therefore attempt to strike some balance between the maximally restrictive and maximally permissive views. </w:t>
      </w:r>
      <w:r w:rsidRPr="00D520E6">
        <w:rPr>
          <w:rFonts w:eastAsia="Times New Roman" w:cs="Calibri"/>
          <w:color w:val="000000"/>
          <w:sz w:val="24"/>
          <w:szCs w:val="24"/>
          <w:lang w:eastAsia="zh-CN"/>
        </w:rPr>
        <w:t xml:space="preserve">Consider </w:t>
      </w:r>
      <w:r w:rsidRPr="00D520E6">
        <w:rPr>
          <w:rFonts w:eastAsia="Times New Roman" w:cs="Calibri"/>
          <w:b/>
          <w:bCs/>
          <w:i/>
          <w:iCs/>
          <w:color w:val="000000"/>
          <w:sz w:val="24"/>
          <w:szCs w:val="24"/>
          <w:u w:val="single"/>
          <w:shd w:val="clear" w:color="auto" w:fill="00FFFF"/>
          <w:lang w:eastAsia="zh-CN"/>
        </w:rPr>
        <w:t>Lockean libertarianism</w:t>
      </w:r>
      <w:r w:rsidRPr="00D520E6">
        <w:rPr>
          <w:rFonts w:eastAsia="Times New Roman" w:cs="Calibri"/>
          <w:color w:val="000000"/>
          <w:sz w:val="12"/>
          <w:szCs w:val="12"/>
          <w:lang w:eastAsia="zh-CN"/>
        </w:rPr>
        <w:t xml:space="preserve">, which </w:t>
      </w:r>
      <w:r w:rsidRPr="00D520E6">
        <w:rPr>
          <w:rFonts w:eastAsia="Times New Roman" w:cs="Calibri"/>
          <w:b/>
          <w:bCs/>
          <w:color w:val="000000"/>
          <w:sz w:val="24"/>
          <w:szCs w:val="24"/>
          <w:u w:val="single"/>
          <w:shd w:val="clear" w:color="auto" w:fill="00FFFF"/>
          <w:lang w:eastAsia="zh-CN"/>
        </w:rPr>
        <w:t xml:space="preserve">allows unilateral </w:t>
      </w:r>
      <w:r w:rsidRPr="00D520E6">
        <w:rPr>
          <w:rFonts w:eastAsia="Times New Roman" w:cs="Calibri"/>
          <w:color w:val="000000"/>
          <w:sz w:val="12"/>
          <w:szCs w:val="12"/>
          <w:lang w:eastAsia="zh-CN"/>
        </w:rPr>
        <w:t xml:space="preserve">use and </w:t>
      </w:r>
      <w:r w:rsidRPr="00D520E6">
        <w:rPr>
          <w:rFonts w:eastAsia="Times New Roman" w:cs="Calibri"/>
          <w:b/>
          <w:bCs/>
          <w:color w:val="000000"/>
          <w:sz w:val="24"/>
          <w:szCs w:val="24"/>
          <w:u w:val="single"/>
          <w:shd w:val="clear" w:color="auto" w:fill="00FFFF"/>
          <w:lang w:eastAsia="zh-CN"/>
        </w:rPr>
        <w:t xml:space="preserve">appropriation </w:t>
      </w:r>
      <w:r w:rsidRPr="00D520E6">
        <w:rPr>
          <w:rFonts w:eastAsia="Times New Roman" w:cs="Calibri"/>
          <w:b/>
          <w:bCs/>
          <w:color w:val="000000"/>
          <w:sz w:val="24"/>
          <w:szCs w:val="24"/>
          <w:u w:val="single"/>
          <w:lang w:eastAsia="zh-CN"/>
        </w:rPr>
        <w:t xml:space="preserve">but insists on restrictions at </w:t>
      </w:r>
      <w:r w:rsidRPr="00D520E6">
        <w:rPr>
          <w:rFonts w:eastAsia="Times New Roman" w:cs="Calibri"/>
          <w:color w:val="000000"/>
          <w:sz w:val="24"/>
          <w:szCs w:val="24"/>
          <w:lang w:eastAsia="zh-CN"/>
        </w:rPr>
        <w:t xml:space="preserve">both </w:t>
      </w:r>
      <w:r w:rsidRPr="00D520E6">
        <w:rPr>
          <w:rFonts w:eastAsia="Times New Roman" w:cs="Calibri"/>
          <w:b/>
          <w:bCs/>
          <w:color w:val="000000"/>
          <w:sz w:val="24"/>
          <w:szCs w:val="24"/>
          <w:u w:val="single"/>
          <w:lang w:eastAsia="zh-CN"/>
        </w:rPr>
        <w:t>the stage of appropriation—</w:t>
      </w:r>
      <w:r w:rsidRPr="00D520E6">
        <w:rPr>
          <w:rFonts w:eastAsia="Times New Roman" w:cs="Calibri"/>
          <w:b/>
          <w:bCs/>
          <w:color w:val="000000"/>
          <w:sz w:val="24"/>
          <w:szCs w:val="24"/>
          <w:u w:val="single"/>
          <w:shd w:val="clear" w:color="auto" w:fill="00FFFF"/>
          <w:lang w:eastAsia="zh-CN"/>
        </w:rPr>
        <w:t xml:space="preserve">in the form of the Lockean proviso </w:t>
      </w:r>
      <w:r w:rsidRPr="00D520E6">
        <w:rPr>
          <w:rFonts w:eastAsia="Times New Roman" w:cs="Calibri"/>
          <w:color w:val="000000"/>
          <w:sz w:val="12"/>
          <w:szCs w:val="12"/>
          <w:lang w:eastAsia="zh-CN"/>
        </w:rPr>
        <w:t>that “enough and as good” be left for others</w:t>
      </w:r>
      <w:r w:rsidRPr="00D520E6">
        <w:rPr>
          <w:rFonts w:eastAsia="Times New Roman" w:cs="Calibri"/>
          <w:b/>
          <w:bCs/>
          <w:color w:val="000000"/>
          <w:sz w:val="24"/>
          <w:szCs w:val="24"/>
          <w:u w:val="single"/>
          <w:lang w:eastAsia="zh-CN"/>
        </w:rPr>
        <w:t>—and subsequent possessions—</w:t>
      </w:r>
      <w:r w:rsidRPr="00D520E6">
        <w:rPr>
          <w:rFonts w:eastAsia="Times New Roman" w:cs="Calibri"/>
          <w:b/>
          <w:bCs/>
          <w:color w:val="000000"/>
          <w:sz w:val="24"/>
          <w:szCs w:val="24"/>
          <w:u w:val="single"/>
          <w:shd w:val="clear" w:color="auto" w:fill="00FFFF"/>
          <w:lang w:eastAsia="zh-CN"/>
        </w:rPr>
        <w:t xml:space="preserve">because no one can exclude the needy from </w:t>
      </w:r>
      <w:r w:rsidRPr="00D520E6">
        <w:rPr>
          <w:rFonts w:eastAsia="Times New Roman" w:cs="Calibri"/>
          <w:color w:val="000000"/>
          <w:sz w:val="12"/>
          <w:szCs w:val="12"/>
          <w:lang w:eastAsia="zh-CN"/>
        </w:rPr>
        <w:t xml:space="preserve">one's </w:t>
      </w:r>
      <w:r w:rsidRPr="00D520E6">
        <w:rPr>
          <w:rFonts w:eastAsia="Times New Roman" w:cs="Calibri"/>
          <w:b/>
          <w:bCs/>
          <w:color w:val="000000"/>
          <w:sz w:val="24"/>
          <w:szCs w:val="24"/>
          <w:u w:val="single"/>
          <w:shd w:val="clear" w:color="auto" w:fill="00FFFF"/>
          <w:lang w:eastAsia="zh-CN"/>
        </w:rPr>
        <w:t>property</w:t>
      </w:r>
      <w:r w:rsidRPr="00D520E6">
        <w:rPr>
          <w:rFonts w:eastAsia="Times New Roman" w:cs="Calibri"/>
          <w:b/>
          <w:bCs/>
          <w:color w:val="000000"/>
          <w:sz w:val="24"/>
          <w:szCs w:val="24"/>
          <w:u w:val="single"/>
          <w:lang w:eastAsia="zh-CN"/>
        </w:rPr>
        <w:t xml:space="preserve">. Lockean libertarianism views </w:t>
      </w:r>
      <w:r w:rsidRPr="00D520E6">
        <w:rPr>
          <w:rFonts w:eastAsia="Times New Roman" w:cs="Calibri"/>
          <w:b/>
          <w:bCs/>
          <w:color w:val="000000"/>
          <w:sz w:val="24"/>
          <w:szCs w:val="24"/>
          <w:u w:val="single"/>
          <w:shd w:val="clear" w:color="auto" w:fill="00FFFF"/>
          <w:lang w:eastAsia="zh-CN"/>
        </w:rPr>
        <w:t xml:space="preserve">natural resources as initially unprotected by any property rule </w:t>
      </w:r>
      <w:r w:rsidRPr="00D520E6">
        <w:rPr>
          <w:rFonts w:eastAsia="Times New Roman" w:cs="Calibri"/>
          <w:color w:val="000000"/>
          <w:sz w:val="12"/>
          <w:szCs w:val="12"/>
          <w:lang w:eastAsia="zh-CN"/>
        </w:rPr>
        <w:t xml:space="preserve">(no consent is needed for use or appropriation) </w:t>
      </w:r>
      <w:r w:rsidRPr="00D520E6">
        <w:rPr>
          <w:rFonts w:eastAsia="Times New Roman" w:cs="Calibri"/>
          <w:b/>
          <w:bCs/>
          <w:color w:val="000000"/>
          <w:sz w:val="24"/>
          <w:szCs w:val="24"/>
          <w:u w:val="single"/>
          <w:lang w:eastAsia="zh-CN"/>
        </w:rPr>
        <w:t xml:space="preserve">but as </w:t>
      </w:r>
      <w:r w:rsidRPr="00D520E6">
        <w:rPr>
          <w:rFonts w:eastAsia="Times New Roman" w:cs="Calibri"/>
          <w:b/>
          <w:bCs/>
          <w:color w:val="000000"/>
          <w:sz w:val="24"/>
          <w:szCs w:val="24"/>
          <w:u w:val="single"/>
          <w:shd w:val="clear" w:color="auto" w:fill="00FFFF"/>
          <w:lang w:eastAsia="zh-CN"/>
        </w:rPr>
        <w:t>protected by an ongoing compensation liability rule. Those who use natural resources</w:t>
      </w:r>
      <w:r w:rsidRPr="00D520E6">
        <w:rPr>
          <w:rFonts w:eastAsia="Times New Roman" w:cs="Calibri"/>
          <w:color w:val="000000"/>
          <w:sz w:val="12"/>
          <w:szCs w:val="12"/>
          <w:lang w:eastAsia="zh-CN"/>
        </w:rPr>
        <w:t xml:space="preserve">, or claim rights over them, </w:t>
      </w:r>
      <w:r w:rsidRPr="00D520E6">
        <w:rPr>
          <w:rFonts w:eastAsia="Times New Roman" w:cs="Calibri"/>
          <w:b/>
          <w:bCs/>
          <w:color w:val="000000"/>
          <w:sz w:val="24"/>
          <w:szCs w:val="24"/>
          <w:u w:val="single"/>
          <w:shd w:val="clear" w:color="auto" w:fill="00FFFF"/>
          <w:lang w:eastAsia="zh-CN"/>
        </w:rPr>
        <w:t>owe compensation to others for any wrongful costs imposed.</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0"/>
          <w:szCs w:val="20"/>
          <w:lang w:eastAsia="zh-CN"/>
        </w:rPr>
        <w:t>van der Vossen, Bas, "Libertarianism", The Stanford Encyclopedia of Philosophy (Spring 2019 Edition), Edward N. Zalta (ed.), URL = &lt;https://plato.stanford.edu/archives/spr2019/entries/libertarianism/&gt;.</w:t>
      </w:r>
    </w:p>
    <w:p w:rsidR="00D520E6" w:rsidRPr="00D520E6" w:rsidRDefault="00D520E6" w:rsidP="00D520E6">
      <w:pPr>
        <w:spacing w:after="240" w:line="240" w:lineRule="auto"/>
        <w:rPr>
          <w:rFonts w:ascii="Times New Roman" w:eastAsia="Times New Roman" w:hAnsi="Times New Roman" w:cs="Times New Roman"/>
          <w:sz w:val="24"/>
          <w:szCs w:val="24"/>
          <w:lang w:eastAsia="zh-CN"/>
        </w:rPr>
      </w:pP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Prefer additionally –</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Actor spec:</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a. The aff framework defines ethics in context of both the state and the individual – other theories pigeonhole ideology to one or the other but don’t concern how they interact. i.e. Kantianism only defines obligations of individuals, and utilitarianism defines the state’s role as a policymaker, but the aff explains the federal role in individual life, and the individual obligation in relation to the commons. </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b. Performativity: individuals have certain natural rights that must be met in order to access the space</w:t>
      </w:r>
      <w:r w:rsidRPr="00D520E6">
        <w:rPr>
          <w:rFonts w:ascii="Times New Roman" w:eastAsia="Times New Roman" w:hAnsi="Times New Roman" w:cs="Times New Roman"/>
          <w:color w:val="000000"/>
          <w:lang w:eastAsia="zh-CN"/>
        </w:rPr>
        <w:t xml:space="preserve"> </w:t>
      </w:r>
      <w:r w:rsidRPr="00D520E6">
        <w:rPr>
          <w:rFonts w:ascii="Times New Roman" w:eastAsia="Times New Roman" w:hAnsi="Times New Roman" w:cs="Times New Roman"/>
          <w:b/>
          <w:bCs/>
          <w:color w:val="000000"/>
          <w:lang w:eastAsia="zh-CN"/>
        </w:rPr>
        <w:t>Hoppe</w:t>
      </w:r>
      <w:r w:rsidRPr="00D520E6">
        <w:rPr>
          <w:rFonts w:ascii="Times New Roman" w:eastAsia="Times New Roman" w:hAnsi="Times New Roman" w:cs="Times New Roman"/>
          <w:color w:val="000000"/>
          <w:lang w:eastAsia="zh-CN"/>
        </w:rPr>
        <w:t>:</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Times New Roman" w:eastAsia="Times New Roman" w:hAnsi="Times New Roman" w:cs="Times New Roman"/>
          <w:b/>
          <w:bCs/>
          <w:color w:val="000000"/>
          <w:lang w:eastAsia="zh-CN"/>
        </w:rPr>
        <w:t>“</w:t>
      </w:r>
      <w:r w:rsidRPr="00D520E6">
        <w:rPr>
          <w:rFonts w:ascii="Times New Roman" w:eastAsia="Times New Roman" w:hAnsi="Times New Roman" w:cs="Times New Roman"/>
          <w:b/>
          <w:bCs/>
          <w:color w:val="000000"/>
          <w:u w:val="single"/>
          <w:lang w:eastAsia="zh-CN"/>
        </w:rPr>
        <w:t>Argumentation does not consist of free-floating propositions but is a form of action requiring the employment of scarce means</w:t>
      </w:r>
      <w:r w:rsidRPr="00D520E6">
        <w:rPr>
          <w:rFonts w:ascii="Times New Roman" w:eastAsia="Times New Roman" w:hAnsi="Times New Roman" w:cs="Times New Roman"/>
          <w:b/>
          <w:bCs/>
          <w:color w:val="000000"/>
          <w:sz w:val="12"/>
          <w:szCs w:val="12"/>
          <w:lang w:eastAsia="zh-CN"/>
        </w:rPr>
        <w:t>;</w:t>
      </w:r>
      <w:r w:rsidRPr="00D520E6">
        <w:rPr>
          <w:rFonts w:ascii="Times New Roman" w:eastAsia="Times New Roman" w:hAnsi="Times New Roman" w:cs="Times New Roman"/>
          <w:color w:val="000000"/>
          <w:sz w:val="12"/>
          <w:szCs w:val="12"/>
          <w:lang w:eastAsia="zh-CN"/>
        </w:rPr>
        <w:t xml:space="preserve"> and that the means which a person demonstrates as preferring by engaging in propositional exchanges are those of private property. For one thing, </w:t>
      </w:r>
      <w:r w:rsidRPr="00D520E6">
        <w:rPr>
          <w:rFonts w:ascii="Times New Roman" w:eastAsia="Times New Roman" w:hAnsi="Times New Roman" w:cs="Times New Roman"/>
          <w:b/>
          <w:bCs/>
          <w:color w:val="000000"/>
          <w:u w:val="single"/>
          <w:lang w:eastAsia="zh-CN"/>
        </w:rPr>
        <w:t>[N]o one could</w:t>
      </w:r>
      <w:r w:rsidRPr="00D520E6">
        <w:rPr>
          <w:rFonts w:ascii="Times New Roman" w:eastAsia="Times New Roman" w:hAnsi="Times New Roman" w:cs="Times New Roman"/>
          <w:color w:val="000000"/>
          <w:sz w:val="12"/>
          <w:szCs w:val="12"/>
          <w:lang w:eastAsia="zh-CN"/>
        </w:rPr>
        <w:t xml:space="preserve"> possibly </w:t>
      </w:r>
      <w:r w:rsidRPr="00D520E6">
        <w:rPr>
          <w:rFonts w:ascii="Times New Roman" w:eastAsia="Times New Roman" w:hAnsi="Times New Roman" w:cs="Times New Roman"/>
          <w:b/>
          <w:bCs/>
          <w:color w:val="000000"/>
          <w:u w:val="single"/>
          <w:lang w:eastAsia="zh-CN"/>
        </w:rPr>
        <w:t>propose anything</w:t>
      </w:r>
      <w:r w:rsidRPr="00D520E6">
        <w:rPr>
          <w:rFonts w:ascii="Times New Roman" w:eastAsia="Times New Roman" w:hAnsi="Times New Roman" w:cs="Times New Roman"/>
          <w:color w:val="000000"/>
          <w:sz w:val="12"/>
          <w:szCs w:val="12"/>
          <w:lang w:eastAsia="zh-CN"/>
        </w:rPr>
        <w:t xml:space="preserve">, and no one could become convinced of any proposition by argumentative means, </w:t>
      </w:r>
      <w:r w:rsidRPr="00D520E6">
        <w:rPr>
          <w:rFonts w:ascii="Times New Roman" w:eastAsia="Times New Roman" w:hAnsi="Times New Roman" w:cs="Times New Roman"/>
          <w:b/>
          <w:bCs/>
          <w:color w:val="000000"/>
          <w:u w:val="single"/>
          <w:lang w:eastAsia="zh-CN"/>
        </w:rPr>
        <w:t>if a person’s right to make exclusive use of [their] physical body were not</w:t>
      </w:r>
      <w:r w:rsidRPr="00D520E6">
        <w:rPr>
          <w:rFonts w:ascii="Times New Roman" w:eastAsia="Times New Roman" w:hAnsi="Times New Roman" w:cs="Times New Roman"/>
          <w:color w:val="000000"/>
          <w:sz w:val="12"/>
          <w:szCs w:val="12"/>
          <w:lang w:eastAsia="zh-CN"/>
        </w:rPr>
        <w:t xml:space="preserve"> already </w:t>
      </w:r>
      <w:r w:rsidRPr="00D520E6">
        <w:rPr>
          <w:rFonts w:ascii="Times New Roman" w:eastAsia="Times New Roman" w:hAnsi="Times New Roman" w:cs="Times New Roman"/>
          <w:b/>
          <w:bCs/>
          <w:color w:val="000000"/>
          <w:u w:val="single"/>
          <w:lang w:eastAsia="zh-CN"/>
        </w:rPr>
        <w:t>presupposed. [This]</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color w:val="000000"/>
          <w:sz w:val="10"/>
          <w:szCs w:val="10"/>
          <w:lang w:eastAsia="zh-CN"/>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b/>
          <w:bCs/>
          <w:color w:val="000000"/>
          <w:u w:val="single"/>
          <w:lang w:eastAsia="zh-CN"/>
        </w:rPr>
        <w:t>must be</w:t>
      </w:r>
      <w:r w:rsidRPr="00D520E6">
        <w:rPr>
          <w:rFonts w:ascii="Times New Roman" w:eastAsia="Times New Roman" w:hAnsi="Times New Roman" w:cs="Times New Roman"/>
          <w:color w:val="000000"/>
          <w:sz w:val="12"/>
          <w:szCs w:val="12"/>
          <w:lang w:eastAsia="zh-CN"/>
        </w:rPr>
        <w:t xml:space="preserve"> said to be</w:t>
      </w:r>
      <w:r w:rsidRPr="00D520E6">
        <w:rPr>
          <w:rFonts w:ascii="Times New Roman" w:eastAsia="Times New Roman" w:hAnsi="Times New Roman" w:cs="Times New Roman"/>
          <w:b/>
          <w:bCs/>
          <w:color w:val="000000"/>
          <w:sz w:val="12"/>
          <w:szCs w:val="12"/>
          <w:lang w:eastAsia="zh-CN"/>
        </w:rPr>
        <w:t xml:space="preserve"> </w:t>
      </w:r>
      <w:r w:rsidRPr="00D520E6">
        <w:rPr>
          <w:rFonts w:ascii="Times New Roman" w:eastAsia="Times New Roman" w:hAnsi="Times New Roman" w:cs="Times New Roman"/>
          <w:b/>
          <w:bCs/>
          <w:color w:val="000000"/>
          <w:u w:val="single"/>
          <w:lang w:eastAsia="zh-CN"/>
        </w:rPr>
        <w:t xml:space="preserve">justified </w:t>
      </w:r>
      <w:r w:rsidRPr="00D520E6">
        <w:rPr>
          <w:rFonts w:ascii="Times New Roman" w:eastAsia="Times New Roman" w:hAnsi="Times New Roman" w:cs="Times New Roman"/>
          <w:b/>
          <w:bCs/>
          <w:i/>
          <w:iCs/>
          <w:color w:val="000000"/>
          <w:u w:val="single"/>
          <w:lang w:eastAsia="zh-CN"/>
        </w:rPr>
        <w:t>a priori</w:t>
      </w:r>
      <w:r w:rsidRPr="00D520E6">
        <w:rPr>
          <w:rFonts w:ascii="Times New Roman" w:eastAsia="Times New Roman" w:hAnsi="Times New Roman" w:cs="Times New Roman"/>
          <w:b/>
          <w:bCs/>
          <w:color w:val="000000"/>
          <w:u w:val="single"/>
          <w:lang w:eastAsia="zh-CN"/>
        </w:rPr>
        <w:t>, for</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color w:val="000000"/>
          <w:sz w:val="10"/>
          <w:szCs w:val="10"/>
          <w:lang w:eastAsia="zh-CN"/>
        </w:rPr>
        <w:t>anyone who tried to justify</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b/>
          <w:bCs/>
          <w:color w:val="000000"/>
          <w:u w:val="single"/>
          <w:lang w:eastAsia="zh-CN"/>
        </w:rPr>
        <w:t>any norm</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color w:val="000000"/>
          <w:sz w:val="10"/>
          <w:szCs w:val="10"/>
          <w:lang w:eastAsia="zh-CN"/>
        </w:rPr>
        <w:t>whatsoever would already have to</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b/>
          <w:bCs/>
          <w:color w:val="000000"/>
          <w:u w:val="single"/>
          <w:lang w:eastAsia="zh-CN"/>
        </w:rPr>
        <w:t>presuppose[s]</w:t>
      </w:r>
      <w:r w:rsidRPr="00D520E6">
        <w:rPr>
          <w:rFonts w:ascii="Times New Roman" w:eastAsia="Times New Roman" w:hAnsi="Times New Roman" w:cs="Times New Roman"/>
          <w:color w:val="000000"/>
          <w:sz w:val="12"/>
          <w:szCs w:val="12"/>
          <w:lang w:eastAsia="zh-CN"/>
        </w:rPr>
        <w:t xml:space="preserve"> the exclusive right of control over his body as a valid norm </w:t>
      </w:r>
      <w:r w:rsidRPr="00D520E6">
        <w:rPr>
          <w:rFonts w:ascii="Times New Roman" w:eastAsia="Times New Roman" w:hAnsi="Times New Roman" w:cs="Times New Roman"/>
          <w:b/>
          <w:bCs/>
          <w:color w:val="000000"/>
          <w:u w:val="single"/>
          <w:lang w:eastAsia="zh-CN"/>
        </w:rPr>
        <w:t>[it].</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color w:val="000000"/>
          <w:sz w:val="10"/>
          <w:szCs w:val="10"/>
          <w:lang w:eastAsia="zh-CN"/>
        </w:rPr>
        <w:t xml:space="preserve">simply in order o say, ‘I propose such and such.’ </w:t>
      </w:r>
      <w:r w:rsidRPr="00D520E6">
        <w:rPr>
          <w:rFonts w:ascii="Times New Roman" w:eastAsia="Times New Roman" w:hAnsi="Times New Roman" w:cs="Times New Roman"/>
          <w:b/>
          <w:bCs/>
          <w:color w:val="000000"/>
          <w:u w:val="single"/>
          <w:lang w:eastAsia="zh-CN"/>
        </w:rPr>
        <w:t>Anyone disputing [this]</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color w:val="000000"/>
          <w:sz w:val="10"/>
          <w:szCs w:val="10"/>
          <w:lang w:eastAsia="zh-CN"/>
        </w:rPr>
        <w:t>such a</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b/>
          <w:bCs/>
          <w:color w:val="000000"/>
          <w:u w:val="single"/>
          <w:lang w:eastAsia="zh-CN"/>
        </w:rPr>
        <w:t>right would [commit]</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color w:val="000000"/>
          <w:sz w:val="10"/>
          <w:szCs w:val="10"/>
          <w:lang w:eastAsia="zh-CN"/>
        </w:rPr>
        <w:t>become caught up in</w:t>
      </w:r>
      <w:r w:rsidRPr="00D520E6">
        <w:rPr>
          <w:rFonts w:ascii="Times New Roman" w:eastAsia="Times New Roman" w:hAnsi="Times New Roman" w:cs="Times New Roman"/>
          <w:color w:val="000000"/>
          <w:u w:val="single"/>
          <w:lang w:eastAsia="zh-CN"/>
        </w:rPr>
        <w:t xml:space="preserve"> </w:t>
      </w:r>
      <w:r w:rsidRPr="00D520E6">
        <w:rPr>
          <w:rFonts w:ascii="Times New Roman" w:eastAsia="Times New Roman" w:hAnsi="Times New Roman" w:cs="Times New Roman"/>
          <w:b/>
          <w:bCs/>
          <w:color w:val="000000"/>
          <w:u w:val="single"/>
          <w:lang w:eastAsia="zh-CN"/>
        </w:rPr>
        <w:t>a practical contradiction</w:t>
      </w:r>
      <w:r w:rsidRPr="00D520E6">
        <w:rPr>
          <w:rFonts w:ascii="Times New Roman" w:eastAsia="Times New Roman" w:hAnsi="Times New Roman" w:cs="Times New Roman"/>
          <w:color w:val="000000"/>
          <w:sz w:val="12"/>
          <w:szCs w:val="12"/>
          <w:lang w:eastAsia="zh-CN"/>
        </w:rPr>
        <w:t xml:space="preserve"> since arguing so would already imply acceptance of the very norm which he was disputing.</w:t>
      </w:r>
      <w:r w:rsidRPr="00D520E6">
        <w:rPr>
          <w:rFonts w:ascii="Times New Roman" w:eastAsia="Times New Roman" w:hAnsi="Times New Roman" w:cs="Times New Roman"/>
          <w:b/>
          <w:bCs/>
          <w:color w:val="000000"/>
          <w:u w:val="single"/>
          <w:lang w:eastAsia="zh-CN"/>
        </w:rPr>
        <w:t>”</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Times New Roman" w:eastAsia="Times New Roman" w:hAnsi="Times New Roman" w:cs="Times New Roman"/>
          <w:color w:val="000000"/>
          <w:sz w:val="18"/>
          <w:szCs w:val="18"/>
          <w:lang w:eastAsia="zh-CN"/>
        </w:rPr>
        <w:t xml:space="preserve">Hoppe, Hans-Hermann. </w:t>
      </w:r>
      <w:r w:rsidRPr="00D520E6">
        <w:rPr>
          <w:rFonts w:ascii="Times New Roman" w:eastAsia="Times New Roman" w:hAnsi="Times New Roman" w:cs="Times New Roman"/>
          <w:i/>
          <w:iCs/>
          <w:color w:val="000000"/>
          <w:sz w:val="18"/>
          <w:szCs w:val="18"/>
          <w:lang w:eastAsia="zh-CN"/>
        </w:rPr>
        <w:t xml:space="preserve">The Economics and Ethics of Private Property, </w:t>
      </w:r>
      <w:r w:rsidRPr="00D520E6">
        <w:rPr>
          <w:rFonts w:ascii="Times New Roman" w:eastAsia="Times New Roman" w:hAnsi="Times New Roman" w:cs="Times New Roman"/>
          <w:color w:val="000000"/>
          <w:sz w:val="18"/>
          <w:szCs w:val="18"/>
          <w:lang w:eastAsia="zh-CN"/>
        </w:rPr>
        <w:t>p. 334.</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p>
    <w:p w:rsidR="00D520E6" w:rsidRPr="00D520E6" w:rsidRDefault="00D520E6" w:rsidP="00D520E6">
      <w:pPr>
        <w:spacing w:before="280" w:after="80" w:line="240" w:lineRule="auto"/>
        <w:outlineLvl w:val="3"/>
        <w:rPr>
          <w:rFonts w:ascii="Times New Roman" w:eastAsia="Times New Roman" w:hAnsi="Times New Roman" w:cs="Times New Roman"/>
          <w:b/>
          <w:bCs/>
          <w:sz w:val="24"/>
          <w:szCs w:val="24"/>
          <w:lang w:eastAsia="zh-CN"/>
        </w:rPr>
      </w:pPr>
      <w:r w:rsidRPr="00D520E6">
        <w:rPr>
          <w:rFonts w:eastAsia="Times New Roman" w:cs="Calibri"/>
          <w:color w:val="000000"/>
          <w:sz w:val="24"/>
          <w:szCs w:val="24"/>
          <w:lang w:eastAsia="zh-CN"/>
        </w:rPr>
        <w:t>THIS OUTWEIGHS EVERYTHING BECAUSE IF YOU DIDN’T HAVE THESE NATURAL RIGHTS YOU WOULDN’T BE ABLE TO DEBATE IN THE FIRST PLACE, SO case can weigh against theory and Ks.</w:t>
      </w:r>
    </w:p>
    <w:p w:rsidR="00D520E6" w:rsidRPr="00D520E6" w:rsidRDefault="00D520E6" w:rsidP="00D520E6">
      <w:pPr>
        <w:spacing w:before="280" w:after="80" w:line="240" w:lineRule="auto"/>
        <w:outlineLvl w:val="3"/>
        <w:rPr>
          <w:rFonts w:ascii="Times New Roman" w:eastAsia="Times New Roman" w:hAnsi="Times New Roman" w:cs="Times New Roman"/>
          <w:b/>
          <w:bCs/>
          <w:sz w:val="24"/>
          <w:szCs w:val="24"/>
          <w:lang w:eastAsia="zh-CN"/>
        </w:rPr>
      </w:pPr>
      <w:r w:rsidRPr="00D520E6">
        <w:rPr>
          <w:rFonts w:eastAsia="Times New Roman" w:cs="Calibri"/>
          <w:color w:val="000000"/>
          <w:sz w:val="24"/>
          <w:szCs w:val="24"/>
          <w:lang w:eastAsia="zh-CN"/>
        </w:rPr>
        <w:lastRenderedPageBreak/>
        <w:t>c. Motivation—only a framework that guides state action with individual internal motivations can be good insofar as we can account for both state and individual action when it comes to access to the commons</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Arial" w:eastAsia="Times New Roman" w:hAnsi="Arial" w:cs="Arial"/>
          <w:color w:val="000000"/>
          <w:lang w:eastAsia="zh-CN"/>
        </w:rPr>
        <w:t>AND under Lockean Proviso we care about the structure of discourse and action, not its consequences. Therefore, intentions outweigh consequences.</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Arial" w:eastAsia="Times New Roman" w:hAnsi="Arial" w:cs="Arial"/>
          <w:color w:val="000000"/>
          <w:lang w:eastAsia="zh-CN"/>
        </w:rPr>
        <w:t>1) Action theory: Actions are defined by their intents, so you can’t evaluate the action before the intent. For example if I drink I must raise the glass to my lips and swallow, having infinite constituent parts. The only way to judge the topical action is by looking to intent.</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Arial" w:eastAsia="Times New Roman" w:hAnsi="Arial" w:cs="Arial"/>
          <w:color w:val="000000"/>
          <w:lang w:eastAsia="zh-CN"/>
        </w:rPr>
        <w:t>2)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Arial" w:eastAsia="Times New Roman" w:hAnsi="Arial" w:cs="Arial"/>
          <w:color w:val="000000"/>
          <w:lang w:eastAsia="zh-CN"/>
        </w:rPr>
        <w:t>3) Consequentialism kinda fails a) induction – the past is not a reliable predictor of the future and we can’t use induction to prove induction because that would be circular b) they cascade – each consequence has another consequence and is infinitely regressive. Any brightline they set would be arbitrary and self-serving and c) aggregation – can’t compare 5 headaches vs 1 migraine </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bookmarkStart w:id="0" w:name="_GoBack"/>
      <w:bookmarkEnd w:id="0"/>
    </w:p>
    <w:p w:rsidR="00D520E6" w:rsidRPr="00D520E6" w:rsidRDefault="00D520E6" w:rsidP="00D520E6">
      <w:pPr>
        <w:spacing w:after="0" w:line="240" w:lineRule="auto"/>
        <w:rPr>
          <w:rFonts w:ascii="Times New Roman" w:eastAsia="Times New Roman" w:hAnsi="Times New Roman" w:cs="Times New Roman"/>
          <w:sz w:val="24"/>
          <w:szCs w:val="24"/>
          <w:lang w:eastAsia="zh-CN"/>
        </w:rPr>
      </w:pP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Times New Roman" w:eastAsia="Times New Roman" w:hAnsi="Times New Roman" w:cs="Times New Roman"/>
          <w:color w:val="000000"/>
          <w:sz w:val="24"/>
          <w:szCs w:val="24"/>
          <w:lang w:eastAsia="zh-CN"/>
        </w:rPr>
        <w:t>Interpretation: the neg must not contest the aff framework, read arguments that contest the ethical validity of the aff standard, or read an alternative framework provided that the aff standard is consistency with Lockean Libertarianism. Strat skew – neg is reactive and can up-layer the aff on moral frameworks, procedurals, and discursive arguments – AFC levels the playing field by forcing the neg to commit to the aff on substance, which ensures the AC matters. Procedural fairness is a voter and outweighs: Sequencing- unfair norms exacerbate structural skews; small school teams and minorities would leave debate if it was procedurally unfair. CI and DTD on 1AC theory – otherwise the 1nc can sandbag which wrecks deterrence No RVI on 1ac theory that has a pre-emptive violation--they would have 7 minutes to answer a minute-long shell and the debate would end right there-- the entire 1ac cant be the shell because then they could just choose not to violate it</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I AFFIRM WHOLE REZ, CX CHECKS TO PREVENT FRIV T DEBATES, and CP’s n PIC’s affirm cuz they don’t disprove my general thesis</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Now affirm,</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b/>
          <w:bCs/>
          <w:color w:val="000000"/>
          <w:sz w:val="26"/>
          <w:szCs w:val="26"/>
          <w:lang w:eastAsia="zh-CN"/>
        </w:rPr>
        <w:t>Intellectual property protections exclude others from the information commons, Tavani:</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12"/>
          <w:szCs w:val="12"/>
          <w:lang w:eastAsia="zh-CN"/>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sidRPr="00D520E6">
        <w:rPr>
          <w:rFonts w:eastAsia="Times New Roman" w:cs="Calibri"/>
          <w:b/>
          <w:bCs/>
          <w:color w:val="000000"/>
          <w:sz w:val="24"/>
          <w:szCs w:val="24"/>
          <w:u w:val="single"/>
          <w:lang w:eastAsia="zh-CN"/>
        </w:rPr>
        <w:t>IPRs have been granted not only for the production of intellectual objects but also for the development of certain kinds of methods used to access those objects</w:t>
      </w:r>
      <w:r w:rsidRPr="00D520E6">
        <w:rPr>
          <w:rFonts w:eastAsia="Times New Roman" w:cs="Calibri"/>
          <w:color w:val="000000"/>
          <w:sz w:val="12"/>
          <w:szCs w:val="12"/>
          <w:lang w:eastAsia="zh-CN"/>
        </w:rPr>
        <w:t xml:space="preserve">. Additionally, </w:t>
      </w:r>
      <w:r w:rsidRPr="00D520E6">
        <w:rPr>
          <w:rFonts w:eastAsia="Times New Roman" w:cs="Calibri"/>
          <w:b/>
          <w:bCs/>
          <w:color w:val="000000"/>
          <w:sz w:val="24"/>
          <w:szCs w:val="24"/>
          <w:u w:val="single"/>
          <w:lang w:eastAsia="zh-CN"/>
        </w:rPr>
        <w:t>IPRs that are granted for these purposes can result in restricting one’s ability to access and use information</w:t>
      </w:r>
      <w:r w:rsidRPr="00D520E6">
        <w:rPr>
          <w:rFonts w:eastAsia="Times New Roman" w:cs="Calibri"/>
          <w:color w:val="000000"/>
          <w:sz w:val="12"/>
          <w:szCs w:val="12"/>
          <w:lang w:eastAsia="zh-CN"/>
        </w:rPr>
        <w:t>, in the same way that fencing off sections of the physical commons resulted in individuals being denied access to tangible objects such as acorns and apples.20 </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12"/>
          <w:szCs w:val="12"/>
          <w:lang w:eastAsia="zh-CN"/>
        </w:rPr>
        <w:t xml:space="preserve">Many advocates for IPRs believe that the methods used to access digitized information are among the kinds of things that deserve legal protection.21 However, critics point out that </w:t>
      </w:r>
      <w:r w:rsidRPr="00D520E6">
        <w:rPr>
          <w:rFonts w:eastAsia="Times New Roman" w:cs="Calibri"/>
          <w:color w:val="000000"/>
          <w:sz w:val="10"/>
          <w:szCs w:val="10"/>
          <w:lang w:eastAsia="zh-CN"/>
        </w:rPr>
        <w:t xml:space="preserve">granting this kind of protection has already resulted in ordinary individuals being denied access to information that had previously been available to them. In this </w:t>
      </w:r>
      <w:r w:rsidRPr="00D520E6">
        <w:rPr>
          <w:rFonts w:eastAsia="Times New Roman" w:cs="Calibri"/>
          <w:color w:val="000000"/>
          <w:sz w:val="12"/>
          <w:szCs w:val="12"/>
          <w:lang w:eastAsia="zh-CN"/>
        </w:rPr>
        <w:t xml:space="preserve">sense, then, </w:t>
      </w:r>
      <w:r w:rsidRPr="00D520E6">
        <w:rPr>
          <w:rFonts w:eastAsia="Times New Roman" w:cs="Calibri"/>
          <w:b/>
          <w:bCs/>
          <w:color w:val="000000"/>
          <w:sz w:val="24"/>
          <w:szCs w:val="24"/>
          <w:u w:val="single"/>
          <w:lang w:eastAsia="zh-CN"/>
        </w:rPr>
        <w:t xml:space="preserve">the information commons </w:t>
      </w:r>
      <w:r w:rsidRPr="00D520E6">
        <w:rPr>
          <w:rFonts w:eastAsia="Times New Roman" w:cs="Calibri"/>
          <w:color w:val="000000"/>
          <w:sz w:val="12"/>
          <w:szCs w:val="12"/>
          <w:lang w:eastAsia="zh-CN"/>
        </w:rPr>
        <w:t xml:space="preserve">(like the physical commons in England during the 17th and 18th centuries) </w:t>
      </w:r>
      <w:r w:rsidRPr="00D520E6">
        <w:rPr>
          <w:rFonts w:eastAsia="Times New Roman" w:cs="Calibri"/>
          <w:b/>
          <w:bCs/>
          <w:color w:val="000000"/>
          <w:sz w:val="24"/>
          <w:szCs w:val="24"/>
          <w:u w:val="single"/>
          <w:lang w:eastAsia="zh-CN"/>
        </w:rPr>
        <w:t xml:space="preserve">is subject to erosion; and it can be eroded even if </w:t>
      </w:r>
      <w:r w:rsidRPr="00D520E6">
        <w:rPr>
          <w:rFonts w:eastAsia="Times New Roman" w:cs="Calibri"/>
          <w:color w:val="000000"/>
          <w:sz w:val="12"/>
          <w:szCs w:val="12"/>
          <w:lang w:eastAsia="zh-CN"/>
        </w:rPr>
        <w:t xml:space="preserve">countless </w:t>
      </w:r>
      <w:r w:rsidRPr="00D520E6">
        <w:rPr>
          <w:rFonts w:eastAsia="Times New Roman" w:cs="Calibri"/>
          <w:b/>
          <w:bCs/>
          <w:color w:val="000000"/>
          <w:sz w:val="24"/>
          <w:szCs w:val="24"/>
          <w:u w:val="single"/>
          <w:lang w:eastAsia="zh-CN"/>
        </w:rPr>
        <w:t>new intellectual objects are produced</w:t>
      </w:r>
      <w:r w:rsidRPr="00D520E6">
        <w:rPr>
          <w:rFonts w:eastAsia="Times New Roman" w:cs="Calibri"/>
          <w:color w:val="000000"/>
          <w:sz w:val="12"/>
          <w:szCs w:val="12"/>
          <w:lang w:eastAsia="zh-CN"/>
        </w:rPr>
        <w:t>. Because the current threat to the information commons is analogous in relevant respects to the threat posed to the physical commons in Locke’s time, looking to Locke’s property theory for possible guidance would not seem unreasonable.</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0"/>
          <w:szCs w:val="20"/>
          <w:lang w:eastAsia="zh-CN"/>
        </w:rPr>
        <w:lastRenderedPageBreak/>
        <w:t>Tavani, Herman T. "Locke, intellectual property rights, and the information commons." Ethics and Information Technology 7.2 (2005): 87-97.</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eastAsia="Times New Roman" w:cs="Calibri"/>
          <w:color w:val="000000"/>
          <w:sz w:val="24"/>
          <w:szCs w:val="24"/>
          <w:lang w:eastAsia="zh-CN"/>
        </w:rPr>
        <w:t>This affirms under the Lockean proviso: the information commons being cut off for other people does not leave “enough and as good as” for others because of the way it is eroded.</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Arial" w:eastAsia="Times New Roman" w:hAnsi="Arial" w:cs="Arial"/>
          <w:b/>
          <w:bCs/>
          <w:color w:val="000000"/>
          <w:lang w:eastAsia="zh-CN"/>
        </w:rPr>
        <w:t>F - is for Friends who do stuff together</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Arial" w:eastAsia="Times New Roman" w:hAnsi="Arial" w:cs="Arial"/>
          <w:b/>
          <w:bCs/>
          <w:color w:val="000000"/>
          <w:lang w:eastAsia="zh-CN"/>
        </w:rPr>
        <w:t>U - is for Underview</w:t>
      </w:r>
    </w:p>
    <w:p w:rsidR="00D520E6" w:rsidRPr="00D520E6" w:rsidRDefault="00D520E6" w:rsidP="00D520E6">
      <w:pPr>
        <w:spacing w:after="0" w:line="240" w:lineRule="auto"/>
        <w:rPr>
          <w:rFonts w:ascii="Times New Roman" w:eastAsia="Times New Roman" w:hAnsi="Times New Roman" w:cs="Times New Roman"/>
          <w:sz w:val="24"/>
          <w:szCs w:val="24"/>
          <w:lang w:eastAsia="zh-CN"/>
        </w:rPr>
      </w:pPr>
      <w:r w:rsidRPr="00D520E6">
        <w:rPr>
          <w:rFonts w:ascii="Arial" w:eastAsia="Times New Roman" w:hAnsi="Arial" w:cs="Arial"/>
          <w:b/>
          <w:bCs/>
          <w:color w:val="000000"/>
          <w:lang w:eastAsia="zh-CN"/>
        </w:rPr>
        <w:t>N - is for aNyone and aNywhere at all down here in the deep blue sea :music:</w:t>
      </w:r>
    </w:p>
    <w:p w:rsidR="00D520E6" w:rsidRPr="00D520E6" w:rsidRDefault="00D520E6" w:rsidP="00D520E6">
      <w:pPr>
        <w:numPr>
          <w:ilvl w:val="0"/>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The ROTB is TT -</w:t>
      </w:r>
    </w:p>
    <w:p w:rsidR="00D520E6" w:rsidRPr="00EA5FDF" w:rsidRDefault="00D520E6" w:rsidP="00D520E6">
      <w:pPr>
        <w:pStyle w:val="ListParagraph"/>
        <w:numPr>
          <w:ilvl w:val="1"/>
          <w:numId w:val="31"/>
        </w:numPr>
        <w:spacing w:after="0" w:line="240" w:lineRule="auto"/>
        <w:rPr>
          <w:rFonts w:ascii="Times New Roman" w:eastAsia="Times New Roman" w:hAnsi="Times New Roman" w:cs="Times New Roman"/>
          <w:sz w:val="24"/>
          <w:szCs w:val="24"/>
          <w:lang w:eastAsia="zh-CN"/>
        </w:rPr>
      </w:pPr>
      <w:r w:rsidRPr="00EA5FDF">
        <w:rPr>
          <w:rFonts w:ascii="Arial" w:eastAsia="Times New Roman" w:hAnsi="Arial" w:cs="Arial"/>
          <w:i/>
          <w:iCs/>
          <w:color w:val="000000"/>
          <w:lang w:eastAsia="zh-CN"/>
        </w:rPr>
        <w:t>Isomorphism: alternative RTBs aren’t binary win/loss, and thus cannot function in debate </w:t>
      </w:r>
    </w:p>
    <w:p w:rsidR="00D520E6" w:rsidRPr="00EA5FDF" w:rsidRDefault="00D520E6" w:rsidP="00D520E6">
      <w:pPr>
        <w:pStyle w:val="ListParagraph"/>
        <w:numPr>
          <w:ilvl w:val="1"/>
          <w:numId w:val="31"/>
        </w:numPr>
        <w:spacing w:after="0" w:line="240" w:lineRule="auto"/>
        <w:rPr>
          <w:rFonts w:ascii="Times New Roman" w:eastAsia="Times New Roman" w:hAnsi="Times New Roman" w:cs="Times New Roman"/>
          <w:sz w:val="24"/>
          <w:szCs w:val="24"/>
          <w:lang w:eastAsia="zh-CN"/>
        </w:rPr>
      </w:pPr>
      <w:r w:rsidRPr="00EA5FDF">
        <w:rPr>
          <w:rFonts w:ascii="Arial" w:eastAsia="Times New Roman" w:hAnsi="Arial" w:cs="Arial"/>
          <w:i/>
          <w:iCs/>
          <w:color w:val="000000"/>
          <w:lang w:eastAsia="zh-CN"/>
        </w:rPr>
        <w:t>Constitutivism: the ballot and tab software presents decisions as aff/neg, not who best achieves some good value. Also, “affirm” is “To state that is true” [1] and negate is “to deny the existence or truth of”, which independently proves truth testing.</w:t>
      </w:r>
    </w:p>
    <w:p w:rsidR="00D520E6" w:rsidRPr="00EA5FDF" w:rsidRDefault="00D520E6" w:rsidP="00D520E6">
      <w:pPr>
        <w:pStyle w:val="ListParagraph"/>
        <w:numPr>
          <w:ilvl w:val="1"/>
          <w:numId w:val="31"/>
        </w:numPr>
        <w:spacing w:after="0" w:line="240" w:lineRule="auto"/>
        <w:rPr>
          <w:rFonts w:ascii="Times New Roman" w:eastAsia="Times New Roman" w:hAnsi="Times New Roman" w:cs="Times New Roman"/>
          <w:sz w:val="24"/>
          <w:szCs w:val="24"/>
          <w:lang w:eastAsia="zh-CN"/>
        </w:rPr>
      </w:pPr>
      <w:r w:rsidRPr="00EA5FDF">
        <w:rPr>
          <w:rFonts w:ascii="Arial" w:eastAsia="Times New Roman" w:hAnsi="Arial" w:cs="Arial"/>
          <w:i/>
          <w:iCs/>
          <w:color w:val="000000"/>
          <w:lang w:eastAsia="zh-CN"/>
        </w:rPr>
        <w:t>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D520E6" w:rsidRPr="00EA5FDF" w:rsidRDefault="00D520E6" w:rsidP="00D520E6">
      <w:pPr>
        <w:pStyle w:val="ListParagraph"/>
        <w:numPr>
          <w:ilvl w:val="1"/>
          <w:numId w:val="31"/>
        </w:numPr>
        <w:spacing w:after="0" w:line="240" w:lineRule="auto"/>
        <w:rPr>
          <w:rFonts w:ascii="Times New Roman" w:eastAsia="Times New Roman" w:hAnsi="Times New Roman" w:cs="Times New Roman"/>
          <w:sz w:val="24"/>
          <w:szCs w:val="24"/>
          <w:lang w:eastAsia="zh-CN"/>
        </w:rPr>
      </w:pPr>
      <w:r w:rsidRPr="00EA5FDF">
        <w:rPr>
          <w:rFonts w:ascii="Arial" w:eastAsia="Times New Roman" w:hAnsi="Arial" w:cs="Arial"/>
          <w:i/>
          <w:iCs/>
          <w:color w:val="000000"/>
          <w:lang w:eastAsia="zh-CN"/>
        </w:rPr>
        <w:t>Uniqueness - TT is the intrinsic value of LD, if you want comparative worlds go to policy</w:t>
      </w:r>
    </w:p>
    <w:p w:rsidR="00D520E6" w:rsidRPr="00D520E6" w:rsidRDefault="00D520E6" w:rsidP="00D520E6">
      <w:pPr>
        <w:numPr>
          <w:ilvl w:val="0"/>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I get 1ar theory</w:t>
      </w:r>
    </w:p>
    <w:p w:rsidR="00D520E6" w:rsidRPr="00D520E6" w:rsidRDefault="00D520E6" w:rsidP="00D520E6">
      <w:pPr>
        <w:numPr>
          <w:ilvl w:val="1"/>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Neg would be infinitely abusive and I wouldn’t be able to check</w:t>
      </w:r>
    </w:p>
    <w:p w:rsidR="00D520E6" w:rsidRPr="00D520E6" w:rsidRDefault="00D520E6" w:rsidP="00D520E6">
      <w:pPr>
        <w:numPr>
          <w:ilvl w:val="1"/>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Size of link – every reason 1AR theory is bad is just a reason it’s hard to respond to and should be erred against, not rejected.</w:t>
      </w:r>
    </w:p>
    <w:p w:rsidR="00D520E6" w:rsidRPr="00D520E6" w:rsidRDefault="00D520E6" w:rsidP="00D520E6">
      <w:pPr>
        <w:numPr>
          <w:ilvl w:val="1"/>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I need to uplayer with 1ar theory because</w:t>
      </w:r>
    </w:p>
    <w:p w:rsidR="00D520E6" w:rsidRPr="00D520E6" w:rsidRDefault="00D520E6" w:rsidP="00D520E6">
      <w:pPr>
        <w:numPr>
          <w:ilvl w:val="2"/>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Neg has unique access to T</w:t>
      </w:r>
    </w:p>
    <w:p w:rsidR="00D520E6" w:rsidRPr="00D520E6" w:rsidRDefault="00D520E6" w:rsidP="00D520E6">
      <w:pPr>
        <w:numPr>
          <w:ilvl w:val="2"/>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13-7 time skew</w:t>
      </w:r>
    </w:p>
    <w:p w:rsidR="00D520E6" w:rsidRPr="00D520E6" w:rsidRDefault="00D520E6" w:rsidP="00D520E6">
      <w:pPr>
        <w:numPr>
          <w:ilvl w:val="2"/>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Neg can read multiple offs to uplayer </w:t>
      </w:r>
    </w:p>
    <w:p w:rsidR="00D520E6" w:rsidRPr="00D520E6" w:rsidRDefault="00D520E6" w:rsidP="00D520E6">
      <w:pPr>
        <w:numPr>
          <w:ilvl w:val="0"/>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AFF RVI’s</w:t>
      </w:r>
    </w:p>
    <w:p w:rsidR="00D520E6" w:rsidRPr="00D520E6" w:rsidRDefault="00D520E6" w:rsidP="00D520E6">
      <w:pPr>
        <w:numPr>
          <w:ilvl w:val="1"/>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Aff flex- neg can collapse to any layer so aff needs the same for the 2AR – this outweighs. </w:t>
      </w:r>
    </w:p>
    <w:p w:rsidR="00D520E6" w:rsidRPr="00D520E6" w:rsidRDefault="00D520E6" w:rsidP="00D520E6">
      <w:pPr>
        <w:numPr>
          <w:ilvl w:val="2"/>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 2N collapse – time skew becomes 6-1 since I cover multiple layers, making it impossible to win 2. 1AR is too short to read theory compared to the neg so the aff needs each layer to be reciprocal.</w:t>
      </w:r>
    </w:p>
    <w:p w:rsidR="00D520E6" w:rsidRPr="00D520E6" w:rsidRDefault="00D520E6" w:rsidP="00D520E6">
      <w:pPr>
        <w:numPr>
          <w:ilvl w:val="0"/>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DTD on 1ar theory</w:t>
      </w:r>
    </w:p>
    <w:p w:rsidR="00D520E6" w:rsidRPr="00EA5FDF" w:rsidRDefault="00D520E6" w:rsidP="00D520E6">
      <w:pPr>
        <w:numPr>
          <w:ilvl w:val="1"/>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4 minute 1ar means I can’t properly get to substance and theory, leads to infinite abuse because if I can’t win on theory, I would need to engage on every other layer</w:t>
      </w:r>
      <w:r w:rsidRPr="00EA5FDF">
        <w:rPr>
          <w:rFonts w:ascii="Times New Roman" w:eastAsia="Times New Roman" w:hAnsi="Times New Roman" w:cs="Times New Roman"/>
          <w:sz w:val="24"/>
          <w:szCs w:val="24"/>
          <w:lang w:eastAsia="zh-CN"/>
        </w:rPr>
        <w:br/>
      </w:r>
    </w:p>
    <w:p w:rsidR="00D520E6" w:rsidRPr="00D520E6" w:rsidRDefault="00D520E6" w:rsidP="00D520E6">
      <w:pPr>
        <w:numPr>
          <w:ilvl w:val="0"/>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No 2N RVIs – They can create a massive 6 minute counter interp, while I only have 3 minutes to respond, extend the aff, and preclude the neg, making the aff near impossible. No new 2N responses a) gives them a 6-3 time skew b) 1AR strategy is predicated on what I can go for but new 2N weighing non-uniques all of that.  </w:t>
      </w:r>
    </w:p>
    <w:p w:rsidR="00D520E6" w:rsidRPr="00EA5FDF" w:rsidRDefault="00D520E6" w:rsidP="00D520E6">
      <w:pPr>
        <w:numPr>
          <w:ilvl w:val="0"/>
          <w:numId w:val="31"/>
        </w:numPr>
        <w:spacing w:after="0" w:line="240" w:lineRule="auto"/>
        <w:textAlignment w:val="baseline"/>
        <w:rPr>
          <w:rFonts w:ascii="Arial" w:eastAsia="Times New Roman" w:hAnsi="Arial" w:cs="Arial"/>
          <w:i/>
          <w:iCs/>
          <w:color w:val="000000"/>
          <w:lang w:eastAsia="zh-CN"/>
        </w:rPr>
      </w:pPr>
      <w:r w:rsidRPr="00D520E6">
        <w:rPr>
          <w:rFonts w:ascii="Arial" w:eastAsia="Times New Roman" w:hAnsi="Arial" w:cs="Arial"/>
          <w:i/>
          <w:iCs/>
          <w:color w:val="000000"/>
          <w:lang w:eastAsia="zh-CN"/>
        </w:rPr>
        <w:t>The neg may not read nibs on inf neg abuse since you would just read 7 mins of auto-negate arguments that are impossible to LBL with 4 min. Inf abuse ow because if I couldn’t engage with your infinite abuse it would be impossible to affirm.</w:t>
      </w:r>
    </w:p>
    <w:p w:rsidR="00EA5FDF" w:rsidRPr="00D520E6" w:rsidRDefault="00EA5FDF" w:rsidP="00D520E6">
      <w:pPr>
        <w:numPr>
          <w:ilvl w:val="0"/>
          <w:numId w:val="31"/>
        </w:numPr>
        <w:spacing w:after="0" w:line="240" w:lineRule="auto"/>
        <w:textAlignment w:val="baseline"/>
        <w:rPr>
          <w:rFonts w:ascii="Arial" w:eastAsia="Times New Roman" w:hAnsi="Arial" w:cs="Arial"/>
          <w:i/>
          <w:iCs/>
          <w:color w:val="000000"/>
          <w:lang w:eastAsia="zh-CN"/>
        </w:rPr>
      </w:pPr>
      <w:r>
        <w:rPr>
          <w:rFonts w:ascii="Arial" w:hAnsi="Arial" w:cs="Arial"/>
          <w:i/>
          <w:iCs/>
          <w:color w:val="000000"/>
        </w:rPr>
        <w:lastRenderedPageBreak/>
        <w:t xml:space="preserve">Presumption n Permissibility affirm, a) We presume statements true—if I told you my name you’d believe it until told otherwise. Conspiracy theories don’t respond: 1) The res isn’t a conspiracy and 2) People assume conspiracies true—the only reason we dismiss them as absurd is if we have prior knowledge that refutes them. For permissibility a) Probability: in a world where anything is permissible people don’t just do nothing they do whatever which means there’s a higher probability of the </w:t>
      </w:r>
      <w:proofErr w:type="spellStart"/>
      <w:r>
        <w:rPr>
          <w:rFonts w:ascii="Arial" w:hAnsi="Arial" w:cs="Arial"/>
          <w:i/>
          <w:iCs/>
          <w:color w:val="000000"/>
        </w:rPr>
        <w:t>aff</w:t>
      </w:r>
      <w:proofErr w:type="spellEnd"/>
      <w:r>
        <w:rPr>
          <w:rFonts w:ascii="Arial" w:hAnsi="Arial" w:cs="Arial"/>
          <w:i/>
          <w:iCs/>
          <w:color w:val="000000"/>
        </w:rPr>
        <w:t xml:space="preserve"> than the </w:t>
      </w:r>
      <w:proofErr w:type="spellStart"/>
      <w:r>
        <w:rPr>
          <w:rFonts w:ascii="Arial" w:hAnsi="Arial" w:cs="Arial"/>
          <w:i/>
          <w:iCs/>
          <w:color w:val="000000"/>
        </w:rPr>
        <w:t>squo</w:t>
      </w:r>
      <w:proofErr w:type="spellEnd"/>
      <w:r>
        <w:rPr>
          <w:rFonts w:ascii="Arial" w:hAnsi="Arial" w:cs="Arial"/>
          <w:i/>
          <w:iCs/>
          <w:color w:val="000000"/>
        </w:rPr>
        <w:t xml:space="preserve">. b) </w:t>
      </w:r>
      <w:proofErr w:type="gramStart"/>
      <w:r>
        <w:rPr>
          <w:rFonts w:ascii="Arial" w:hAnsi="Arial" w:cs="Arial"/>
          <w:i/>
          <w:iCs/>
          <w:color w:val="000000"/>
        </w:rPr>
        <w:t>freezes</w:t>
      </w:r>
      <w:proofErr w:type="gramEnd"/>
      <w:r>
        <w:rPr>
          <w:rFonts w:ascii="Arial" w:hAnsi="Arial" w:cs="Arial"/>
          <w:i/>
          <w:iCs/>
          <w:color w:val="000000"/>
        </w:rPr>
        <w:t xml:space="preserve"> action. Anything else requires infinite justification if I have to prove a proactive obligation for every action I do, which makes action impossible because no one has time for it.</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374E75"/>
    <w:multiLevelType w:val="hybridMultilevel"/>
    <w:tmpl w:val="82C6833A"/>
    <w:lvl w:ilvl="0" w:tplc="0409000F">
      <w:start w:val="1"/>
      <w:numFmt w:val="decimal"/>
      <w:lvlText w:val="%1."/>
      <w:lvlJc w:val="left"/>
      <w:pPr>
        <w:ind w:left="720" w:hanging="360"/>
      </w:pPr>
    </w:lvl>
    <w:lvl w:ilvl="1" w:tplc="DA2AF632">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D81749"/>
    <w:multiLevelType w:val="multilevel"/>
    <w:tmpl w:val="F788D08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E04579"/>
    <w:multiLevelType w:val="multilevel"/>
    <w:tmpl w:val="0FF0C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E425F0"/>
    <w:multiLevelType w:val="multilevel"/>
    <w:tmpl w:val="556467B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0E65F4"/>
    <w:multiLevelType w:val="multilevel"/>
    <w:tmpl w:val="31E233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lvlOverride w:ilvl="0">
      <w:lvl w:ilvl="0">
        <w:numFmt w:val="decimal"/>
        <w:lvlText w:val="%1."/>
        <w:lvlJc w:val="left"/>
      </w:lvl>
    </w:lvlOverride>
  </w:num>
  <w:num w:numId="13">
    <w:abstractNumId w:val="13"/>
    <w:lvlOverride w:ilvl="0">
      <w:lvl w:ilvl="0">
        <w:numFmt w:val="decimal"/>
        <w:lvlText w:val="%1."/>
        <w:lvlJc w:val="left"/>
      </w:lvl>
    </w:lvlOverride>
  </w:num>
  <w:num w:numId="14">
    <w:abstractNumId w:val="13"/>
    <w:lvlOverride w:ilvl="0">
      <w:lvl w:ilvl="0">
        <w:numFmt w:val="decimal"/>
        <w:lvlText w:val="%1."/>
        <w:lvlJc w:val="left"/>
      </w:lvl>
    </w:lvlOverride>
  </w:num>
  <w:num w:numId="15">
    <w:abstractNumId w:val="13"/>
    <w:lvlOverride w:ilvl="0">
      <w:lvl w:ilvl="0">
        <w:numFmt w:val="decimal"/>
        <w:lvlText w:val="%1."/>
        <w:lvlJc w:val="left"/>
      </w:lvl>
    </w:lvlOverride>
    <w:lvlOverride w:ilvl="1">
      <w:lvl w:ilvl="1">
        <w:numFmt w:val="lowerLetter"/>
        <w:lvlText w:val="%2."/>
        <w:lvlJc w:val="left"/>
      </w:lvl>
    </w:lvlOverride>
  </w:num>
  <w:num w:numId="16">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7">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8">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9">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0">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1">
    <w:abstractNumId w:val="1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2">
    <w:abstractNumId w:val="11"/>
    <w:lvlOverride w:ilvl="0">
      <w:lvl w:ilvl="0">
        <w:numFmt w:val="decimal"/>
        <w:lvlText w:val="%1."/>
        <w:lvlJc w:val="left"/>
      </w:lvl>
    </w:lvlOverride>
  </w:num>
  <w:num w:numId="23">
    <w:abstractNumId w:val="11"/>
    <w:lvlOverride w:ilvl="0">
      <w:lvl w:ilvl="0">
        <w:numFmt w:val="decimal"/>
        <w:lvlText w:val="%1."/>
        <w:lvlJc w:val="left"/>
      </w:lvl>
    </w:lvlOverride>
  </w:num>
  <w:num w:numId="24">
    <w:abstractNumId w:val="11"/>
    <w:lvlOverride w:ilvl="0">
      <w:lvl w:ilvl="0">
        <w:numFmt w:val="decimal"/>
        <w:lvlText w:val="%1."/>
        <w:lvlJc w:val="left"/>
      </w:lvl>
    </w:lvlOverride>
  </w:num>
  <w:num w:numId="25">
    <w:abstractNumId w:val="11"/>
    <w:lvlOverride w:ilvl="0">
      <w:lvl w:ilvl="0">
        <w:numFmt w:val="decimal"/>
        <w:lvlText w:val="%1."/>
        <w:lvlJc w:val="left"/>
      </w:lvl>
    </w:lvlOverride>
  </w:num>
  <w:num w:numId="26">
    <w:abstractNumId w:val="11"/>
    <w:lvlOverride w:ilvl="0">
      <w:lvl w:ilvl="0">
        <w:numFmt w:val="decimal"/>
        <w:lvlText w:val="%1."/>
        <w:lvlJc w:val="left"/>
      </w:lvl>
    </w:lvlOverride>
    <w:lvlOverride w:ilvl="1">
      <w:lvl w:ilvl="1">
        <w:numFmt w:val="lowerLetter"/>
        <w:lvlText w:val="%2."/>
        <w:lvlJc w:val="left"/>
      </w:lvl>
    </w:lvlOverride>
  </w:num>
  <w:num w:numId="27">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8">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9">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0">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520E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0E6"/>
    <w:rsid w:val="00D61409"/>
    <w:rsid w:val="00D6691E"/>
    <w:rsid w:val="00D71170"/>
    <w:rsid w:val="00DA1C92"/>
    <w:rsid w:val="00DA25D4"/>
    <w:rsid w:val="00DA6538"/>
    <w:rsid w:val="00E15E75"/>
    <w:rsid w:val="00E5262C"/>
    <w:rsid w:val="00EA5FD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196DB1-8793-43F8-B7E0-8B242D21C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520E6"/>
    <w:rPr>
      <w:rFonts w:ascii="Calibri" w:hAnsi="Calibri"/>
    </w:rPr>
  </w:style>
  <w:style w:type="paragraph" w:styleId="Heading1">
    <w:name w:val="heading 1"/>
    <w:aliases w:val="Pocket"/>
    <w:basedOn w:val="Normal"/>
    <w:next w:val="Normal"/>
    <w:link w:val="Heading1Char"/>
    <w:qFormat/>
    <w:rsid w:val="00D520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20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20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D520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20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20E6"/>
  </w:style>
  <w:style w:type="character" w:customStyle="1" w:styleId="Heading1Char">
    <w:name w:val="Heading 1 Char"/>
    <w:aliases w:val="Pocket Char"/>
    <w:basedOn w:val="DefaultParagraphFont"/>
    <w:link w:val="Heading1"/>
    <w:rsid w:val="00D520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20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20E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D520E6"/>
    <w:rPr>
      <w:rFonts w:ascii="Calibri" w:eastAsiaTheme="majorEastAsia" w:hAnsi="Calibri" w:cstheme="majorBidi"/>
      <w:b/>
      <w:iCs/>
      <w:sz w:val="26"/>
    </w:rPr>
  </w:style>
  <w:style w:type="character" w:styleId="Emphasis">
    <w:name w:val="Emphasis"/>
    <w:basedOn w:val="DefaultParagraphFont"/>
    <w:uiPriority w:val="7"/>
    <w:qFormat/>
    <w:rsid w:val="00D520E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520E6"/>
    <w:rPr>
      <w:b/>
      <w:bCs/>
      <w:sz w:val="26"/>
      <w:u w:val="none"/>
    </w:rPr>
  </w:style>
  <w:style w:type="character" w:customStyle="1" w:styleId="StyleUnderline">
    <w:name w:val="Style Underline"/>
    <w:aliases w:val="Underline"/>
    <w:basedOn w:val="DefaultParagraphFont"/>
    <w:uiPriority w:val="6"/>
    <w:qFormat/>
    <w:rsid w:val="00D520E6"/>
    <w:rPr>
      <w:b w:val="0"/>
      <w:sz w:val="22"/>
      <w:u w:val="single"/>
    </w:rPr>
  </w:style>
  <w:style w:type="character" w:styleId="Hyperlink">
    <w:name w:val="Hyperlink"/>
    <w:basedOn w:val="DefaultParagraphFont"/>
    <w:uiPriority w:val="99"/>
    <w:semiHidden/>
    <w:unhideWhenUsed/>
    <w:rsid w:val="00D520E6"/>
    <w:rPr>
      <w:color w:val="auto"/>
      <w:u w:val="none"/>
    </w:rPr>
  </w:style>
  <w:style w:type="character" w:styleId="FollowedHyperlink">
    <w:name w:val="FollowedHyperlink"/>
    <w:basedOn w:val="DefaultParagraphFont"/>
    <w:uiPriority w:val="99"/>
    <w:semiHidden/>
    <w:unhideWhenUsed/>
    <w:rsid w:val="00D520E6"/>
    <w:rPr>
      <w:color w:val="auto"/>
      <w:u w:val="none"/>
    </w:rPr>
  </w:style>
  <w:style w:type="paragraph" w:styleId="NormalWeb">
    <w:name w:val="Normal (Web)"/>
    <w:basedOn w:val="Normal"/>
    <w:uiPriority w:val="99"/>
    <w:semiHidden/>
    <w:unhideWhenUsed/>
    <w:rsid w:val="00D520E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D52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56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B6C6D-D68D-4B19-BA93-178F2A654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2341</Words>
  <Characters>13347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2021-10-30T15:38:00Z</dcterms:created>
  <dcterms:modified xsi:type="dcterms:W3CDTF">2021-10-30T15:57:00Z</dcterms:modified>
</cp:coreProperties>
</file>